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691C4" w14:textId="77777777" w:rsidR="00410AB3" w:rsidRPr="00410AB3" w:rsidRDefault="00410AB3" w:rsidP="00410AB3"/>
    <w:p w14:paraId="06445738" w14:textId="33057BA3" w:rsidR="00701625" w:rsidRPr="0051604C" w:rsidRDefault="00701625" w:rsidP="00701625">
      <w:pPr>
        <w:keepNext/>
        <w:keepLines/>
        <w:pageBreakBefore/>
        <w:spacing w:before="40" w:after="0"/>
        <w:jc w:val="center"/>
        <w:outlineLvl w:val="1"/>
        <w:rPr>
          <w:rFonts w:eastAsia="MS Gothic" w:cs="Times New Roman"/>
          <w:b/>
          <w:sz w:val="44"/>
          <w:szCs w:val="26"/>
          <w:u w:val="double"/>
        </w:rPr>
      </w:pPr>
      <w:r>
        <w:rPr>
          <w:rFonts w:eastAsia="MS Gothic" w:cs="Times New Roman"/>
          <w:b/>
          <w:sz w:val="44"/>
          <w:szCs w:val="26"/>
          <w:u w:val="double"/>
        </w:rPr>
        <w:lastRenderedPageBreak/>
        <w:t>1AC</w:t>
      </w:r>
    </w:p>
    <w:p w14:paraId="06D2BCF0" w14:textId="77777777" w:rsidR="00701625" w:rsidRDefault="00701625" w:rsidP="00701625">
      <w:pPr>
        <w:keepNext/>
        <w:keepLines/>
        <w:spacing w:before="40" w:after="0"/>
        <w:outlineLvl w:val="3"/>
        <w:rPr>
          <w:rFonts w:eastAsia="MS Gothic" w:cs="Times New Roman"/>
          <w:b/>
          <w:iCs/>
          <w:sz w:val="26"/>
        </w:rPr>
      </w:pPr>
      <w:r>
        <w:rPr>
          <w:rFonts w:eastAsia="MS Gothic" w:cs="Times New Roman"/>
          <w:b/>
          <w:iCs/>
          <w:sz w:val="26"/>
        </w:rPr>
        <w:t>We affirm</w:t>
      </w:r>
      <w:r w:rsidRPr="0051604C">
        <w:rPr>
          <w:rFonts w:eastAsia="MS Gothic" w:cs="Times New Roman"/>
          <w:b/>
          <w:iCs/>
          <w:sz w:val="26"/>
        </w:rPr>
        <w:t>: The appropriation of Mars by private entities is unjust.</w:t>
      </w:r>
    </w:p>
    <w:p w14:paraId="5DA70280" w14:textId="77777777" w:rsidR="00701625" w:rsidRPr="00C75514" w:rsidRDefault="00701625" w:rsidP="00701625">
      <w:pPr>
        <w:pStyle w:val="Heading4"/>
      </w:pPr>
      <w:r>
        <w:t xml:space="preserve">We’ll defend Mars being established as </w:t>
      </w:r>
      <w:r w:rsidRPr="00C75514">
        <w:rPr>
          <w:i/>
          <w:iCs/>
        </w:rPr>
        <w:t>res communis</w:t>
      </w:r>
      <w:r>
        <w:t xml:space="preserve"> through the non-appropriation principle in the OST to prohibit private entity appropriation </w:t>
      </w:r>
    </w:p>
    <w:p w14:paraId="6B17D4FE" w14:textId="77777777" w:rsidR="00701625" w:rsidRPr="005B06B8" w:rsidRDefault="00701625" w:rsidP="00701625">
      <w:pPr>
        <w:rPr>
          <w:rStyle w:val="Style13ptBold"/>
        </w:rPr>
      </w:pPr>
      <w:r>
        <w:rPr>
          <w:rStyle w:val="Style13ptBold"/>
        </w:rPr>
        <w:t>v</w:t>
      </w:r>
      <w:r w:rsidRPr="005B06B8">
        <w:rPr>
          <w:rStyle w:val="Style13ptBold"/>
        </w:rPr>
        <w:t xml:space="preserve">an </w:t>
      </w:r>
      <w:proofErr w:type="spellStart"/>
      <w:r w:rsidRPr="005B06B8">
        <w:rPr>
          <w:rStyle w:val="Style13ptBold"/>
        </w:rPr>
        <w:t>Eijk</w:t>
      </w:r>
      <w:proofErr w:type="spellEnd"/>
      <w:r w:rsidRPr="005B06B8">
        <w:rPr>
          <w:rStyle w:val="Style13ptBold"/>
        </w:rPr>
        <w:t xml:space="preserve"> 20</w:t>
      </w:r>
    </w:p>
    <w:p w14:paraId="0C531514" w14:textId="77777777" w:rsidR="00701625" w:rsidRPr="005B06B8" w:rsidRDefault="00701625" w:rsidP="00701625">
      <w:r w:rsidRPr="005B06B8">
        <w:t xml:space="preserve">Cristian van </w:t>
      </w:r>
      <w:proofErr w:type="spellStart"/>
      <w:r w:rsidRPr="005B06B8">
        <w:t>Eijk</w:t>
      </w:r>
      <w:proofErr w:type="spellEnd"/>
      <w:r>
        <w:t xml:space="preserve">, (International Lawyer LLM and BA cum laude) </w:t>
      </w:r>
      <w:r w:rsidRPr="005B06B8">
        <w:t>“Sorry, Elon: Mars is not a legal vacuum – and it’s not yours, either</w:t>
      </w:r>
      <w:r>
        <w:t>”</w:t>
      </w:r>
      <w:r w:rsidRPr="005B06B8">
        <w:t>, </w:t>
      </w:r>
      <w:proofErr w:type="spellStart"/>
      <w:r w:rsidRPr="005B06B8">
        <w:t>Völkerrechtsblog</w:t>
      </w:r>
      <w:proofErr w:type="spellEnd"/>
      <w:r w:rsidRPr="005B06B8">
        <w:t xml:space="preserve">, 05.11.2020, </w:t>
      </w:r>
      <w:proofErr w:type="spellStart"/>
      <w:r w:rsidRPr="005B06B8">
        <w:t>doi</w:t>
      </w:r>
      <w:proofErr w:type="spellEnd"/>
      <w:r w:rsidRPr="005B06B8">
        <w:t>: </w:t>
      </w:r>
      <w:hyperlink r:id="rId9" w:tgtFrame="_blank" w:history="1">
        <w:r w:rsidRPr="005B06B8">
          <w:rPr>
            <w:rStyle w:val="Hyperlink"/>
          </w:rPr>
          <w:t>10.17176/20210107-183703-0</w:t>
        </w:r>
      </w:hyperlink>
      <w:r w:rsidRPr="005B06B8">
        <w:t>.</w:t>
      </w:r>
      <w:r>
        <w:t xml:space="preserve"> // HW AW</w:t>
      </w:r>
    </w:p>
    <w:p w14:paraId="6A5C5D08" w14:textId="77777777" w:rsidR="00701625" w:rsidRPr="00A27034" w:rsidRDefault="00701625" w:rsidP="00701625">
      <w:pPr>
        <w:rPr>
          <w:sz w:val="16"/>
        </w:rPr>
      </w:pPr>
      <w:r w:rsidRPr="00D14A70">
        <w:rPr>
          <w:sz w:val="16"/>
        </w:rPr>
        <w:t xml:space="preserve">The </w:t>
      </w:r>
      <w:r w:rsidRPr="00C75514">
        <w:rPr>
          <w:u w:val="single"/>
        </w:rPr>
        <w:t xml:space="preserve">principle of non-appropriation </w:t>
      </w:r>
      <w:r w:rsidRPr="00CB7D05">
        <w:rPr>
          <w:highlight w:val="green"/>
          <w:u w:val="single"/>
        </w:rPr>
        <w:t>SpaceX</w:t>
      </w:r>
      <w:r w:rsidRPr="00C75514">
        <w:rPr>
          <w:u w:val="single"/>
        </w:rPr>
        <w:t xml:space="preserve"> risks </w:t>
      </w:r>
      <w:r w:rsidRPr="00CB7D05">
        <w:rPr>
          <w:highlight w:val="green"/>
          <w:u w:val="single"/>
        </w:rPr>
        <w:t>breaching</w:t>
      </w:r>
      <w:r w:rsidRPr="00C75514">
        <w:rPr>
          <w:u w:val="single"/>
        </w:rPr>
        <w:t xml:space="preserve"> </w:t>
      </w:r>
      <w:r w:rsidRPr="00CB7D05">
        <w:rPr>
          <w:rStyle w:val="StyleUnderline"/>
          <w:highlight w:val="green"/>
        </w:rPr>
        <w:t>OST</w:t>
      </w:r>
      <w:r w:rsidRPr="004D22C3">
        <w:rPr>
          <w:rStyle w:val="StyleUnderline"/>
        </w:rPr>
        <w:t xml:space="preserve"> article II,</w:t>
      </w:r>
      <w:r w:rsidRPr="00D14A70">
        <w:rPr>
          <w:sz w:val="16"/>
        </w:rPr>
        <w:t xml:space="preserve"> the “cardinal rule” of space law (</w:t>
      </w:r>
      <w:proofErr w:type="spellStart"/>
      <w:r>
        <w:fldChar w:fldCharType="begin"/>
      </w:r>
      <w:r>
        <w:instrText xml:space="preserve"> HYPERLINK "https://iislweb.org/docs/Diederiks2007.pdf" \t "_blank" </w:instrText>
      </w:r>
      <w:r>
        <w:fldChar w:fldCharType="separate"/>
      </w:r>
      <w:r w:rsidRPr="00D14A70">
        <w:rPr>
          <w:rStyle w:val="Hyperlink"/>
          <w:sz w:val="16"/>
        </w:rPr>
        <w:t>Tronchetti</w:t>
      </w:r>
      <w:proofErr w:type="spellEnd"/>
      <w:r w:rsidRPr="00D14A70">
        <w:rPr>
          <w:rStyle w:val="Hyperlink"/>
          <w:sz w:val="16"/>
        </w:rPr>
        <w:t>, 2007</w:t>
      </w:r>
      <w:r>
        <w:rPr>
          <w:rStyle w:val="Hyperlink"/>
          <w:sz w:val="16"/>
        </w:rPr>
        <w:fldChar w:fldCharType="end"/>
      </w:r>
      <w:r w:rsidRPr="00D14A70">
        <w:rPr>
          <w:sz w:val="16"/>
        </w:rPr>
        <w:t xml:space="preserve">). This </w:t>
      </w:r>
      <w:r w:rsidRPr="00C75514">
        <w:rPr>
          <w:u w:val="single"/>
        </w:rPr>
        <w:t>principle</w:t>
      </w:r>
      <w:r w:rsidRPr="00D14A70">
        <w:rPr>
          <w:sz w:val="16"/>
        </w:rPr>
        <w:t xml:space="preserve"> is a jus cogens norm </w:t>
      </w:r>
      <w:hyperlink r:id="rId10" w:tgtFrame="_blank" w:history="1">
        <w:r w:rsidRPr="00D14A70">
          <w:rPr>
            <w:rStyle w:val="Hyperlink"/>
            <w:sz w:val="16"/>
          </w:rPr>
          <w:t>(Hobe et al. 2009, pp. 255-6)</w:t>
        </w:r>
      </w:hyperlink>
      <w:r w:rsidRPr="00D14A70">
        <w:rPr>
          <w:sz w:val="16"/>
        </w:rPr>
        <w:t xml:space="preserve"> </w:t>
      </w:r>
      <w:r w:rsidRPr="00C75514">
        <w:rPr>
          <w:u w:val="single"/>
        </w:rPr>
        <w:t>establishing Mars as res communis</w:t>
      </w:r>
      <w:r w:rsidRPr="00D14A70">
        <w:rPr>
          <w:sz w:val="16"/>
        </w:rPr>
        <w:t xml:space="preserve">, rather than terra nullius. I must acknowledge, with tongue firmly in cheek, that SpaceX is partly correct – states have no sovereignty on Mars. But that does not leave Mars a “free planet” up for grabs – SpaceX has no sovereignty either. On plain reading, article II OST lacks clarity on two key points: </w:t>
      </w:r>
      <w:proofErr w:type="spellStart"/>
      <w:r w:rsidRPr="00D14A70">
        <w:rPr>
          <w:sz w:val="16"/>
        </w:rPr>
        <w:t>i</w:t>
      </w:r>
      <w:proofErr w:type="spellEnd"/>
      <w:r w:rsidRPr="00D14A70">
        <w:rPr>
          <w:sz w:val="16"/>
        </w:rPr>
        <w:t xml:space="preserve">) whose claims are prohibited, and ii) what exactly constitutes a ‘claim of sovereignty’. The first has been answered; per the then-customary interpretative rules and travaux </w:t>
      </w:r>
      <w:proofErr w:type="spellStart"/>
      <w:r w:rsidRPr="00D14A70">
        <w:rPr>
          <w:sz w:val="16"/>
        </w:rPr>
        <w:t>préparatoires</w:t>
      </w:r>
      <w:proofErr w:type="spellEnd"/>
      <w:r w:rsidRPr="00D14A70">
        <w:rPr>
          <w:sz w:val="16"/>
        </w:rPr>
        <w:t>, there is quite broad academic consensus (</w:t>
      </w:r>
      <w:hyperlink r:id="rId11" w:tgtFrame="_blank" w:history="1">
        <w:r w:rsidRPr="00D14A70">
          <w:rPr>
            <w:rStyle w:val="Hyperlink"/>
            <w:sz w:val="16"/>
          </w:rPr>
          <w:t>Hobe, et al. 2017</w:t>
        </w:r>
      </w:hyperlink>
      <w:r w:rsidRPr="00D14A70">
        <w:rPr>
          <w:sz w:val="16"/>
        </w:rPr>
        <w:t xml:space="preserve">; </w:t>
      </w:r>
      <w:hyperlink r:id="rId12" w:tgtFrame="_blank" w:history="1">
        <w:proofErr w:type="spellStart"/>
        <w:r w:rsidRPr="00D14A70">
          <w:rPr>
            <w:rStyle w:val="Hyperlink"/>
            <w:sz w:val="16"/>
          </w:rPr>
          <w:t>Tronchetti</w:t>
        </w:r>
        <w:proofErr w:type="spellEnd"/>
        <w:r w:rsidRPr="00D14A70">
          <w:rPr>
            <w:rStyle w:val="Hyperlink"/>
            <w:sz w:val="16"/>
          </w:rPr>
          <w:t>, 2007</w:t>
        </w:r>
      </w:hyperlink>
      <w:r w:rsidRPr="00D14A70">
        <w:rPr>
          <w:sz w:val="16"/>
        </w:rPr>
        <w:t xml:space="preserve">; </w:t>
      </w:r>
      <w:hyperlink r:id="rId13" w:tgtFrame="_blank" w:history="1">
        <w:r w:rsidRPr="00D14A70">
          <w:rPr>
            <w:rStyle w:val="Hyperlink"/>
            <w:sz w:val="16"/>
          </w:rPr>
          <w:t>Pershing, 2019</w:t>
        </w:r>
      </w:hyperlink>
      <w:r w:rsidRPr="00D14A70">
        <w:rPr>
          <w:sz w:val="16"/>
        </w:rPr>
        <w:t xml:space="preserve">; </w:t>
      </w:r>
      <w:hyperlink r:id="rId14" w:tgtFrame="_blank" w:history="1">
        <w:r w:rsidRPr="00D14A70">
          <w:rPr>
            <w:rStyle w:val="Hyperlink"/>
            <w:sz w:val="16"/>
          </w:rPr>
          <w:t>Cheney, 2009</w:t>
        </w:r>
      </w:hyperlink>
      <w:r w:rsidRPr="00D14A70">
        <w:rPr>
          <w:sz w:val="16"/>
        </w:rPr>
        <w:t xml:space="preserve">) that </w:t>
      </w:r>
      <w:r w:rsidRPr="00CB7D05">
        <w:rPr>
          <w:b/>
          <w:bCs/>
          <w:highlight w:val="green"/>
          <w:u w:val="single"/>
        </w:rPr>
        <w:t>sovereign claims</w:t>
      </w:r>
      <w:r w:rsidRPr="00C75514">
        <w:rPr>
          <w:b/>
          <w:bCs/>
          <w:u w:val="single"/>
        </w:rPr>
        <w:t xml:space="preserve"> </w:t>
      </w:r>
      <w:r w:rsidRPr="00CB7D05">
        <w:rPr>
          <w:b/>
          <w:bCs/>
          <w:highlight w:val="green"/>
          <w:u w:val="single"/>
        </w:rPr>
        <w:t>include</w:t>
      </w:r>
      <w:r w:rsidRPr="00C75514">
        <w:rPr>
          <w:b/>
          <w:bCs/>
          <w:u w:val="single"/>
        </w:rPr>
        <w:t xml:space="preserve"> those by </w:t>
      </w:r>
      <w:r w:rsidRPr="00CB7D05">
        <w:rPr>
          <w:b/>
          <w:bCs/>
          <w:highlight w:val="green"/>
          <w:u w:val="single"/>
        </w:rPr>
        <w:t>private entities</w:t>
      </w:r>
      <w:r w:rsidRPr="00D14A70">
        <w:rPr>
          <w:sz w:val="16"/>
        </w:rPr>
        <w:t xml:space="preserve">. This is consistent with OST article VI; </w:t>
      </w:r>
      <w:r w:rsidRPr="00C75514">
        <w:rPr>
          <w:u w:val="single"/>
        </w:rPr>
        <w:t xml:space="preserve">private entities act in space with state </w:t>
      </w:r>
      <w:proofErr w:type="spellStart"/>
      <w:r w:rsidRPr="00C75514">
        <w:rPr>
          <w:u w:val="single"/>
        </w:rPr>
        <w:t>authorisation</w:t>
      </w:r>
      <w:proofErr w:type="spellEnd"/>
      <w:r w:rsidRPr="00C75514">
        <w:rPr>
          <w:u w:val="single"/>
        </w:rPr>
        <w:t>, and thus state authority.</w:t>
      </w:r>
      <w:r w:rsidRPr="00D14A70">
        <w:rPr>
          <w:sz w:val="16"/>
        </w:rPr>
        <w:t xml:space="preserve"> It also accords with the law of state responsibility, wherein conduct of entities exercising state authority is attributable to the state, even if ultra vires (</w:t>
      </w:r>
      <w:hyperlink r:id="rId15" w:tgtFrame="_blank" w:history="1">
        <w:r w:rsidRPr="00D14A70">
          <w:rPr>
            <w:rStyle w:val="Hyperlink"/>
            <w:sz w:val="16"/>
          </w:rPr>
          <w:t>ARSIWA</w:t>
        </w:r>
      </w:hyperlink>
      <w:r w:rsidRPr="00D14A70">
        <w:rPr>
          <w:sz w:val="16"/>
        </w:rPr>
        <w:t xml:space="preserve"> articles 5, 7). The second issue is more complex. Much has been written on whether claims to space </w:t>
      </w:r>
      <w:hyperlink r:id="rId16" w:tgtFrame="_blank" w:history="1">
        <w:r w:rsidRPr="00D14A70">
          <w:rPr>
            <w:rStyle w:val="Hyperlink"/>
            <w:sz w:val="16"/>
          </w:rPr>
          <w:t>resources</w:t>
        </w:r>
      </w:hyperlink>
      <w:r w:rsidRPr="00D14A70">
        <w:rPr>
          <w:sz w:val="16"/>
        </w:rPr>
        <w:t xml:space="preserve"> or space property (</w:t>
      </w:r>
      <w:proofErr w:type="spellStart"/>
      <w:r>
        <w:fldChar w:fldCharType="begin"/>
      </w:r>
      <w:r>
        <w:instrText xml:space="preserve"> HYPERLINK "https://opil.ouplaw.com/view/10.1093/law:ildc/1986us04.case.1/law-ildc-1986us04" \t "_blank" </w:instrText>
      </w:r>
      <w:r>
        <w:fldChar w:fldCharType="separate"/>
      </w:r>
      <w:r w:rsidRPr="00D14A70">
        <w:rPr>
          <w:rStyle w:val="Hyperlink"/>
          <w:sz w:val="16"/>
        </w:rPr>
        <w:t>Nemitz</w:t>
      </w:r>
      <w:proofErr w:type="spellEnd"/>
      <w:r w:rsidRPr="00D14A70">
        <w:rPr>
          <w:rStyle w:val="Hyperlink"/>
          <w:sz w:val="16"/>
        </w:rPr>
        <w:t xml:space="preserve"> v United States</w:t>
      </w:r>
      <w:r>
        <w:rPr>
          <w:rStyle w:val="Hyperlink"/>
          <w:sz w:val="16"/>
        </w:rPr>
        <w:fldChar w:fldCharType="end"/>
      </w:r>
      <w:r w:rsidRPr="00D14A70">
        <w:rPr>
          <w:sz w:val="16"/>
        </w:rPr>
        <w:t xml:space="preserve">) are sovereign. In this case, the territorial claim is less clear; is establishing a jurisdiction a sovereign claim “by other means”? </w:t>
      </w:r>
      <w:r w:rsidRPr="00CB7D05">
        <w:rPr>
          <w:highlight w:val="green"/>
          <w:u w:val="single"/>
        </w:rPr>
        <w:t>SpaceX purports</w:t>
      </w:r>
      <w:r w:rsidRPr="00D14A70">
        <w:rPr>
          <w:sz w:val="16"/>
        </w:rPr>
        <w:t xml:space="preserve"> not to create law horizontally via contract, but </w:t>
      </w:r>
      <w:r w:rsidRPr="00CB7D05">
        <w:rPr>
          <w:highlight w:val="green"/>
          <w:u w:val="single"/>
        </w:rPr>
        <w:t>to establish</w:t>
      </w:r>
      <w:r w:rsidRPr="00D14A70">
        <w:rPr>
          <w:sz w:val="16"/>
        </w:rPr>
        <w:t xml:space="preserve"> the only law </w:t>
      </w:r>
      <w:r w:rsidRPr="00C75514">
        <w:rPr>
          <w:u w:val="single"/>
        </w:rPr>
        <w:t xml:space="preserve">on Mars – a </w:t>
      </w:r>
      <w:r w:rsidRPr="00CB7D05">
        <w:rPr>
          <w:highlight w:val="green"/>
          <w:u w:val="single"/>
        </w:rPr>
        <w:t>vertical structure</w:t>
      </w:r>
      <w:r w:rsidRPr="00C75514">
        <w:rPr>
          <w:u w:val="single"/>
        </w:rPr>
        <w:t xml:space="preserve"> </w:t>
      </w:r>
      <w:r w:rsidRPr="00CB7D05">
        <w:rPr>
          <w:highlight w:val="green"/>
          <w:u w:val="single"/>
        </w:rPr>
        <w:t>endemic</w:t>
      </w:r>
      <w:r w:rsidRPr="00C75514">
        <w:rPr>
          <w:u w:val="single"/>
        </w:rPr>
        <w:t xml:space="preserve"> </w:t>
      </w:r>
      <w:r w:rsidRPr="00CB7D05">
        <w:rPr>
          <w:highlight w:val="green"/>
          <w:u w:val="single"/>
        </w:rPr>
        <w:t>to</w:t>
      </w:r>
      <w:r w:rsidRPr="00C75514">
        <w:rPr>
          <w:u w:val="single"/>
        </w:rPr>
        <w:t xml:space="preserve"> sovereign </w:t>
      </w:r>
      <w:r w:rsidRPr="00CB7D05">
        <w:rPr>
          <w:highlight w:val="green"/>
          <w:u w:val="single"/>
        </w:rPr>
        <w:t>legal orders</w:t>
      </w:r>
      <w:r w:rsidRPr="00D14A70">
        <w:rPr>
          <w:sz w:val="16"/>
        </w:rPr>
        <w:t xml:space="preserve">. International caselaw on territorial acquisition agrees; sovereign acts include “legislative, administrative and quasi-judicial acts” (Case concerning sovereignty over </w:t>
      </w:r>
      <w:proofErr w:type="spellStart"/>
      <w:r w:rsidRPr="00D14A70">
        <w:rPr>
          <w:sz w:val="16"/>
        </w:rPr>
        <w:t>Pulau</w:t>
      </w:r>
      <w:proofErr w:type="spellEnd"/>
      <w:r w:rsidRPr="00D14A70">
        <w:rPr>
          <w:sz w:val="16"/>
        </w:rPr>
        <w:t xml:space="preserve"> </w:t>
      </w:r>
      <w:proofErr w:type="spellStart"/>
      <w:r w:rsidRPr="00D14A70">
        <w:rPr>
          <w:sz w:val="16"/>
        </w:rPr>
        <w:t>Ligitan</w:t>
      </w:r>
      <w:proofErr w:type="spellEnd"/>
      <w:r w:rsidRPr="00D14A70">
        <w:rPr>
          <w:sz w:val="16"/>
        </w:rPr>
        <w:t xml:space="preserve"> and </w:t>
      </w:r>
      <w:proofErr w:type="spellStart"/>
      <w:r w:rsidRPr="00D14A70">
        <w:rPr>
          <w:sz w:val="16"/>
        </w:rPr>
        <w:t>Pulau</w:t>
      </w:r>
      <w:proofErr w:type="spellEnd"/>
      <w:r w:rsidRPr="00D14A70">
        <w:rPr>
          <w:sz w:val="16"/>
        </w:rPr>
        <w:t xml:space="preserve"> </w:t>
      </w:r>
      <w:proofErr w:type="spellStart"/>
      <w:r w:rsidRPr="00D14A70">
        <w:rPr>
          <w:sz w:val="16"/>
        </w:rPr>
        <w:t>Sipadan</w:t>
      </w:r>
      <w:proofErr w:type="spellEnd"/>
      <w:r w:rsidRPr="00D14A70">
        <w:rPr>
          <w:sz w:val="16"/>
        </w:rPr>
        <w:t xml:space="preserve"> (Indonesia v. Malaysia), </w:t>
      </w:r>
      <w:hyperlink r:id="rId17" w:tgtFrame="_blank" w:history="1">
        <w:r w:rsidRPr="00D14A70">
          <w:rPr>
            <w:rStyle w:val="Hyperlink"/>
            <w:sz w:val="16"/>
          </w:rPr>
          <w:t>para 148</w:t>
        </w:r>
      </w:hyperlink>
      <w:r w:rsidRPr="00D14A70">
        <w:rPr>
          <w:sz w:val="16"/>
        </w:rPr>
        <w:t xml:space="preserve">; Decision regarding delimitation of the border between Eritrea and Ethiopia, </w:t>
      </w:r>
      <w:hyperlink r:id="rId18" w:tgtFrame="_blank" w:history="1">
        <w:r w:rsidRPr="00D14A70">
          <w:rPr>
            <w:rStyle w:val="Hyperlink"/>
            <w:sz w:val="16"/>
          </w:rPr>
          <w:t>para. 3.29</w:t>
        </w:r>
      </w:hyperlink>
      <w:r w:rsidRPr="00D14A70">
        <w:rPr>
          <w:sz w:val="16"/>
        </w:rPr>
        <w:t>) with the exercise of jurisdiction and local administration having “particular, probative value” (</w:t>
      </w:r>
      <w:proofErr w:type="spellStart"/>
      <w:r>
        <w:fldChar w:fldCharType="begin"/>
      </w:r>
      <w:r>
        <w:instrText xml:space="preserve"> HYPERLINK "https://www.icj-cij.org/public/files/case-related/17/017-19531117-JUD-01-00-EN.pdf" \t "_blank" </w:instrText>
      </w:r>
      <w:r>
        <w:fldChar w:fldCharType="separate"/>
      </w:r>
      <w:r w:rsidRPr="00D14A70">
        <w:rPr>
          <w:rStyle w:val="Hyperlink"/>
          <w:sz w:val="16"/>
        </w:rPr>
        <w:t>Minquiers</w:t>
      </w:r>
      <w:proofErr w:type="spellEnd"/>
      <w:r w:rsidRPr="00D14A70">
        <w:rPr>
          <w:rStyle w:val="Hyperlink"/>
          <w:sz w:val="16"/>
        </w:rPr>
        <w:t xml:space="preserve"> and </w:t>
      </w:r>
      <w:proofErr w:type="spellStart"/>
      <w:r w:rsidRPr="00D14A70">
        <w:rPr>
          <w:rStyle w:val="Hyperlink"/>
          <w:sz w:val="16"/>
        </w:rPr>
        <w:t>Ecrehos</w:t>
      </w:r>
      <w:proofErr w:type="spellEnd"/>
      <w:r w:rsidRPr="00D14A70">
        <w:rPr>
          <w:rStyle w:val="Hyperlink"/>
          <w:sz w:val="16"/>
        </w:rPr>
        <w:t xml:space="preserve"> (France v. UK), p. 22</w:t>
      </w:r>
      <w:r>
        <w:rPr>
          <w:rStyle w:val="Hyperlink"/>
          <w:sz w:val="16"/>
        </w:rPr>
        <w:fldChar w:fldCharType="end"/>
      </w:r>
      <w:r w:rsidRPr="00D14A70">
        <w:rPr>
          <w:sz w:val="16"/>
        </w:rPr>
        <w:t>). Also relevant are attempts to exclude other states’ jurisdiction (</w:t>
      </w:r>
      <w:hyperlink r:id="rId19" w:tgtFrame="_blank" w:history="1">
        <w:r w:rsidRPr="00D14A70">
          <w:rPr>
            <w:rStyle w:val="Hyperlink"/>
            <w:sz w:val="16"/>
          </w:rPr>
          <w:t>Island of Palmas (USA v. Netherlands), pp. 838-9</w:t>
        </w:r>
      </w:hyperlink>
      <w:r w:rsidRPr="00D14A70">
        <w:rPr>
          <w:sz w:val="16"/>
        </w:rPr>
        <w:t xml:space="preserve">). An </w:t>
      </w:r>
      <w:r w:rsidRPr="00C75514">
        <w:rPr>
          <w:u w:val="single"/>
        </w:rPr>
        <w:t xml:space="preserve">attempt by SpaceX to prescribe its own jurisdiction on Mars would constitute a sovereign claim in breach of OST </w:t>
      </w:r>
      <w:proofErr w:type="gramStart"/>
      <w:r w:rsidRPr="00C75514">
        <w:rPr>
          <w:u w:val="single"/>
        </w:rPr>
        <w:t>article II</w:t>
      </w:r>
      <w:r w:rsidRPr="00D14A70">
        <w:rPr>
          <w:sz w:val="16"/>
        </w:rPr>
        <w:t>, and</w:t>
      </w:r>
      <w:proofErr w:type="gramEnd"/>
      <w:r w:rsidRPr="00D14A70">
        <w:rPr>
          <w:sz w:val="16"/>
        </w:rPr>
        <w:t xml:space="preserve"> entail US responsibility for an internationally wrongful act. Of course, as Thom Cheney </w:t>
      </w:r>
      <w:hyperlink r:id="rId20" w:tgtFrame="_blank" w:history="1">
        <w:r w:rsidRPr="00D14A70">
          <w:rPr>
            <w:rStyle w:val="Hyperlink"/>
            <w:sz w:val="16"/>
          </w:rPr>
          <w:t>points out</w:t>
        </w:r>
      </w:hyperlink>
      <w:r w:rsidRPr="00D14A70">
        <w:rPr>
          <w:sz w:val="16"/>
        </w:rPr>
        <w:t xml:space="preserve">, this is all just words until it isn’t – but there is cause for concern. The Federal Communications Commission (FCC) has been consistently accommodating to commercial space actors, and to SpaceX </w:t>
      </w:r>
      <w:hyperlink r:id="rId21" w:tgtFrame="_blank" w:history="1">
        <w:r w:rsidRPr="00D14A70">
          <w:rPr>
            <w:rStyle w:val="Hyperlink"/>
            <w:sz w:val="16"/>
          </w:rPr>
          <w:t>in particular</w:t>
        </w:r>
      </w:hyperlink>
      <w:r w:rsidRPr="00D14A70">
        <w:rPr>
          <w:sz w:val="16"/>
        </w:rPr>
        <w:t xml:space="preserve">, preferring to leave regulation up to markets rather than regulatory bodies. As Commissioner </w:t>
      </w:r>
      <w:proofErr w:type="spellStart"/>
      <w:r w:rsidRPr="00D14A70">
        <w:rPr>
          <w:sz w:val="16"/>
        </w:rPr>
        <w:t>O’Rielly</w:t>
      </w:r>
      <w:proofErr w:type="spellEnd"/>
      <w:r w:rsidRPr="00D14A70">
        <w:rPr>
          <w:sz w:val="16"/>
        </w:rPr>
        <w:t xml:space="preserve"> </w:t>
      </w:r>
      <w:hyperlink r:id="rId22" w:tgtFrame="_blank" w:history="1">
        <w:r w:rsidRPr="00D14A70">
          <w:rPr>
            <w:rStyle w:val="Hyperlink"/>
            <w:sz w:val="16"/>
          </w:rPr>
          <w:t>said</w:t>
        </w:r>
      </w:hyperlink>
      <w:r w:rsidRPr="00D14A70">
        <w:rPr>
          <w:sz w:val="16"/>
        </w:rPr>
        <w:t xml:space="preserve"> upon granting SpaceX market access: “our job at the Commission is to approve the qualified applications [by SpaceX et al.] and then let the market work its will.” It is not unforeseeable that the FCC would </w:t>
      </w:r>
      <w:hyperlink r:id="rId23" w:tgtFrame="_blank" w:history="1">
        <w:proofErr w:type="spellStart"/>
        <w:r w:rsidRPr="00D14A70">
          <w:rPr>
            <w:rStyle w:val="Hyperlink"/>
            <w:sz w:val="16"/>
          </w:rPr>
          <w:t>prioritise</w:t>
        </w:r>
        <w:proofErr w:type="spellEnd"/>
      </w:hyperlink>
      <w:r w:rsidRPr="00D14A70">
        <w:rPr>
          <w:sz w:val="16"/>
        </w:rPr>
        <w:t xml:space="preserve"> corporate objectives over principle, and </w:t>
      </w:r>
      <w:r w:rsidRPr="00C75514">
        <w:rPr>
          <w:u w:val="single"/>
        </w:rPr>
        <w:t xml:space="preserve">under an administration increasingly </w:t>
      </w:r>
      <w:hyperlink r:id="rId24" w:tgtFrame="_blank" w:history="1">
        <w:r w:rsidRPr="00C75514">
          <w:rPr>
            <w:rStyle w:val="Hyperlink"/>
            <w:u w:val="single"/>
          </w:rPr>
          <w:t xml:space="preserve">dismissive </w:t>
        </w:r>
      </w:hyperlink>
      <w:r w:rsidRPr="00C75514">
        <w:rPr>
          <w:u w:val="single"/>
        </w:rPr>
        <w:t xml:space="preserve">of the international rule of law, might fail to regulate SpaceX in case of breach. </w:t>
      </w:r>
      <w:r w:rsidRPr="00D14A70">
        <w:rPr>
          <w:sz w:val="16"/>
        </w:rPr>
        <w:t xml:space="preserve">Both SpaceX’s actions or FCC inaction risk breaching OST </w:t>
      </w:r>
      <w:proofErr w:type="gramStart"/>
      <w:r w:rsidRPr="00D14A70">
        <w:rPr>
          <w:sz w:val="16"/>
        </w:rPr>
        <w:t>article II, and</w:t>
      </w:r>
      <w:proofErr w:type="gramEnd"/>
      <w:r w:rsidRPr="00D14A70">
        <w:rPr>
          <w:sz w:val="16"/>
        </w:rPr>
        <w:t xml:space="preserve"> could leave the US facing reparations claims from injured state(s). Mars nullius: A thought experiment </w:t>
      </w:r>
      <w:proofErr w:type="gramStart"/>
      <w:r w:rsidRPr="00D14A70">
        <w:rPr>
          <w:sz w:val="16"/>
        </w:rPr>
        <w:t>But</w:t>
      </w:r>
      <w:proofErr w:type="gramEnd"/>
      <w:r w:rsidRPr="00D14A70">
        <w:rPr>
          <w:sz w:val="16"/>
        </w:rPr>
        <w:t xml:space="preserve"> </w:t>
      </w:r>
      <w:r w:rsidRPr="00C75514">
        <w:rPr>
          <w:b/>
          <w:bCs/>
          <w:u w:val="single"/>
        </w:rPr>
        <w:t>this problem extends beyond the legal</w:t>
      </w:r>
      <w:r w:rsidRPr="00D14A70">
        <w:rPr>
          <w:sz w:val="16"/>
        </w:rPr>
        <w:t xml:space="preserve">. As previously mentioned, the OST, especially article II, designates </w:t>
      </w:r>
      <w:r w:rsidRPr="00C75514">
        <w:rPr>
          <w:u w:val="single"/>
        </w:rPr>
        <w:t>Mars as</w:t>
      </w:r>
      <w:r w:rsidRPr="00D14A70">
        <w:rPr>
          <w:sz w:val="16"/>
        </w:rPr>
        <w:t xml:space="preserve"> </w:t>
      </w:r>
      <w:r w:rsidRPr="00C75514">
        <w:rPr>
          <w:u w:val="single"/>
        </w:rPr>
        <w:t>res communis</w:t>
      </w:r>
      <w:r w:rsidRPr="00D14A70">
        <w:rPr>
          <w:sz w:val="16"/>
        </w:rPr>
        <w:t xml:space="preserve">. This </w:t>
      </w:r>
      <w:r w:rsidRPr="00C75514">
        <w:rPr>
          <w:u w:val="single"/>
        </w:rPr>
        <w:t>precludes territorial acquisition by occupation, which can only legitimately occur on terra nullius.</w:t>
      </w:r>
      <w:r w:rsidRPr="00D14A70">
        <w:rPr>
          <w:sz w:val="16"/>
        </w:rPr>
        <w:t xml:space="preserve"> But indulge me for a moment in a half-serious thought experiment. </w:t>
      </w:r>
      <w:r w:rsidRPr="00CB7D05">
        <w:rPr>
          <w:b/>
          <w:bCs/>
          <w:highlight w:val="green"/>
          <w:u w:val="single"/>
        </w:rPr>
        <w:t>No provision of outer space law</w:t>
      </w:r>
      <w:r w:rsidRPr="00C75514">
        <w:rPr>
          <w:b/>
          <w:bCs/>
          <w:u w:val="single"/>
        </w:rPr>
        <w:t xml:space="preserve"> explicitly </w:t>
      </w:r>
      <w:r w:rsidRPr="00CB7D05">
        <w:rPr>
          <w:b/>
          <w:bCs/>
          <w:highlight w:val="green"/>
          <w:u w:val="single"/>
        </w:rPr>
        <w:t>designates Mars res communis</w:t>
      </w:r>
      <w:r w:rsidRPr="00D14A70">
        <w:rPr>
          <w:sz w:val="16"/>
        </w:rPr>
        <w:t xml:space="preserve">. The exploration and use of Mars is the “province of mankind” per OST article I (emphasis added), but that language was specifically diluted in negotiations from the </w:t>
      </w:r>
      <w:proofErr w:type="gramStart"/>
      <w:r w:rsidRPr="00D14A70">
        <w:rPr>
          <w:sz w:val="16"/>
        </w:rPr>
        <w:t>originally-proposed</w:t>
      </w:r>
      <w:proofErr w:type="gramEnd"/>
      <w:r w:rsidRPr="00D14A70">
        <w:rPr>
          <w:sz w:val="16"/>
        </w:rPr>
        <w:t xml:space="preserve"> “common heritage of mankind”. The Moon is the “common heritage of mankind” (</w:t>
      </w:r>
      <w:hyperlink r:id="rId25" w:tgtFrame="_blank" w:history="1">
        <w:r w:rsidRPr="00D14A70">
          <w:rPr>
            <w:rStyle w:val="Hyperlink"/>
            <w:sz w:val="16"/>
          </w:rPr>
          <w:t>Moon Agreement</w:t>
        </w:r>
      </w:hyperlink>
      <w:r w:rsidRPr="00D14A70">
        <w:rPr>
          <w:sz w:val="16"/>
        </w:rPr>
        <w:t xml:space="preserve">, article 5), but only for </w:t>
      </w:r>
      <w:hyperlink r:id="rId26" w:tgtFrame="_blank" w:history="1">
        <w:r w:rsidRPr="00D14A70">
          <w:rPr>
            <w:rStyle w:val="Hyperlink"/>
            <w:sz w:val="16"/>
          </w:rPr>
          <w:t>18 states</w:t>
        </w:r>
      </w:hyperlink>
      <w:r w:rsidRPr="00D14A70">
        <w:rPr>
          <w:sz w:val="16"/>
        </w:rPr>
        <w:t xml:space="preserve">. The United States has recently and repeatedly attempted to erode the status of space as res communis, including by </w:t>
      </w:r>
      <w:hyperlink r:id="rId27" w:tgtFrame="_blank" w:history="1">
        <w:r w:rsidRPr="00D14A70">
          <w:rPr>
            <w:rStyle w:val="Hyperlink"/>
            <w:sz w:val="16"/>
          </w:rPr>
          <w:t xml:space="preserve">treaty </w:t>
        </w:r>
      </w:hyperlink>
      <w:r w:rsidRPr="00D14A70">
        <w:rPr>
          <w:sz w:val="16"/>
        </w:rPr>
        <w:t xml:space="preserve">and by </w:t>
      </w:r>
      <w:hyperlink r:id="rId28" w:tgtFrame="_blank" w:history="1">
        <w:r w:rsidRPr="00D14A70">
          <w:rPr>
            <w:rStyle w:val="Hyperlink"/>
            <w:sz w:val="16"/>
          </w:rPr>
          <w:t>Executive Order</w:t>
        </w:r>
      </w:hyperlink>
      <w:r w:rsidRPr="00D14A70">
        <w:rPr>
          <w:sz w:val="16"/>
        </w:rPr>
        <w:t xml:space="preserve">, and it is not alone. If current trends continue, </w:t>
      </w:r>
      <w:r w:rsidRPr="00CB7D05">
        <w:rPr>
          <w:highlight w:val="green"/>
          <w:u w:val="single"/>
        </w:rPr>
        <w:t xml:space="preserve">Mars nullius may come </w:t>
      </w:r>
      <w:r w:rsidRPr="0078589E">
        <w:rPr>
          <w:u w:val="single"/>
        </w:rPr>
        <w:t>sooner than we think.</w:t>
      </w:r>
      <w:r w:rsidRPr="00D14A70">
        <w:rPr>
          <w:sz w:val="16"/>
        </w:rPr>
        <w:t xml:space="preserve"> </w:t>
      </w:r>
      <w:r w:rsidRPr="00CB7D05">
        <w:rPr>
          <w:b/>
          <w:bCs/>
          <w:highlight w:val="green"/>
          <w:u w:val="single"/>
        </w:rPr>
        <w:t>That line between res communis a</w:t>
      </w:r>
      <w:r w:rsidRPr="00CB7D05">
        <w:rPr>
          <w:b/>
          <w:bCs/>
          <w:highlight w:val="green"/>
          <w:u w:val="single"/>
        </w:rPr>
        <w:lastRenderedPageBreak/>
        <w:t xml:space="preserve">nd terra nullius is the principal legal obstacle </w:t>
      </w:r>
      <w:r w:rsidRPr="0078589E">
        <w:rPr>
          <w:b/>
          <w:bCs/>
          <w:u w:val="single"/>
        </w:rPr>
        <w:t>to acquiring extra-terrestrial land by the legal process of occupation.</w:t>
      </w:r>
      <w:r w:rsidRPr="0078589E">
        <w:rPr>
          <w:sz w:val="16"/>
        </w:rPr>
        <w:t xml:space="preserve"> In territorial acquisition cases, </w:t>
      </w:r>
      <w:r w:rsidRPr="0078589E">
        <w:rPr>
          <w:u w:val="single"/>
        </w:rPr>
        <w:t>international</w:t>
      </w:r>
      <w:r w:rsidRPr="00C75514">
        <w:rPr>
          <w:u w:val="single"/>
        </w:rPr>
        <w:t xml:space="preserve"> law distinguishes between the act of attempting to exercise jurisdiction or </w:t>
      </w:r>
      <w:r w:rsidRPr="00C75514">
        <w:rPr>
          <w:u w:val="single"/>
        </w:rPr>
        <w:lastRenderedPageBreak/>
        <w:t>sovereignty</w:t>
      </w:r>
      <w:r w:rsidRPr="00D14A70">
        <w:rPr>
          <w:sz w:val="16"/>
        </w:rPr>
        <w:t xml:space="preserve"> (</w:t>
      </w:r>
      <w:r w:rsidRPr="00C75514">
        <w:rPr>
          <w:u w:val="single"/>
        </w:rPr>
        <w:t>called</w:t>
      </w:r>
      <w:r w:rsidRPr="00D14A70">
        <w:rPr>
          <w:sz w:val="16"/>
        </w:rPr>
        <w:t xml:space="preserve"> an ‘</w:t>
      </w:r>
      <w:proofErr w:type="spellStart"/>
      <w:proofErr w:type="gramStart"/>
      <w:r w:rsidRPr="00C75514">
        <w:rPr>
          <w:u w:val="single"/>
        </w:rPr>
        <w:t>effectivité</w:t>
      </w:r>
      <w:proofErr w:type="spellEnd"/>
      <w:r w:rsidRPr="00D14A70">
        <w:rPr>
          <w:sz w:val="16"/>
        </w:rPr>
        <w:t>‘</w:t>
      </w:r>
      <w:proofErr w:type="gramEnd"/>
      <w:r w:rsidRPr="00D14A70">
        <w:rPr>
          <w:sz w:val="16"/>
        </w:rPr>
        <w:t xml:space="preserve">), </w:t>
      </w:r>
      <w:r w:rsidRPr="00C75514">
        <w:rPr>
          <w:u w:val="single"/>
        </w:rPr>
        <w:t>and</w:t>
      </w:r>
      <w:r w:rsidRPr="00D14A70">
        <w:rPr>
          <w:sz w:val="16"/>
        </w:rPr>
        <w:t xml:space="preserve"> the </w:t>
      </w:r>
      <w:r w:rsidRPr="00C75514">
        <w:rPr>
          <w:u w:val="single"/>
        </w:rPr>
        <w:t>legal right to do so</w:t>
      </w:r>
      <w:r w:rsidRPr="00D14A70">
        <w:rPr>
          <w:sz w:val="16"/>
        </w:rPr>
        <w:t xml:space="preserve"> (sovereign title). The former is a question of fact; the latter is a question of law. Absent other sovereign claims, an </w:t>
      </w:r>
      <w:proofErr w:type="spellStart"/>
      <w:r w:rsidRPr="00D14A70">
        <w:rPr>
          <w:sz w:val="16"/>
        </w:rPr>
        <w:t>effectivité</w:t>
      </w:r>
      <w:proofErr w:type="spellEnd"/>
      <w:r w:rsidRPr="00D14A70">
        <w:rPr>
          <w:sz w:val="16"/>
        </w:rPr>
        <w:t xml:space="preserve"> compliant with international law is “as good as title” (Island of Palmas (USA v. Netherlands), </w:t>
      </w:r>
      <w:hyperlink r:id="rId29" w:tgtFrame="_blank" w:history="1">
        <w:r w:rsidRPr="00D14A70">
          <w:rPr>
            <w:rStyle w:val="Hyperlink"/>
            <w:sz w:val="16"/>
          </w:rPr>
          <w:t>p. 839</w:t>
        </w:r>
      </w:hyperlink>
      <w:r w:rsidRPr="00D14A70">
        <w:rPr>
          <w:sz w:val="16"/>
        </w:rPr>
        <w:t xml:space="preserve">; Frontier Dispute (Burkina Faso v. Mali), </w:t>
      </w:r>
      <w:hyperlink r:id="rId30" w:tgtFrame="_blank" w:history="1">
        <w:r w:rsidRPr="00D14A70">
          <w:rPr>
            <w:rStyle w:val="Hyperlink"/>
            <w:sz w:val="16"/>
          </w:rPr>
          <w:t>para 63</w:t>
        </w:r>
      </w:hyperlink>
      <w:r w:rsidRPr="00D14A70">
        <w:rPr>
          <w:sz w:val="16"/>
        </w:rPr>
        <w:t xml:space="preserve">). </w:t>
      </w:r>
      <w:r w:rsidRPr="00D14A70">
        <w:rPr>
          <w:u w:val="single"/>
        </w:rPr>
        <w:t xml:space="preserve">Such an </w:t>
      </w:r>
      <w:proofErr w:type="spellStart"/>
      <w:r w:rsidRPr="00D14A70">
        <w:rPr>
          <w:u w:val="single"/>
        </w:rPr>
        <w:t>effectivité</w:t>
      </w:r>
      <w:proofErr w:type="spellEnd"/>
      <w:r w:rsidRPr="00D14A70">
        <w:rPr>
          <w:u w:val="single"/>
        </w:rPr>
        <w:t xml:space="preserve"> would contravene international law now, but that law is in flux</w:t>
      </w:r>
      <w:r w:rsidRPr="00D14A70">
        <w:rPr>
          <w:sz w:val="16"/>
        </w:rPr>
        <w:t xml:space="preserve">. </w:t>
      </w:r>
      <w:r w:rsidRPr="00C75514">
        <w:rPr>
          <w:u w:val="single"/>
        </w:rPr>
        <w:t>What if the current rule proves less-than-robust?</w:t>
      </w:r>
      <w:r w:rsidRPr="00D14A70">
        <w:rPr>
          <w:sz w:val="16"/>
        </w:rPr>
        <w:t xml:space="preserve"> As shown above, the elements of successful </w:t>
      </w:r>
      <w:proofErr w:type="spellStart"/>
      <w:r w:rsidRPr="00D14A70">
        <w:rPr>
          <w:sz w:val="16"/>
        </w:rPr>
        <w:t>effectivité</w:t>
      </w:r>
      <w:proofErr w:type="spellEnd"/>
      <w:r w:rsidRPr="00D14A70">
        <w:rPr>
          <w:sz w:val="16"/>
        </w:rPr>
        <w:t xml:space="preserve">, state attribution and a sovereign act with sovereign intention, are satisfied. Slipping this provision on the future Martian legal order into satellite broadband Terms of Service serves little purpose – except as basis for a claim prior to some future critical date. Crucially, </w:t>
      </w:r>
      <w:r w:rsidRPr="00D14A70">
        <w:rPr>
          <w:u w:val="single"/>
        </w:rPr>
        <w:t>SpaceX is not an international actor.</w:t>
      </w:r>
      <w:r w:rsidRPr="00D14A70">
        <w:rPr>
          <w:sz w:val="16"/>
        </w:rPr>
        <w:t xml:space="preserve"> </w:t>
      </w:r>
      <w:r w:rsidRPr="00D14A70">
        <w:rPr>
          <w:u w:val="single"/>
        </w:rPr>
        <w:t>It is an American company subject to US law and continuing US supervision</w:t>
      </w:r>
      <w:r w:rsidRPr="00D14A70">
        <w:rPr>
          <w:sz w:val="16"/>
        </w:rPr>
        <w:t xml:space="preserve">. In both </w:t>
      </w:r>
      <w:hyperlink r:id="rId31" w:tgtFrame="_blank" w:history="1">
        <w:r w:rsidRPr="00D14A70">
          <w:rPr>
            <w:rStyle w:val="Hyperlink"/>
            <w:sz w:val="16"/>
          </w:rPr>
          <w:t>Island of Palmas</w:t>
        </w:r>
      </w:hyperlink>
      <w:r w:rsidRPr="00D14A70">
        <w:rPr>
          <w:sz w:val="16"/>
        </w:rPr>
        <w:t xml:space="preserve"> and the </w:t>
      </w:r>
      <w:hyperlink r:id="rId32" w:tgtFrame="_blank" w:history="1">
        <w:proofErr w:type="spellStart"/>
        <w:r w:rsidRPr="00D14A70">
          <w:rPr>
            <w:rStyle w:val="Hyperlink"/>
            <w:sz w:val="16"/>
          </w:rPr>
          <w:t>Pedra</w:t>
        </w:r>
        <w:proofErr w:type="spellEnd"/>
        <w:r w:rsidRPr="00D14A70">
          <w:rPr>
            <w:rStyle w:val="Hyperlink"/>
            <w:sz w:val="16"/>
          </w:rPr>
          <w:t xml:space="preserve"> </w:t>
        </w:r>
        <w:proofErr w:type="spellStart"/>
        <w:r w:rsidRPr="00D14A70">
          <w:rPr>
            <w:rStyle w:val="Hyperlink"/>
            <w:sz w:val="16"/>
          </w:rPr>
          <w:t>Branca</w:t>
        </w:r>
        <w:proofErr w:type="spellEnd"/>
        <w:r w:rsidRPr="00D14A70">
          <w:rPr>
            <w:rStyle w:val="Hyperlink"/>
            <w:sz w:val="16"/>
          </w:rPr>
          <w:t xml:space="preserve"> Dispute</w:t>
        </w:r>
      </w:hyperlink>
      <w:r w:rsidRPr="00D14A70">
        <w:rPr>
          <w:sz w:val="16"/>
        </w:rPr>
        <w:t xml:space="preserve">, corporations acting under national </w:t>
      </w:r>
      <w:proofErr w:type="spellStart"/>
      <w:r w:rsidRPr="00D14A70">
        <w:rPr>
          <w:sz w:val="16"/>
        </w:rPr>
        <w:t>authorisation</w:t>
      </w:r>
      <w:proofErr w:type="spellEnd"/>
      <w:r w:rsidRPr="00D14A70">
        <w:rPr>
          <w:sz w:val="16"/>
        </w:rPr>
        <w:t xml:space="preserve"> and regulation established sovereign titles for their respective</w:t>
      </w:r>
      <w:r w:rsidRPr="00D14A70">
        <w:rPr>
          <w:sz w:val="16"/>
        </w:rPr>
        <w:lastRenderedPageBreak/>
        <w:t xml:space="preserve"> states. A future attempt by </w:t>
      </w:r>
      <w:r w:rsidRPr="00D14A70">
        <w:rPr>
          <w:u w:val="single"/>
        </w:rPr>
        <w:t>SpaceX to act</w:t>
      </w:r>
      <w:r w:rsidRPr="00D14A70">
        <w:rPr>
          <w:sz w:val="16"/>
        </w:rPr>
        <w:t xml:space="preserve"> on its Terms </w:t>
      </w:r>
      <w:r w:rsidRPr="00D14A70">
        <w:rPr>
          <w:u w:val="single"/>
        </w:rPr>
        <w:t>could be received</w:t>
      </w:r>
      <w:r w:rsidRPr="00D14A70">
        <w:rPr>
          <w:sz w:val="16"/>
        </w:rPr>
        <w:t xml:space="preserve"> by other states, either legally or politically, </w:t>
      </w:r>
      <w:r w:rsidRPr="00D14A70">
        <w:rPr>
          <w:u w:val="single"/>
        </w:rPr>
        <w:t xml:space="preserve">as an American </w:t>
      </w:r>
      <w:proofErr w:type="spellStart"/>
      <w:r w:rsidRPr="00D14A70">
        <w:rPr>
          <w:u w:val="single"/>
        </w:rPr>
        <w:t>colonisati</w:t>
      </w:r>
      <w:r w:rsidRPr="00D14A70">
        <w:rPr>
          <w:u w:val="single"/>
        </w:rPr>
        <w:lastRenderedPageBreak/>
        <w:t>on</w:t>
      </w:r>
      <w:proofErr w:type="spellEnd"/>
      <w:r w:rsidRPr="00D14A70">
        <w:rPr>
          <w:u w:val="single"/>
        </w:rPr>
        <w:t xml:space="preserve"> of Mars.</w:t>
      </w:r>
      <w:r w:rsidRPr="00D14A70">
        <w:rPr>
          <w:sz w:val="16"/>
        </w:rPr>
        <w:t xml:space="preserve"> Concerns and conclusions Three primary concerns emerge from this picture. </w:t>
      </w:r>
      <w:r w:rsidRPr="00D14A70">
        <w:rPr>
          <w:sz w:val="26"/>
          <w:szCs w:val="26"/>
          <w:u w:val="single"/>
        </w:rPr>
        <w:t xml:space="preserve">First, </w:t>
      </w:r>
      <w:r w:rsidRPr="00CB7D05">
        <w:rPr>
          <w:b/>
          <w:bCs/>
          <w:sz w:val="26"/>
          <w:szCs w:val="26"/>
          <w:highlight w:val="green"/>
          <w:u w:val="single"/>
        </w:rPr>
        <w:t>non-appropriation is cardinal</w:t>
      </w:r>
      <w:r w:rsidRPr="00D14A70">
        <w:rPr>
          <w:b/>
          <w:bCs/>
          <w:sz w:val="26"/>
          <w:szCs w:val="26"/>
          <w:u w:val="single"/>
        </w:rPr>
        <w:t xml:space="preserve"> for a reason – </w:t>
      </w:r>
      <w:r w:rsidRPr="00CB7D05">
        <w:rPr>
          <w:b/>
          <w:bCs/>
          <w:sz w:val="26"/>
          <w:szCs w:val="26"/>
          <w:highlight w:val="green"/>
          <w:u w:val="single"/>
        </w:rPr>
        <w:t>if breached</w:t>
      </w:r>
      <w:r w:rsidRPr="00D14A70">
        <w:rPr>
          <w:b/>
          <w:bCs/>
          <w:sz w:val="26"/>
          <w:szCs w:val="26"/>
          <w:u w:val="single"/>
        </w:rPr>
        <w:t xml:space="preserve">, </w:t>
      </w:r>
      <w:r w:rsidRPr="00CB7D05">
        <w:rPr>
          <w:b/>
          <w:bCs/>
          <w:sz w:val="26"/>
          <w:szCs w:val="26"/>
          <w:highlight w:val="green"/>
          <w:u w:val="single"/>
        </w:rPr>
        <w:t>international peace and security in space hangs in the balance</w:t>
      </w:r>
      <w:r w:rsidRPr="00D14A70">
        <w:rPr>
          <w:sz w:val="26"/>
          <w:szCs w:val="26"/>
          <w:u w:val="single"/>
        </w:rPr>
        <w:t xml:space="preserve">. Second, </w:t>
      </w:r>
      <w:r w:rsidRPr="00D14A70">
        <w:rPr>
          <w:b/>
          <w:bCs/>
          <w:sz w:val="26"/>
          <w:szCs w:val="26"/>
          <w:u w:val="single"/>
        </w:rPr>
        <w:t xml:space="preserve">even </w:t>
      </w:r>
      <w:proofErr w:type="spellStart"/>
      <w:r w:rsidRPr="00CD6BF6">
        <w:rPr>
          <w:b/>
          <w:bCs/>
          <w:sz w:val="26"/>
          <w:szCs w:val="26"/>
          <w:u w:val="single"/>
        </w:rPr>
        <w:t>signalling</w:t>
      </w:r>
      <w:proofErr w:type="spellEnd"/>
      <w:r w:rsidRPr="00CD6BF6">
        <w:rPr>
          <w:b/>
          <w:bCs/>
          <w:sz w:val="26"/>
          <w:szCs w:val="26"/>
          <w:u w:val="single"/>
        </w:rPr>
        <w:t xml:space="preserve"> the implementation of a provision so contrary to US obligations</w:t>
      </w:r>
      <w:r w:rsidRPr="00D14A70">
        <w:rPr>
          <w:b/>
          <w:bCs/>
          <w:sz w:val="26"/>
          <w:szCs w:val="26"/>
          <w:u w:val="single"/>
        </w:rPr>
        <w:t xml:space="preserve"> without censure </w:t>
      </w:r>
      <w:r w:rsidRPr="00CB7D05">
        <w:rPr>
          <w:b/>
          <w:bCs/>
          <w:sz w:val="26"/>
          <w:szCs w:val="26"/>
          <w:highlight w:val="green"/>
          <w:u w:val="single"/>
        </w:rPr>
        <w:t>risks the international rule of law</w:t>
      </w:r>
      <w:r w:rsidRPr="00D14A70">
        <w:rPr>
          <w:b/>
          <w:bCs/>
          <w:sz w:val="26"/>
          <w:szCs w:val="26"/>
          <w:u w:val="single"/>
        </w:rPr>
        <w:t>.</w:t>
      </w:r>
      <w:r w:rsidRPr="00D14A70">
        <w:rPr>
          <w:sz w:val="16"/>
        </w:rPr>
        <w:t xml:space="preserve"> Finally, and most pragmatically, </w:t>
      </w:r>
      <w:r w:rsidRPr="00D14A70">
        <w:rPr>
          <w:u w:val="single"/>
        </w:rPr>
        <w:t>American vulnerability to future claims by other states should concern American citizens; it is their money, their national reputation on the line. Commercial actors in space present great innovative and developmental potential for all mankind</w:t>
      </w:r>
      <w:r w:rsidRPr="00D14A70">
        <w:rPr>
          <w:sz w:val="16"/>
        </w:rPr>
        <w:t xml:space="preserve"> (</w:t>
      </w:r>
      <w:proofErr w:type="spellStart"/>
      <w:r>
        <w:fldChar w:fldCharType="begin"/>
      </w:r>
      <w:r>
        <w:instrText xml:space="preserve"> HYPERLINK "https://www.sciencedirect.com/science/article/abs/pii/S0094576515002842" \t "_blank" </w:instrText>
      </w:r>
      <w:r>
        <w:fldChar w:fldCharType="separate"/>
      </w:r>
      <w:r w:rsidRPr="00D14A70">
        <w:rPr>
          <w:rStyle w:val="Hyperlink"/>
          <w:sz w:val="16"/>
        </w:rPr>
        <w:t>Aganaba-Jeanty</w:t>
      </w:r>
      <w:proofErr w:type="spellEnd"/>
      <w:r w:rsidRPr="00D14A70">
        <w:rPr>
          <w:rStyle w:val="Hyperlink"/>
          <w:sz w:val="16"/>
        </w:rPr>
        <w:t>, 2015</w:t>
      </w:r>
      <w:r>
        <w:rPr>
          <w:rStyle w:val="Hyperlink"/>
          <w:sz w:val="16"/>
        </w:rPr>
        <w:fldChar w:fldCharType="end"/>
      </w:r>
      <w:r w:rsidRPr="00D14A70">
        <w:rPr>
          <w:sz w:val="16"/>
        </w:rPr>
        <w:t xml:space="preserve">), </w:t>
      </w:r>
      <w:r w:rsidRPr="00D14A70">
        <w:rPr>
          <w:u w:val="single"/>
        </w:rPr>
        <w:t xml:space="preserve">but their so-called ‘self-regulatory’ or administrative role should be taken with a healthy </w:t>
      </w:r>
      <w:proofErr w:type="spellStart"/>
      <w:r w:rsidRPr="00D14A70">
        <w:rPr>
          <w:u w:val="single"/>
        </w:rPr>
        <w:t>scepticism</w:t>
      </w:r>
      <w:proofErr w:type="spellEnd"/>
      <w:r w:rsidRPr="00D14A70">
        <w:rPr>
          <w:sz w:val="16"/>
        </w:rPr>
        <w:t xml:space="preserve">. We already know how that story ends. As Bleddyn Bowen </w:t>
      </w:r>
      <w:hyperlink r:id="rId33" w:tgtFrame="_blank" w:history="1">
        <w:r w:rsidRPr="00D14A70">
          <w:rPr>
            <w:rStyle w:val="Hyperlink"/>
            <w:sz w:val="16"/>
          </w:rPr>
          <w:t>put</w:t>
        </w:r>
      </w:hyperlink>
      <w:r w:rsidRPr="00D14A70">
        <w:rPr>
          <w:sz w:val="16"/>
        </w:rPr>
        <w:t xml:space="preserve"> it, “[t]he continuation of the term ‘colonies’ in describing the potential human future in space should raise political and moral alarm bells immediately given the last 500 years of international relations. Will </w:t>
      </w:r>
      <w:r w:rsidRPr="00D14A70">
        <w:rPr>
          <w:u w:val="single"/>
        </w:rPr>
        <w:t>billionaires run their ‘colonies’ the way they run their factory floors</w:t>
      </w:r>
      <w:r w:rsidRPr="00D14A70">
        <w:rPr>
          <w:sz w:val="16"/>
        </w:rPr>
        <w:t xml:space="preserve">, and </w:t>
      </w:r>
      <w:r w:rsidRPr="00D14A70">
        <w:rPr>
          <w:u w:val="single"/>
        </w:rPr>
        <w:t>treat their citizens like they treat their lowest paid employees</w:t>
      </w:r>
      <w:r w:rsidRPr="00D14A70">
        <w:rPr>
          <w:sz w:val="16"/>
        </w:rPr>
        <w:t xml:space="preserve">?” As humanity expands into space, </w:t>
      </w:r>
      <w:r w:rsidRPr="00D14A70">
        <w:rPr>
          <w:u w:val="single"/>
        </w:rPr>
        <w:t>we will need new legal rules and understandings of sovereignty to govern the process</w:t>
      </w:r>
      <w:r w:rsidRPr="00D14A70">
        <w:rPr>
          <w:sz w:val="16"/>
        </w:rPr>
        <w:t xml:space="preserve"> (</w:t>
      </w:r>
      <w:proofErr w:type="spellStart"/>
      <w:r>
        <w:fldChar w:fldCharType="begin"/>
      </w:r>
      <w:r>
        <w:instrText xml:space="preserve"> HYPERLINK "https://www.tandfonline.com/doi/full/10.1080/14777622.2015.1015112" \t "_blank" </w:instrText>
      </w:r>
      <w:r>
        <w:fldChar w:fldCharType="separate"/>
      </w:r>
      <w:r w:rsidRPr="00D14A70">
        <w:rPr>
          <w:rStyle w:val="Hyperlink"/>
          <w:sz w:val="16"/>
        </w:rPr>
        <w:t>Leib</w:t>
      </w:r>
      <w:proofErr w:type="spellEnd"/>
      <w:r w:rsidRPr="00D14A70">
        <w:rPr>
          <w:rStyle w:val="Hyperlink"/>
          <w:sz w:val="16"/>
        </w:rPr>
        <w:t>, 2015</w:t>
      </w:r>
      <w:r>
        <w:rPr>
          <w:rStyle w:val="Hyperlink"/>
          <w:sz w:val="16"/>
        </w:rPr>
        <w:fldChar w:fldCharType="end"/>
      </w:r>
      <w:r w:rsidRPr="00D14A70">
        <w:rPr>
          <w:sz w:val="16"/>
        </w:rPr>
        <w:t xml:space="preserve">). </w:t>
      </w:r>
      <w:r w:rsidRPr="00D14A70">
        <w:rPr>
          <w:b/>
          <w:bCs/>
          <w:u w:val="single"/>
        </w:rPr>
        <w:t xml:space="preserve">The </w:t>
      </w:r>
      <w:r w:rsidRPr="00CB7D05">
        <w:rPr>
          <w:b/>
          <w:bCs/>
          <w:highlight w:val="green"/>
          <w:u w:val="single"/>
        </w:rPr>
        <w:t>current legal order</w:t>
      </w:r>
      <w:r w:rsidRPr="00D14A70">
        <w:rPr>
          <w:b/>
          <w:bCs/>
          <w:u w:val="single"/>
        </w:rPr>
        <w:t xml:space="preserve"> is a critical framework that, without supplement, </w:t>
      </w:r>
      <w:r w:rsidRPr="00CB7D05">
        <w:rPr>
          <w:b/>
          <w:bCs/>
          <w:highlight w:val="green"/>
          <w:u w:val="single"/>
        </w:rPr>
        <w:t>will</w:t>
      </w:r>
      <w:r w:rsidRPr="00D14A70">
        <w:rPr>
          <w:b/>
          <w:bCs/>
          <w:u w:val="single"/>
        </w:rPr>
        <w:t xml:space="preserve"> someday </w:t>
      </w:r>
      <w:r w:rsidRPr="00CB7D05">
        <w:rPr>
          <w:b/>
          <w:bCs/>
          <w:highlight w:val="green"/>
          <w:u w:val="single"/>
        </w:rPr>
        <w:t>prove incomplete</w:t>
      </w:r>
      <w:r w:rsidRPr="00D14A70">
        <w:rPr>
          <w:b/>
          <w:bCs/>
          <w:u w:val="single"/>
        </w:rPr>
        <w:t xml:space="preserve">. The legal governance of </w:t>
      </w:r>
      <w:r w:rsidRPr="00CB7D05">
        <w:rPr>
          <w:b/>
          <w:bCs/>
          <w:highlight w:val="green"/>
          <w:u w:val="single"/>
        </w:rPr>
        <w:t>Mars is an excellent example</w:t>
      </w:r>
      <w:r w:rsidRPr="00D14A70">
        <w:rPr>
          <w:b/>
          <w:bCs/>
          <w:u w:val="single"/>
        </w:rPr>
        <w:t>.</w:t>
      </w:r>
      <w:r w:rsidRPr="00D14A70">
        <w:rPr>
          <w:sz w:val="16"/>
        </w:rPr>
        <w:t xml:space="preserve"> However, </w:t>
      </w:r>
      <w:r w:rsidRPr="00D14A70">
        <w:rPr>
          <w:b/>
          <w:bCs/>
          <w:u w:val="single"/>
        </w:rPr>
        <w:t xml:space="preserve">those </w:t>
      </w:r>
      <w:r w:rsidRPr="00CB7D05">
        <w:rPr>
          <w:b/>
          <w:bCs/>
          <w:highlight w:val="green"/>
          <w:u w:val="single"/>
        </w:rPr>
        <w:t>new laws must fit</w:t>
      </w:r>
      <w:r w:rsidRPr="00D14A70">
        <w:rPr>
          <w:b/>
          <w:bCs/>
          <w:u w:val="single"/>
        </w:rPr>
        <w:t xml:space="preserve"> into that framework; they </w:t>
      </w:r>
      <w:r w:rsidRPr="00CB7D05">
        <w:rPr>
          <w:b/>
          <w:bCs/>
          <w:highlight w:val="green"/>
          <w:u w:val="single"/>
        </w:rPr>
        <w:t>cannot hang suspended in a vacuum</w:t>
      </w:r>
      <w:r w:rsidRPr="00D14A70">
        <w:rPr>
          <w:sz w:val="16"/>
        </w:rPr>
        <w:t>. We have seen previously the dangers of rashly governing the global commons based on aspiration and resource hunger (</w:t>
      </w:r>
      <w:hyperlink r:id="rId34" w:tgtFrame="_blank" w:history="1">
        <w:r w:rsidRPr="00D14A70">
          <w:rPr>
            <w:rStyle w:val="Hyperlink"/>
            <w:sz w:val="16"/>
          </w:rPr>
          <w:t>Ranganathan, 2016</w:t>
        </w:r>
      </w:hyperlink>
      <w:r w:rsidRPr="00D14A70">
        <w:rPr>
          <w:sz w:val="16"/>
        </w:rPr>
        <w:t xml:space="preserve"> and </w:t>
      </w:r>
      <w:hyperlink r:id="rId35" w:tgtFrame="_blank" w:history="1">
        <w:r w:rsidRPr="00D14A70">
          <w:rPr>
            <w:rStyle w:val="Hyperlink"/>
            <w:sz w:val="16"/>
          </w:rPr>
          <w:t>2019</w:t>
        </w:r>
      </w:hyperlink>
      <w:r w:rsidRPr="00D14A70">
        <w:rPr>
          <w:sz w:val="16"/>
        </w:rPr>
        <w:t xml:space="preserve">). Martian soil cannot become the </w:t>
      </w:r>
      <w:hyperlink r:id="rId36" w:tgtFrame="_blank" w:history="1">
        <w:r w:rsidRPr="00D14A70">
          <w:rPr>
            <w:rStyle w:val="Hyperlink"/>
            <w:sz w:val="16"/>
          </w:rPr>
          <w:t>manganese nodules</w:t>
        </w:r>
      </w:hyperlink>
      <w:r w:rsidRPr="00D14A70">
        <w:rPr>
          <w:sz w:val="16"/>
        </w:rPr>
        <w:t xml:space="preserve"> of this century. If anything, </w:t>
      </w:r>
      <w:r w:rsidRPr="00D14A70">
        <w:rPr>
          <w:u w:val="single"/>
        </w:rPr>
        <w:t xml:space="preserve">it is imperative on us to </w:t>
      </w:r>
      <w:proofErr w:type="spellStart"/>
      <w:r w:rsidRPr="00D14A70">
        <w:rPr>
          <w:u w:val="single"/>
        </w:rPr>
        <w:t>recognise</w:t>
      </w:r>
      <w:proofErr w:type="spellEnd"/>
      <w:r w:rsidRPr="00D14A70">
        <w:rPr>
          <w:u w:val="single"/>
        </w:rPr>
        <w:t xml:space="preserve"> and correct the inequities the current rules have created </w:t>
      </w:r>
      <w:r w:rsidRPr="00D14A70">
        <w:rPr>
          <w:sz w:val="16"/>
        </w:rPr>
        <w:t>(</w:t>
      </w:r>
      <w:hyperlink r:id="rId37" w:tgtFrame="_blank" w:history="1">
        <w:r w:rsidRPr="00D14A70">
          <w:rPr>
            <w:rStyle w:val="Hyperlink"/>
            <w:sz w:val="16"/>
          </w:rPr>
          <w:t>Craven, 2019</w:t>
        </w:r>
      </w:hyperlink>
      <w:r w:rsidRPr="00D14A70">
        <w:rPr>
          <w:sz w:val="16"/>
        </w:rPr>
        <w:t xml:space="preserve">) before proposing new ones. Space law is an established rulebook likely to undergo some high-octane developments in coming decades. While Elon is welcome to the table, he can’t keep sucking the air from the room. It leaves us space lawyers just shouting into the void. </w:t>
      </w:r>
    </w:p>
    <w:p w14:paraId="7469E1A8" w14:textId="0240A0E7" w:rsidR="00701625" w:rsidRPr="0051604C" w:rsidRDefault="00701625" w:rsidP="00701625">
      <w:pPr>
        <w:keepNext/>
        <w:keepLines/>
        <w:pageBreakBefore/>
        <w:spacing w:before="40" w:after="0"/>
        <w:jc w:val="center"/>
        <w:outlineLvl w:val="2"/>
        <w:rPr>
          <w:rFonts w:eastAsia="MS Gothic" w:cs="Times New Roman"/>
          <w:b/>
          <w:sz w:val="32"/>
          <w:u w:val="single"/>
        </w:rPr>
      </w:pPr>
      <w:r>
        <w:rPr>
          <w:rFonts w:eastAsia="MS Gothic" w:cs="Times New Roman"/>
          <w:b/>
          <w:sz w:val="32"/>
          <w:u w:val="single"/>
        </w:rPr>
        <w:lastRenderedPageBreak/>
        <w:t>1</w:t>
      </w:r>
      <w:r w:rsidR="00D2072F">
        <w:rPr>
          <w:rFonts w:eastAsia="MS Gothic" w:cs="Times New Roman"/>
          <w:b/>
          <w:sz w:val="32"/>
          <w:u w:val="single"/>
        </w:rPr>
        <w:t xml:space="preserve"> – colonization</w:t>
      </w:r>
    </w:p>
    <w:p w14:paraId="1D02DD80" w14:textId="77777777" w:rsidR="00701625" w:rsidRPr="0051604C" w:rsidRDefault="00701625" w:rsidP="00701625">
      <w:pPr>
        <w:keepNext/>
        <w:keepLines/>
        <w:spacing w:before="40" w:after="0"/>
        <w:outlineLvl w:val="3"/>
        <w:rPr>
          <w:rFonts w:eastAsia="MS Gothic" w:cs="Times New Roman"/>
          <w:b/>
          <w:iCs/>
          <w:sz w:val="26"/>
        </w:rPr>
      </w:pPr>
      <w:r w:rsidRPr="0051604C">
        <w:rPr>
          <w:rFonts w:eastAsia="MS Gothic" w:cs="Times New Roman"/>
          <w:b/>
          <w:iCs/>
          <w:sz w:val="26"/>
        </w:rPr>
        <w:t xml:space="preserve">The pursuit of Mars colonization is actively harmful – legitimizes and sanitizes </w:t>
      </w:r>
      <w:r>
        <w:rPr>
          <w:rFonts w:eastAsia="MS Gothic" w:cs="Times New Roman"/>
          <w:b/>
          <w:iCs/>
          <w:sz w:val="26"/>
        </w:rPr>
        <w:t xml:space="preserve">environmentally destructive activity </w:t>
      </w:r>
      <w:r w:rsidRPr="0051604C">
        <w:rPr>
          <w:rFonts w:eastAsia="MS Gothic" w:cs="Times New Roman"/>
          <w:b/>
          <w:iCs/>
          <w:sz w:val="26"/>
        </w:rPr>
        <w:t>of the ultra-rich</w:t>
      </w:r>
    </w:p>
    <w:p w14:paraId="11F82788" w14:textId="77777777" w:rsidR="00701625" w:rsidRPr="0051604C" w:rsidRDefault="00701625" w:rsidP="00701625">
      <w:pPr>
        <w:rPr>
          <w:rFonts w:eastAsia="Cambria"/>
          <w:b/>
          <w:bCs/>
          <w:sz w:val="26"/>
        </w:rPr>
      </w:pPr>
      <w:r w:rsidRPr="0051604C">
        <w:rPr>
          <w:rFonts w:eastAsia="Cambria"/>
          <w:b/>
          <w:bCs/>
          <w:sz w:val="26"/>
        </w:rPr>
        <w:t>Kern 21</w:t>
      </w:r>
    </w:p>
    <w:p w14:paraId="78115070" w14:textId="731E1E9C" w:rsidR="00701625" w:rsidRPr="005B55A7" w:rsidRDefault="00701625" w:rsidP="005B55A7">
      <w:pPr>
        <w:rPr>
          <w:sz w:val="16"/>
          <w:szCs w:val="16"/>
        </w:rPr>
      </w:pPr>
      <w:r w:rsidRPr="005B55A7">
        <w:rPr>
          <w:sz w:val="16"/>
          <w:szCs w:val="16"/>
        </w:rPr>
        <w:t>(Sim</w:t>
      </w:r>
      <w:r w:rsidR="005B55A7" w:rsidRPr="005B55A7">
        <w:rPr>
          <w:sz w:val="16"/>
          <w:szCs w:val="16"/>
        </w:rPr>
        <w:t xml:space="preserve">, environmental </w:t>
      </w:r>
      <w:proofErr w:type="gramStart"/>
      <w:r w:rsidR="005B55A7" w:rsidRPr="005B55A7">
        <w:rPr>
          <w:sz w:val="16"/>
          <w:szCs w:val="16"/>
        </w:rPr>
        <w:t>journalist</w:t>
      </w:r>
      <w:proofErr w:type="gramEnd"/>
      <w:r w:rsidR="005B55A7" w:rsidRPr="005B55A7">
        <w:rPr>
          <w:sz w:val="16"/>
          <w:szCs w:val="16"/>
        </w:rPr>
        <w:t xml:space="preserve"> and speculative fiction writer</w:t>
      </w:r>
      <w:r w:rsidRPr="005B55A7">
        <w:rPr>
          <w:sz w:val="16"/>
          <w:szCs w:val="16"/>
        </w:rPr>
        <w:t xml:space="preserve">, </w:t>
      </w:r>
      <w:hyperlink r:id="rId38" w:history="1">
        <w:r w:rsidRPr="005B55A7">
          <w:rPr>
            <w:rStyle w:val="Hyperlink"/>
            <w:sz w:val="16"/>
            <w:szCs w:val="16"/>
          </w:rPr>
          <w:t>https://www.independent.co.uk/voices/bezos-musk-branson-space-billionaires-b1886741.html</w:t>
        </w:r>
      </w:hyperlink>
      <w:r w:rsidRPr="005B55A7">
        <w:rPr>
          <w:sz w:val="16"/>
          <w:szCs w:val="16"/>
        </w:rPr>
        <w:t>, 7-19)</w:t>
      </w:r>
    </w:p>
    <w:p w14:paraId="4B47D631" w14:textId="77777777" w:rsidR="00701625" w:rsidRPr="0051604C" w:rsidRDefault="00701625" w:rsidP="00701625">
      <w:pPr>
        <w:rPr>
          <w:rFonts w:eastAsia="Cambria"/>
        </w:rPr>
      </w:pPr>
      <w:r w:rsidRPr="0051604C">
        <w:rPr>
          <w:rFonts w:eastAsia="Cambria"/>
          <w:sz w:val="16"/>
        </w:rPr>
        <w:t xml:space="preserve">Last weekend, Richard </w:t>
      </w:r>
      <w:r w:rsidRPr="0051604C">
        <w:rPr>
          <w:rFonts w:eastAsia="Cambria"/>
          <w:u w:val="single"/>
        </w:rPr>
        <w:t>Branson described his bounce</w:t>
      </w:r>
      <w:r w:rsidRPr="0051604C">
        <w:rPr>
          <w:rFonts w:eastAsia="Cambria"/>
          <w:sz w:val="16"/>
        </w:rPr>
        <w:t xml:space="preserve"> up to low-earth orbit </w:t>
      </w:r>
      <w:r w:rsidRPr="0051604C">
        <w:rPr>
          <w:rFonts w:eastAsia="Cambria"/>
          <w:u w:val="single"/>
        </w:rPr>
        <w:t>as making space “more accessible to all.</w:t>
      </w:r>
      <w:r w:rsidRPr="0051604C">
        <w:rPr>
          <w:rFonts w:eastAsia="Cambria"/>
          <w:sz w:val="16"/>
        </w:rPr>
        <w:t xml:space="preserve">” </w:t>
      </w:r>
      <w:r w:rsidRPr="0051604C">
        <w:rPr>
          <w:rFonts w:eastAsia="Cambria"/>
          <w:b/>
          <w:iCs/>
          <w:u w:val="single"/>
        </w:rPr>
        <w:t>It’s laughably ironic for a billionaire to co-opt the language of inclusivity to describe the privatization of space flight.</w:t>
      </w:r>
      <w:r w:rsidRPr="0051604C">
        <w:rPr>
          <w:rFonts w:eastAsia="Cambria"/>
          <w:sz w:val="16"/>
        </w:rPr>
        <w:t xml:space="preserve"> However, mainstream media shared the speech far and wide, largely uncritically, with few journalists pointing out that this carnival ride for the uber-rich was funded with over $200 million dollars in taxpayer subsidies. None that I saw credited Chanda Prescod-Weinstein, the Black feminist astrophysicist whose line Branson reflected, and whose idea of making space accessible to all starts with social justice on earth. With this speech, </w:t>
      </w:r>
      <w:r w:rsidRPr="0051604C">
        <w:rPr>
          <w:rFonts w:eastAsia="Cambria"/>
          <w:u w:val="single"/>
        </w:rPr>
        <w:t xml:space="preserve">Branson added to the chorus of </w:t>
      </w:r>
      <w:r w:rsidRPr="0051604C">
        <w:rPr>
          <w:rFonts w:eastAsia="Cambria"/>
          <w:highlight w:val="green"/>
          <w:u w:val="single"/>
        </w:rPr>
        <w:t>billionaires</w:t>
      </w:r>
      <w:r w:rsidRPr="0051604C">
        <w:rPr>
          <w:rFonts w:eastAsia="Cambria"/>
          <w:u w:val="single"/>
        </w:rPr>
        <w:t xml:space="preserve"> </w:t>
      </w:r>
      <w:r w:rsidRPr="0051604C">
        <w:rPr>
          <w:rFonts w:eastAsia="Cambria"/>
          <w:highlight w:val="green"/>
          <w:u w:val="single"/>
        </w:rPr>
        <w:t xml:space="preserve">using </w:t>
      </w:r>
      <w:r w:rsidRPr="0051604C">
        <w:rPr>
          <w:rFonts w:eastAsia="Cambria"/>
          <w:b/>
          <w:iCs/>
          <w:highlight w:val="green"/>
          <w:u w:val="single"/>
        </w:rPr>
        <w:t xml:space="preserve">science fiction fantasies to sell us on their </w:t>
      </w:r>
      <w:r w:rsidRPr="0051604C">
        <w:rPr>
          <w:rFonts w:eastAsia="Cambria"/>
          <w:b/>
          <w:iCs/>
          <w:u w:val="single"/>
        </w:rPr>
        <w:t xml:space="preserve">vanity </w:t>
      </w:r>
      <w:r w:rsidRPr="0051604C">
        <w:rPr>
          <w:rFonts w:eastAsia="Cambria"/>
          <w:b/>
          <w:iCs/>
          <w:highlight w:val="green"/>
          <w:u w:val="single"/>
        </w:rPr>
        <w:t>space programs</w:t>
      </w:r>
      <w:r w:rsidRPr="0051604C">
        <w:rPr>
          <w:rFonts w:eastAsia="Cambria"/>
          <w:sz w:val="16"/>
        </w:rPr>
        <w:t xml:space="preserve">. Jeff Bezos will likely treat us to more high-minded speechifying in advance of his launch on Tuesday. He has described Blue Origin’s mission as necessary to avoid putting a limit on energy usage per capita on Earth. Basically, </w:t>
      </w:r>
      <w:proofErr w:type="gramStart"/>
      <w:r w:rsidRPr="0051604C">
        <w:rPr>
          <w:rFonts w:eastAsia="Cambria"/>
          <w:u w:val="single"/>
        </w:rPr>
        <w:t>in order to</w:t>
      </w:r>
      <w:proofErr w:type="gramEnd"/>
      <w:r w:rsidRPr="0051604C">
        <w:rPr>
          <w:rFonts w:eastAsia="Cambria"/>
          <w:u w:val="single"/>
        </w:rPr>
        <w:t xml:space="preserve"> avoid learning to live sustainably here, we must go up to space so we can keep exploiting the hell out of whatever we find up there. </w:t>
      </w:r>
      <w:r w:rsidRPr="0051604C">
        <w:rPr>
          <w:rFonts w:eastAsia="Cambria"/>
          <w:sz w:val="16"/>
        </w:rPr>
        <w:t xml:space="preserve">As SpaceX’s Elon Musk has said, “We don’t want to be one of those single planet species, we want to be a multi-planet species”. Never mind that we’ve found zero evidence of any kind of life on other planets, let alone intelligent life, let alone intelligent life spread across multiple planets; </w:t>
      </w:r>
      <w:r w:rsidRPr="0051604C">
        <w:rPr>
          <w:rFonts w:eastAsia="Cambria"/>
          <w:u w:val="single"/>
        </w:rPr>
        <w:t xml:space="preserve">Musk’s rhetoric echoes a </w:t>
      </w:r>
      <w:proofErr w:type="gramStart"/>
      <w:r w:rsidRPr="0051604C">
        <w:rPr>
          <w:rFonts w:eastAsia="Cambria"/>
          <w:u w:val="single"/>
        </w:rPr>
        <w:t>commonly-held</w:t>
      </w:r>
      <w:proofErr w:type="gramEnd"/>
      <w:r w:rsidRPr="0051604C">
        <w:rPr>
          <w:rFonts w:eastAsia="Cambria"/>
          <w:u w:val="single"/>
        </w:rPr>
        <w:t xml:space="preserve"> belief that space colonization is an inevitability, that it’s our destiny. </w:t>
      </w:r>
      <w:r w:rsidRPr="0051604C">
        <w:rPr>
          <w:rFonts w:eastAsia="Cambria"/>
          <w:b/>
          <w:iCs/>
          <w:highlight w:val="green"/>
          <w:u w:val="single"/>
        </w:rPr>
        <w:t xml:space="preserve">We should be wary </w:t>
      </w:r>
      <w:r w:rsidRPr="0051604C">
        <w:rPr>
          <w:rFonts w:eastAsia="Cambria"/>
          <w:b/>
          <w:iCs/>
          <w:u w:val="single"/>
        </w:rPr>
        <w:t xml:space="preserve">when rich people say </w:t>
      </w:r>
      <w:r w:rsidRPr="0051604C">
        <w:rPr>
          <w:rFonts w:eastAsia="Cambria"/>
          <w:b/>
          <w:iCs/>
          <w:highlight w:val="green"/>
          <w:u w:val="single"/>
        </w:rPr>
        <w:t>that colonization is our destiny</w:t>
      </w:r>
      <w:r w:rsidRPr="0051604C">
        <w:rPr>
          <w:rFonts w:eastAsia="Cambria"/>
          <w:sz w:val="16"/>
        </w:rPr>
        <w:t xml:space="preserve">. </w:t>
      </w:r>
      <w:r w:rsidRPr="0051604C">
        <w:rPr>
          <w:rFonts w:eastAsia="Cambria"/>
          <w:u w:val="single"/>
        </w:rPr>
        <w:t xml:space="preserve">That rhetoric </w:t>
      </w:r>
      <w:r w:rsidRPr="0051604C">
        <w:rPr>
          <w:rFonts w:eastAsia="Cambria"/>
          <w:highlight w:val="green"/>
          <w:u w:val="single"/>
        </w:rPr>
        <w:t xml:space="preserve">sounds </w:t>
      </w:r>
      <w:r w:rsidRPr="0051604C">
        <w:rPr>
          <w:rFonts w:eastAsia="Cambria"/>
          <w:u w:val="single"/>
        </w:rPr>
        <w:t xml:space="preserve">awfully </w:t>
      </w:r>
      <w:proofErr w:type="gramStart"/>
      <w:r w:rsidRPr="0051604C">
        <w:rPr>
          <w:rFonts w:eastAsia="Cambria"/>
          <w:highlight w:val="green"/>
          <w:u w:val="single"/>
        </w:rPr>
        <w:t>similar to</w:t>
      </w:r>
      <w:proofErr w:type="gramEnd"/>
      <w:r w:rsidRPr="0051604C">
        <w:rPr>
          <w:rFonts w:eastAsia="Cambria"/>
          <w:highlight w:val="green"/>
          <w:u w:val="single"/>
        </w:rPr>
        <w:t xml:space="preserve"> Manifest Destiny</w:t>
      </w:r>
      <w:r w:rsidRPr="0051604C">
        <w:rPr>
          <w:rFonts w:eastAsia="Cambria"/>
          <w:u w:val="single"/>
        </w:rPr>
        <w:t xml:space="preserve">, which provided greedy men a </w:t>
      </w:r>
      <w:r w:rsidRPr="0051604C">
        <w:rPr>
          <w:rFonts w:eastAsia="Cambria"/>
          <w:highlight w:val="green"/>
          <w:u w:val="single"/>
        </w:rPr>
        <w:t xml:space="preserve">moral pretense to commit </w:t>
      </w:r>
      <w:r w:rsidRPr="0051604C">
        <w:rPr>
          <w:rFonts w:eastAsia="Cambria"/>
          <w:b/>
          <w:iCs/>
          <w:u w:val="single"/>
        </w:rPr>
        <w:t xml:space="preserve">a lot of </w:t>
      </w:r>
      <w:r w:rsidRPr="0051604C">
        <w:rPr>
          <w:rFonts w:eastAsia="Cambria"/>
          <w:b/>
          <w:iCs/>
          <w:highlight w:val="green"/>
          <w:u w:val="single"/>
        </w:rPr>
        <w:t>atrocities</w:t>
      </w:r>
      <w:r w:rsidRPr="0051604C">
        <w:rPr>
          <w:rFonts w:eastAsia="Cambria"/>
          <w:b/>
          <w:iCs/>
          <w:u w:val="single"/>
        </w:rPr>
        <w:t>.</w:t>
      </w:r>
      <w:r w:rsidRPr="0051604C">
        <w:rPr>
          <w:rFonts w:eastAsia="Cambria"/>
          <w:u w:val="single"/>
        </w:rPr>
        <w:t xml:space="preserve"> </w:t>
      </w:r>
      <w:r w:rsidRPr="0051604C">
        <w:rPr>
          <w:rFonts w:eastAsia="Cambria"/>
          <w:sz w:val="16"/>
        </w:rPr>
        <w:t xml:space="preserve">I recently wrote a viral Twitter-thread-turned-essay about the enormous challenges of sustaining life in space, and why we’re not going to see lunar colonies anytime soon. But </w:t>
      </w:r>
      <w:r w:rsidRPr="0051604C">
        <w:rPr>
          <w:b/>
          <w:iCs/>
          <w:highlight w:val="green"/>
          <w:u w:val="single"/>
        </w:rPr>
        <w:t xml:space="preserve">just because </w:t>
      </w:r>
      <w:r w:rsidRPr="0051604C">
        <w:rPr>
          <w:b/>
          <w:iCs/>
          <w:u w:val="single"/>
        </w:rPr>
        <w:t xml:space="preserve">these </w:t>
      </w:r>
      <w:r w:rsidRPr="0051604C">
        <w:rPr>
          <w:b/>
          <w:iCs/>
          <w:highlight w:val="green"/>
          <w:u w:val="single"/>
        </w:rPr>
        <w:t>billionaires won’t succeed</w:t>
      </w:r>
      <w:r w:rsidRPr="0051604C">
        <w:rPr>
          <w:b/>
          <w:iCs/>
          <w:u w:val="single"/>
        </w:rPr>
        <w:t xml:space="preserve"> in establishing exoplanetary colonies in their lifetimes </w:t>
      </w:r>
      <w:r w:rsidRPr="0051604C">
        <w:rPr>
          <w:b/>
          <w:iCs/>
          <w:highlight w:val="green"/>
          <w:u w:val="single"/>
        </w:rPr>
        <w:t>doesn’t mean their pursuit of them isn’t harmful</w:t>
      </w:r>
      <w:r w:rsidRPr="0051604C">
        <w:rPr>
          <w:b/>
          <w:iCs/>
          <w:u w:val="single"/>
        </w:rPr>
        <w:t xml:space="preserve">. </w:t>
      </w:r>
      <w:r w:rsidRPr="0051604C">
        <w:rPr>
          <w:rFonts w:eastAsia="Cambria"/>
          <w:u w:val="single"/>
        </w:rPr>
        <w:t xml:space="preserve">Bezos, Branson, and Musk have sold the public on their space programs, and as a result, </w:t>
      </w:r>
      <w:r w:rsidRPr="0051604C">
        <w:rPr>
          <w:rFonts w:eastAsia="Cambria"/>
          <w:b/>
          <w:iCs/>
          <w:highlight w:val="green"/>
          <w:u w:val="single"/>
        </w:rPr>
        <w:t xml:space="preserve">we’re giving them </w:t>
      </w:r>
      <w:r w:rsidRPr="0051604C">
        <w:rPr>
          <w:rFonts w:eastAsia="Cambria"/>
          <w:b/>
          <w:iCs/>
          <w:u w:val="single"/>
        </w:rPr>
        <w:t>a lot of our wealth</w:t>
      </w:r>
      <w:r w:rsidRPr="0051604C">
        <w:rPr>
          <w:rFonts w:eastAsia="Cambria"/>
          <w:sz w:val="16"/>
        </w:rPr>
        <w:t xml:space="preserve"> – </w:t>
      </w:r>
      <w:r w:rsidRPr="0051604C">
        <w:rPr>
          <w:rFonts w:eastAsia="Cambria"/>
          <w:highlight w:val="green"/>
          <w:u w:val="single"/>
        </w:rPr>
        <w:t xml:space="preserve">billions </w:t>
      </w:r>
      <w:r w:rsidRPr="0051604C">
        <w:rPr>
          <w:rFonts w:eastAsia="Cambria"/>
          <w:u w:val="single"/>
        </w:rPr>
        <w:t xml:space="preserve">of dollars </w:t>
      </w:r>
      <w:r w:rsidRPr="0051604C">
        <w:rPr>
          <w:rFonts w:eastAsia="Cambria"/>
          <w:highlight w:val="green"/>
          <w:u w:val="single"/>
        </w:rPr>
        <w:t>of taxpayer money and</w:t>
      </w:r>
      <w:r w:rsidRPr="0051604C">
        <w:rPr>
          <w:rFonts w:eastAsia="Cambria"/>
          <w:u w:val="single"/>
        </w:rPr>
        <w:t xml:space="preserve"> billions in </w:t>
      </w:r>
      <w:r w:rsidRPr="0051604C">
        <w:rPr>
          <w:rFonts w:eastAsia="Cambria"/>
          <w:highlight w:val="green"/>
          <w:u w:val="single"/>
        </w:rPr>
        <w:t>personal investments</w:t>
      </w:r>
      <w:r w:rsidRPr="0051604C">
        <w:rPr>
          <w:rFonts w:eastAsia="Cambria"/>
          <w:sz w:val="16"/>
        </w:rPr>
        <w:t xml:space="preserve">. What’s more, </w:t>
      </w:r>
      <w:r w:rsidRPr="0051604C">
        <w:rPr>
          <w:rFonts w:eastAsia="Cambria"/>
          <w:u w:val="single"/>
        </w:rPr>
        <w:t>the global economic system is rigged so that a guy like Bezos can become a hundred-billionaire</w:t>
      </w:r>
      <w:r w:rsidRPr="0051604C">
        <w:rPr>
          <w:rFonts w:eastAsia="Cambria"/>
          <w:sz w:val="16"/>
        </w:rPr>
        <w:t xml:space="preserve"> while profiting off the labor of over a million employees, some working for poverty wages, who </w:t>
      </w:r>
      <w:proofErr w:type="gramStart"/>
      <w:r w:rsidRPr="0051604C">
        <w:rPr>
          <w:rFonts w:eastAsia="Cambria"/>
          <w:sz w:val="16"/>
        </w:rPr>
        <w:t>piss</w:t>
      </w:r>
      <w:proofErr w:type="gramEnd"/>
      <w:r w:rsidRPr="0051604C">
        <w:rPr>
          <w:rFonts w:eastAsia="Cambria"/>
          <w:sz w:val="16"/>
        </w:rPr>
        <w:t xml:space="preserve"> in bottles to meet quotas and sometimes die at work. </w:t>
      </w:r>
      <w:r w:rsidRPr="0051604C">
        <w:rPr>
          <w:rFonts w:eastAsia="Cambria"/>
          <w:u w:val="single"/>
        </w:rPr>
        <w:t xml:space="preserve">Meanwhile, the activities of the </w:t>
      </w:r>
      <w:r w:rsidRPr="0051604C">
        <w:rPr>
          <w:rFonts w:eastAsia="Cambria"/>
          <w:highlight w:val="green"/>
          <w:u w:val="single"/>
        </w:rPr>
        <w:t xml:space="preserve">corporations </w:t>
      </w:r>
      <w:r w:rsidRPr="0051604C">
        <w:rPr>
          <w:rFonts w:eastAsia="Cambria"/>
          <w:u w:val="single"/>
        </w:rPr>
        <w:t xml:space="preserve">that create these billionaires </w:t>
      </w:r>
      <w:r w:rsidRPr="0051604C">
        <w:rPr>
          <w:rFonts w:eastAsia="Cambria"/>
          <w:highlight w:val="green"/>
          <w:u w:val="single"/>
        </w:rPr>
        <w:t xml:space="preserve">are </w:t>
      </w:r>
      <w:r w:rsidRPr="0051604C">
        <w:rPr>
          <w:rFonts w:eastAsia="Cambria"/>
          <w:b/>
          <w:iCs/>
          <w:highlight w:val="green"/>
          <w:u w:val="single"/>
        </w:rPr>
        <w:t>ravaging the only habitable</w:t>
      </w:r>
      <w:r w:rsidRPr="0051604C">
        <w:rPr>
          <w:rFonts w:eastAsia="Cambria"/>
          <w:highlight w:val="green"/>
          <w:u w:val="single"/>
        </w:rPr>
        <w:t xml:space="preserve"> planet </w:t>
      </w:r>
      <w:r w:rsidRPr="0051604C">
        <w:rPr>
          <w:rFonts w:eastAsia="Cambria"/>
          <w:u w:val="single"/>
        </w:rPr>
        <w:t>we’ve got</w:t>
      </w:r>
      <w:r w:rsidRPr="0051604C">
        <w:rPr>
          <w:rFonts w:eastAsia="Cambria"/>
          <w:sz w:val="16"/>
        </w:rPr>
        <w:t xml:space="preserve">. </w:t>
      </w:r>
      <w:r w:rsidRPr="0051604C">
        <w:rPr>
          <w:rFonts w:eastAsia="Cambria"/>
          <w:u w:val="single"/>
        </w:rPr>
        <w:t xml:space="preserve">But because our neo-feudal lords have </w:t>
      </w:r>
      <w:r w:rsidRPr="0051604C">
        <w:rPr>
          <w:rFonts w:eastAsia="Cambria"/>
          <w:highlight w:val="green"/>
          <w:u w:val="single"/>
        </w:rPr>
        <w:t xml:space="preserve">sold us on a </w:t>
      </w:r>
      <w:r w:rsidRPr="0051604C">
        <w:rPr>
          <w:rFonts w:eastAsia="Cambria"/>
          <w:b/>
          <w:iCs/>
          <w:highlight w:val="green"/>
          <w:u w:val="single"/>
        </w:rPr>
        <w:t>science-fiction fantasy</w:t>
      </w:r>
      <w:r w:rsidRPr="0051604C">
        <w:rPr>
          <w:rFonts w:eastAsia="Cambria"/>
          <w:u w:val="single"/>
        </w:rPr>
        <w:t xml:space="preserve">, </w:t>
      </w:r>
      <w:r w:rsidRPr="0051604C">
        <w:rPr>
          <w:rFonts w:eastAsia="Cambria"/>
          <w:highlight w:val="green"/>
          <w:u w:val="single"/>
        </w:rPr>
        <w:t xml:space="preserve">many look up to them as heroes </w:t>
      </w:r>
      <w:r w:rsidRPr="0051604C">
        <w:rPr>
          <w:rFonts w:eastAsia="Cambria"/>
          <w:u w:val="single"/>
        </w:rPr>
        <w:t xml:space="preserve">rather than decrying their </w:t>
      </w:r>
      <w:r w:rsidRPr="0051604C">
        <w:rPr>
          <w:rFonts w:eastAsia="Cambria"/>
          <w:b/>
          <w:iCs/>
          <w:u w:val="single"/>
        </w:rPr>
        <w:t>obscene and ill-gotten wealth.</w:t>
      </w:r>
      <w:r w:rsidRPr="0051604C">
        <w:rPr>
          <w:rFonts w:eastAsia="Cambria"/>
          <w:u w:val="single"/>
        </w:rPr>
        <w:t xml:space="preserve"> </w:t>
      </w:r>
      <w:r w:rsidRPr="0051604C">
        <w:rPr>
          <w:rFonts w:eastAsia="Cambria"/>
          <w:sz w:val="16"/>
        </w:rPr>
        <w:t xml:space="preserve">Look, I love science fiction. I’m a sci-fi writer and a lifelong Trekkie. But I’m starting to realize that </w:t>
      </w:r>
      <w:r w:rsidRPr="0051604C">
        <w:rPr>
          <w:rFonts w:eastAsia="Cambria"/>
          <w:u w:val="single"/>
        </w:rPr>
        <w:t>a public which consumes so much science fiction and so little science fact is dangerous</w:t>
      </w:r>
      <w:r w:rsidRPr="0051604C">
        <w:rPr>
          <w:rFonts w:eastAsia="Cambria"/>
          <w:sz w:val="16"/>
        </w:rPr>
        <w:t xml:space="preserve">. Just because you watched Matt Damon live on Mars for a year in a movie with convincing graphics doesn’t mean that Elon Musk is on the verge of building a colony there. But when he says he’s going to Mars in six years, there are legions of Musk stans on Twitter who believe him – and his stock soars. </w:t>
      </w:r>
      <w:r w:rsidRPr="0051604C">
        <w:rPr>
          <w:rFonts w:eastAsia="Cambria"/>
          <w:u w:val="single"/>
        </w:rPr>
        <w:t xml:space="preserve">One reason we find the fantasy of outer space colonization so irresistible is the </w:t>
      </w:r>
      <w:r w:rsidRPr="0051604C">
        <w:rPr>
          <w:rFonts w:eastAsia="Cambria"/>
          <w:b/>
          <w:iCs/>
          <w:u w:val="single"/>
        </w:rPr>
        <w:t>prospect of starting afresh</w:t>
      </w:r>
      <w:r w:rsidRPr="0051604C">
        <w:rPr>
          <w:rFonts w:eastAsia="Cambria"/>
          <w:sz w:val="16"/>
        </w:rPr>
        <w:t xml:space="preserve">. </w:t>
      </w:r>
      <w:r w:rsidRPr="0051604C">
        <w:rPr>
          <w:rFonts w:eastAsia="Cambria"/>
          <w:u w:val="single"/>
        </w:rPr>
        <w:t>Our global society is enormously complicated, with baked-in bigotries and illogical ways of doing things that seem impossible to untangle here on earth. But on another planet</w:t>
      </w:r>
      <w:r w:rsidRPr="0051604C">
        <w:rPr>
          <w:rFonts w:eastAsia="Cambria"/>
          <w:sz w:val="16"/>
        </w:rPr>
        <w:t xml:space="preserve">, so we assume, </w:t>
      </w:r>
      <w:r w:rsidRPr="0051604C">
        <w:rPr>
          <w:rFonts w:eastAsia="Cambria"/>
          <w:u w:val="single"/>
        </w:rPr>
        <w:t xml:space="preserve">we could start over and get it right this time. </w:t>
      </w:r>
      <w:r w:rsidRPr="0051604C">
        <w:rPr>
          <w:rFonts w:eastAsia="Cambria"/>
          <w:highlight w:val="green"/>
          <w:u w:val="single"/>
        </w:rPr>
        <w:t>Realistically</w:t>
      </w:r>
      <w:r w:rsidRPr="0051604C">
        <w:rPr>
          <w:rFonts w:eastAsia="Cambria"/>
          <w:u w:val="single"/>
        </w:rPr>
        <w:t xml:space="preserve">, though, </w:t>
      </w:r>
      <w:r w:rsidRPr="0051604C">
        <w:rPr>
          <w:rFonts w:eastAsia="Cambria"/>
          <w:highlight w:val="green"/>
          <w:u w:val="single"/>
        </w:rPr>
        <w:t xml:space="preserve">there’s </w:t>
      </w:r>
      <w:r w:rsidRPr="0051604C">
        <w:rPr>
          <w:rFonts w:eastAsia="Cambria"/>
          <w:b/>
          <w:iCs/>
          <w:highlight w:val="green"/>
          <w:u w:val="single"/>
        </w:rPr>
        <w:t>no leaving our messiness behind</w:t>
      </w:r>
      <w:r w:rsidRPr="0051604C">
        <w:rPr>
          <w:rFonts w:eastAsia="Cambria"/>
          <w:u w:val="single"/>
        </w:rPr>
        <w:t>,</w:t>
      </w:r>
      <w:r w:rsidRPr="0051604C">
        <w:rPr>
          <w:rFonts w:eastAsia="Cambria"/>
          <w:sz w:val="16"/>
        </w:rPr>
        <w:t xml:space="preserve"> no matter how many light-years away we travel. I can’t think of a better illustration for this than the fact that </w:t>
      </w:r>
      <w:r w:rsidRPr="0051604C">
        <w:rPr>
          <w:rFonts w:eastAsia="Cambria"/>
          <w:u w:val="single"/>
        </w:rPr>
        <w:t>the moon is already a toilet</w:t>
      </w:r>
      <w:r w:rsidRPr="0051604C">
        <w:rPr>
          <w:rFonts w:eastAsia="Cambria"/>
          <w:sz w:val="16"/>
        </w:rPr>
        <w:t xml:space="preserve">. When people think of what astronauts left behind on the moon, they might picture Buzz Aldrin planting an American flag. But I picture all the literal </w:t>
      </w:r>
      <w:proofErr w:type="gramStart"/>
      <w:r w:rsidRPr="0051604C">
        <w:rPr>
          <w:rFonts w:eastAsia="Cambria"/>
          <w:sz w:val="16"/>
        </w:rPr>
        <w:t>shit</w:t>
      </w:r>
      <w:proofErr w:type="gramEnd"/>
      <w:r w:rsidRPr="0051604C">
        <w:rPr>
          <w:rFonts w:eastAsia="Cambria"/>
          <w:sz w:val="16"/>
        </w:rPr>
        <w:t xml:space="preserve"> we left up there. NASA, unlike any respectable hiker, didn’t value “packing out waste”. The pooping protocol for Apollo astronauts involved wearing adhesive bags stuck to their asses, which notoriously tore out pubic hairs when removed. They sealed </w:t>
      </w:r>
      <w:r w:rsidRPr="0051604C">
        <w:rPr>
          <w:rFonts w:eastAsia="Cambria"/>
          <w:sz w:val="16"/>
        </w:rPr>
        <w:lastRenderedPageBreak/>
        <w:t xml:space="preserve">the bag – hoping nothing escaped to float around the lunar module – and crushed an antibacterial capsule inside, mushing it around with their poop to prevent a future biohazard. Then they chucked the bag out the airlock. Over the course of the Apollo missions, we planted five flags on the moon and ninety-six bags of human excrement. We also left a plaque on the Lunar Lander reading, “We came in peace for all mankind” – never mind that at the time, the US was carpet-bombing Vietnam and hitting the kids who lived there with napalm. </w:t>
      </w:r>
      <w:r w:rsidRPr="0051604C">
        <w:rPr>
          <w:rFonts w:eastAsia="Cambria"/>
          <w:u w:val="single"/>
        </w:rPr>
        <w:t xml:space="preserve">Anywhere we travel, we’ll be bringing all our </w:t>
      </w:r>
      <w:proofErr w:type="gramStart"/>
      <w:r w:rsidRPr="0051604C">
        <w:rPr>
          <w:rFonts w:eastAsia="Cambria"/>
          <w:u w:val="single"/>
        </w:rPr>
        <w:t>shit</w:t>
      </w:r>
      <w:proofErr w:type="gramEnd"/>
      <w:r w:rsidRPr="0051604C">
        <w:rPr>
          <w:rFonts w:eastAsia="Cambria"/>
          <w:u w:val="single"/>
        </w:rPr>
        <w:t xml:space="preserve"> – literal and figurative – with us. And as any Apollo astronaut can tell you, </w:t>
      </w:r>
      <w:proofErr w:type="gramStart"/>
      <w:r w:rsidRPr="0051604C">
        <w:rPr>
          <w:rFonts w:eastAsia="Cambria"/>
          <w:u w:val="single"/>
        </w:rPr>
        <w:t>shit</w:t>
      </w:r>
      <w:proofErr w:type="gramEnd"/>
      <w:r w:rsidRPr="0051604C">
        <w:rPr>
          <w:rFonts w:eastAsia="Cambria"/>
          <w:u w:val="single"/>
        </w:rPr>
        <w:t xml:space="preserve"> is much easier to deal with on Earth than in space</w:t>
      </w:r>
      <w:r w:rsidRPr="0051604C">
        <w:rPr>
          <w:rFonts w:eastAsia="Cambria"/>
          <w:sz w:val="16"/>
        </w:rPr>
        <w:t xml:space="preserve">. </w:t>
      </w:r>
      <w:r w:rsidRPr="0051604C">
        <w:rPr>
          <w:rFonts w:eastAsia="Cambria"/>
          <w:b/>
          <w:iCs/>
          <w:u w:val="single"/>
        </w:rPr>
        <w:t>If you care deeply, as I do, about the long-term goals of space science, it’s imperative to put a stop to the world-eating overconsumption that creates billionaires, rather than indulging their pet projects</w:t>
      </w:r>
      <w:r w:rsidRPr="0051604C">
        <w:rPr>
          <w:rFonts w:eastAsia="Cambria"/>
          <w:sz w:val="16"/>
        </w:rPr>
        <w:t xml:space="preserve">. For now, </w:t>
      </w:r>
      <w:r w:rsidRPr="0051604C">
        <w:rPr>
          <w:rFonts w:eastAsia="Cambria"/>
          <w:highlight w:val="green"/>
          <w:u w:val="single"/>
        </w:rPr>
        <w:t xml:space="preserve">the best thing we could do </w:t>
      </w:r>
      <w:r w:rsidRPr="0051604C">
        <w:rPr>
          <w:rFonts w:eastAsia="Cambria"/>
          <w:u w:val="single"/>
        </w:rPr>
        <w:t xml:space="preserve">to ensure humanity’s long-term survival in space </w:t>
      </w:r>
      <w:r w:rsidRPr="0051604C">
        <w:rPr>
          <w:rFonts w:eastAsia="Cambria"/>
          <w:highlight w:val="green"/>
          <w:u w:val="single"/>
        </w:rPr>
        <w:t xml:space="preserve">is to </w:t>
      </w:r>
      <w:r w:rsidRPr="0051604C">
        <w:rPr>
          <w:rFonts w:eastAsia="Cambria"/>
          <w:b/>
          <w:iCs/>
          <w:highlight w:val="green"/>
          <w:u w:val="single"/>
        </w:rPr>
        <w:t xml:space="preserve">figure out living sustainably </w:t>
      </w:r>
      <w:r w:rsidRPr="0051604C">
        <w:rPr>
          <w:rFonts w:eastAsia="Cambria"/>
          <w:b/>
          <w:iCs/>
          <w:u w:val="single"/>
        </w:rPr>
        <w:t xml:space="preserve">here </w:t>
      </w:r>
      <w:r w:rsidRPr="0051604C">
        <w:rPr>
          <w:rFonts w:eastAsia="Cambria"/>
          <w:b/>
          <w:iCs/>
          <w:highlight w:val="green"/>
          <w:u w:val="single"/>
        </w:rPr>
        <w:t>on earth</w:t>
      </w:r>
      <w:r w:rsidRPr="0051604C">
        <w:rPr>
          <w:rFonts w:eastAsia="Cambria"/>
          <w:b/>
          <w:iCs/>
          <w:u w:val="single"/>
        </w:rPr>
        <w:t>.</w:t>
      </w:r>
      <w:r w:rsidRPr="0051604C">
        <w:rPr>
          <w:rFonts w:eastAsia="Cambria"/>
          <w:sz w:val="16"/>
        </w:rPr>
        <w:t xml:space="preserve"> If you’re a sci-fi lover like me, think of it this way: we are already living on a magnificent spaceship uniquely suited to our needs. It is enormous, big enough to bring all our friends and family along. It has excellent gravity and radiation shielding in the form of a breathable atmosphere. It comes with a nearly-unlimited renewable energy source – the Sun – which should last us another billion years before it gets too hot and burns us up.</w:t>
      </w:r>
    </w:p>
    <w:p w14:paraId="1DF0F93C" w14:textId="77777777" w:rsidR="00701625" w:rsidRPr="0051604C" w:rsidRDefault="00701625" w:rsidP="00701625">
      <w:pPr>
        <w:keepNext/>
        <w:keepLines/>
        <w:spacing w:before="40" w:after="0"/>
        <w:outlineLvl w:val="3"/>
        <w:rPr>
          <w:rFonts w:eastAsia="MS Gothic" w:cs="Times New Roman"/>
          <w:b/>
          <w:iCs/>
          <w:sz w:val="26"/>
        </w:rPr>
      </w:pPr>
      <w:r w:rsidRPr="0051604C">
        <w:rPr>
          <w:rFonts w:eastAsia="MS Gothic" w:cs="Times New Roman"/>
          <w:b/>
          <w:iCs/>
          <w:sz w:val="26"/>
        </w:rPr>
        <w:t xml:space="preserve">Ventures directly trade off with NASA’s own– private companies get billions in subsidies to waste on Mars </w:t>
      </w:r>
    </w:p>
    <w:p w14:paraId="409627B2" w14:textId="77777777" w:rsidR="00701625" w:rsidRPr="0051604C" w:rsidRDefault="00701625" w:rsidP="00701625">
      <w:pPr>
        <w:rPr>
          <w:rFonts w:eastAsia="Cambria"/>
          <w:b/>
          <w:bCs/>
          <w:sz w:val="26"/>
        </w:rPr>
      </w:pPr>
      <w:proofErr w:type="spellStart"/>
      <w:r w:rsidRPr="0051604C">
        <w:rPr>
          <w:rFonts w:eastAsia="Cambria"/>
          <w:b/>
          <w:bCs/>
          <w:sz w:val="26"/>
        </w:rPr>
        <w:t>Pizzigati</w:t>
      </w:r>
      <w:proofErr w:type="spellEnd"/>
      <w:r w:rsidRPr="0051604C">
        <w:rPr>
          <w:rFonts w:eastAsia="Cambria"/>
          <w:b/>
          <w:bCs/>
          <w:sz w:val="26"/>
        </w:rPr>
        <w:t xml:space="preserve"> 18</w:t>
      </w:r>
    </w:p>
    <w:p w14:paraId="5B7DBAA5" w14:textId="77777777" w:rsidR="00701625" w:rsidRPr="0051604C" w:rsidRDefault="00701625" w:rsidP="00701625">
      <w:pPr>
        <w:rPr>
          <w:rFonts w:eastAsia="Cambria"/>
          <w:sz w:val="16"/>
        </w:rPr>
      </w:pPr>
      <w:r w:rsidRPr="0051604C">
        <w:rPr>
          <w:rFonts w:eastAsia="Cambria"/>
          <w:sz w:val="16"/>
        </w:rPr>
        <w:t xml:space="preserve">Sam </w:t>
      </w:r>
      <w:proofErr w:type="spellStart"/>
      <w:r w:rsidRPr="0051604C">
        <w:rPr>
          <w:rFonts w:eastAsia="Cambria"/>
          <w:sz w:val="16"/>
        </w:rPr>
        <w:t>Pizzigati</w:t>
      </w:r>
      <w:proofErr w:type="spellEnd"/>
      <w:r w:rsidRPr="0051604C">
        <w:rPr>
          <w:rFonts w:eastAsia="Cambria"/>
          <w:sz w:val="16"/>
        </w:rPr>
        <w:t>, (Veteran labor journalist and Institute for Policy Studies associate), 3-21-2018, "Billionaires won’t save the world – just look at Elon Musk," https://www.commondreams.org/views/2018/03/21/billionaires-wont-save-world-just-look-elon-musk, // HW AW</w:t>
      </w:r>
    </w:p>
    <w:p w14:paraId="016E23C3" w14:textId="77777777" w:rsidR="00701625" w:rsidRPr="0051604C" w:rsidRDefault="00701625" w:rsidP="00701625">
      <w:pPr>
        <w:rPr>
          <w:rFonts w:eastAsia="Cambria"/>
          <w:u w:val="single"/>
        </w:rPr>
      </w:pPr>
      <w:r w:rsidRPr="0051604C">
        <w:rPr>
          <w:rFonts w:eastAsia="Cambria"/>
          <w:u w:val="single"/>
        </w:rPr>
        <w:t>Will Mars save humanity</w:t>
      </w:r>
      <w:r w:rsidRPr="0051604C">
        <w:rPr>
          <w:rFonts w:eastAsia="Cambria"/>
          <w:sz w:val="16"/>
        </w:rPr>
        <w:t xml:space="preserve">? Or will our savior be billionaire Elon Musk? </w:t>
      </w:r>
      <w:r w:rsidRPr="0051604C">
        <w:rPr>
          <w:rFonts w:eastAsia="Cambria"/>
          <w:highlight w:val="green"/>
          <w:u w:val="single"/>
        </w:rPr>
        <w:t>Musk</w:t>
      </w:r>
      <w:r w:rsidRPr="0051604C">
        <w:rPr>
          <w:rFonts w:eastAsia="Cambria"/>
          <w:sz w:val="16"/>
        </w:rPr>
        <w:t xml:space="preserve">, the CEO of </w:t>
      </w:r>
      <w:proofErr w:type="gramStart"/>
      <w:r w:rsidRPr="0051604C">
        <w:rPr>
          <w:rFonts w:eastAsia="Cambria"/>
          <w:sz w:val="16"/>
        </w:rPr>
        <w:t>SpaceX</w:t>
      </w:r>
      <w:proofErr w:type="gramEnd"/>
      <w:r w:rsidRPr="0051604C">
        <w:rPr>
          <w:rFonts w:eastAsia="Cambria"/>
          <w:sz w:val="16"/>
        </w:rPr>
        <w:t xml:space="preserve"> and Tesla, humbly believes we don’t have to choose. </w:t>
      </w:r>
      <w:r w:rsidRPr="0051604C">
        <w:rPr>
          <w:rFonts w:eastAsia="Cambria"/>
          <w:u w:val="single"/>
        </w:rPr>
        <w:t xml:space="preserve">Mars will save us, he </w:t>
      </w:r>
      <w:r w:rsidRPr="0051604C">
        <w:rPr>
          <w:rFonts w:eastAsia="Cambria"/>
          <w:highlight w:val="green"/>
          <w:u w:val="single"/>
        </w:rPr>
        <w:t>promises</w:t>
      </w:r>
      <w:r w:rsidRPr="0051604C">
        <w:rPr>
          <w:rFonts w:eastAsia="Cambria"/>
          <w:u w:val="single"/>
        </w:rPr>
        <w:t xml:space="preserve">, and Musk himself will </w:t>
      </w:r>
      <w:r w:rsidRPr="0051604C">
        <w:rPr>
          <w:rFonts w:eastAsia="Cambria"/>
          <w:highlight w:val="green"/>
          <w:u w:val="single"/>
        </w:rPr>
        <w:t>engineer this Mars miracle</w:t>
      </w:r>
      <w:r w:rsidRPr="0051604C">
        <w:rPr>
          <w:rFonts w:eastAsia="Cambria"/>
          <w:u w:val="single"/>
        </w:rPr>
        <w:t>.</w:t>
      </w:r>
      <w:r w:rsidRPr="0051604C">
        <w:rPr>
          <w:rFonts w:eastAsia="Cambria"/>
          <w:sz w:val="16"/>
        </w:rPr>
        <w:t xml:space="preserve"> In 2019, </w:t>
      </w:r>
      <w:r w:rsidRPr="0051604C">
        <w:rPr>
          <w:rFonts w:eastAsia="Cambria"/>
          <w:u w:val="single"/>
        </w:rPr>
        <w:t xml:space="preserve">Musk claims, SpaceX will </w:t>
      </w:r>
      <w:hyperlink r:id="rId39" w:history="1">
        <w:r w:rsidRPr="0051604C">
          <w:rPr>
            <w:rFonts w:eastAsia="Cambria"/>
            <w:u w:val="single"/>
          </w:rPr>
          <w:t>start making</w:t>
        </w:r>
      </w:hyperlink>
      <w:r w:rsidRPr="0051604C">
        <w:rPr>
          <w:rFonts w:eastAsia="Cambria"/>
          <w:u w:val="single"/>
        </w:rPr>
        <w:t xml:space="preserve"> short trips to Mars</w:t>
      </w:r>
      <w:r w:rsidRPr="0051604C">
        <w:rPr>
          <w:rFonts w:eastAsia="Cambria"/>
          <w:sz w:val="16"/>
        </w:rPr>
        <w:t xml:space="preserve">. By the early 2020s, his company will begin colonizing the Red Planet with a human population. </w:t>
      </w:r>
      <w:r w:rsidRPr="0051604C">
        <w:rPr>
          <w:rFonts w:eastAsia="Cambria"/>
          <w:u w:val="single"/>
        </w:rPr>
        <w:t xml:space="preserve">Why this feverish haste to set foot on interplanetary terra </w:t>
      </w:r>
      <w:proofErr w:type="spellStart"/>
      <w:r w:rsidRPr="0051604C">
        <w:rPr>
          <w:rFonts w:eastAsia="Cambria"/>
          <w:u w:val="single"/>
        </w:rPr>
        <w:t>firma</w:t>
      </w:r>
      <w:proofErr w:type="spellEnd"/>
      <w:r w:rsidRPr="0051604C">
        <w:rPr>
          <w:rFonts w:eastAsia="Cambria"/>
          <w:u w:val="single"/>
        </w:rPr>
        <w:t xml:space="preserve">? Musk </w:t>
      </w:r>
      <w:hyperlink r:id="rId40" w:history="1">
        <w:r w:rsidRPr="0051604C">
          <w:rPr>
            <w:rFonts w:eastAsia="Cambria"/>
            <w:u w:val="single"/>
          </w:rPr>
          <w:t>sees</w:t>
        </w:r>
      </w:hyperlink>
      <w:r w:rsidRPr="0051604C">
        <w:rPr>
          <w:rFonts w:eastAsia="Cambria"/>
          <w:u w:val="single"/>
        </w:rPr>
        <w:t xml:space="preserve"> a new “dark age” descending on our precious Earth. </w:t>
      </w:r>
      <w:r w:rsidRPr="0051604C">
        <w:rPr>
          <w:rFonts w:eastAsia="Cambria"/>
          <w:sz w:val="16"/>
        </w:rPr>
        <w:t xml:space="preserve">Another world war — or some environmental collapse — appears likely to threaten us with extinction, he fears. </w:t>
      </w:r>
      <w:r w:rsidRPr="0051604C">
        <w:rPr>
          <w:rFonts w:eastAsia="Cambria"/>
          <w:u w:val="single"/>
        </w:rPr>
        <w:t>Mars strikes Musk as our ideal refuge, the place where humankind will heroically regroup and eventually “</w:t>
      </w:r>
      <w:r w:rsidRPr="0051604C">
        <w:rPr>
          <w:rFonts w:eastAsia="Cambria"/>
          <w:highlight w:val="green"/>
          <w:u w:val="single"/>
        </w:rPr>
        <w:t>bring human civilization back” to our mother planet</w:t>
      </w:r>
      <w:r w:rsidRPr="0051604C">
        <w:rPr>
          <w:rFonts w:eastAsia="Cambria"/>
          <w:u w:val="single"/>
        </w:rPr>
        <w:t xml:space="preserve">. </w:t>
      </w:r>
      <w:r w:rsidRPr="0051604C">
        <w:rPr>
          <w:rFonts w:eastAsia="Cambria"/>
          <w:sz w:val="16"/>
        </w:rPr>
        <w:t xml:space="preserve">And we can even have some fun in the process. The Mars colony that Musk envisions will have everything from iron foundries to “pizza joints and nightclubs.” </w:t>
      </w:r>
      <w:r w:rsidRPr="0051604C">
        <w:rPr>
          <w:rFonts w:eastAsia="Cambria"/>
          <w:u w:val="single"/>
        </w:rPr>
        <w:t xml:space="preserve">“Mars,” he </w:t>
      </w:r>
      <w:hyperlink r:id="rId41" w:history="1">
        <w:r w:rsidRPr="0051604C">
          <w:rPr>
            <w:rFonts w:eastAsia="Cambria"/>
            <w:u w:val="single"/>
          </w:rPr>
          <w:t>quips</w:t>
        </w:r>
      </w:hyperlink>
      <w:r w:rsidRPr="0051604C">
        <w:rPr>
          <w:rFonts w:eastAsia="Cambria"/>
          <w:u w:val="single"/>
        </w:rPr>
        <w:t>, “should really have great bars.”</w:t>
      </w:r>
      <w:r w:rsidRPr="0051604C">
        <w:rPr>
          <w:rFonts w:eastAsia="Cambria"/>
          <w:sz w:val="16"/>
        </w:rPr>
        <w:t xml:space="preserve"> Reporters have become accustomed to this sort of visionary whimsy from Musk. The billionaire, In These Times says, has </w:t>
      </w:r>
      <w:hyperlink r:id="rId42" w:history="1">
        <w:r w:rsidRPr="0051604C">
          <w:rPr>
            <w:rFonts w:eastAsia="Cambria"/>
            <w:sz w:val="16"/>
          </w:rPr>
          <w:t>crafted</w:t>
        </w:r>
      </w:hyperlink>
      <w:r w:rsidRPr="0051604C">
        <w:rPr>
          <w:rFonts w:eastAsia="Cambria"/>
          <w:sz w:val="16"/>
        </w:rPr>
        <w:t xml:space="preserve"> his image as </w:t>
      </w:r>
      <w:r w:rsidRPr="0051604C">
        <w:rPr>
          <w:rFonts w:eastAsia="Cambria"/>
          <w:u w:val="single"/>
        </w:rPr>
        <w:t xml:space="preserve">“a </w:t>
      </w:r>
      <w:r w:rsidRPr="0051604C">
        <w:rPr>
          <w:rFonts w:eastAsia="Cambria"/>
          <w:highlight w:val="green"/>
          <w:u w:val="single"/>
        </w:rPr>
        <w:t>quirky</w:t>
      </w:r>
      <w:r w:rsidRPr="0051604C">
        <w:rPr>
          <w:rFonts w:eastAsia="Cambria"/>
          <w:u w:val="single"/>
        </w:rPr>
        <w:t xml:space="preserve"> and slightly off-kilter playboy </w:t>
      </w:r>
      <w:r w:rsidRPr="0051604C">
        <w:rPr>
          <w:rFonts w:eastAsia="Cambria"/>
          <w:highlight w:val="green"/>
          <w:u w:val="single"/>
        </w:rPr>
        <w:t>genius</w:t>
      </w:r>
      <w:r w:rsidRPr="0051604C">
        <w:rPr>
          <w:rFonts w:eastAsia="Cambria"/>
          <w:u w:val="single"/>
        </w:rPr>
        <w:t xml:space="preserve"> inventor </w:t>
      </w:r>
      <w:r w:rsidRPr="0051604C">
        <w:rPr>
          <w:rFonts w:eastAsia="Cambria"/>
          <w:highlight w:val="green"/>
          <w:u w:val="single"/>
        </w:rPr>
        <w:t>capable of</w:t>
      </w:r>
      <w:r w:rsidRPr="0051604C">
        <w:rPr>
          <w:rFonts w:eastAsia="Cambria"/>
          <w:u w:val="single"/>
        </w:rPr>
        <w:t xml:space="preserve"> conquering </w:t>
      </w:r>
      <w:r w:rsidRPr="0051604C">
        <w:rPr>
          <w:rFonts w:eastAsia="Cambria"/>
          <w:highlight w:val="green"/>
          <w:u w:val="single"/>
        </w:rPr>
        <w:t>everything from outer space to the climate crisis</w:t>
      </w:r>
      <w:r w:rsidRPr="0051604C">
        <w:rPr>
          <w:rFonts w:eastAsia="Cambria"/>
          <w:u w:val="single"/>
        </w:rPr>
        <w:t xml:space="preserve"> with the sheer force of his imagination.”</w:t>
      </w:r>
      <w:r w:rsidRPr="0051604C">
        <w:rPr>
          <w:rFonts w:eastAsia="Cambria"/>
          <w:sz w:val="16"/>
        </w:rPr>
        <w:t xml:space="preserve"> This carefully cultivated image has proven extraordinarily lucrative. Investors now value Tesla, his 15-year-old car company, at around $60 billion — not bad, </w:t>
      </w:r>
      <w:hyperlink r:id="rId43" w:history="1">
        <w:r w:rsidRPr="0051604C">
          <w:rPr>
            <w:rFonts w:eastAsia="Cambria"/>
            <w:sz w:val="16"/>
          </w:rPr>
          <w:t>note</w:t>
        </w:r>
      </w:hyperlink>
      <w:r w:rsidRPr="0051604C">
        <w:rPr>
          <w:rFonts w:eastAsia="Cambria"/>
          <w:sz w:val="16"/>
        </w:rPr>
        <w:t xml:space="preserve"> Wall Street watchdogs Pam and Russ Martens, for a firm that “lost almost $2 billion last year and has never delivered an annual profit to shareholders.” But </w:t>
      </w:r>
      <w:r w:rsidRPr="0051604C">
        <w:rPr>
          <w:rFonts w:eastAsia="Cambria"/>
          <w:u w:val="single"/>
        </w:rPr>
        <w:t xml:space="preserve">Musk remains </w:t>
      </w:r>
      <w:hyperlink r:id="rId44" w:history="1">
        <w:r w:rsidRPr="0051604C">
          <w:rPr>
            <w:rFonts w:eastAsia="Cambria"/>
            <w:u w:val="single"/>
          </w:rPr>
          <w:t>supremely confident</w:t>
        </w:r>
      </w:hyperlink>
      <w:r w:rsidRPr="0051604C">
        <w:rPr>
          <w:rFonts w:eastAsia="Cambria"/>
          <w:u w:val="single"/>
        </w:rPr>
        <w:t xml:space="preserve"> that his enterprise on Mars will take root and prosper.</w:t>
      </w:r>
      <w:r w:rsidRPr="0051604C">
        <w:rPr>
          <w:rFonts w:eastAsia="Cambria"/>
          <w:sz w:val="16"/>
        </w:rPr>
        <w:t xml:space="preserve"> He’s betting a good chunk of his fortune on that. Or rather, </w:t>
      </w:r>
      <w:r w:rsidRPr="0051604C">
        <w:rPr>
          <w:rFonts w:eastAsia="Cambria"/>
          <w:b/>
          <w:bCs/>
          <w:highlight w:val="green"/>
          <w:u w:val="single"/>
        </w:rPr>
        <w:t>he’s betting</w:t>
      </w:r>
      <w:r w:rsidRPr="0051604C">
        <w:rPr>
          <w:rFonts w:eastAsia="Cambria"/>
          <w:b/>
          <w:bCs/>
          <w:u w:val="single"/>
        </w:rPr>
        <w:t xml:space="preserve"> a good chunk of </w:t>
      </w:r>
      <w:r w:rsidRPr="0051604C">
        <w:rPr>
          <w:rFonts w:eastAsia="Cambria"/>
          <w:b/>
          <w:bCs/>
          <w:highlight w:val="green"/>
          <w:u w:val="single"/>
        </w:rPr>
        <w:t>taxpayers’ fortune</w:t>
      </w:r>
      <w:r w:rsidRPr="0051604C">
        <w:rPr>
          <w:rFonts w:eastAsia="Cambria"/>
          <w:sz w:val="16"/>
        </w:rPr>
        <w:t xml:space="preserve">. </w:t>
      </w:r>
      <w:r w:rsidRPr="0051604C">
        <w:rPr>
          <w:rFonts w:eastAsia="Cambria"/>
          <w:u w:val="single"/>
        </w:rPr>
        <w:t>Musk owes his billions</w:t>
      </w:r>
      <w:r w:rsidRPr="0051604C">
        <w:rPr>
          <w:rFonts w:eastAsia="Cambria"/>
          <w:sz w:val="16"/>
        </w:rPr>
        <w:t xml:space="preserve">, as commentator Kate </w:t>
      </w:r>
      <w:proofErr w:type="spellStart"/>
      <w:r w:rsidRPr="0051604C">
        <w:rPr>
          <w:rFonts w:eastAsia="Cambria"/>
          <w:sz w:val="16"/>
        </w:rPr>
        <w:t>Aronoff</w:t>
      </w:r>
      <w:proofErr w:type="spellEnd"/>
      <w:r w:rsidRPr="0051604C">
        <w:rPr>
          <w:rFonts w:eastAsia="Cambria"/>
          <w:sz w:val="16"/>
        </w:rPr>
        <w:t xml:space="preserve"> </w:t>
      </w:r>
      <w:hyperlink r:id="rId45" w:history="1">
        <w:r w:rsidRPr="0051604C">
          <w:rPr>
            <w:rFonts w:eastAsia="Cambria"/>
            <w:sz w:val="16"/>
          </w:rPr>
          <w:t>points out</w:t>
        </w:r>
      </w:hyperlink>
      <w:r w:rsidRPr="0051604C">
        <w:rPr>
          <w:rFonts w:eastAsia="Cambria"/>
          <w:sz w:val="16"/>
        </w:rPr>
        <w:t xml:space="preserve">, to the </w:t>
      </w:r>
      <w:r w:rsidRPr="0051604C">
        <w:rPr>
          <w:rFonts w:eastAsia="Cambria"/>
          <w:b/>
          <w:bCs/>
          <w:u w:val="single"/>
        </w:rPr>
        <w:t>billions in direct taxpayer subsidies his companies have received over the years — and the billions more in taxpayer-funded research into rocket technology and other high-tech fields of knowledge</w:t>
      </w:r>
      <w:r w:rsidRPr="0051604C">
        <w:rPr>
          <w:rFonts w:eastAsia="Cambria"/>
          <w:sz w:val="16"/>
        </w:rPr>
        <w:t xml:space="preserve">. </w:t>
      </w:r>
      <w:r w:rsidRPr="0051604C">
        <w:rPr>
          <w:rFonts w:eastAsia="Cambria"/>
          <w:b/>
          <w:bCs/>
          <w:u w:val="single"/>
        </w:rPr>
        <w:t xml:space="preserve">So </w:t>
      </w:r>
      <w:r w:rsidRPr="0051604C">
        <w:rPr>
          <w:rFonts w:eastAsia="Cambria"/>
          <w:b/>
          <w:bCs/>
          <w:highlight w:val="green"/>
          <w:u w:val="single"/>
        </w:rPr>
        <w:t>Musk is essentially investing our billions in</w:t>
      </w:r>
      <w:r w:rsidRPr="0051604C">
        <w:rPr>
          <w:rFonts w:eastAsia="Cambria"/>
          <w:b/>
          <w:bCs/>
          <w:u w:val="single"/>
        </w:rPr>
        <w:t xml:space="preserve"> his own pet projects, everything from </w:t>
      </w:r>
      <w:r w:rsidRPr="0051604C">
        <w:rPr>
          <w:rFonts w:eastAsia="Cambria"/>
          <w:b/>
          <w:bCs/>
          <w:highlight w:val="green"/>
          <w:u w:val="single"/>
        </w:rPr>
        <w:t>the Mars gambit</w:t>
      </w:r>
      <w:r w:rsidRPr="0051604C">
        <w:rPr>
          <w:rFonts w:eastAsia="Cambria"/>
          <w:b/>
          <w:bCs/>
          <w:u w:val="single"/>
        </w:rPr>
        <w:t xml:space="preserve"> to establishing a </w:t>
      </w:r>
      <w:hyperlink r:id="rId46" w:history="1">
        <w:r w:rsidRPr="0051604C">
          <w:rPr>
            <w:rFonts w:eastAsia="Cambria"/>
            <w:b/>
            <w:bCs/>
            <w:u w:val="single"/>
          </w:rPr>
          <w:t>mass-market niche</w:t>
        </w:r>
      </w:hyperlink>
      <w:r w:rsidRPr="0051604C">
        <w:rPr>
          <w:rFonts w:eastAsia="Cambria"/>
          <w:b/>
          <w:bCs/>
          <w:u w:val="single"/>
        </w:rPr>
        <w:t xml:space="preserve"> for high-tech flamethrowers.</w:t>
      </w:r>
      <w:r w:rsidRPr="0051604C">
        <w:rPr>
          <w:rFonts w:eastAsia="Cambria"/>
          <w:sz w:val="16"/>
        </w:rPr>
        <w:t xml:space="preserve"> </w:t>
      </w:r>
      <w:r w:rsidRPr="0051604C">
        <w:rPr>
          <w:rFonts w:eastAsia="Cambria"/>
          <w:u w:val="single"/>
        </w:rPr>
        <w:t>None of this is going to rescue humanity anytime soon.</w:t>
      </w:r>
      <w:r w:rsidRPr="0051604C">
        <w:rPr>
          <w:rFonts w:eastAsia="Cambria"/>
          <w:sz w:val="16"/>
        </w:rPr>
        <w:t xml:space="preserve"> Indeed, </w:t>
      </w:r>
      <w:r w:rsidRPr="0051604C">
        <w:rPr>
          <w:rFonts w:eastAsia="Cambria"/>
          <w:highlight w:val="green"/>
          <w:u w:val="single"/>
        </w:rPr>
        <w:t>if Musk really wanted to ensure</w:t>
      </w:r>
      <w:r w:rsidRPr="0051604C">
        <w:rPr>
          <w:rFonts w:eastAsia="Cambria"/>
          <w:u w:val="single"/>
        </w:rPr>
        <w:t xml:space="preserve"> humankind a sustainable </w:t>
      </w:r>
      <w:r w:rsidRPr="0051604C">
        <w:rPr>
          <w:rFonts w:eastAsia="Cambria"/>
          <w:highlight w:val="green"/>
          <w:u w:val="single"/>
        </w:rPr>
        <w:t>future</w:t>
      </w:r>
      <w:r w:rsidRPr="0051604C">
        <w:rPr>
          <w:rFonts w:eastAsia="Cambria"/>
          <w:sz w:val="16"/>
        </w:rPr>
        <w:t xml:space="preserve">, he wouldn’t be plotting escapes to Mars or marketing flamethrowers to the masses. </w:t>
      </w:r>
      <w:r w:rsidRPr="0051604C">
        <w:rPr>
          <w:rFonts w:eastAsia="Cambria"/>
          <w:highlight w:val="green"/>
          <w:u w:val="single"/>
        </w:rPr>
        <w:t>He’d be challenging</w:t>
      </w:r>
      <w:r w:rsidRPr="0051604C">
        <w:rPr>
          <w:rFonts w:eastAsia="Cambria"/>
          <w:u w:val="single"/>
        </w:rPr>
        <w:t xml:space="preserve"> the global economic status quo that’s left him phenomenally rich and our world phenomenally unequal.</w:t>
      </w:r>
      <w:r w:rsidRPr="0051604C">
        <w:rPr>
          <w:rFonts w:eastAsia="Cambria"/>
          <w:sz w:val="16"/>
        </w:rPr>
        <w:t xml:space="preserve"> This </w:t>
      </w:r>
      <w:r w:rsidRPr="0051604C">
        <w:rPr>
          <w:rFonts w:eastAsia="Cambria"/>
          <w:highlight w:val="green"/>
          <w:u w:val="single"/>
        </w:rPr>
        <w:t>inequality</w:t>
      </w:r>
      <w:r w:rsidRPr="0051604C">
        <w:rPr>
          <w:rFonts w:eastAsia="Cambria"/>
          <w:b/>
          <w:bCs/>
          <w:u w:val="single"/>
        </w:rPr>
        <w:t xml:space="preserve"> may well pose the greatest threat to our well-being as a species.</w:t>
      </w:r>
      <w:r w:rsidRPr="0051604C">
        <w:rPr>
          <w:rFonts w:eastAsia="Cambria"/>
          <w:sz w:val="16"/>
        </w:rPr>
        <w:t xml:space="preserve"> Stark economic divides invite armed confrontations. </w:t>
      </w:r>
      <w:r w:rsidRPr="0051604C">
        <w:rPr>
          <w:rFonts w:eastAsia="Cambria"/>
          <w:highlight w:val="green"/>
          <w:u w:val="single"/>
        </w:rPr>
        <w:t xml:space="preserve">Inequality </w:t>
      </w:r>
      <w:r w:rsidRPr="0051604C">
        <w:rPr>
          <w:rFonts w:eastAsia="Cambria"/>
          <w:highlight w:val="green"/>
          <w:u w:val="single"/>
        </w:rPr>
        <w:lastRenderedPageBreak/>
        <w:t>and conflict</w:t>
      </w:r>
      <w:r w:rsidRPr="0051604C">
        <w:rPr>
          <w:rFonts w:eastAsia="Cambria"/>
          <w:sz w:val="16"/>
        </w:rPr>
        <w:t xml:space="preserve">, Norwegian scholars observed last year in a </w:t>
      </w:r>
      <w:hyperlink r:id="rId47" w:history="1">
        <w:r w:rsidRPr="0051604C">
          <w:rPr>
            <w:rFonts w:eastAsia="Cambria"/>
            <w:sz w:val="16"/>
          </w:rPr>
          <w:t>major report</w:t>
        </w:r>
      </w:hyperlink>
      <w:r w:rsidRPr="0051604C">
        <w:rPr>
          <w:rFonts w:eastAsia="Cambria"/>
          <w:sz w:val="16"/>
        </w:rPr>
        <w:t xml:space="preserve"> for the United Nations and the World Bank, </w:t>
      </w:r>
      <w:r w:rsidRPr="0051604C">
        <w:rPr>
          <w:rFonts w:eastAsia="Cambria"/>
          <w:u w:val="single"/>
        </w:rPr>
        <w:t>remain “</w:t>
      </w:r>
      <w:r w:rsidRPr="0051604C">
        <w:rPr>
          <w:rFonts w:eastAsia="Cambria"/>
          <w:highlight w:val="green"/>
          <w:u w:val="single"/>
        </w:rPr>
        <w:t>inextricably linked</w:t>
      </w:r>
      <w:r w:rsidRPr="0051604C">
        <w:rPr>
          <w:rFonts w:eastAsia="Cambria"/>
          <w:u w:val="single"/>
        </w:rPr>
        <w:t>.”</w:t>
      </w:r>
      <w:r w:rsidRPr="0051604C">
        <w:rPr>
          <w:rFonts w:eastAsia="Cambria"/>
          <w:sz w:val="16"/>
        </w:rPr>
        <w:t xml:space="preserve"> They found that “</w:t>
      </w:r>
      <w:r w:rsidRPr="0051604C">
        <w:rPr>
          <w:rFonts w:eastAsia="Cambria"/>
          <w:b/>
          <w:bCs/>
          <w:highlight w:val="green"/>
          <w:u w:val="single"/>
        </w:rPr>
        <w:t>inequality influences</w:t>
      </w:r>
      <w:r w:rsidRPr="0051604C">
        <w:rPr>
          <w:rFonts w:eastAsia="Cambria"/>
          <w:b/>
          <w:bCs/>
          <w:u w:val="single"/>
        </w:rPr>
        <w:t xml:space="preserve"> the outbreak and dynamics of </w:t>
      </w:r>
      <w:r w:rsidRPr="0051604C">
        <w:rPr>
          <w:rFonts w:eastAsia="Cambria"/>
          <w:b/>
          <w:bCs/>
          <w:highlight w:val="green"/>
          <w:u w:val="single"/>
        </w:rPr>
        <w:t>violent conflict</w:t>
      </w:r>
      <w:r w:rsidRPr="0051604C">
        <w:rPr>
          <w:rFonts w:eastAsia="Cambria"/>
          <w:b/>
          <w:bCs/>
          <w:u w:val="single"/>
        </w:rPr>
        <w:t>,”</w:t>
      </w:r>
      <w:r w:rsidRPr="0051604C">
        <w:rPr>
          <w:rFonts w:eastAsia="Cambria"/>
          <w:sz w:val="16"/>
        </w:rPr>
        <w:t xml:space="preserve"> going all the way back to the ancient Greeks. In more recent years, </w:t>
      </w:r>
      <w:r w:rsidRPr="0051604C">
        <w:rPr>
          <w:rFonts w:eastAsia="Cambria"/>
          <w:u w:val="single"/>
        </w:rPr>
        <w:t>researchers have made great strides in understanding the actual pathways in unequal societies that turn conflict violent</w:t>
      </w:r>
      <w:r w:rsidRPr="0051604C">
        <w:rPr>
          <w:rFonts w:eastAsia="Cambria"/>
          <w:sz w:val="16"/>
        </w:rPr>
        <w:t xml:space="preserve">. But huge gaps in the research are still frustrating our understanding. What we do know: Hawking </w:t>
      </w:r>
      <w:r w:rsidRPr="0051604C">
        <w:rPr>
          <w:rFonts w:eastAsia="Cambria"/>
          <w:u w:val="single"/>
        </w:rPr>
        <w:t>high-tech</w:t>
      </w:r>
      <w:r w:rsidRPr="0051604C">
        <w:rPr>
          <w:rFonts w:eastAsia="Cambria"/>
          <w:sz w:val="16"/>
        </w:rPr>
        <w:t xml:space="preserve"> flamethrowers </w:t>
      </w:r>
      <w:r w:rsidRPr="0051604C">
        <w:rPr>
          <w:rFonts w:eastAsia="Cambria"/>
          <w:u w:val="single"/>
        </w:rPr>
        <w:t xml:space="preserve">is </w:t>
      </w:r>
      <w:r w:rsidRPr="0051604C">
        <w:rPr>
          <w:rFonts w:eastAsia="Cambria"/>
          <w:highlight w:val="green"/>
          <w:u w:val="single"/>
        </w:rPr>
        <w:t>never going to save humanity</w:t>
      </w:r>
      <w:r w:rsidRPr="0051604C">
        <w:rPr>
          <w:rFonts w:eastAsia="Cambria"/>
          <w:u w:val="single"/>
        </w:rPr>
        <w:t>. Neither will bar-hopping on Mars.</w:t>
      </w:r>
    </w:p>
    <w:p w14:paraId="795E9ED1" w14:textId="77777777" w:rsidR="00701625" w:rsidRDefault="00701625" w:rsidP="00701625">
      <w:pPr>
        <w:pStyle w:val="Heading4"/>
      </w:pPr>
      <w:r>
        <w:t>No terraforming</w:t>
      </w:r>
    </w:p>
    <w:p w14:paraId="3DFFB3DC" w14:textId="77777777" w:rsidR="00701625" w:rsidRPr="004722C2" w:rsidRDefault="00701625" w:rsidP="00701625">
      <w:pPr>
        <w:rPr>
          <w:rStyle w:val="Style13ptBold"/>
        </w:rPr>
      </w:pPr>
      <w:r w:rsidRPr="004722C2">
        <w:rPr>
          <w:rStyle w:val="Style13ptBold"/>
        </w:rPr>
        <w:t>Chow 18</w:t>
      </w:r>
    </w:p>
    <w:p w14:paraId="15A3CE93" w14:textId="77777777" w:rsidR="00701625" w:rsidRPr="004722C2" w:rsidRDefault="00701625" w:rsidP="00701625">
      <w:pPr>
        <w:rPr>
          <w:sz w:val="16"/>
        </w:rPr>
      </w:pPr>
      <w:r w:rsidRPr="004722C2">
        <w:rPr>
          <w:sz w:val="16"/>
        </w:rPr>
        <w:t xml:space="preserve">(Denise, </w:t>
      </w:r>
      <w:hyperlink r:id="rId48" w:history="1">
        <w:r w:rsidRPr="004722C2">
          <w:rPr>
            <w:rStyle w:val="Hyperlink"/>
            <w:sz w:val="16"/>
          </w:rPr>
          <w:t>https://www.nbcnews.com/mach/science/sorry-elon-musk-new-study-says-terraforming-mars-simply-impossible-ncna899021</w:t>
        </w:r>
      </w:hyperlink>
      <w:r w:rsidRPr="004722C2">
        <w:rPr>
          <w:sz w:val="16"/>
        </w:rPr>
        <w:t>, 8-9)</w:t>
      </w:r>
    </w:p>
    <w:p w14:paraId="3D9673D9" w14:textId="45B61143" w:rsidR="00701625" w:rsidRPr="002F1F26" w:rsidRDefault="00701625" w:rsidP="00701625">
      <w:r w:rsidRPr="004722C2">
        <w:rPr>
          <w:rStyle w:val="StyleUnderline"/>
        </w:rPr>
        <w:t>Before humans can colonize Mars, we’ll need to figure out a way to make it a bit more hospitable</w:t>
      </w:r>
      <w:r w:rsidRPr="004722C2">
        <w:rPr>
          <w:sz w:val="16"/>
        </w:rPr>
        <w:t xml:space="preserve">. But </w:t>
      </w:r>
      <w:r w:rsidRPr="004722C2">
        <w:rPr>
          <w:rStyle w:val="StyleUnderline"/>
        </w:rPr>
        <w:t>a surprising new study suggests that “</w:t>
      </w:r>
      <w:r w:rsidRPr="00E331A0">
        <w:rPr>
          <w:rStyle w:val="StyleUnderline"/>
          <w:highlight w:val="green"/>
        </w:rPr>
        <w:t>terraforming</w:t>
      </w:r>
      <w:r w:rsidRPr="004722C2">
        <w:rPr>
          <w:rStyle w:val="StyleUnderline"/>
        </w:rPr>
        <w:t>” Mars</w:t>
      </w:r>
      <w:r w:rsidRPr="004722C2">
        <w:rPr>
          <w:sz w:val="16"/>
        </w:rPr>
        <w:t xml:space="preserve"> into an Earthlike planet — an idea at the heart of many science fiction novels and films — </w:t>
      </w:r>
      <w:r w:rsidRPr="00E331A0">
        <w:rPr>
          <w:rStyle w:val="Emphasis"/>
          <w:highlight w:val="green"/>
        </w:rPr>
        <w:t>simply isn’t possible with today's technology</w:t>
      </w:r>
      <w:r w:rsidRPr="004722C2">
        <w:rPr>
          <w:sz w:val="16"/>
        </w:rPr>
        <w:t xml:space="preserve">. </w:t>
      </w:r>
      <w:r w:rsidRPr="004722C2">
        <w:rPr>
          <w:rStyle w:val="StyleUnderline"/>
        </w:rPr>
        <w:t>The study, published</w:t>
      </w:r>
      <w:r w:rsidRPr="004722C2">
        <w:rPr>
          <w:sz w:val="16"/>
        </w:rPr>
        <w:t xml:space="preserve"> July 30 </w:t>
      </w:r>
      <w:r w:rsidRPr="004722C2">
        <w:rPr>
          <w:rStyle w:val="StyleUnderline"/>
        </w:rPr>
        <w:t>in</w:t>
      </w:r>
      <w:r w:rsidRPr="004722C2">
        <w:rPr>
          <w:sz w:val="16"/>
        </w:rPr>
        <w:t xml:space="preserve"> the journal </w:t>
      </w:r>
      <w:r w:rsidRPr="004722C2">
        <w:rPr>
          <w:rStyle w:val="StyleUnderline"/>
        </w:rPr>
        <w:t>Nature Astronomy</w:t>
      </w:r>
      <w:r w:rsidRPr="004722C2">
        <w:rPr>
          <w:sz w:val="16"/>
        </w:rPr>
        <w:t xml:space="preserve">, </w:t>
      </w:r>
      <w:r w:rsidRPr="004722C2">
        <w:rPr>
          <w:rStyle w:val="Emphasis"/>
        </w:rPr>
        <w:t xml:space="preserve">seems to </w:t>
      </w:r>
      <w:r w:rsidRPr="00E331A0">
        <w:rPr>
          <w:rStyle w:val="Emphasis"/>
          <w:highlight w:val="green"/>
        </w:rPr>
        <w:t>throw cold water on those fictional terraforming schemes</w:t>
      </w:r>
      <w:r w:rsidRPr="004722C2">
        <w:rPr>
          <w:sz w:val="16"/>
        </w:rPr>
        <w:t xml:space="preserve"> — along with some real-world ideas that sound like make-believe: In 2015, SpaceX CEO Elon Musk said we could warm Mars and give it a thicker atmosphere capable of supporting agriculture by detonating nuclear warheads over the planet’s icy poles. There’s no doubt that </w:t>
      </w:r>
      <w:r w:rsidRPr="004722C2">
        <w:rPr>
          <w:rStyle w:val="StyleUnderline"/>
        </w:rPr>
        <w:t xml:space="preserve">Mars' </w:t>
      </w:r>
      <w:r w:rsidRPr="00E331A0">
        <w:rPr>
          <w:rStyle w:val="StyleUnderline"/>
          <w:highlight w:val="green"/>
        </w:rPr>
        <w:t>thin atmosphere</w:t>
      </w:r>
      <w:r w:rsidRPr="004722C2">
        <w:rPr>
          <w:sz w:val="16"/>
        </w:rPr>
        <w:t xml:space="preserve"> and its soil and icy polar regions </w:t>
      </w:r>
      <w:r w:rsidRPr="004722C2">
        <w:rPr>
          <w:rStyle w:val="StyleUnderline"/>
        </w:rPr>
        <w:t>contain carbon dioxide</w:t>
      </w:r>
      <w:r w:rsidRPr="004722C2">
        <w:rPr>
          <w:sz w:val="16"/>
        </w:rPr>
        <w:t xml:space="preserve">. </w:t>
      </w:r>
      <w:r w:rsidRPr="004722C2">
        <w:rPr>
          <w:rStyle w:val="StyleUnderline"/>
        </w:rPr>
        <w:t>But</w:t>
      </w:r>
      <w:r w:rsidRPr="004722C2">
        <w:rPr>
          <w:sz w:val="16"/>
        </w:rPr>
        <w:t xml:space="preserve"> the new research indicates that </w:t>
      </w:r>
      <w:r w:rsidRPr="004722C2">
        <w:rPr>
          <w:rStyle w:val="StyleUnderline"/>
        </w:rPr>
        <w:t xml:space="preserve">there’s </w:t>
      </w:r>
      <w:r w:rsidRPr="00E331A0">
        <w:rPr>
          <w:rStyle w:val="StyleUnderline"/>
          <w:highlight w:val="green"/>
        </w:rPr>
        <w:t>not enough of it for us to be able to trigger a sort of runaway greenhouse effect</w:t>
      </w:r>
      <w:r w:rsidRPr="004722C2">
        <w:rPr>
          <w:rStyle w:val="StyleUnderline"/>
        </w:rPr>
        <w:t xml:space="preserve"> that would turn the red planet into a green one</w:t>
      </w:r>
      <w:r w:rsidRPr="004722C2">
        <w:rPr>
          <w:sz w:val="16"/>
        </w:rPr>
        <w:t xml:space="preserve">. “The bottom line is that </w:t>
      </w:r>
      <w:r w:rsidRPr="004722C2">
        <w:rPr>
          <w:rStyle w:val="StyleUnderline"/>
        </w:rPr>
        <w:t xml:space="preserve">there just isn’t very much there, and it’s </w:t>
      </w:r>
      <w:r w:rsidRPr="00E331A0">
        <w:rPr>
          <w:rStyle w:val="StyleUnderline"/>
          <w:highlight w:val="green"/>
        </w:rPr>
        <w:t xml:space="preserve">hard to </w:t>
      </w:r>
      <w:r w:rsidRPr="00E331A0">
        <w:rPr>
          <w:rStyle w:val="Emphasis"/>
          <w:highlight w:val="green"/>
        </w:rPr>
        <w:t>put very much back</w:t>
      </w:r>
      <w:r w:rsidRPr="00E331A0">
        <w:rPr>
          <w:rStyle w:val="StyleUnderline"/>
          <w:highlight w:val="green"/>
        </w:rPr>
        <w:t xml:space="preserve"> into the atmospher</w:t>
      </w:r>
      <w:r w:rsidRPr="004722C2">
        <w:rPr>
          <w:rStyle w:val="StyleUnderline"/>
        </w:rPr>
        <w:t>e</w:t>
      </w:r>
      <w:r w:rsidRPr="004722C2">
        <w:rPr>
          <w:sz w:val="16"/>
        </w:rPr>
        <w:t>,</w:t>
      </w:r>
      <w:r w:rsidRPr="004722C2">
        <w:rPr>
          <w:rStyle w:val="StyleUnderline"/>
        </w:rPr>
        <w:t>” said</w:t>
      </w:r>
      <w:r w:rsidRPr="004722C2">
        <w:rPr>
          <w:sz w:val="16"/>
        </w:rPr>
        <w:t xml:space="preserve"> Bruce </w:t>
      </w:r>
      <w:proofErr w:type="spellStart"/>
      <w:r w:rsidRPr="004722C2">
        <w:rPr>
          <w:rStyle w:val="StyleUnderline"/>
        </w:rPr>
        <w:t>Jakosky</w:t>
      </w:r>
      <w:proofErr w:type="spellEnd"/>
      <w:r w:rsidRPr="004722C2">
        <w:rPr>
          <w:rStyle w:val="StyleUnderline"/>
        </w:rPr>
        <w:t>, a professor of geological sciences at</w:t>
      </w:r>
      <w:r w:rsidRPr="004722C2">
        <w:rPr>
          <w:sz w:val="16"/>
        </w:rPr>
        <w:t xml:space="preserve"> the University of Colorado, </w:t>
      </w:r>
      <w:proofErr w:type="gramStart"/>
      <w:r w:rsidRPr="004722C2">
        <w:rPr>
          <w:rStyle w:val="StyleUnderline"/>
        </w:rPr>
        <w:t>Boulder</w:t>
      </w:r>
      <w:proofErr w:type="gramEnd"/>
      <w:r w:rsidRPr="004722C2">
        <w:rPr>
          <w:rStyle w:val="StyleUnderline"/>
        </w:rPr>
        <w:t xml:space="preserve"> </w:t>
      </w:r>
      <w:r w:rsidRPr="004722C2">
        <w:rPr>
          <w:sz w:val="16"/>
        </w:rPr>
        <w:t>and the study's lead author. “</w:t>
      </w:r>
      <w:r w:rsidRPr="004722C2">
        <w:rPr>
          <w:rStyle w:val="StyleUnderline"/>
        </w:rPr>
        <w:t xml:space="preserve">Our conclusion is </w:t>
      </w:r>
      <w:r w:rsidRPr="00E331A0">
        <w:rPr>
          <w:rStyle w:val="StyleUnderline"/>
          <w:highlight w:val="green"/>
        </w:rPr>
        <w:t>we can’t do it with today’s technology</w:t>
      </w:r>
      <w:r w:rsidRPr="004722C2">
        <w:rPr>
          <w:rStyle w:val="StyleUnderline"/>
        </w:rPr>
        <w:t>.”</w:t>
      </w:r>
      <w:r w:rsidRPr="004722C2">
        <w:rPr>
          <w:sz w:val="16"/>
        </w:rPr>
        <w:t xml:space="preserve"> </w:t>
      </w:r>
      <w:proofErr w:type="spellStart"/>
      <w:r w:rsidRPr="004722C2">
        <w:rPr>
          <w:sz w:val="16"/>
        </w:rPr>
        <w:t>Jakosky</w:t>
      </w:r>
      <w:proofErr w:type="spellEnd"/>
      <w:r w:rsidRPr="004722C2">
        <w:rPr>
          <w:sz w:val="16"/>
        </w:rPr>
        <w:t xml:space="preserve"> and his collaborator, Christopher Edwards, an assistant professor of planetary science at Northern Arizona University in Flagstaff, came up with an estimate for the total amount of carbon dioxide on Mars by looking at data collected by space probes over the past two decades. They concluded that the polar ice caps contain the most accessible stores of carbon dioxide, but that melting the caps — for example, by somehow covering them with sunlight-absorbing dust — wouldn't produce enough gaseous carbon dioxide to terraform the planet. NASA's Mars Reconnaissance Orbiter captured this image of snow and ice covering dunes in Mars' northern </w:t>
      </w:r>
      <w:proofErr w:type="spellStart"/>
      <w:proofErr w:type="gramStart"/>
      <w:r w:rsidRPr="004722C2">
        <w:rPr>
          <w:sz w:val="16"/>
        </w:rPr>
        <w:t>hemisphere.NASA</w:t>
      </w:r>
      <w:proofErr w:type="spellEnd"/>
      <w:proofErr w:type="gramEnd"/>
      <w:r w:rsidRPr="004722C2">
        <w:rPr>
          <w:sz w:val="16"/>
        </w:rPr>
        <w:t xml:space="preserve"> / AFP - Getty Images file And tapping the carbon dioxide in Martian soil would likely require heating and strip-mining the entire planet — things the researchers concluded aren't feasible. Astronomer Caleb Scharf, director of the Columbia Astrobiology Center at Columbia University in New York City, said in an email to NBC News MACH that while it might be premature to conclude that we know the full extent of carbon dioxide on Mars, the study was “nicely done.” “</w:t>
      </w:r>
      <w:r w:rsidRPr="004722C2">
        <w:rPr>
          <w:rStyle w:val="StyleUnderline"/>
        </w:rPr>
        <w:t xml:space="preserve">We may have to simply accept that </w:t>
      </w:r>
      <w:r w:rsidRPr="00E331A0">
        <w:rPr>
          <w:rStyle w:val="StyleUnderline"/>
          <w:highlight w:val="green"/>
        </w:rPr>
        <w:t>Mars will remain an alien environment,</w:t>
      </w:r>
      <w:r w:rsidRPr="004722C2">
        <w:rPr>
          <w:rStyle w:val="StyleUnderline"/>
        </w:rPr>
        <w:t xml:space="preserve"> and what we could do with currently feasible terraforming is simply to bring it to a state that makes habitation easier, but not easy,</w:t>
      </w:r>
      <w:r w:rsidRPr="004722C2">
        <w:rPr>
          <w:sz w:val="16"/>
        </w:rPr>
        <w:t xml:space="preserve">” Scharf said in the email. “And </w:t>
      </w:r>
      <w:proofErr w:type="gramStart"/>
      <w:r w:rsidRPr="004722C2">
        <w:rPr>
          <w:sz w:val="16"/>
        </w:rPr>
        <w:t>of course</w:t>
      </w:r>
      <w:proofErr w:type="gramEnd"/>
      <w:r w:rsidRPr="004722C2">
        <w:rPr>
          <w:sz w:val="16"/>
        </w:rPr>
        <w:t xml:space="preserve"> all of this is likely moot, since the chances of us launching a full-scale terraforming effort on Mars anytime soon seem pretty remote.”</w:t>
      </w:r>
    </w:p>
    <w:p w14:paraId="4FE733D5" w14:textId="77777777" w:rsidR="00701625" w:rsidRPr="0051604C" w:rsidRDefault="00701625" w:rsidP="00701625">
      <w:pPr>
        <w:rPr>
          <w:rFonts w:eastAsia="Cambria"/>
          <w:sz w:val="16"/>
        </w:rPr>
      </w:pPr>
    </w:p>
    <w:p w14:paraId="73BC50B6" w14:textId="77777777" w:rsidR="00701625" w:rsidRPr="0051604C" w:rsidRDefault="00701625" w:rsidP="00701625">
      <w:pPr>
        <w:keepNext/>
        <w:keepLines/>
        <w:spacing w:before="40" w:after="0"/>
        <w:outlineLvl w:val="3"/>
        <w:rPr>
          <w:rFonts w:eastAsia="MS Gothic" w:cs="Times New Roman"/>
          <w:b/>
          <w:iCs/>
          <w:sz w:val="26"/>
        </w:rPr>
      </w:pPr>
      <w:r w:rsidRPr="0051604C">
        <w:rPr>
          <w:rFonts w:eastAsia="MS Gothic" w:cs="Times New Roman"/>
          <w:b/>
          <w:iCs/>
          <w:sz w:val="26"/>
        </w:rPr>
        <w:t>Private colonization ensures error replication and resources would be better deployed terrestrially</w:t>
      </w:r>
    </w:p>
    <w:p w14:paraId="1A714A42" w14:textId="77777777" w:rsidR="00701625" w:rsidRPr="0051604C" w:rsidRDefault="00701625" w:rsidP="00701625">
      <w:pPr>
        <w:rPr>
          <w:rFonts w:eastAsia="Cambria"/>
          <w:b/>
          <w:bCs/>
          <w:sz w:val="26"/>
        </w:rPr>
      </w:pPr>
      <w:proofErr w:type="spellStart"/>
      <w:r w:rsidRPr="0051604C">
        <w:rPr>
          <w:rFonts w:eastAsia="Cambria"/>
          <w:b/>
          <w:bCs/>
          <w:sz w:val="26"/>
        </w:rPr>
        <w:t>Bharmal</w:t>
      </w:r>
      <w:proofErr w:type="spellEnd"/>
      <w:r w:rsidRPr="0051604C">
        <w:rPr>
          <w:rFonts w:eastAsia="Cambria"/>
          <w:b/>
          <w:bCs/>
          <w:sz w:val="26"/>
        </w:rPr>
        <w:t xml:space="preserve"> 18 </w:t>
      </w:r>
    </w:p>
    <w:p w14:paraId="073A8E70" w14:textId="77777777" w:rsidR="00701625" w:rsidRPr="0051604C" w:rsidRDefault="00701625" w:rsidP="00701625">
      <w:pPr>
        <w:rPr>
          <w:rFonts w:eastAsia="Cambria"/>
          <w:sz w:val="16"/>
        </w:rPr>
      </w:pPr>
      <w:r w:rsidRPr="0051604C">
        <w:rPr>
          <w:rFonts w:eastAsia="Cambria"/>
          <w:sz w:val="16"/>
        </w:rPr>
        <w:t>(</w:t>
      </w:r>
      <w:proofErr w:type="spellStart"/>
      <w:r w:rsidRPr="0051604C">
        <w:rPr>
          <w:rFonts w:eastAsia="Cambria"/>
          <w:sz w:val="16"/>
        </w:rPr>
        <w:t>Zahaan</w:t>
      </w:r>
      <w:proofErr w:type="spellEnd"/>
      <w:r w:rsidRPr="0051604C">
        <w:rPr>
          <w:rFonts w:eastAsia="Cambria"/>
          <w:sz w:val="16"/>
        </w:rPr>
        <w:t xml:space="preserve"> works for Google and is a recipient of Nasa’s Exceptional Public Achievement Medal for YouTube Space Lab. </w:t>
      </w:r>
      <w:hyperlink r:id="rId49" w:history="1">
        <w:r w:rsidRPr="0051604C">
          <w:rPr>
            <w:rFonts w:eastAsia="Cambria"/>
            <w:sz w:val="16"/>
          </w:rPr>
          <w:t>https://www.theguardian.com/science/blog/2018/aug/28/the-case-against-mars-colonisation 8-28</w:t>
        </w:r>
      </w:hyperlink>
      <w:r w:rsidRPr="0051604C">
        <w:rPr>
          <w:rFonts w:eastAsia="Cambria"/>
          <w:sz w:val="16"/>
        </w:rPr>
        <w:t xml:space="preserve">) </w:t>
      </w:r>
    </w:p>
    <w:p w14:paraId="6C770499" w14:textId="77777777" w:rsidR="00701625" w:rsidRPr="0051604C" w:rsidRDefault="00701625" w:rsidP="00701625">
      <w:pPr>
        <w:rPr>
          <w:rFonts w:eastAsia="Cambria"/>
          <w:u w:val="single"/>
        </w:rPr>
      </w:pPr>
      <w:r w:rsidRPr="0051604C">
        <w:rPr>
          <w:rFonts w:eastAsia="Cambria"/>
          <w:u w:val="single"/>
        </w:rPr>
        <w:t xml:space="preserve">The most </w:t>
      </w:r>
      <w:proofErr w:type="spellStart"/>
      <w:r w:rsidRPr="0051604C">
        <w:rPr>
          <w:rFonts w:eastAsia="Cambria"/>
          <w:u w:val="single"/>
        </w:rPr>
        <w:t>polarising</w:t>
      </w:r>
      <w:proofErr w:type="spellEnd"/>
      <w:r w:rsidRPr="0051604C">
        <w:rPr>
          <w:rFonts w:eastAsia="Cambria"/>
          <w:u w:val="single"/>
        </w:rPr>
        <w:t xml:space="preserve"> issue in the Mars debate is arguably the tension between those dreaming of a second home and those </w:t>
      </w:r>
      <w:proofErr w:type="spellStart"/>
      <w:r w:rsidRPr="0051604C">
        <w:rPr>
          <w:rFonts w:eastAsia="Cambria"/>
          <w:u w:val="single"/>
        </w:rPr>
        <w:t>prioritising</w:t>
      </w:r>
      <w:proofErr w:type="spellEnd"/>
      <w:r w:rsidRPr="0051604C">
        <w:rPr>
          <w:rFonts w:eastAsia="Cambria"/>
          <w:u w:val="single"/>
        </w:rPr>
        <w:t xml:space="preserve"> the one we have now. </w:t>
      </w:r>
      <w:r w:rsidRPr="0051604C">
        <w:rPr>
          <w:rFonts w:eastAsia="Cambria"/>
          <w:sz w:val="16"/>
        </w:rPr>
        <w:t xml:space="preserve">Before his death, Stephen Hawking made the bleak prediction that humanity only had 100 years left on Earth. </w:t>
      </w:r>
      <w:r w:rsidRPr="0051604C">
        <w:rPr>
          <w:rFonts w:eastAsia="Cambria"/>
          <w:u w:val="single"/>
        </w:rPr>
        <w:t>Faced with a growing list of threats</w:t>
      </w:r>
      <w:r w:rsidRPr="0051604C">
        <w:rPr>
          <w:rFonts w:eastAsia="Cambria"/>
          <w:sz w:val="16"/>
        </w:rPr>
        <w:t xml:space="preserve"> – climate change, </w:t>
      </w:r>
      <w:r w:rsidRPr="0051604C">
        <w:rPr>
          <w:rFonts w:eastAsia="Cambria"/>
          <w:sz w:val="16"/>
        </w:rPr>
        <w:lastRenderedPageBreak/>
        <w:t xml:space="preserve">overpopulation, nuclear war – </w:t>
      </w:r>
      <w:r w:rsidRPr="0051604C">
        <w:rPr>
          <w:rFonts w:eastAsia="Cambria"/>
          <w:u w:val="single"/>
        </w:rPr>
        <w:t>Hawking believed that we had reached "the point of no return" and had no choice as a species but to become multi-planetary – starting with</w:t>
      </w:r>
      <w:r w:rsidRPr="0051604C">
        <w:rPr>
          <w:rFonts w:eastAsia="Cambria"/>
          <w:sz w:val="16"/>
        </w:rPr>
        <w:t xml:space="preserve"> the </w:t>
      </w:r>
      <w:proofErr w:type="spellStart"/>
      <w:r w:rsidRPr="0051604C">
        <w:rPr>
          <w:rFonts w:eastAsia="Cambria"/>
          <w:sz w:val="16"/>
        </w:rPr>
        <w:t>colonisation</w:t>
      </w:r>
      <w:proofErr w:type="spellEnd"/>
      <w:r w:rsidRPr="0051604C">
        <w:rPr>
          <w:rFonts w:eastAsia="Cambria"/>
          <w:sz w:val="16"/>
        </w:rPr>
        <w:t xml:space="preserve"> of </w:t>
      </w:r>
      <w:r w:rsidRPr="0051604C">
        <w:rPr>
          <w:rFonts w:eastAsia="Cambria"/>
          <w:u w:val="single"/>
        </w:rPr>
        <w:t>Mars.</w:t>
      </w:r>
      <w:r w:rsidRPr="0051604C">
        <w:rPr>
          <w:rFonts w:eastAsia="Cambria"/>
          <w:sz w:val="16"/>
        </w:rPr>
        <w:t xml:space="preserve"> Elon Musk has also said on numerous occasions that we need a “backup planet” should something apocalyptic – like an asteroid collision – destroy Earth. </w:t>
      </w:r>
      <w:r w:rsidRPr="0051604C">
        <w:rPr>
          <w:rFonts w:eastAsia="Cambria"/>
          <w:b/>
          <w:iCs/>
          <w:u w:val="single"/>
        </w:rPr>
        <w:t>However, not everyone agrees</w:t>
      </w:r>
      <w:r w:rsidRPr="0051604C">
        <w:rPr>
          <w:rFonts w:eastAsia="Cambria"/>
          <w:sz w:val="16"/>
        </w:rPr>
        <w:t xml:space="preserve">. In the Pew survey mentioned earlier, </w:t>
      </w:r>
      <w:proofErr w:type="gramStart"/>
      <w:r w:rsidRPr="0051604C">
        <w:rPr>
          <w:rFonts w:eastAsia="Cambria"/>
          <w:u w:val="single"/>
        </w:rPr>
        <w:t>a majority of</w:t>
      </w:r>
      <w:proofErr w:type="gramEnd"/>
      <w:r w:rsidRPr="0051604C">
        <w:rPr>
          <w:rFonts w:eastAsia="Cambria"/>
          <w:u w:val="single"/>
        </w:rPr>
        <w:t xml:space="preserve"> US adults believed that Nasa’s number one priority should be fixing problems on Earth. The </w:t>
      </w:r>
      <w:r w:rsidRPr="0051604C">
        <w:rPr>
          <w:rFonts w:eastAsia="Cambria"/>
          <w:highlight w:val="green"/>
          <w:u w:val="single"/>
        </w:rPr>
        <w:t>billions</w:t>
      </w:r>
      <w:r w:rsidRPr="0051604C">
        <w:rPr>
          <w:rFonts w:eastAsia="Cambria"/>
          <w:u w:val="single"/>
        </w:rPr>
        <w:t xml:space="preserve"> – if not trillions – of dollars </w:t>
      </w:r>
      <w:r w:rsidRPr="0051604C">
        <w:rPr>
          <w:rFonts w:eastAsia="Cambria"/>
          <w:highlight w:val="green"/>
          <w:u w:val="single"/>
        </w:rPr>
        <w:t xml:space="preserve">needed to </w:t>
      </w:r>
      <w:proofErr w:type="spellStart"/>
      <w:r w:rsidRPr="0051604C">
        <w:rPr>
          <w:rFonts w:eastAsia="Cambria"/>
          <w:highlight w:val="green"/>
          <w:u w:val="single"/>
        </w:rPr>
        <w:t>colonise</w:t>
      </w:r>
      <w:proofErr w:type="spellEnd"/>
      <w:r w:rsidRPr="0051604C">
        <w:rPr>
          <w:rFonts w:eastAsia="Cambria"/>
          <w:highlight w:val="green"/>
          <w:u w:val="single"/>
        </w:rPr>
        <w:t xml:space="preserve"> Mars could</w:t>
      </w:r>
      <w:r w:rsidRPr="0051604C">
        <w:rPr>
          <w:rFonts w:eastAsia="Cambria"/>
          <w:u w:val="single"/>
        </w:rPr>
        <w:t>,</w:t>
      </w:r>
      <w:r w:rsidRPr="0051604C">
        <w:rPr>
          <w:rFonts w:eastAsia="Cambria"/>
          <w:sz w:val="16"/>
        </w:rPr>
        <w:t xml:space="preserve"> for example, </w:t>
      </w:r>
      <w:r w:rsidRPr="0051604C">
        <w:rPr>
          <w:rFonts w:eastAsia="Cambria"/>
          <w:b/>
          <w:iCs/>
          <w:highlight w:val="green"/>
          <w:u w:val="single"/>
        </w:rPr>
        <w:t>be</w:t>
      </w:r>
      <w:r w:rsidRPr="0051604C">
        <w:rPr>
          <w:rFonts w:eastAsia="Cambria"/>
          <w:b/>
          <w:iCs/>
          <w:u w:val="single"/>
        </w:rPr>
        <w:t xml:space="preserve"> better </w:t>
      </w:r>
      <w:r w:rsidRPr="0051604C">
        <w:rPr>
          <w:rFonts w:eastAsia="Cambria"/>
          <w:b/>
          <w:iCs/>
          <w:highlight w:val="green"/>
          <w:u w:val="single"/>
        </w:rPr>
        <w:t>spent investing in renewable</w:t>
      </w:r>
      <w:r w:rsidRPr="0051604C">
        <w:rPr>
          <w:rFonts w:eastAsia="Cambria"/>
          <w:b/>
          <w:iCs/>
          <w:u w:val="single"/>
        </w:rPr>
        <w:t xml:space="preserve"> forms of </w:t>
      </w:r>
      <w:r w:rsidRPr="0051604C">
        <w:rPr>
          <w:rFonts w:eastAsia="Cambria"/>
          <w:b/>
          <w:iCs/>
          <w:highlight w:val="green"/>
          <w:u w:val="single"/>
        </w:rPr>
        <w:t>energy</w:t>
      </w:r>
      <w:r w:rsidRPr="0051604C">
        <w:rPr>
          <w:rFonts w:eastAsia="Cambria"/>
          <w:b/>
          <w:iCs/>
          <w:u w:val="single"/>
        </w:rPr>
        <w:t xml:space="preserve"> to address climate change </w:t>
      </w:r>
      <w:r w:rsidRPr="0051604C">
        <w:rPr>
          <w:rFonts w:eastAsia="Cambria"/>
          <w:b/>
          <w:iCs/>
          <w:highlight w:val="green"/>
          <w:u w:val="single"/>
        </w:rPr>
        <w:t>or strengthening</w:t>
      </w:r>
      <w:r w:rsidRPr="0051604C">
        <w:rPr>
          <w:rFonts w:eastAsia="Cambria"/>
          <w:b/>
          <w:iCs/>
          <w:u w:val="single"/>
        </w:rPr>
        <w:t xml:space="preserve"> our planetary </w:t>
      </w:r>
      <w:proofErr w:type="spellStart"/>
      <w:r w:rsidRPr="0051604C">
        <w:rPr>
          <w:rFonts w:eastAsia="Cambria"/>
          <w:b/>
          <w:iCs/>
          <w:highlight w:val="green"/>
          <w:u w:val="single"/>
        </w:rPr>
        <w:t>defences</w:t>
      </w:r>
      <w:proofErr w:type="spellEnd"/>
      <w:r w:rsidRPr="0051604C">
        <w:rPr>
          <w:rFonts w:eastAsia="Cambria"/>
          <w:b/>
          <w:iCs/>
          <w:highlight w:val="green"/>
          <w:u w:val="single"/>
        </w:rPr>
        <w:t xml:space="preserve"> against asteroid</w:t>
      </w:r>
      <w:r w:rsidRPr="0051604C">
        <w:rPr>
          <w:rFonts w:eastAsia="Cambria"/>
          <w:b/>
          <w:iCs/>
          <w:u w:val="single"/>
        </w:rPr>
        <w:t xml:space="preserve"> collisions. </w:t>
      </w:r>
      <w:r w:rsidRPr="0051604C">
        <w:rPr>
          <w:rFonts w:eastAsia="Cambria"/>
          <w:sz w:val="16"/>
        </w:rPr>
        <w:t xml:space="preserve">And of course, </w:t>
      </w:r>
      <w:r w:rsidRPr="0051604C">
        <w:rPr>
          <w:rFonts w:eastAsia="Cambria"/>
          <w:b/>
          <w:iCs/>
          <w:u w:val="single"/>
        </w:rPr>
        <w:t xml:space="preserve">if we have not figured out how to deal with problems of our own making here on Earth, there is no guarantee that the same fate would not befall Mars colonists. </w:t>
      </w:r>
      <w:r w:rsidRPr="0051604C">
        <w:rPr>
          <w:rFonts w:eastAsia="Cambria"/>
          <w:sz w:val="16"/>
        </w:rPr>
        <w:t xml:space="preserve">Furthermore, </w:t>
      </w:r>
      <w:r w:rsidRPr="0051604C">
        <w:rPr>
          <w:rFonts w:eastAsia="Cambria"/>
          <w:u w:val="single"/>
        </w:rPr>
        <w:t xml:space="preserve">if something truly horrible were to happen on Earth, it’s </w:t>
      </w:r>
      <w:r w:rsidRPr="0051604C">
        <w:rPr>
          <w:rFonts w:eastAsia="Cambria"/>
          <w:highlight w:val="green"/>
          <w:u w:val="single"/>
        </w:rPr>
        <w:t>not clear Mars would</w:t>
      </w:r>
      <w:r w:rsidRPr="0051604C">
        <w:rPr>
          <w:rFonts w:eastAsia="Cambria"/>
          <w:u w:val="single"/>
        </w:rPr>
        <w:t xml:space="preserve"> </w:t>
      </w:r>
      <w:proofErr w:type="gramStart"/>
      <w:r w:rsidRPr="0051604C">
        <w:rPr>
          <w:rFonts w:eastAsia="Cambria"/>
          <w:u w:val="single"/>
        </w:rPr>
        <w:t xml:space="preserve">actually </w:t>
      </w:r>
      <w:r w:rsidRPr="0051604C">
        <w:rPr>
          <w:rFonts w:eastAsia="Cambria"/>
          <w:highlight w:val="green"/>
          <w:u w:val="single"/>
        </w:rPr>
        <w:t>be</w:t>
      </w:r>
      <w:proofErr w:type="gramEnd"/>
      <w:r w:rsidRPr="0051604C">
        <w:rPr>
          <w:rFonts w:eastAsia="Cambria"/>
          <w:u w:val="single"/>
        </w:rPr>
        <w:t xml:space="preserve"> an </w:t>
      </w:r>
      <w:r w:rsidRPr="0051604C">
        <w:rPr>
          <w:rFonts w:eastAsia="Cambria"/>
          <w:b/>
          <w:iCs/>
          <w:highlight w:val="green"/>
          <w:u w:val="single"/>
        </w:rPr>
        <w:t>effective salvation</w:t>
      </w:r>
      <w:r w:rsidRPr="0051604C">
        <w:rPr>
          <w:rFonts w:eastAsia="Cambria"/>
          <w:b/>
          <w:iCs/>
          <w:u w:val="single"/>
        </w:rPr>
        <w:t>.</w:t>
      </w:r>
      <w:r w:rsidRPr="0051604C">
        <w:rPr>
          <w:rFonts w:eastAsia="Cambria"/>
          <w:sz w:val="16"/>
        </w:rPr>
        <w:t xml:space="preserve"> </w:t>
      </w:r>
      <w:r w:rsidRPr="0051604C">
        <w:rPr>
          <w:rFonts w:eastAsia="Cambria"/>
          <w:u w:val="single"/>
        </w:rPr>
        <w:t xml:space="preserve">Giant </w:t>
      </w:r>
      <w:r w:rsidRPr="0051604C">
        <w:rPr>
          <w:rFonts w:eastAsia="Cambria"/>
          <w:highlight w:val="green"/>
          <w:u w:val="single"/>
        </w:rPr>
        <w:t>underground bunkers</w:t>
      </w:r>
      <w:r w:rsidRPr="0051604C">
        <w:rPr>
          <w:rFonts w:eastAsia="Cambria"/>
          <w:u w:val="single"/>
        </w:rPr>
        <w:t xml:space="preserve"> on Earth</w:t>
      </w:r>
      <w:r w:rsidRPr="0051604C">
        <w:rPr>
          <w:rFonts w:eastAsia="Cambria"/>
          <w:sz w:val="16"/>
        </w:rPr>
        <w:t xml:space="preserve">, for example, </w:t>
      </w:r>
      <w:r w:rsidRPr="0051604C">
        <w:rPr>
          <w:rFonts w:eastAsia="Cambria"/>
          <w:b/>
          <w:iCs/>
          <w:highlight w:val="green"/>
          <w:u w:val="single"/>
        </w:rPr>
        <w:t>could protect more people</w:t>
      </w:r>
      <w:r w:rsidRPr="0051604C">
        <w:rPr>
          <w:rFonts w:eastAsia="Cambria"/>
          <w:b/>
          <w:iCs/>
          <w:u w:val="single"/>
        </w:rPr>
        <w:t>, more easily than a colony on Mars</w:t>
      </w:r>
      <w:r w:rsidRPr="0051604C">
        <w:rPr>
          <w:rFonts w:eastAsia="Cambria"/>
          <w:sz w:val="16"/>
        </w:rPr>
        <w:t xml:space="preserve">. And </w:t>
      </w:r>
      <w:r w:rsidRPr="0051604C">
        <w:rPr>
          <w:rFonts w:eastAsia="Cambria"/>
          <w:u w:val="single"/>
        </w:rPr>
        <w:t xml:space="preserve">in the event of apocalyptic scenario, it is possible that the </w:t>
      </w:r>
      <w:r w:rsidRPr="0051604C">
        <w:rPr>
          <w:rFonts w:eastAsia="Cambria"/>
          <w:highlight w:val="green"/>
          <w:u w:val="single"/>
        </w:rPr>
        <w:t>conditions on Earth</w:t>
      </w:r>
      <w:r w:rsidRPr="0051604C">
        <w:rPr>
          <w:rFonts w:eastAsia="Cambria"/>
          <w:sz w:val="16"/>
        </w:rPr>
        <w:t xml:space="preserve"> – </w:t>
      </w:r>
      <w:r w:rsidRPr="0051604C">
        <w:rPr>
          <w:rFonts w:eastAsia="Cambria"/>
          <w:b/>
          <w:iCs/>
          <w:u w:val="single"/>
        </w:rPr>
        <w:t>however horrific</w:t>
      </w:r>
      <w:r w:rsidRPr="0051604C">
        <w:rPr>
          <w:rFonts w:eastAsia="Cambria"/>
          <w:sz w:val="16"/>
        </w:rPr>
        <w:t xml:space="preserve"> – </w:t>
      </w:r>
      <w:r w:rsidRPr="0051604C">
        <w:rPr>
          <w:rFonts w:eastAsia="Cambria"/>
          <w:b/>
          <w:iCs/>
          <w:highlight w:val="green"/>
          <w:u w:val="single"/>
        </w:rPr>
        <w:t>may still be more hospitable than the Martian wasteland</w:t>
      </w:r>
      <w:r w:rsidRPr="0051604C">
        <w:rPr>
          <w:rFonts w:eastAsia="Cambria"/>
          <w:sz w:val="16"/>
        </w:rPr>
        <w:t xml:space="preserve">. Let's not forget that </w:t>
      </w:r>
      <w:r w:rsidRPr="0051604C">
        <w:rPr>
          <w:rFonts w:eastAsia="Cambria"/>
          <w:u w:val="single"/>
        </w:rPr>
        <w:t xml:space="preserve">Mars has next to no atmosphere, only one third gravity and is exposed to </w:t>
      </w:r>
      <w:r w:rsidRPr="0051604C">
        <w:rPr>
          <w:rFonts w:eastAsia="Cambria"/>
          <w:highlight w:val="green"/>
          <w:u w:val="single"/>
        </w:rPr>
        <w:t>surface radiation</w:t>
      </w:r>
      <w:r w:rsidRPr="0051604C">
        <w:rPr>
          <w:rFonts w:eastAsia="Cambria"/>
          <w:u w:val="single"/>
        </w:rPr>
        <w:t xml:space="preserve"> approximately </w:t>
      </w:r>
      <w:r w:rsidRPr="0051604C">
        <w:rPr>
          <w:rFonts w:eastAsia="Cambria"/>
          <w:highlight w:val="green"/>
          <w:u w:val="single"/>
        </w:rPr>
        <w:t>100 times greater</w:t>
      </w:r>
      <w:r w:rsidRPr="0051604C">
        <w:rPr>
          <w:rFonts w:eastAsia="Cambria"/>
          <w:u w:val="single"/>
        </w:rPr>
        <w:t xml:space="preserve"> than on Earth.</w:t>
      </w:r>
    </w:p>
    <w:p w14:paraId="2CF85E57" w14:textId="77777777" w:rsidR="00701625" w:rsidRPr="0051604C" w:rsidRDefault="00701625" w:rsidP="00701625">
      <w:pPr>
        <w:rPr>
          <w:rFonts w:eastAsia="Cambria"/>
          <w:u w:val="single"/>
        </w:rPr>
      </w:pPr>
    </w:p>
    <w:p w14:paraId="4F47F3B7" w14:textId="77777777" w:rsidR="00701625" w:rsidRPr="0051604C" w:rsidRDefault="00701625" w:rsidP="00701625">
      <w:pPr>
        <w:keepNext/>
        <w:keepLines/>
        <w:spacing w:before="40" w:after="0"/>
        <w:outlineLvl w:val="3"/>
        <w:rPr>
          <w:rFonts w:eastAsia="MS Gothic" w:cs="Times New Roman"/>
          <w:b/>
          <w:iCs/>
          <w:sz w:val="26"/>
        </w:rPr>
      </w:pPr>
      <w:r w:rsidRPr="0051604C">
        <w:rPr>
          <w:rFonts w:eastAsia="MS Gothic" w:cs="Times New Roman"/>
          <w:b/>
          <w:iCs/>
          <w:sz w:val="26"/>
        </w:rPr>
        <w:t xml:space="preserve">Discount optimism about space colonization- there’s a profit incentive to make colonization appear feasible despite technological deficiencies. </w:t>
      </w:r>
    </w:p>
    <w:p w14:paraId="165D9198" w14:textId="77777777" w:rsidR="00701625" w:rsidRPr="0051604C" w:rsidRDefault="00701625" w:rsidP="00701625">
      <w:pPr>
        <w:rPr>
          <w:rFonts w:eastAsia="Cambria"/>
          <w:b/>
          <w:bCs/>
          <w:sz w:val="26"/>
        </w:rPr>
      </w:pPr>
      <w:proofErr w:type="spellStart"/>
      <w:r w:rsidRPr="0051604C">
        <w:rPr>
          <w:rFonts w:eastAsia="Cambria"/>
          <w:b/>
          <w:bCs/>
          <w:sz w:val="26"/>
        </w:rPr>
        <w:t>Prell</w:t>
      </w:r>
      <w:proofErr w:type="spellEnd"/>
      <w:r w:rsidRPr="0051604C">
        <w:rPr>
          <w:rFonts w:eastAsia="Cambria"/>
          <w:b/>
          <w:bCs/>
          <w:sz w:val="26"/>
        </w:rPr>
        <w:t xml:space="preserve"> 18</w:t>
      </w:r>
    </w:p>
    <w:p w14:paraId="1EA72D17" w14:textId="77777777" w:rsidR="00701625" w:rsidRPr="0051604C" w:rsidRDefault="00701625" w:rsidP="00701625">
      <w:pPr>
        <w:rPr>
          <w:rFonts w:eastAsia="Cambria"/>
          <w:sz w:val="16"/>
        </w:rPr>
      </w:pPr>
      <w:r w:rsidRPr="0051604C">
        <w:rPr>
          <w:rFonts w:eastAsia="Cambria"/>
          <w:sz w:val="16"/>
        </w:rPr>
        <w:t xml:space="preserve">(James </w:t>
      </w:r>
      <w:proofErr w:type="spellStart"/>
      <w:r w:rsidRPr="0051604C">
        <w:rPr>
          <w:rFonts w:eastAsia="Cambria"/>
          <w:sz w:val="16"/>
        </w:rPr>
        <w:t>Prell</w:t>
      </w:r>
      <w:proofErr w:type="spellEnd"/>
      <w:r w:rsidRPr="0051604C">
        <w:rPr>
          <w:rFonts w:eastAsia="Cambria"/>
          <w:sz w:val="16"/>
        </w:rPr>
        <w:t xml:space="preserve"> is a recent graduate of the University of Pennsylvania. He reads and writes about science, technology, and society. </w:t>
      </w:r>
      <w:hyperlink r:id="rId50" w:history="1">
        <w:r w:rsidRPr="0051604C">
          <w:rPr>
            <w:rFonts w:eastAsia="Cambria"/>
            <w:sz w:val="16"/>
          </w:rPr>
          <w:t>https://www.sciencehistory.org/distillations/the-folly-of-the-martian-back-up-plan 8-17</w:t>
        </w:r>
      </w:hyperlink>
      <w:r w:rsidRPr="0051604C">
        <w:rPr>
          <w:rFonts w:eastAsia="Cambria"/>
          <w:sz w:val="16"/>
        </w:rPr>
        <w:t xml:space="preserve">) </w:t>
      </w:r>
    </w:p>
    <w:p w14:paraId="0E79A007" w14:textId="77777777" w:rsidR="00701625" w:rsidRPr="0051604C" w:rsidRDefault="00701625" w:rsidP="00701625">
      <w:pPr>
        <w:rPr>
          <w:rFonts w:eastAsia="Cambria"/>
        </w:rPr>
      </w:pPr>
      <w:r w:rsidRPr="0051604C">
        <w:rPr>
          <w:rFonts w:eastAsia="Cambria"/>
          <w:sz w:val="16"/>
        </w:rPr>
        <w:t xml:space="preserve">In an interview with the American astrophysicist Neil deGrasse Tyson in 2010, Stephen Colbert called astronauts “the supermodels of science.” The bit was satirical, but Colbert had a point: for many, spaceflight is sexy. The serious question is: do we </w:t>
      </w:r>
      <w:proofErr w:type="gramStart"/>
      <w:r w:rsidRPr="0051604C">
        <w:rPr>
          <w:rFonts w:eastAsia="Cambria"/>
          <w:sz w:val="16"/>
        </w:rPr>
        <w:t>actually need</w:t>
      </w:r>
      <w:proofErr w:type="gramEnd"/>
      <w:r w:rsidRPr="0051604C">
        <w:rPr>
          <w:rFonts w:eastAsia="Cambria"/>
          <w:sz w:val="16"/>
        </w:rPr>
        <w:t xml:space="preserve"> to send people into space—supermodels or not? In recent years, buzz has surrounded the partnership between NASA and SpaceX, a company whose founder, Elon Musk, has famously stated that he will launch the first manned mission to Mars in 2024. On February 6, SpaceX ran its first test launch of the Falcon Heavy, a rocket system with three reusable boosters that Musk says is the precursor to the BFR, or Big Falcon Rocket, that he intends to build </w:t>
      </w:r>
      <w:proofErr w:type="gramStart"/>
      <w:r w:rsidRPr="0051604C">
        <w:rPr>
          <w:rFonts w:eastAsia="Cambria"/>
          <w:sz w:val="16"/>
        </w:rPr>
        <w:t>in order to</w:t>
      </w:r>
      <w:proofErr w:type="gramEnd"/>
      <w:r w:rsidRPr="0051604C">
        <w:rPr>
          <w:rFonts w:eastAsia="Cambria"/>
          <w:sz w:val="16"/>
        </w:rPr>
        <w:t xml:space="preserve"> carry the first colonists to Mars. </w:t>
      </w:r>
      <w:r w:rsidRPr="0051604C">
        <w:rPr>
          <w:rFonts w:eastAsia="Cambria"/>
          <w:u w:val="single"/>
        </w:rPr>
        <w:t xml:space="preserve">For Musk, an independent colony on Mars would function </w:t>
      </w:r>
      <w:proofErr w:type="gramStart"/>
      <w:r w:rsidRPr="0051604C">
        <w:rPr>
          <w:rFonts w:eastAsia="Cambria"/>
          <w:u w:val="single"/>
        </w:rPr>
        <w:t>as a way to</w:t>
      </w:r>
      <w:proofErr w:type="gramEnd"/>
      <w:r w:rsidRPr="0051604C">
        <w:rPr>
          <w:rFonts w:eastAsia="Cambria"/>
          <w:u w:val="single"/>
        </w:rPr>
        <w:t xml:space="preserve"> "back up the biosphere</w:t>
      </w:r>
      <w:r w:rsidRPr="0051604C">
        <w:rPr>
          <w:rFonts w:eastAsia="Cambria"/>
          <w:sz w:val="16"/>
        </w:rPr>
        <w:t xml:space="preserve">." If anything were to happen on Earth that could cause an extinction event, such as nuclear war or a meteor strike, Musk sees Mars </w:t>
      </w:r>
      <w:proofErr w:type="gramStart"/>
      <w:r w:rsidRPr="0051604C">
        <w:rPr>
          <w:rFonts w:eastAsia="Cambria"/>
          <w:sz w:val="16"/>
        </w:rPr>
        <w:t>as a way to</w:t>
      </w:r>
      <w:proofErr w:type="gramEnd"/>
      <w:r w:rsidRPr="0051604C">
        <w:rPr>
          <w:rFonts w:eastAsia="Cambria"/>
          <w:sz w:val="16"/>
        </w:rPr>
        <w:t xml:space="preserve"> ensure that humanity survives. </w:t>
      </w:r>
      <w:r w:rsidRPr="0051604C">
        <w:rPr>
          <w:rFonts w:eastAsia="Cambria"/>
          <w:u w:val="single"/>
        </w:rPr>
        <w:t xml:space="preserve">This existential reasoning for traveling to the red planet does </w:t>
      </w:r>
      <w:r w:rsidRPr="0051604C">
        <w:rPr>
          <w:rFonts w:eastAsia="Cambria"/>
          <w:b/>
          <w:iCs/>
          <w:u w:val="single"/>
        </w:rPr>
        <w:t xml:space="preserve">come with a </w:t>
      </w:r>
      <w:r w:rsidRPr="0051604C">
        <w:rPr>
          <w:rFonts w:eastAsia="Cambria"/>
          <w:b/>
          <w:iCs/>
          <w:highlight w:val="green"/>
          <w:u w:val="single"/>
        </w:rPr>
        <w:t>problem</w:t>
      </w:r>
      <w:r w:rsidRPr="0051604C">
        <w:rPr>
          <w:rFonts w:eastAsia="Cambria"/>
          <w:sz w:val="16"/>
          <w:highlight w:val="green"/>
        </w:rPr>
        <w:t xml:space="preserve">. </w:t>
      </w:r>
      <w:r w:rsidRPr="0051604C">
        <w:rPr>
          <w:rFonts w:eastAsia="Cambria"/>
          <w:highlight w:val="green"/>
          <w:u w:val="single"/>
        </w:rPr>
        <w:t>We have barely developed the technology</w:t>
      </w:r>
      <w:r w:rsidRPr="0051604C">
        <w:rPr>
          <w:rFonts w:eastAsia="Cambria"/>
          <w:u w:val="single"/>
        </w:rPr>
        <w:t xml:space="preserve"> to consistently launch these rockets.</w:t>
      </w:r>
      <w:r w:rsidRPr="0051604C">
        <w:rPr>
          <w:rFonts w:eastAsia="Cambria"/>
          <w:sz w:val="16"/>
        </w:rPr>
        <w:t xml:space="preserve"> Musk is confident in the tech behind his reusable boosters, but </w:t>
      </w:r>
      <w:r w:rsidRPr="0051604C">
        <w:rPr>
          <w:rFonts w:eastAsia="Cambria"/>
          <w:highlight w:val="green"/>
          <w:u w:val="single"/>
        </w:rPr>
        <w:t>experts</w:t>
      </w:r>
      <w:r w:rsidRPr="0051604C">
        <w:rPr>
          <w:rFonts w:eastAsia="Cambria"/>
          <w:u w:val="single"/>
        </w:rPr>
        <w:t xml:space="preserve"> like</w:t>
      </w:r>
      <w:r w:rsidRPr="0051604C">
        <w:rPr>
          <w:rFonts w:eastAsia="Cambria"/>
          <w:sz w:val="16"/>
        </w:rPr>
        <w:t xml:space="preserve"> Dan </w:t>
      </w:r>
      <w:proofErr w:type="spellStart"/>
      <w:r w:rsidRPr="0051604C">
        <w:rPr>
          <w:rFonts w:eastAsia="Cambria"/>
          <w:u w:val="single"/>
        </w:rPr>
        <w:t>Dumbacher</w:t>
      </w:r>
      <w:proofErr w:type="spellEnd"/>
      <w:r w:rsidRPr="0051604C">
        <w:rPr>
          <w:rFonts w:eastAsia="Cambria"/>
          <w:u w:val="single"/>
        </w:rPr>
        <w:t>—a former NASA employee—</w:t>
      </w:r>
      <w:r w:rsidRPr="0051604C">
        <w:rPr>
          <w:rFonts w:eastAsia="Cambria"/>
          <w:highlight w:val="green"/>
          <w:u w:val="single"/>
        </w:rPr>
        <w:t>remain skeptical</w:t>
      </w:r>
      <w:r w:rsidRPr="0051604C">
        <w:rPr>
          <w:rFonts w:eastAsia="Cambria"/>
          <w:sz w:val="16"/>
        </w:rPr>
        <w:t>. “</w:t>
      </w:r>
      <w:r w:rsidRPr="0051604C">
        <w:rPr>
          <w:rFonts w:eastAsia="Cambria"/>
          <w:u w:val="single"/>
        </w:rPr>
        <w:t>We tried to make</w:t>
      </w:r>
      <w:r w:rsidRPr="0051604C">
        <w:rPr>
          <w:rFonts w:eastAsia="Cambria"/>
          <w:sz w:val="16"/>
        </w:rPr>
        <w:t xml:space="preserve"> [</w:t>
      </w:r>
      <w:r w:rsidRPr="0051604C">
        <w:rPr>
          <w:rFonts w:eastAsia="Cambria"/>
          <w:u w:val="single"/>
        </w:rPr>
        <w:t>the space shuttle] reusable for 55 flights,</w:t>
      </w:r>
      <w:r w:rsidRPr="0051604C">
        <w:rPr>
          <w:rFonts w:eastAsia="Cambria"/>
          <w:sz w:val="16"/>
        </w:rPr>
        <w:t xml:space="preserve">” he told </w:t>
      </w:r>
      <w:proofErr w:type="spellStart"/>
      <w:r w:rsidRPr="0051604C">
        <w:rPr>
          <w:rFonts w:eastAsia="Cambria"/>
          <w:sz w:val="16"/>
        </w:rPr>
        <w:t>SpaceNews</w:t>
      </w:r>
      <w:proofErr w:type="spellEnd"/>
      <w:r w:rsidRPr="0051604C">
        <w:rPr>
          <w:rFonts w:eastAsia="Cambria"/>
          <w:sz w:val="16"/>
        </w:rPr>
        <w:t xml:space="preserve"> in 2014. “</w:t>
      </w:r>
      <w:r w:rsidRPr="0051604C">
        <w:rPr>
          <w:rFonts w:eastAsia="Cambria"/>
          <w:u w:val="single"/>
        </w:rPr>
        <w:t>Look how long and how much money it took</w:t>
      </w:r>
      <w:r w:rsidRPr="0051604C">
        <w:rPr>
          <w:rFonts w:eastAsia="Cambria"/>
          <w:sz w:val="16"/>
        </w:rPr>
        <w:t xml:space="preserve"> for us to do that, and we still weren’t completely successful for all the parts. I want to be realistic: </w:t>
      </w:r>
      <w:r w:rsidRPr="0051604C">
        <w:rPr>
          <w:rFonts w:eastAsia="Cambria"/>
          <w:b/>
          <w:iCs/>
          <w:u w:val="single"/>
        </w:rPr>
        <w:t xml:space="preserve">We are not as smart as we think we </w:t>
      </w:r>
      <w:proofErr w:type="gramStart"/>
      <w:r w:rsidRPr="0051604C">
        <w:rPr>
          <w:rFonts w:eastAsia="Cambria"/>
          <w:b/>
          <w:iCs/>
          <w:u w:val="single"/>
        </w:rPr>
        <w:t>are</w:t>
      </w:r>
      <w:proofErr w:type="gramEnd"/>
      <w:r w:rsidRPr="0051604C">
        <w:rPr>
          <w:rFonts w:eastAsia="Cambria"/>
          <w:b/>
          <w:iCs/>
          <w:u w:val="single"/>
        </w:rPr>
        <w:t xml:space="preserve"> and </w:t>
      </w:r>
      <w:r w:rsidRPr="0051604C">
        <w:rPr>
          <w:rFonts w:eastAsia="Cambria"/>
          <w:b/>
          <w:iCs/>
          <w:highlight w:val="green"/>
          <w:u w:val="single"/>
        </w:rPr>
        <w:t xml:space="preserve">we don’t understand the environment </w:t>
      </w:r>
      <w:r w:rsidRPr="0051604C">
        <w:rPr>
          <w:rFonts w:eastAsia="Cambria"/>
          <w:b/>
          <w:iCs/>
          <w:u w:val="single"/>
        </w:rPr>
        <w:t xml:space="preserve">as well as we think we do.” </w:t>
      </w:r>
      <w:r w:rsidRPr="0051604C">
        <w:rPr>
          <w:rFonts w:eastAsia="Cambria"/>
          <w:sz w:val="16"/>
        </w:rPr>
        <w:t xml:space="preserve">The cost of each launch during the space shuttle program, with refurbishment costs </w:t>
      </w:r>
      <w:proofErr w:type="gramStart"/>
      <w:r w:rsidRPr="0051604C">
        <w:rPr>
          <w:rFonts w:eastAsia="Cambria"/>
          <w:sz w:val="16"/>
        </w:rPr>
        <w:t>taken into account</w:t>
      </w:r>
      <w:proofErr w:type="gramEnd"/>
      <w:r w:rsidRPr="0051604C">
        <w:rPr>
          <w:rFonts w:eastAsia="Cambria"/>
          <w:sz w:val="16"/>
        </w:rPr>
        <w:t xml:space="preserve">, ran between $450 million and $1.5 billion. SpaceX’s account of their costs </w:t>
      </w:r>
      <w:proofErr w:type="gramStart"/>
      <w:r w:rsidRPr="0051604C">
        <w:rPr>
          <w:rFonts w:eastAsia="Cambria"/>
          <w:sz w:val="16"/>
        </w:rPr>
        <w:t>have</w:t>
      </w:r>
      <w:proofErr w:type="gramEnd"/>
      <w:r w:rsidRPr="0051604C">
        <w:rPr>
          <w:rFonts w:eastAsia="Cambria"/>
          <w:sz w:val="16"/>
        </w:rPr>
        <w:t xml:space="preserve"> been well below those figures, averaging between $61.2 million and $42.8 million per launch. However, the private company does not have 30 years’ worth of data on refurbishment costs at this point, so it is too early to celebrate its success. And that’s just getting off the ground. </w:t>
      </w:r>
      <w:r w:rsidRPr="0051604C">
        <w:rPr>
          <w:rFonts w:eastAsia="Cambria"/>
          <w:highlight w:val="green"/>
          <w:u w:val="single"/>
        </w:rPr>
        <w:t>It would cost</w:t>
      </w:r>
      <w:r w:rsidRPr="0051604C">
        <w:rPr>
          <w:rFonts w:eastAsia="Cambria"/>
          <w:u w:val="single"/>
        </w:rPr>
        <w:t xml:space="preserve"> between $</w:t>
      </w:r>
      <w:r w:rsidRPr="0051604C">
        <w:rPr>
          <w:rFonts w:eastAsia="Cambria"/>
          <w:highlight w:val="green"/>
          <w:u w:val="single"/>
        </w:rPr>
        <w:t>121</w:t>
      </w:r>
      <w:r w:rsidRPr="0051604C">
        <w:rPr>
          <w:rFonts w:eastAsia="Cambria"/>
          <w:u w:val="single"/>
        </w:rPr>
        <w:t xml:space="preserve"> and $48 </w:t>
      </w:r>
      <w:r w:rsidRPr="0051604C">
        <w:rPr>
          <w:rFonts w:eastAsia="Cambria"/>
          <w:highlight w:val="green"/>
          <w:u w:val="single"/>
        </w:rPr>
        <w:t>billion per person per year to sustain</w:t>
      </w:r>
      <w:r w:rsidRPr="0051604C">
        <w:rPr>
          <w:rFonts w:eastAsia="Cambria"/>
          <w:u w:val="single"/>
        </w:rPr>
        <w:t xml:space="preserve"> a Martian colony</w:t>
      </w:r>
      <w:r w:rsidRPr="0051604C">
        <w:rPr>
          <w:rFonts w:eastAsia="Cambria"/>
          <w:sz w:val="16"/>
        </w:rPr>
        <w:t xml:space="preserve"> according to data from Popular Science Magazine in 2013, </w:t>
      </w:r>
      <w:r w:rsidRPr="0051604C">
        <w:rPr>
          <w:rFonts w:eastAsia="Cambria"/>
          <w:u w:val="single"/>
        </w:rPr>
        <w:t xml:space="preserve">but </w:t>
      </w:r>
      <w:r w:rsidRPr="0051604C">
        <w:rPr>
          <w:rFonts w:eastAsia="Cambria"/>
          <w:highlight w:val="green"/>
          <w:u w:val="single"/>
        </w:rPr>
        <w:t>the real cost is impossible to know</w:t>
      </w:r>
      <w:r w:rsidRPr="0051604C">
        <w:rPr>
          <w:rFonts w:eastAsia="Cambria"/>
          <w:u w:val="single"/>
        </w:rPr>
        <w:t xml:space="preserve"> without </w:t>
      </w:r>
      <w:proofErr w:type="gramStart"/>
      <w:r w:rsidRPr="0051604C">
        <w:rPr>
          <w:rFonts w:eastAsia="Cambria"/>
          <w:u w:val="single"/>
        </w:rPr>
        <w:t>actually going</w:t>
      </w:r>
      <w:proofErr w:type="gramEnd"/>
      <w:r w:rsidRPr="0051604C">
        <w:rPr>
          <w:rFonts w:eastAsia="Cambria"/>
          <w:sz w:val="16"/>
        </w:rPr>
        <w:t xml:space="preserve">. </w:t>
      </w:r>
      <w:r w:rsidRPr="0051604C">
        <w:rPr>
          <w:rFonts w:eastAsia="Cambria"/>
          <w:u w:val="single"/>
        </w:rPr>
        <w:t>Why should we spend time and resources</w:t>
      </w:r>
      <w:r w:rsidRPr="0051604C">
        <w:rPr>
          <w:rFonts w:eastAsia="Cambria"/>
          <w:sz w:val="16"/>
        </w:rPr>
        <w:t xml:space="preserve"> trying to survive </w:t>
      </w:r>
      <w:r w:rsidRPr="0051604C">
        <w:rPr>
          <w:rFonts w:eastAsia="Cambria"/>
          <w:b/>
          <w:iCs/>
          <w:u w:val="single"/>
        </w:rPr>
        <w:t xml:space="preserve">on Mars when </w:t>
      </w:r>
      <w:r w:rsidRPr="0051604C">
        <w:rPr>
          <w:rFonts w:eastAsia="Cambria"/>
          <w:b/>
          <w:iCs/>
          <w:highlight w:val="green"/>
          <w:u w:val="single"/>
        </w:rPr>
        <w:t>we could be working to understand how to survive on earth</w:t>
      </w:r>
      <w:r w:rsidRPr="0051604C">
        <w:rPr>
          <w:rFonts w:eastAsia="Cambria"/>
          <w:sz w:val="16"/>
        </w:rPr>
        <w:t xml:space="preserve"> in the event of the kind of catastrophe that set Musk’s eye on Mars in the first place? If some </w:t>
      </w:r>
      <w:proofErr w:type="gramStart"/>
      <w:r w:rsidRPr="0051604C">
        <w:rPr>
          <w:rFonts w:eastAsia="Cambria"/>
          <w:sz w:val="16"/>
        </w:rPr>
        <w:t>group</w:t>
      </w:r>
      <w:proofErr w:type="gramEnd"/>
      <w:r w:rsidRPr="0051604C">
        <w:rPr>
          <w:rFonts w:eastAsia="Cambria"/>
          <w:sz w:val="16"/>
        </w:rPr>
        <w:t xml:space="preserve"> were to attempt the journey today, </w:t>
      </w:r>
      <w:r w:rsidRPr="0051604C">
        <w:rPr>
          <w:u w:val="single"/>
        </w:rPr>
        <w:t xml:space="preserve">they would need access to </w:t>
      </w:r>
      <w:r w:rsidRPr="0051604C">
        <w:rPr>
          <w:u w:val="single"/>
        </w:rPr>
        <w:lastRenderedPageBreak/>
        <w:t>technologies that would make them as self-sufficient as possible</w:t>
      </w:r>
      <w:r w:rsidRPr="0051604C">
        <w:rPr>
          <w:rFonts w:eastAsia="Cambria"/>
          <w:sz w:val="16"/>
        </w:rPr>
        <w:t xml:space="preserve">. After all, Earth would be nearly 33.9 million miles away during its closest pass to the red planet. Water recovery systems that reclaim vapor, wastewater, and urine — like the ones currently installed on the International Space Station — would have to be used on the </w:t>
      </w:r>
      <w:proofErr w:type="gramStart"/>
      <w:r w:rsidRPr="0051604C">
        <w:rPr>
          <w:rFonts w:eastAsia="Cambria"/>
          <w:sz w:val="16"/>
        </w:rPr>
        <w:t>journey, and</w:t>
      </w:r>
      <w:proofErr w:type="gramEnd"/>
      <w:r w:rsidRPr="0051604C">
        <w:rPr>
          <w:rFonts w:eastAsia="Cambria"/>
          <w:sz w:val="16"/>
        </w:rPr>
        <w:t xml:space="preserve"> sent ahead to Mars along with habitats ready for assembly upon the astronauts’ arrival. </w:t>
      </w:r>
      <w:r w:rsidRPr="0051604C">
        <w:rPr>
          <w:u w:val="single"/>
        </w:rPr>
        <w:t xml:space="preserve">According to NASA such a </w:t>
      </w:r>
      <w:r w:rsidRPr="0051604C">
        <w:rPr>
          <w:highlight w:val="green"/>
          <w:u w:val="single"/>
        </w:rPr>
        <w:t>system would have to have</w:t>
      </w:r>
      <w:r w:rsidRPr="0051604C">
        <w:rPr>
          <w:u w:val="single"/>
        </w:rPr>
        <w:t xml:space="preserve"> an </w:t>
      </w:r>
      <w:r w:rsidRPr="0051604C">
        <w:rPr>
          <w:highlight w:val="green"/>
          <w:u w:val="single"/>
        </w:rPr>
        <w:t>efficiency much higher than the current</w:t>
      </w:r>
      <w:r w:rsidRPr="0051604C">
        <w:rPr>
          <w:u w:val="single"/>
        </w:rPr>
        <w:t xml:space="preserve"> 74% </w:t>
      </w:r>
      <w:proofErr w:type="gramStart"/>
      <w:r w:rsidRPr="0051604C">
        <w:rPr>
          <w:u w:val="single"/>
        </w:rPr>
        <w:t xml:space="preserve">in order </w:t>
      </w:r>
      <w:r w:rsidRPr="0051604C">
        <w:rPr>
          <w:highlight w:val="green"/>
          <w:u w:val="single"/>
        </w:rPr>
        <w:t>to</w:t>
      </w:r>
      <w:proofErr w:type="gramEnd"/>
      <w:r w:rsidRPr="0051604C">
        <w:rPr>
          <w:highlight w:val="green"/>
          <w:u w:val="single"/>
        </w:rPr>
        <w:t xml:space="preserve"> be viable</w:t>
      </w:r>
      <w:r w:rsidRPr="0051604C">
        <w:rPr>
          <w:u w:val="single"/>
        </w:rPr>
        <w:t xml:space="preserve"> for deep space missions. The same goes for oxygen regeneration and carbon dioxide removal, which, as of today stands at around 40% efficiency and “must increase significantly” before anyone attempts the journey to Mars. </w:t>
      </w:r>
      <w:r w:rsidRPr="0051604C">
        <w:rPr>
          <w:rFonts w:eastAsia="Cambria"/>
          <w:sz w:val="16"/>
        </w:rPr>
        <w:t xml:space="preserve">As for food, astronauts would have to rely on a one-time supply of food sent </w:t>
      </w:r>
      <w:proofErr w:type="gramStart"/>
      <w:r w:rsidRPr="0051604C">
        <w:rPr>
          <w:rFonts w:eastAsia="Cambria"/>
          <w:sz w:val="16"/>
        </w:rPr>
        <w:t>ahead, or</w:t>
      </w:r>
      <w:proofErr w:type="gramEnd"/>
      <w:r w:rsidRPr="0051604C">
        <w:rPr>
          <w:rFonts w:eastAsia="Cambria"/>
          <w:sz w:val="16"/>
        </w:rPr>
        <w:t xml:space="preserve"> attempt to grow it themselves along the way. Since self-sustainability is key, a mission hoping to survive on the dead surface of Mars would likely rely on greenhouses, such as the inflatable ones in development under Dr. Ray Wheeler at NASA. These greenhouses use hydroponic farming techniques to grow crops and “sustain astronauts on a vegetable diet,” with the added benefit of helping carbon dioxide, oxygen, and wastewater management. </w:t>
      </w:r>
      <w:r w:rsidRPr="0051604C">
        <w:rPr>
          <w:rFonts w:eastAsia="Cambria"/>
          <w:u w:val="single"/>
        </w:rPr>
        <w:t xml:space="preserve">While </w:t>
      </w:r>
      <w:proofErr w:type="gramStart"/>
      <w:r w:rsidRPr="0051604C">
        <w:rPr>
          <w:rFonts w:eastAsia="Cambria"/>
          <w:u w:val="single"/>
        </w:rPr>
        <w:t>all of</w:t>
      </w:r>
      <w:proofErr w:type="gramEnd"/>
      <w:r w:rsidRPr="0051604C">
        <w:rPr>
          <w:rFonts w:eastAsia="Cambria"/>
          <w:u w:val="single"/>
        </w:rPr>
        <w:t xml:space="preserve"> these systems might be ready for use by a small crew within a few years, a </w:t>
      </w:r>
      <w:r w:rsidRPr="0051604C">
        <w:rPr>
          <w:rFonts w:eastAsia="Cambria"/>
          <w:highlight w:val="green"/>
          <w:u w:val="single"/>
        </w:rPr>
        <w:t>colony</w:t>
      </w:r>
      <w:r w:rsidRPr="0051604C">
        <w:rPr>
          <w:rFonts w:eastAsia="Cambria"/>
          <w:u w:val="single"/>
        </w:rPr>
        <w:t xml:space="preserve"> of a size </w:t>
      </w:r>
      <w:r w:rsidRPr="0051604C">
        <w:rPr>
          <w:rFonts w:eastAsia="Cambria"/>
          <w:highlight w:val="green"/>
          <w:u w:val="single"/>
        </w:rPr>
        <w:t>large enough to</w:t>
      </w:r>
      <w:r w:rsidRPr="0051604C">
        <w:rPr>
          <w:rFonts w:eastAsia="Cambria"/>
          <w:u w:val="single"/>
        </w:rPr>
        <w:t xml:space="preserve"> </w:t>
      </w:r>
      <w:r w:rsidRPr="0051604C">
        <w:rPr>
          <w:rFonts w:eastAsia="Cambria"/>
          <w:highlight w:val="green"/>
          <w:u w:val="single"/>
        </w:rPr>
        <w:t>safeguard</w:t>
      </w:r>
      <w:r w:rsidRPr="0051604C">
        <w:rPr>
          <w:rFonts w:eastAsia="Cambria"/>
          <w:u w:val="single"/>
        </w:rPr>
        <w:t xml:space="preserve"> humanity </w:t>
      </w:r>
      <w:r w:rsidRPr="0051604C">
        <w:rPr>
          <w:rFonts w:eastAsia="Cambria"/>
          <w:highlight w:val="green"/>
          <w:u w:val="single"/>
        </w:rPr>
        <w:t xml:space="preserve">from extinction would </w:t>
      </w:r>
      <w:r w:rsidRPr="0051604C">
        <w:rPr>
          <w:rFonts w:eastAsia="Cambria"/>
          <w:b/>
          <w:iCs/>
          <w:highlight w:val="green"/>
          <w:u w:val="single"/>
        </w:rPr>
        <w:t>push them to the breaking point</w:t>
      </w:r>
      <w:r w:rsidRPr="0051604C">
        <w:rPr>
          <w:rFonts w:eastAsia="Cambria"/>
          <w:sz w:val="16"/>
          <w:highlight w:val="green"/>
        </w:rPr>
        <w:t>.</w:t>
      </w:r>
      <w:r w:rsidRPr="0051604C">
        <w:rPr>
          <w:rFonts w:eastAsia="Cambria"/>
          <w:sz w:val="16"/>
        </w:rPr>
        <w:t xml:space="preserve"> </w:t>
      </w:r>
      <w:r w:rsidRPr="0051604C">
        <w:rPr>
          <w:rFonts w:eastAsia="Cambria"/>
          <w:u w:val="single"/>
        </w:rPr>
        <w:t>It would take, optimistically</w:t>
      </w:r>
      <w:r w:rsidRPr="0051604C">
        <w:rPr>
          <w:rFonts w:eastAsia="Cambria"/>
          <w:sz w:val="16"/>
        </w:rPr>
        <w:t xml:space="preserve">, </w:t>
      </w:r>
      <w:r w:rsidRPr="0051604C">
        <w:rPr>
          <w:rFonts w:eastAsia="Cambria"/>
          <w:b/>
          <w:iCs/>
          <w:u w:val="single"/>
        </w:rPr>
        <w:t xml:space="preserve">decades before Mars </w:t>
      </w:r>
      <w:proofErr w:type="gramStart"/>
      <w:r w:rsidRPr="0051604C">
        <w:rPr>
          <w:rFonts w:eastAsia="Cambria"/>
          <w:b/>
          <w:iCs/>
          <w:u w:val="single"/>
        </w:rPr>
        <w:t>was</w:t>
      </w:r>
      <w:proofErr w:type="gramEnd"/>
      <w:r w:rsidRPr="0051604C">
        <w:rPr>
          <w:rFonts w:eastAsia="Cambria"/>
          <w:b/>
          <w:iCs/>
          <w:u w:val="single"/>
        </w:rPr>
        <w:t xml:space="preserve"> truly self-sufficient</w:t>
      </w:r>
      <w:r w:rsidRPr="0051604C">
        <w:rPr>
          <w:rFonts w:eastAsia="Cambria"/>
          <w:sz w:val="16"/>
        </w:rPr>
        <w:t xml:space="preserve">, and </w:t>
      </w:r>
      <w:r w:rsidRPr="0051604C">
        <w:rPr>
          <w:rFonts w:eastAsia="Cambria"/>
          <w:u w:val="single"/>
        </w:rPr>
        <w:t xml:space="preserve">that time and money could be spent working to </w:t>
      </w:r>
      <w:r w:rsidRPr="0051604C">
        <w:rPr>
          <w:rFonts w:eastAsia="Cambria"/>
          <w:b/>
          <w:iCs/>
          <w:u w:val="single"/>
        </w:rPr>
        <w:t>prevent the kind of disasters that threaten our existence on Earth</w:t>
      </w:r>
      <w:r w:rsidRPr="0051604C">
        <w:rPr>
          <w:rFonts w:eastAsia="Cambria"/>
          <w:u w:val="single"/>
        </w:rPr>
        <w:t xml:space="preserve">, such as natural disasters related to climate change. On its best day, Mars still barely has an atmosphere. Its core is inactive, which means that it lacks any kind of magnetic field to block out the most intense solar radiation. It is a dead planet that would take efforts only dreamed about in science fiction to colonize. </w:t>
      </w:r>
      <w:r w:rsidRPr="0051604C">
        <w:rPr>
          <w:rFonts w:eastAsia="Cambria"/>
          <w:b/>
          <w:iCs/>
          <w:u w:val="single"/>
        </w:rPr>
        <w:t xml:space="preserve">Even </w:t>
      </w:r>
      <w:r w:rsidRPr="0051604C">
        <w:rPr>
          <w:rFonts w:eastAsia="Cambria"/>
          <w:b/>
          <w:iCs/>
          <w:highlight w:val="green"/>
          <w:u w:val="single"/>
        </w:rPr>
        <w:t>Earth after total nuclear war would be easier to live on.</w:t>
      </w:r>
      <w:r w:rsidRPr="0051604C">
        <w:rPr>
          <w:rFonts w:eastAsia="Cambria"/>
          <w:sz w:val="16"/>
        </w:rPr>
        <w:t xml:space="preserve"> </w:t>
      </w:r>
      <w:r w:rsidRPr="0051604C">
        <w:rPr>
          <w:rFonts w:eastAsia="Cambria"/>
          <w:u w:val="single"/>
        </w:rPr>
        <w:t xml:space="preserve">There is scientific value in the exploration of other planets, but discoveries can be achieved without the steep added cost of having to keep an astronaut </w:t>
      </w:r>
      <w:r w:rsidRPr="0051604C">
        <w:rPr>
          <w:rFonts w:eastAsia="Cambria"/>
          <w:b/>
          <w:iCs/>
          <w:u w:val="single"/>
        </w:rPr>
        <w:t>alive during</w:t>
      </w:r>
      <w:r w:rsidRPr="0051604C">
        <w:rPr>
          <w:rFonts w:eastAsia="Cambria"/>
          <w:u w:val="single"/>
        </w:rPr>
        <w:t xml:space="preserve"> the trip.</w:t>
      </w:r>
      <w:r w:rsidRPr="0051604C">
        <w:rPr>
          <w:rFonts w:eastAsia="Cambria"/>
          <w:sz w:val="16"/>
        </w:rPr>
        <w:t xml:space="preserve"> </w:t>
      </w:r>
      <w:r w:rsidRPr="0051604C">
        <w:rPr>
          <w:rFonts w:eastAsia="Cambria"/>
          <w:u w:val="single"/>
        </w:rPr>
        <w:t>Compared to the projected cost of a Martian base, NASA’s Curiosity rover cost a fraction</w:t>
      </w:r>
      <w:r w:rsidRPr="0051604C">
        <w:rPr>
          <w:rFonts w:eastAsia="Cambria"/>
          <w:sz w:val="16"/>
        </w:rPr>
        <w:t xml:space="preserve"> of that, coming in at $2.5 billion. Curiosity has far exceeded its life expectancy of two years and continues to operate today, with the added benefit of not needing to eat, breath, or worry about dying from radiation exposure.</w:t>
      </w:r>
    </w:p>
    <w:p w14:paraId="6AFCE9C2" w14:textId="77777777" w:rsidR="00701625" w:rsidRPr="0051604C" w:rsidRDefault="00701625" w:rsidP="00701625">
      <w:pPr>
        <w:rPr>
          <w:rFonts w:eastAsia="Cambria"/>
          <w:sz w:val="16"/>
        </w:rPr>
      </w:pPr>
    </w:p>
    <w:p w14:paraId="03A0A0AE" w14:textId="77777777" w:rsidR="00701625" w:rsidRPr="0051604C" w:rsidRDefault="00701625" w:rsidP="00701625">
      <w:pPr>
        <w:keepNext/>
        <w:keepLines/>
        <w:spacing w:before="40" w:after="0"/>
        <w:outlineLvl w:val="3"/>
        <w:rPr>
          <w:rFonts w:eastAsia="MS Gothic"/>
          <w:b/>
          <w:iCs/>
          <w:sz w:val="26"/>
        </w:rPr>
      </w:pPr>
      <w:r w:rsidRPr="0051604C">
        <w:rPr>
          <w:rFonts w:eastAsia="MS Gothic"/>
          <w:b/>
          <w:iCs/>
          <w:sz w:val="26"/>
        </w:rPr>
        <w:t xml:space="preserve">Warming causes </w:t>
      </w:r>
      <w:r w:rsidRPr="0051604C">
        <w:rPr>
          <w:rFonts w:eastAsia="MS Gothic"/>
          <w:b/>
          <w:iCs/>
          <w:sz w:val="26"/>
          <w:u w:val="single"/>
        </w:rPr>
        <w:t>extinction</w:t>
      </w:r>
      <w:r w:rsidRPr="0051604C">
        <w:rPr>
          <w:rFonts w:eastAsia="MS Gothic"/>
          <w:b/>
          <w:iCs/>
          <w:sz w:val="26"/>
        </w:rPr>
        <w:t xml:space="preserve"> – a </w:t>
      </w:r>
      <w:r w:rsidRPr="0051604C">
        <w:rPr>
          <w:rFonts w:eastAsia="MS Gothic"/>
          <w:b/>
          <w:iCs/>
          <w:sz w:val="26"/>
          <w:u w:val="single"/>
        </w:rPr>
        <w:t>confluence</w:t>
      </w:r>
      <w:r w:rsidRPr="0051604C">
        <w:rPr>
          <w:rFonts w:eastAsia="MS Gothic"/>
          <w:b/>
          <w:iCs/>
          <w:sz w:val="26"/>
        </w:rPr>
        <w:t xml:space="preserve"> of </w:t>
      </w:r>
      <w:r w:rsidRPr="0051604C">
        <w:rPr>
          <w:rFonts w:eastAsia="MS Gothic"/>
          <w:b/>
          <w:iCs/>
          <w:sz w:val="26"/>
          <w:u w:val="single"/>
        </w:rPr>
        <w:t>nonlinear</w:t>
      </w:r>
      <w:r w:rsidRPr="0051604C">
        <w:rPr>
          <w:rFonts w:eastAsia="MS Gothic"/>
          <w:b/>
          <w:iCs/>
          <w:sz w:val="26"/>
        </w:rPr>
        <w:t xml:space="preserve"> and </w:t>
      </w:r>
      <w:r w:rsidRPr="0051604C">
        <w:rPr>
          <w:rFonts w:eastAsia="MS Gothic"/>
          <w:b/>
          <w:iCs/>
          <w:sz w:val="26"/>
          <w:u w:val="single"/>
        </w:rPr>
        <w:t>unpredictable</w:t>
      </w:r>
      <w:r w:rsidRPr="0051604C">
        <w:rPr>
          <w:rFonts w:eastAsia="MS Gothic"/>
          <w:b/>
          <w:iCs/>
          <w:sz w:val="26"/>
        </w:rPr>
        <w:t xml:space="preserve"> effects will make human and natural systems inhospitable while increasing </w:t>
      </w:r>
      <w:r w:rsidRPr="0051604C">
        <w:rPr>
          <w:rFonts w:eastAsia="MS Gothic"/>
          <w:b/>
          <w:iCs/>
          <w:sz w:val="26"/>
          <w:u w:val="single"/>
        </w:rPr>
        <w:t>escalatory conflicts</w:t>
      </w:r>
      <w:r w:rsidRPr="0051604C">
        <w:rPr>
          <w:rFonts w:eastAsia="MS Gothic"/>
          <w:b/>
          <w:iCs/>
          <w:sz w:val="26"/>
        </w:rPr>
        <w:t xml:space="preserve"> – even if the impacts are </w:t>
      </w:r>
      <w:r w:rsidRPr="0051604C">
        <w:rPr>
          <w:rFonts w:eastAsia="MS Gothic"/>
          <w:b/>
          <w:iCs/>
          <w:sz w:val="26"/>
          <w:u w:val="single"/>
        </w:rPr>
        <w:t>far off</w:t>
      </w:r>
      <w:r w:rsidRPr="0051604C">
        <w:rPr>
          <w:rFonts w:eastAsia="MS Gothic"/>
          <w:b/>
          <w:iCs/>
          <w:sz w:val="26"/>
        </w:rPr>
        <w:t xml:space="preserve">, only drastic action </w:t>
      </w:r>
      <w:r w:rsidRPr="0051604C">
        <w:rPr>
          <w:rFonts w:eastAsia="MS Gothic"/>
          <w:b/>
          <w:iCs/>
          <w:sz w:val="26"/>
          <w:u w:val="single"/>
        </w:rPr>
        <w:t>soon</w:t>
      </w:r>
      <w:r w:rsidRPr="0051604C">
        <w:rPr>
          <w:rFonts w:eastAsia="MS Gothic"/>
          <w:b/>
          <w:iCs/>
          <w:sz w:val="26"/>
        </w:rPr>
        <w:t xml:space="preserve"> solves</w:t>
      </w:r>
    </w:p>
    <w:p w14:paraId="4440E796" w14:textId="77777777" w:rsidR="00701625" w:rsidRPr="0051604C" w:rsidRDefault="00701625" w:rsidP="00701625">
      <w:pPr>
        <w:rPr>
          <w:rFonts w:eastAsia="Cambria"/>
        </w:rPr>
      </w:pPr>
      <w:r w:rsidRPr="0051604C">
        <w:rPr>
          <w:rFonts w:eastAsia="Cambria"/>
          <w:b/>
          <w:bCs/>
          <w:sz w:val="26"/>
        </w:rPr>
        <w:t>Melton 19</w:t>
      </w:r>
      <w:r w:rsidRPr="0051604C">
        <w:rPr>
          <w:rFonts w:eastAsia="Cambria"/>
        </w:rPr>
        <w:t xml:space="preserve"> [Michelle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Climate? January 7, 2019. https://www.lawfareblog.com/climate-change-and-national-security-part-ii-how-big-threat-climate]</w:t>
      </w:r>
    </w:p>
    <w:p w14:paraId="09013E10" w14:textId="77777777" w:rsidR="00701625" w:rsidRPr="00BB489C" w:rsidRDefault="00701625" w:rsidP="00701625">
      <w:pPr>
        <w:rPr>
          <w:rFonts w:eastAsia="Cambria"/>
          <w:sz w:val="14"/>
        </w:rPr>
      </w:pPr>
      <w:r w:rsidRPr="0051604C">
        <w:rPr>
          <w:rFonts w:eastAsia="Cambria"/>
          <w:sz w:val="14"/>
        </w:rPr>
        <w:t xml:space="preserve">At least until 2050, and possibly for decades after, </w:t>
      </w:r>
      <w:r w:rsidRPr="0051604C">
        <w:rPr>
          <w:rFonts w:eastAsia="Cambria"/>
          <w:highlight w:val="green"/>
          <w:u w:val="single"/>
        </w:rPr>
        <w:t>climate change will</w:t>
      </w:r>
      <w:r w:rsidRPr="0051604C">
        <w:rPr>
          <w:rFonts w:eastAsia="Cambria"/>
          <w:u w:val="single"/>
        </w:rPr>
        <w:t xml:space="preserve"> remain a </w:t>
      </w:r>
      <w:r w:rsidRPr="0051604C">
        <w:rPr>
          <w:rFonts w:eastAsia="Cambria"/>
          <w:b/>
          <w:iCs/>
          <w:u w:val="single"/>
        </w:rPr>
        <w:t>creeping threat</w:t>
      </w:r>
      <w:r w:rsidRPr="0051604C">
        <w:rPr>
          <w:rFonts w:eastAsia="Cambria"/>
          <w:u w:val="single"/>
        </w:rPr>
        <w:t xml:space="preserve"> that will </w:t>
      </w:r>
      <w:r w:rsidRPr="0051604C">
        <w:rPr>
          <w:rFonts w:eastAsia="Cambria"/>
          <w:b/>
          <w:iCs/>
          <w:u w:val="single"/>
        </w:rPr>
        <w:t xml:space="preserve">exacerbate and </w:t>
      </w:r>
      <w:r w:rsidRPr="0051604C">
        <w:rPr>
          <w:rFonts w:eastAsia="Cambria"/>
          <w:b/>
          <w:iCs/>
          <w:highlight w:val="green"/>
          <w:u w:val="single"/>
        </w:rPr>
        <w:t>amplify</w:t>
      </w:r>
      <w:r w:rsidRPr="0051604C">
        <w:rPr>
          <w:rFonts w:eastAsia="Cambria"/>
          <w:u w:val="single"/>
        </w:rPr>
        <w:t xml:space="preserve"> existing, </w:t>
      </w:r>
      <w:r w:rsidRPr="0051604C">
        <w:rPr>
          <w:rFonts w:eastAsia="Cambria"/>
          <w:b/>
          <w:iCs/>
          <w:u w:val="single"/>
        </w:rPr>
        <w:t>structural</w:t>
      </w:r>
      <w:r w:rsidRPr="0051604C">
        <w:rPr>
          <w:rFonts w:eastAsia="Cambria"/>
          <w:u w:val="single"/>
        </w:rPr>
        <w:t xml:space="preserve"> global </w:t>
      </w:r>
      <w:r w:rsidRPr="0051604C">
        <w:rPr>
          <w:rFonts w:eastAsia="Cambria"/>
          <w:b/>
          <w:iCs/>
          <w:u w:val="single"/>
        </w:rPr>
        <w:t>inequalities</w:t>
      </w:r>
      <w:r w:rsidRPr="0051604C">
        <w:rPr>
          <w:rFonts w:eastAsia="Cambria"/>
          <w:sz w:val="14"/>
        </w:rPr>
        <w:t xml:space="preserve">. While the developed world will be negatively affected by climate change through 2050, the consequences of climate change will be felt most acutely in the developing world. The national security threats posed by climate change to 2050 are likely to differ in degree, not kind, from the kinds of threats already posed by climate change. For the next few decades, </w:t>
      </w:r>
      <w:r w:rsidRPr="0051604C">
        <w:rPr>
          <w:rFonts w:eastAsia="Cambria"/>
          <w:u w:val="single"/>
        </w:rPr>
        <w:t xml:space="preserve">climate change will </w:t>
      </w:r>
      <w:r w:rsidRPr="0051604C">
        <w:rPr>
          <w:rFonts w:eastAsia="Cambria"/>
          <w:b/>
          <w:iCs/>
          <w:u w:val="single"/>
        </w:rPr>
        <w:t>exacerbate humanitarian crises</w:t>
      </w:r>
      <w:r w:rsidRPr="0051604C">
        <w:rPr>
          <w:rFonts w:eastAsia="Cambria"/>
          <w:sz w:val="14"/>
        </w:rPr>
        <w:t>—</w:t>
      </w:r>
      <w:r w:rsidRPr="0051604C">
        <w:rPr>
          <w:rFonts w:eastAsia="Cambria"/>
          <w:u w:val="single"/>
        </w:rPr>
        <w:t xml:space="preserve">some of which will </w:t>
      </w:r>
      <w:r w:rsidRPr="0051604C">
        <w:rPr>
          <w:rFonts w:eastAsia="Cambria"/>
          <w:highlight w:val="green"/>
          <w:u w:val="single"/>
        </w:rPr>
        <w:t>result in</w:t>
      </w:r>
      <w:r w:rsidRPr="0051604C">
        <w:rPr>
          <w:rFonts w:eastAsia="Cambria"/>
          <w:u w:val="single"/>
        </w:rPr>
        <w:t xml:space="preserve"> the </w:t>
      </w:r>
      <w:r w:rsidRPr="0051604C">
        <w:rPr>
          <w:rFonts w:eastAsia="Cambria"/>
          <w:highlight w:val="green"/>
          <w:u w:val="single"/>
        </w:rPr>
        <w:t xml:space="preserve">deployment of </w:t>
      </w:r>
      <w:r w:rsidRPr="0051604C">
        <w:rPr>
          <w:rFonts w:eastAsia="Cambria"/>
          <w:b/>
          <w:iCs/>
          <w:highlight w:val="green"/>
          <w:u w:val="single"/>
        </w:rPr>
        <w:t>military personnel</w:t>
      </w:r>
      <w:r w:rsidRPr="0051604C">
        <w:rPr>
          <w:rFonts w:eastAsia="Cambria"/>
          <w:sz w:val="14"/>
        </w:rPr>
        <w:t xml:space="preserve">, as well as material and financial assistance. </w:t>
      </w:r>
      <w:r w:rsidRPr="0051604C">
        <w:rPr>
          <w:rFonts w:eastAsia="Cambria"/>
          <w:u w:val="single"/>
        </w:rPr>
        <w:t>It wil</w:t>
      </w:r>
      <w:r w:rsidRPr="0051604C">
        <w:rPr>
          <w:rFonts w:eastAsia="Cambria"/>
          <w:highlight w:val="green"/>
          <w:u w:val="single"/>
        </w:rPr>
        <w:t>l</w:t>
      </w:r>
      <w:r w:rsidRPr="0051604C">
        <w:rPr>
          <w:rFonts w:eastAsia="Cambria"/>
          <w:sz w:val="14"/>
        </w:rPr>
        <w:t xml:space="preserve"> also </w:t>
      </w:r>
      <w:r w:rsidRPr="0051604C">
        <w:rPr>
          <w:rFonts w:eastAsia="Cambria"/>
          <w:b/>
          <w:iCs/>
          <w:highlight w:val="green"/>
          <w:u w:val="single"/>
        </w:rPr>
        <w:t>aggravate</w:t>
      </w:r>
      <w:r w:rsidRPr="0051604C">
        <w:rPr>
          <w:rFonts w:eastAsia="Cambria"/>
          <w:sz w:val="14"/>
        </w:rPr>
        <w:t xml:space="preserve"> natural </w:t>
      </w:r>
      <w:r w:rsidRPr="0051604C">
        <w:rPr>
          <w:rFonts w:eastAsia="Cambria"/>
          <w:b/>
          <w:iCs/>
          <w:u w:val="single"/>
        </w:rPr>
        <w:t>resource constraints</w:t>
      </w:r>
      <w:r w:rsidRPr="0051604C">
        <w:rPr>
          <w:rFonts w:eastAsia="Cambria"/>
          <w:sz w:val="14"/>
        </w:rPr>
        <w:t xml:space="preserve">, potentially </w:t>
      </w:r>
      <w:r w:rsidRPr="0051604C">
        <w:rPr>
          <w:rFonts w:eastAsia="Cambria"/>
          <w:u w:val="single"/>
        </w:rPr>
        <w:t>contributing to</w:t>
      </w:r>
      <w:r w:rsidRPr="0051604C">
        <w:rPr>
          <w:rFonts w:eastAsia="Cambria"/>
          <w:sz w:val="14"/>
        </w:rPr>
        <w:t xml:space="preserve"> political and economic </w:t>
      </w:r>
      <w:r w:rsidRPr="0051604C">
        <w:rPr>
          <w:rFonts w:eastAsia="Cambria"/>
          <w:b/>
          <w:iCs/>
          <w:highlight w:val="green"/>
          <w:u w:val="single"/>
        </w:rPr>
        <w:t>conflict</w:t>
      </w:r>
      <w:r w:rsidRPr="0051604C">
        <w:rPr>
          <w:rFonts w:eastAsia="Cambria"/>
          <w:highlight w:val="green"/>
          <w:u w:val="single"/>
        </w:rPr>
        <w:t xml:space="preserve"> over </w:t>
      </w:r>
      <w:r w:rsidRPr="0051604C">
        <w:rPr>
          <w:rFonts w:eastAsia="Cambria"/>
          <w:b/>
          <w:iCs/>
          <w:highlight w:val="green"/>
          <w:u w:val="single"/>
        </w:rPr>
        <w:t>water</w:t>
      </w:r>
      <w:r w:rsidRPr="0051604C">
        <w:rPr>
          <w:rFonts w:eastAsia="Cambria"/>
          <w:highlight w:val="green"/>
          <w:u w:val="single"/>
        </w:rPr>
        <w:t xml:space="preserve">, </w:t>
      </w:r>
      <w:proofErr w:type="gramStart"/>
      <w:r w:rsidRPr="0051604C">
        <w:rPr>
          <w:rFonts w:eastAsia="Cambria"/>
          <w:b/>
          <w:iCs/>
          <w:highlight w:val="green"/>
          <w:u w:val="single"/>
        </w:rPr>
        <w:t>food</w:t>
      </w:r>
      <w:proofErr w:type="gramEnd"/>
      <w:r w:rsidRPr="0051604C">
        <w:rPr>
          <w:rFonts w:eastAsia="Cambria"/>
          <w:highlight w:val="green"/>
          <w:u w:val="single"/>
        </w:rPr>
        <w:t xml:space="preserve"> and </w:t>
      </w:r>
      <w:r w:rsidRPr="0051604C">
        <w:rPr>
          <w:rFonts w:eastAsia="Cambria"/>
          <w:b/>
          <w:iCs/>
          <w:highlight w:val="green"/>
          <w:u w:val="single"/>
        </w:rPr>
        <w:t>energy</w:t>
      </w:r>
      <w:r w:rsidRPr="0051604C">
        <w:rPr>
          <w:rFonts w:eastAsia="Cambria"/>
          <w:sz w:val="14"/>
        </w:rPr>
        <w:t>. 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w:t>
      </w:r>
      <w:r w:rsidRPr="0051604C">
        <w:rPr>
          <w:rFonts w:eastAsia="Cambria"/>
          <w:sz w:val="14"/>
          <w:szCs w:val="16"/>
        </w:rPr>
        <w:t xml:space="preserve">?” The urgency of the climate threat in the next few decades will depend, to a large degree, on whether and how much the U.S. government perceives a </w:t>
      </w:r>
      <w:r w:rsidRPr="0051604C">
        <w:rPr>
          <w:rFonts w:eastAsia="Cambria"/>
          <w:sz w:val="14"/>
          <w:szCs w:val="16"/>
        </w:rPr>
        <w:lastRenderedPageBreak/>
        <w:t xml:space="preserve">widening of these global inequities as a threat to U.S. national security. </w:t>
      </w:r>
      <w:r w:rsidRPr="0051604C">
        <w:rPr>
          <w:rFonts w:eastAsia="Cambria"/>
          <w:sz w:val="14"/>
        </w:rPr>
        <w:t xml:space="preserve">By contrast, </w:t>
      </w:r>
      <w:r w:rsidRPr="0051604C">
        <w:rPr>
          <w:rFonts w:eastAsia="Cambria"/>
          <w:u w:val="single"/>
        </w:rPr>
        <w:t xml:space="preserve">if emissions continue to </w:t>
      </w:r>
      <w:r w:rsidRPr="0051604C">
        <w:rPr>
          <w:rFonts w:eastAsia="Cambria"/>
          <w:b/>
          <w:iCs/>
          <w:u w:val="single"/>
        </w:rPr>
        <w:t>creep upward</w:t>
      </w:r>
      <w:r w:rsidRPr="0051604C">
        <w:rPr>
          <w:rFonts w:eastAsia="Cambria"/>
          <w:sz w:val="14"/>
        </w:rPr>
        <w:t xml:space="preserve"> (or if they do not decline rapidly), by 2100 climate-related national security </w:t>
      </w:r>
      <w:r w:rsidRPr="0051604C">
        <w:rPr>
          <w:rFonts w:eastAsia="Cambria"/>
          <w:u w:val="single"/>
        </w:rPr>
        <w:t xml:space="preserve">threats could be </w:t>
      </w:r>
      <w:r w:rsidRPr="0051604C">
        <w:rPr>
          <w:rFonts w:eastAsia="Cambria"/>
          <w:b/>
          <w:iCs/>
          <w:u w:val="single"/>
        </w:rPr>
        <w:t>existential</w:t>
      </w:r>
      <w:r w:rsidRPr="0051604C">
        <w:rPr>
          <w:rFonts w:eastAsia="Cambria"/>
          <w:sz w:val="14"/>
        </w:rPr>
        <w:t xml:space="preserve">. </w:t>
      </w:r>
      <w:r w:rsidRPr="0051604C">
        <w:rPr>
          <w:rFonts w:eastAsia="Cambria"/>
          <w:u w:val="single"/>
        </w:rPr>
        <w:t>The question for the next hundred years is not</w:t>
      </w:r>
      <w:r w:rsidRPr="0051604C">
        <w:rPr>
          <w:rFonts w:eastAsia="Cambria"/>
          <w:sz w:val="14"/>
        </w:rPr>
        <w:t>, “are disparities politically and economically manageable?” but, “</w:t>
      </w:r>
      <w:r w:rsidRPr="0051604C">
        <w:rPr>
          <w:rFonts w:eastAsia="Cambria"/>
          <w:u w:val="single"/>
        </w:rPr>
        <w:t xml:space="preserve">can the </w:t>
      </w:r>
      <w:r w:rsidRPr="0051604C">
        <w:rPr>
          <w:rFonts w:eastAsia="Cambria"/>
          <w:b/>
          <w:iCs/>
          <w:u w:val="single"/>
        </w:rPr>
        <w:t>global order</w:t>
      </w:r>
      <w:r w:rsidRPr="0051604C">
        <w:rPr>
          <w:rFonts w:eastAsia="Cambria"/>
          <w:u w:val="single"/>
        </w:rPr>
        <w:t xml:space="preserve">, premised on the </w:t>
      </w:r>
      <w:r w:rsidRPr="0051604C">
        <w:rPr>
          <w:rFonts w:eastAsia="Cambria"/>
          <w:b/>
          <w:iCs/>
          <w:u w:val="single"/>
        </w:rPr>
        <w:t>nation-state system</w:t>
      </w:r>
      <w:r w:rsidRPr="0051604C">
        <w:rPr>
          <w:rFonts w:eastAsia="Cambria"/>
          <w:u w:val="single"/>
        </w:rPr>
        <w:t xml:space="preserve">, itself based on territorial sovereignty, </w:t>
      </w:r>
      <w:r w:rsidRPr="0051604C">
        <w:rPr>
          <w:rFonts w:eastAsia="Cambria"/>
          <w:b/>
          <w:iCs/>
          <w:u w:val="single"/>
        </w:rPr>
        <w:t>survive</w:t>
      </w:r>
      <w:r w:rsidRPr="0051604C">
        <w:rPr>
          <w:rFonts w:eastAsia="Cambria"/>
          <w:u w:val="single"/>
        </w:rPr>
        <w:t xml:space="preserve"> in a world in which </w:t>
      </w:r>
      <w:r w:rsidRPr="0051604C">
        <w:rPr>
          <w:rFonts w:eastAsia="Cambria"/>
          <w:b/>
          <w:iCs/>
          <w:u w:val="single"/>
        </w:rPr>
        <w:t>substantial swathes of territory</w:t>
      </w:r>
      <w:r w:rsidRPr="0051604C">
        <w:rPr>
          <w:rFonts w:eastAsia="Cambria"/>
          <w:u w:val="single"/>
        </w:rPr>
        <w:t xml:space="preserve"> are potentially </w:t>
      </w:r>
      <w:r w:rsidRPr="0051604C">
        <w:rPr>
          <w:rFonts w:eastAsia="Cambria"/>
          <w:b/>
          <w:iCs/>
          <w:u w:val="single"/>
        </w:rPr>
        <w:t>uninhabitable</w:t>
      </w:r>
      <w:r w:rsidRPr="0051604C">
        <w:rPr>
          <w:rFonts w:eastAsia="Cambria"/>
          <w:sz w:val="14"/>
        </w:rPr>
        <w:t xml:space="preserve">?” National Security Consequences of Climate Change to 2050 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 Looking ahead to 2050, it can be said with relative confidence that the national security consequences of climate change will vary in degree, not in kind, from the national security threats already facing the United States. This is hardly good news. </w:t>
      </w:r>
      <w:r w:rsidRPr="0051604C">
        <w:rPr>
          <w:rFonts w:eastAsia="Cambria"/>
          <w:u w:val="single"/>
        </w:rPr>
        <w:t xml:space="preserve">Even </w:t>
      </w:r>
      <w:r w:rsidRPr="0051604C">
        <w:rPr>
          <w:rFonts w:eastAsia="Cambria"/>
          <w:b/>
          <w:iCs/>
          <w:u w:val="single"/>
        </w:rPr>
        <w:t>small differences</w:t>
      </w:r>
      <w:r w:rsidRPr="0051604C">
        <w:rPr>
          <w:rFonts w:eastAsia="Cambria"/>
          <w:u w:val="single"/>
        </w:rPr>
        <w:t xml:space="preserve"> in global average </w:t>
      </w:r>
      <w:r w:rsidRPr="0051604C">
        <w:rPr>
          <w:rFonts w:eastAsia="Cambria"/>
          <w:b/>
          <w:iCs/>
          <w:u w:val="single"/>
        </w:rPr>
        <w:t>temperatures</w:t>
      </w:r>
      <w:r w:rsidRPr="0051604C">
        <w:rPr>
          <w:rFonts w:eastAsia="Cambria"/>
          <w:u w:val="single"/>
        </w:rPr>
        <w:t xml:space="preserve"> result in </w:t>
      </w:r>
      <w:r w:rsidRPr="0051604C">
        <w:rPr>
          <w:rFonts w:eastAsia="Cambria"/>
          <w:b/>
          <w:iCs/>
          <w:u w:val="single"/>
        </w:rPr>
        <w:t>significant environmental changes</w:t>
      </w:r>
      <w:r w:rsidRPr="0051604C">
        <w:rPr>
          <w:rFonts w:eastAsia="Cambria"/>
          <w:u w:val="single"/>
        </w:rPr>
        <w:t xml:space="preserve">, with attendant </w:t>
      </w:r>
      <w:r w:rsidRPr="0051604C">
        <w:rPr>
          <w:rFonts w:eastAsia="Cambria"/>
          <w:b/>
          <w:iCs/>
          <w:u w:val="single"/>
        </w:rPr>
        <w:t>social</w:t>
      </w:r>
      <w:r w:rsidRPr="0051604C">
        <w:rPr>
          <w:rFonts w:eastAsia="Cambria"/>
          <w:u w:val="single"/>
        </w:rPr>
        <w:t xml:space="preserve">, </w:t>
      </w:r>
      <w:proofErr w:type="gramStart"/>
      <w:r w:rsidRPr="0051604C">
        <w:rPr>
          <w:rFonts w:eastAsia="Cambria"/>
          <w:b/>
          <w:iCs/>
          <w:u w:val="single"/>
        </w:rPr>
        <w:t>economic</w:t>
      </w:r>
      <w:proofErr w:type="gramEnd"/>
      <w:r w:rsidRPr="0051604C">
        <w:rPr>
          <w:rFonts w:eastAsia="Cambria"/>
          <w:u w:val="single"/>
        </w:rPr>
        <w:t xml:space="preserve"> and </w:t>
      </w:r>
      <w:r w:rsidRPr="0051604C">
        <w:rPr>
          <w:rFonts w:eastAsia="Cambria"/>
          <w:b/>
          <w:iCs/>
          <w:u w:val="single"/>
        </w:rPr>
        <w:t>political consequences</w:t>
      </w:r>
      <w:r w:rsidRPr="0051604C">
        <w:rPr>
          <w:rFonts w:eastAsia="Cambria"/>
          <w:sz w:val="14"/>
        </w:rPr>
        <w:t xml:space="preserve">. By 2050, </w:t>
      </w:r>
      <w:r w:rsidRPr="0051604C">
        <w:rPr>
          <w:rFonts w:eastAsia="Cambria"/>
          <w:u w:val="single"/>
        </w:rPr>
        <w:t xml:space="preserve">climate change will </w:t>
      </w:r>
      <w:r w:rsidRPr="0051604C">
        <w:rPr>
          <w:rFonts w:eastAsia="Cambria"/>
          <w:b/>
          <w:iCs/>
          <w:u w:val="single"/>
        </w:rPr>
        <w:t>wreak increasing havoc</w:t>
      </w:r>
      <w:r w:rsidRPr="0051604C">
        <w:rPr>
          <w:rFonts w:eastAsia="Cambria"/>
          <w:u w:val="single"/>
        </w:rPr>
        <w:t xml:space="preserve"> on </w:t>
      </w:r>
      <w:r w:rsidRPr="0051604C">
        <w:rPr>
          <w:rFonts w:eastAsia="Cambria"/>
          <w:b/>
          <w:iCs/>
          <w:u w:val="single"/>
        </w:rPr>
        <w:t>human</w:t>
      </w:r>
      <w:r w:rsidRPr="0051604C">
        <w:rPr>
          <w:rFonts w:eastAsia="Cambria"/>
          <w:u w:val="single"/>
        </w:rPr>
        <w:t xml:space="preserve"> and </w:t>
      </w:r>
      <w:r w:rsidRPr="0051604C">
        <w:rPr>
          <w:rFonts w:eastAsia="Cambria"/>
          <w:b/>
          <w:iCs/>
          <w:u w:val="single"/>
        </w:rPr>
        <w:t>natural systems</w:t>
      </w:r>
      <w:r w:rsidRPr="0051604C">
        <w:rPr>
          <w:rFonts w:eastAsia="Cambria"/>
          <w:sz w:val="14"/>
        </w:rPr>
        <w:t>—predominantly, but not exclusively, in the developing world—</w:t>
      </w:r>
      <w:r w:rsidRPr="0051604C">
        <w:rPr>
          <w:rFonts w:eastAsia="Cambria"/>
          <w:u w:val="single"/>
        </w:rPr>
        <w:t>with</w:t>
      </w:r>
      <w:r w:rsidRPr="0051604C">
        <w:rPr>
          <w:rFonts w:eastAsia="Cambria"/>
          <w:sz w:val="14"/>
        </w:rPr>
        <w:t xml:space="preserve"> attenuated but </w:t>
      </w:r>
      <w:r w:rsidRPr="0051604C">
        <w:rPr>
          <w:rFonts w:eastAsia="Cambria"/>
          <w:b/>
          <w:iCs/>
          <w:u w:val="single"/>
        </w:rPr>
        <w:t>profound consequences</w:t>
      </w:r>
      <w:r w:rsidRPr="0051604C">
        <w:rPr>
          <w:rFonts w:eastAsia="Cambria"/>
          <w:u w:val="single"/>
        </w:rPr>
        <w:t xml:space="preserve"> for </w:t>
      </w:r>
      <w:r w:rsidRPr="0051604C">
        <w:rPr>
          <w:rFonts w:eastAsia="Cambria"/>
          <w:b/>
          <w:iCs/>
          <w:u w:val="single"/>
        </w:rPr>
        <w:t>national security</w:t>
      </w:r>
      <w:r w:rsidRPr="0051604C">
        <w:rPr>
          <w:rFonts w:eastAsia="Cambria"/>
          <w:sz w:val="14"/>
        </w:rPr>
        <w:t xml:space="preserve">. </w:t>
      </w:r>
      <w:proofErr w:type="gramStart"/>
      <w:r w:rsidRPr="0051604C">
        <w:rPr>
          <w:rFonts w:eastAsia="Cambria"/>
          <w:sz w:val="14"/>
        </w:rPr>
        <w:t xml:space="preserve">In particular, </w:t>
      </w:r>
      <w:r w:rsidRPr="0051604C">
        <w:rPr>
          <w:rFonts w:eastAsia="Cambria"/>
          <w:highlight w:val="green"/>
          <w:u w:val="single"/>
        </w:rPr>
        <w:t>changes</w:t>
      </w:r>
      <w:proofErr w:type="gramEnd"/>
      <w:r w:rsidRPr="0051604C">
        <w:rPr>
          <w:rFonts w:eastAsia="Cambria"/>
          <w:highlight w:val="green"/>
          <w:u w:val="single"/>
        </w:rPr>
        <w:t xml:space="preserve"> in </w:t>
      </w:r>
      <w:r w:rsidRPr="0051604C">
        <w:rPr>
          <w:rFonts w:eastAsia="Cambria"/>
          <w:b/>
          <w:iCs/>
          <w:highlight w:val="green"/>
          <w:u w:val="single"/>
        </w:rPr>
        <w:t>temperature</w:t>
      </w:r>
      <w:r w:rsidRPr="0051604C">
        <w:rPr>
          <w:rFonts w:eastAsia="Cambria"/>
          <w:u w:val="single"/>
        </w:rPr>
        <w:t xml:space="preserve">, the </w:t>
      </w:r>
      <w:r w:rsidRPr="0051604C">
        <w:rPr>
          <w:rFonts w:eastAsia="Cambria"/>
          <w:b/>
          <w:iCs/>
          <w:highlight w:val="green"/>
          <w:u w:val="single"/>
        </w:rPr>
        <w:t>hydrological cycle</w:t>
      </w:r>
      <w:r w:rsidRPr="0051604C">
        <w:rPr>
          <w:rFonts w:eastAsia="Cambria"/>
          <w:u w:val="single"/>
        </w:rPr>
        <w:t xml:space="preserve"> and the </w:t>
      </w:r>
      <w:r w:rsidRPr="0051604C">
        <w:rPr>
          <w:rFonts w:eastAsia="Cambria"/>
          <w:b/>
          <w:iCs/>
          <w:u w:val="single"/>
        </w:rPr>
        <w:t>ranges of insects</w:t>
      </w:r>
      <w:r w:rsidRPr="0051604C">
        <w:rPr>
          <w:rFonts w:eastAsia="Cambria"/>
          <w:u w:val="single"/>
        </w:rPr>
        <w:t xml:space="preserve"> </w:t>
      </w:r>
      <w:r w:rsidRPr="0051604C">
        <w:rPr>
          <w:rFonts w:eastAsia="Cambria"/>
          <w:highlight w:val="green"/>
          <w:u w:val="single"/>
        </w:rPr>
        <w:t xml:space="preserve">will impact </w:t>
      </w:r>
      <w:r w:rsidRPr="0051604C">
        <w:rPr>
          <w:rFonts w:eastAsia="Cambria"/>
          <w:b/>
          <w:iCs/>
          <w:highlight w:val="green"/>
          <w:u w:val="single"/>
        </w:rPr>
        <w:t xml:space="preserve">food </w:t>
      </w:r>
      <w:r w:rsidRPr="0051604C">
        <w:rPr>
          <w:rFonts w:eastAsia="Cambria"/>
          <w:b/>
          <w:iCs/>
          <w:u w:val="single"/>
        </w:rPr>
        <w:t>availability</w:t>
      </w:r>
      <w:r w:rsidRPr="0051604C">
        <w:rPr>
          <w:rFonts w:eastAsia="Cambria"/>
          <w:u w:val="single"/>
        </w:rPr>
        <w:t xml:space="preserve"> and food access in much of the world, increasing food insecurity</w:t>
      </w:r>
      <w:r w:rsidRPr="0051604C">
        <w:rPr>
          <w:rFonts w:eastAsia="Cambria"/>
          <w:sz w:val="14"/>
        </w:rPr>
        <w:t xml:space="preserve">. </w:t>
      </w:r>
      <w:r w:rsidRPr="0051604C">
        <w:rPr>
          <w:rFonts w:eastAsia="Cambria"/>
          <w:b/>
          <w:iCs/>
          <w:highlight w:val="green"/>
          <w:u w:val="single"/>
        </w:rPr>
        <w:t>Storms</w:t>
      </w:r>
      <w:r w:rsidRPr="0051604C">
        <w:rPr>
          <w:rFonts w:eastAsia="Cambria"/>
          <w:u w:val="single"/>
        </w:rPr>
        <w:t xml:space="preserve">, </w:t>
      </w:r>
      <w:r w:rsidRPr="0051604C">
        <w:rPr>
          <w:rFonts w:eastAsia="Cambria"/>
          <w:b/>
          <w:iCs/>
          <w:highlight w:val="green"/>
          <w:u w:val="single"/>
        </w:rPr>
        <w:t>flooding</w:t>
      </w:r>
      <w:r w:rsidRPr="0051604C">
        <w:rPr>
          <w:rFonts w:eastAsia="Cambria"/>
          <w:u w:val="single"/>
        </w:rPr>
        <w:t xml:space="preserve">, </w:t>
      </w:r>
      <w:r w:rsidRPr="0051604C">
        <w:rPr>
          <w:rFonts w:eastAsia="Cambria"/>
          <w:b/>
          <w:iCs/>
          <w:u w:val="single"/>
        </w:rPr>
        <w:t xml:space="preserve">changes in </w:t>
      </w:r>
      <w:r w:rsidRPr="0051604C">
        <w:rPr>
          <w:rFonts w:eastAsia="Cambria"/>
          <w:b/>
          <w:iCs/>
          <w:highlight w:val="green"/>
          <w:u w:val="single"/>
        </w:rPr>
        <w:t>ocean pH</w:t>
      </w:r>
      <w:r w:rsidRPr="0051604C">
        <w:rPr>
          <w:rFonts w:eastAsia="Cambria"/>
          <w:u w:val="single"/>
        </w:rPr>
        <w:t xml:space="preserve"> and other climate-linked changes </w:t>
      </w:r>
      <w:r w:rsidRPr="0051604C">
        <w:rPr>
          <w:rFonts w:eastAsia="Cambria"/>
          <w:highlight w:val="green"/>
          <w:u w:val="single"/>
        </w:rPr>
        <w:t xml:space="preserve">will damage </w:t>
      </w:r>
      <w:r w:rsidRPr="0051604C">
        <w:rPr>
          <w:rFonts w:eastAsia="Cambria"/>
          <w:b/>
          <w:iCs/>
          <w:highlight w:val="green"/>
          <w:u w:val="single"/>
        </w:rPr>
        <w:t>infrastructure</w:t>
      </w:r>
      <w:r w:rsidRPr="0051604C">
        <w:rPr>
          <w:rFonts w:eastAsia="Cambria"/>
          <w:u w:val="single"/>
        </w:rPr>
        <w:t xml:space="preserve"> and negatively impact </w:t>
      </w:r>
      <w:r w:rsidRPr="0051604C">
        <w:rPr>
          <w:rFonts w:eastAsia="Cambria"/>
          <w:b/>
          <w:iCs/>
          <w:u w:val="single"/>
        </w:rPr>
        <w:t xml:space="preserve">labor </w:t>
      </w:r>
      <w:r w:rsidRPr="0051604C">
        <w:rPr>
          <w:rFonts w:eastAsia="Cambria"/>
          <w:b/>
          <w:iCs/>
          <w:highlight w:val="green"/>
          <w:u w:val="single"/>
        </w:rPr>
        <w:t>productivity</w:t>
      </w:r>
      <w:r w:rsidRPr="0051604C">
        <w:rPr>
          <w:rFonts w:eastAsia="Cambria"/>
          <w:highlight w:val="green"/>
          <w:u w:val="single"/>
        </w:rPr>
        <w:t xml:space="preserve"> and</w:t>
      </w:r>
      <w:r w:rsidRPr="0051604C">
        <w:rPr>
          <w:rFonts w:eastAsia="Cambria"/>
          <w:u w:val="single"/>
        </w:rPr>
        <w:t xml:space="preserve"> economic </w:t>
      </w:r>
      <w:r w:rsidRPr="0051604C">
        <w:rPr>
          <w:rFonts w:eastAsia="Cambria"/>
          <w:b/>
          <w:iCs/>
          <w:highlight w:val="green"/>
          <w:u w:val="single"/>
        </w:rPr>
        <w:t>growth</w:t>
      </w:r>
      <w:r w:rsidRPr="0051604C">
        <w:rPr>
          <w:rFonts w:eastAsia="Cambria"/>
          <w:sz w:val="14"/>
        </w:rPr>
        <w:t xml:space="preserve"> in much of the world. </w:t>
      </w:r>
      <w:r w:rsidRPr="0051604C">
        <w:rPr>
          <w:rFonts w:eastAsia="Cambria"/>
          <w:u w:val="single"/>
        </w:rPr>
        <w:t xml:space="preserve">Vector-borne </w:t>
      </w:r>
      <w:r w:rsidRPr="0051604C">
        <w:rPr>
          <w:rFonts w:eastAsia="Cambria"/>
          <w:b/>
          <w:iCs/>
          <w:highlight w:val="green"/>
          <w:u w:val="single"/>
        </w:rPr>
        <w:t>diseases</w:t>
      </w:r>
      <w:r w:rsidRPr="0051604C">
        <w:rPr>
          <w:rFonts w:eastAsia="Cambria"/>
          <w:highlight w:val="green"/>
          <w:u w:val="single"/>
        </w:rPr>
        <w:t xml:space="preserve"> will</w:t>
      </w:r>
      <w:r w:rsidRPr="0051604C">
        <w:rPr>
          <w:rFonts w:eastAsia="Cambria"/>
          <w:u w:val="single"/>
        </w:rPr>
        <w:t xml:space="preserve"> also </w:t>
      </w:r>
      <w:r w:rsidRPr="0051604C">
        <w:rPr>
          <w:rFonts w:eastAsia="Cambria"/>
          <w:highlight w:val="green"/>
          <w:u w:val="single"/>
        </w:rPr>
        <w:t>be</w:t>
      </w:r>
      <w:r w:rsidRPr="0051604C">
        <w:rPr>
          <w:rFonts w:eastAsia="Cambria"/>
          <w:u w:val="single"/>
        </w:rPr>
        <w:t xml:space="preserve">come </w:t>
      </w:r>
      <w:r w:rsidRPr="0051604C">
        <w:rPr>
          <w:rFonts w:eastAsia="Cambria"/>
          <w:b/>
          <w:iCs/>
          <w:u w:val="single"/>
        </w:rPr>
        <w:t xml:space="preserve">more </w:t>
      </w:r>
      <w:r w:rsidRPr="0051604C">
        <w:rPr>
          <w:rFonts w:eastAsia="Cambria"/>
          <w:b/>
          <w:iCs/>
          <w:highlight w:val="green"/>
          <w:u w:val="single"/>
        </w:rPr>
        <w:t>prevalent</w:t>
      </w:r>
      <w:r w:rsidRPr="0051604C">
        <w:rPr>
          <w:rFonts w:eastAsia="Cambria"/>
          <w:sz w:val="14"/>
        </w:rPr>
        <w:t xml:space="preserve">, </w:t>
      </w:r>
      <w:r w:rsidRPr="0051604C">
        <w:rPr>
          <w:rFonts w:eastAsia="Cambria"/>
          <w:u w:val="single"/>
        </w:rPr>
        <w:t xml:space="preserve">as climate change will expand the geographic </w:t>
      </w:r>
      <w:r w:rsidRPr="0051604C">
        <w:rPr>
          <w:rFonts w:eastAsia="Cambria"/>
          <w:b/>
          <w:iCs/>
          <w:u w:val="single"/>
        </w:rPr>
        <w:t>range</w:t>
      </w:r>
      <w:r w:rsidRPr="0051604C">
        <w:rPr>
          <w:rFonts w:eastAsia="Cambria"/>
          <w:u w:val="single"/>
        </w:rPr>
        <w:t xml:space="preserve"> and </w:t>
      </w:r>
      <w:r w:rsidRPr="0051604C">
        <w:rPr>
          <w:rFonts w:eastAsia="Cambria"/>
          <w:b/>
          <w:iCs/>
          <w:u w:val="single"/>
        </w:rPr>
        <w:t>intensity</w:t>
      </w:r>
      <w:r w:rsidRPr="0051604C">
        <w:rPr>
          <w:rFonts w:eastAsia="Cambria"/>
          <w:u w:val="single"/>
        </w:rPr>
        <w:t xml:space="preserve"> of </w:t>
      </w:r>
      <w:r w:rsidRPr="0051604C">
        <w:rPr>
          <w:rFonts w:eastAsia="Cambria"/>
          <w:b/>
          <w:iCs/>
          <w:u w:val="single"/>
        </w:rPr>
        <w:t>transmission</w:t>
      </w:r>
      <w:r w:rsidRPr="0051604C">
        <w:rPr>
          <w:rFonts w:eastAsia="Cambria"/>
          <w:u w:val="single"/>
        </w:rPr>
        <w:t xml:space="preserve"> of diseases like malaria, West Nile, Zika and dengue fever, and cholera</w:t>
      </w:r>
      <w:r w:rsidRPr="0051604C">
        <w:rPr>
          <w:rFonts w:eastAsia="Cambria"/>
          <w:sz w:val="14"/>
        </w:rPr>
        <w:t xml:space="preserve">. </w:t>
      </w:r>
      <w:r w:rsidRPr="0051604C">
        <w:rPr>
          <w:rFonts w:eastAsia="Cambria"/>
          <w:u w:val="single"/>
        </w:rPr>
        <w:t xml:space="preserve">Rising </w:t>
      </w:r>
      <w:r w:rsidRPr="0051604C">
        <w:rPr>
          <w:rFonts w:eastAsia="Cambria"/>
          <w:b/>
          <w:iCs/>
          <w:u w:val="single"/>
        </w:rPr>
        <w:t>public health challenges</w:t>
      </w:r>
      <w:r w:rsidRPr="0051604C">
        <w:rPr>
          <w:rFonts w:eastAsia="Cambria"/>
          <w:u w:val="single"/>
        </w:rPr>
        <w:t xml:space="preserve">, </w:t>
      </w:r>
      <w:r w:rsidRPr="0051604C">
        <w:rPr>
          <w:rFonts w:eastAsia="Cambria"/>
          <w:b/>
          <w:iCs/>
          <w:u w:val="single"/>
        </w:rPr>
        <w:t>economic devastation</w:t>
      </w:r>
      <w:r w:rsidRPr="0051604C">
        <w:rPr>
          <w:rFonts w:eastAsia="Cambria"/>
          <w:u w:val="single"/>
        </w:rPr>
        <w:t xml:space="preserve"> and </w:t>
      </w:r>
      <w:r w:rsidRPr="0051604C">
        <w:rPr>
          <w:rFonts w:eastAsia="Cambria"/>
          <w:b/>
          <w:iCs/>
          <w:u w:val="single"/>
        </w:rPr>
        <w:t>food insecurity</w:t>
      </w:r>
      <w:r w:rsidRPr="0051604C">
        <w:rPr>
          <w:rFonts w:eastAsia="Cambria"/>
          <w:u w:val="single"/>
        </w:rPr>
        <w:t xml:space="preserve"> will translate into an increased </w:t>
      </w:r>
      <w:r w:rsidRPr="0051604C">
        <w:rPr>
          <w:rFonts w:eastAsia="Cambria"/>
          <w:b/>
          <w:iCs/>
          <w:u w:val="single"/>
        </w:rPr>
        <w:t>demand</w:t>
      </w:r>
      <w:r w:rsidRPr="0051604C">
        <w:rPr>
          <w:rFonts w:eastAsia="Cambria"/>
          <w:u w:val="single"/>
        </w:rPr>
        <w:t xml:space="preserve"> for </w:t>
      </w:r>
      <w:r w:rsidRPr="0051604C">
        <w:rPr>
          <w:rFonts w:eastAsia="Cambria"/>
          <w:b/>
          <w:iCs/>
          <w:u w:val="single"/>
        </w:rPr>
        <w:t>humanitarian assistance</w:t>
      </w:r>
      <w:r w:rsidRPr="0051604C">
        <w:rPr>
          <w:rFonts w:eastAsia="Cambria"/>
          <w:u w:val="single"/>
        </w:rPr>
        <w:t xml:space="preserve"> provided by the </w:t>
      </w:r>
      <w:r w:rsidRPr="0051604C">
        <w:rPr>
          <w:rFonts w:eastAsia="Cambria"/>
          <w:b/>
          <w:iCs/>
          <w:u w:val="single"/>
        </w:rPr>
        <w:t>military</w:t>
      </w:r>
      <w:r w:rsidRPr="0051604C">
        <w:rPr>
          <w:rFonts w:eastAsia="Cambria"/>
          <w:u w:val="single"/>
        </w:rPr>
        <w:t xml:space="preserve">, increased </w:t>
      </w:r>
      <w:r w:rsidRPr="0051604C">
        <w:rPr>
          <w:rFonts w:eastAsia="Cambria"/>
          <w:b/>
          <w:iCs/>
          <w:highlight w:val="green"/>
          <w:u w:val="single"/>
        </w:rPr>
        <w:t>migration</w:t>
      </w:r>
      <w:r w:rsidRPr="0051604C">
        <w:rPr>
          <w:rFonts w:eastAsia="Cambria"/>
          <w:sz w:val="14"/>
        </w:rPr>
        <w:t>—especially from tropical and subtropical regions—</w:t>
      </w:r>
      <w:r w:rsidRPr="0051604C">
        <w:rPr>
          <w:rFonts w:eastAsia="Cambria"/>
          <w:highlight w:val="green"/>
          <w:u w:val="single"/>
        </w:rPr>
        <w:t xml:space="preserve">and </w:t>
      </w:r>
      <w:r w:rsidRPr="0051604C">
        <w:rPr>
          <w:rFonts w:eastAsia="Cambria"/>
          <w:b/>
          <w:iCs/>
          <w:highlight w:val="green"/>
          <w:u w:val="single"/>
        </w:rPr>
        <w:t>geopolitical conflict</w:t>
      </w:r>
      <w:r w:rsidRPr="0051604C">
        <w:rPr>
          <w:rFonts w:eastAsia="Cambria"/>
          <w:sz w:val="14"/>
        </w:rPr>
        <w:t xml:space="preserve">. Long-term trends such as declining food security, coupled with short-term events like hurricanes, could sustain unprecedented levels of migration. The 2015 refugee crisis in Europe portends the kinds of population movements that will only accelerate in the coming decades: people from Africa, Southwest and South Asia and elsewhere crossing land and water to reach Europe. For the United States, this likely means greater numbers of people seeking entry from both Central America and the Caribbean. Such influxes are not unprecedented, but they are unlikely to abate and could increase in volume over the next few decades, driven in part by climate change-related food insecurity, climate change-related storms </w:t>
      </w:r>
      <w:proofErr w:type="gramStart"/>
      <w:r w:rsidRPr="0051604C">
        <w:rPr>
          <w:rFonts w:eastAsia="Cambria"/>
          <w:sz w:val="14"/>
        </w:rPr>
        <w:t>and also</w:t>
      </w:r>
      <w:proofErr w:type="gramEnd"/>
      <w:r w:rsidRPr="0051604C">
        <w:rPr>
          <w:rFonts w:eastAsia="Cambria"/>
          <w:sz w:val="14"/>
        </w:rPr>
        <w:t xml:space="preserve"> by economic and political instability. Food insecurity, economic losses and </w:t>
      </w:r>
      <w:proofErr w:type="gramStart"/>
      <w:r w:rsidRPr="0051604C">
        <w:rPr>
          <w:rFonts w:eastAsia="Cambria"/>
          <w:sz w:val="14"/>
        </w:rPr>
        <w:t>loss</w:t>
      </w:r>
      <w:proofErr w:type="gramEnd"/>
      <w:r w:rsidRPr="0051604C">
        <w:rPr>
          <w:rFonts w:eastAsia="Cambria"/>
          <w:sz w:val="14"/>
        </w:rPr>
        <w:t xml:space="preserve"> of human life are also likely to exacerbate existing political tensions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RPr="0051604C">
        <w:rPr>
          <w:rFonts w:eastAsia="Cambria"/>
          <w:b/>
          <w:iCs/>
          <w:u w:val="single"/>
        </w:rPr>
        <w:t>food insecurity</w:t>
      </w:r>
      <w:r w:rsidRPr="0051604C">
        <w:rPr>
          <w:rFonts w:eastAsia="Cambria"/>
          <w:u w:val="single"/>
        </w:rPr>
        <w:t xml:space="preserve">, </w:t>
      </w:r>
      <w:r w:rsidRPr="0051604C">
        <w:rPr>
          <w:rFonts w:eastAsia="Cambria"/>
          <w:b/>
          <w:iCs/>
          <w:u w:val="single"/>
        </w:rPr>
        <w:t xml:space="preserve">economic </w:t>
      </w:r>
      <w:proofErr w:type="gramStart"/>
      <w:r w:rsidRPr="0051604C">
        <w:rPr>
          <w:rFonts w:eastAsia="Cambria"/>
          <w:b/>
          <w:iCs/>
          <w:u w:val="single"/>
        </w:rPr>
        <w:t>losses</w:t>
      </w:r>
      <w:proofErr w:type="gramEnd"/>
      <w:r w:rsidRPr="0051604C">
        <w:rPr>
          <w:rFonts w:eastAsia="Cambria"/>
          <w:u w:val="single"/>
        </w:rPr>
        <w:t xml:space="preserve"> and </w:t>
      </w:r>
      <w:r w:rsidRPr="0051604C">
        <w:rPr>
          <w:rFonts w:eastAsia="Cambria"/>
          <w:b/>
          <w:iCs/>
          <w:u w:val="single"/>
        </w:rPr>
        <w:t>public health crises</w:t>
      </w:r>
      <w:r w:rsidRPr="0051604C">
        <w:rPr>
          <w:rFonts w:eastAsia="Cambria"/>
          <w:u w:val="single"/>
        </w:rPr>
        <w:t xml:space="preserve">, combined with </w:t>
      </w:r>
      <w:r w:rsidRPr="0051604C">
        <w:rPr>
          <w:rFonts w:eastAsia="Cambria"/>
          <w:b/>
          <w:iCs/>
          <w:u w:val="single"/>
        </w:rPr>
        <w:t>weak</w:t>
      </w:r>
      <w:r w:rsidRPr="0051604C">
        <w:rPr>
          <w:rFonts w:eastAsia="Cambria"/>
          <w:u w:val="single"/>
        </w:rPr>
        <w:t xml:space="preserve"> and ineffectual </w:t>
      </w:r>
      <w:r w:rsidRPr="0051604C">
        <w:rPr>
          <w:rFonts w:eastAsia="Cambria"/>
          <w:b/>
          <w:iCs/>
          <w:u w:val="single"/>
        </w:rPr>
        <w:t>governance</w:t>
      </w:r>
      <w:r w:rsidRPr="0051604C">
        <w:rPr>
          <w:rFonts w:eastAsia="Cambria"/>
          <w:u w:val="single"/>
        </w:rPr>
        <w:t xml:space="preserve">, could </w:t>
      </w:r>
      <w:r w:rsidRPr="0051604C">
        <w:rPr>
          <w:rFonts w:eastAsia="Cambria"/>
          <w:b/>
          <w:iCs/>
          <w:u w:val="single"/>
        </w:rPr>
        <w:t>precipitate future conflicts</w:t>
      </w:r>
      <w:r w:rsidRPr="0051604C">
        <w:rPr>
          <w:rFonts w:eastAsia="Cambria"/>
          <w:sz w:val="14"/>
        </w:rPr>
        <w:t xml:space="preserve"> of this kind—although it will be difficult to know where and when without more precise local studies of both underlying political dynamics and the regionally-specific impacts of climate change. 2100 and Beyond While the national security impacts of climate change to 2050 are likely to be costly and disruptive for the U.S. military—and devastating for many people around the world—at some point after 2050, if warming continues at its current pace, </w:t>
      </w:r>
      <w:r w:rsidRPr="0051604C">
        <w:rPr>
          <w:rFonts w:eastAsia="Cambria"/>
          <w:u w:val="single"/>
        </w:rPr>
        <w:t xml:space="preserve">changes to the climate could </w:t>
      </w:r>
      <w:r w:rsidRPr="0051604C">
        <w:rPr>
          <w:rFonts w:eastAsia="Cambria"/>
          <w:b/>
          <w:iCs/>
          <w:u w:val="single"/>
        </w:rPr>
        <w:t>fundamentally reshape geopolitics</w:t>
      </w:r>
      <w:r w:rsidRPr="0051604C">
        <w:rPr>
          <w:rFonts w:eastAsia="Cambria"/>
          <w:sz w:val="14"/>
        </w:rPr>
        <w:t xml:space="preserve"> and possibly even the current nation-state basis of the current global order. To be clear, both the ultimate level of warming and its attendant political consequences is highly speculative, for the reasons I explained in my last post. Nonetheless, we do know that the planet is currently on track for at least 3-4°C of warming by 2100. The “known knowns” of higher levels of warming—say, 3°C—are frightening. At that 3°C of warming, for example, scientists project that </w:t>
      </w:r>
      <w:r w:rsidRPr="0051604C">
        <w:rPr>
          <w:rFonts w:eastAsia="Cambria"/>
          <w:u w:val="single"/>
        </w:rPr>
        <w:t>there will</w:t>
      </w:r>
      <w:r w:rsidRPr="0051604C">
        <w:rPr>
          <w:rFonts w:eastAsia="Cambria"/>
          <w:sz w:val="14"/>
        </w:rPr>
        <w:t xml:space="preserve"> be a nearly </w:t>
      </w:r>
      <w:r w:rsidRPr="0051604C">
        <w:rPr>
          <w:rFonts w:eastAsia="Cambria"/>
          <w:b/>
          <w:iCs/>
          <w:u w:val="single"/>
        </w:rPr>
        <w:t>70 percent decline</w:t>
      </w:r>
      <w:r w:rsidRPr="0051604C">
        <w:rPr>
          <w:rFonts w:eastAsia="Cambria"/>
          <w:u w:val="single"/>
        </w:rPr>
        <w:t xml:space="preserve"> in </w:t>
      </w:r>
      <w:r w:rsidRPr="0051604C">
        <w:rPr>
          <w:rFonts w:eastAsia="Cambria"/>
          <w:b/>
          <w:iCs/>
          <w:u w:val="single"/>
        </w:rPr>
        <w:t>wheat</w:t>
      </w:r>
      <w:r w:rsidRPr="0051604C">
        <w:rPr>
          <w:rFonts w:eastAsia="Cambria"/>
          <w:u w:val="single"/>
        </w:rPr>
        <w:t xml:space="preserve"> production in </w:t>
      </w:r>
      <w:r w:rsidRPr="0051604C">
        <w:rPr>
          <w:rFonts w:eastAsia="Cambria"/>
          <w:b/>
          <w:iCs/>
          <w:u w:val="single"/>
        </w:rPr>
        <w:t>Central America</w:t>
      </w:r>
      <w:r w:rsidRPr="0051604C">
        <w:rPr>
          <w:rFonts w:eastAsia="Cambria"/>
          <w:u w:val="single"/>
        </w:rPr>
        <w:t xml:space="preserve"> and the Caribbean</w:t>
      </w:r>
      <w:r w:rsidRPr="0051604C">
        <w:rPr>
          <w:rFonts w:eastAsia="Cambria"/>
          <w:sz w:val="14"/>
        </w:rPr>
        <w:t xml:space="preserve">, </w:t>
      </w:r>
      <w:r w:rsidRPr="0051604C">
        <w:rPr>
          <w:rFonts w:eastAsia="Cambria"/>
          <w:b/>
          <w:iCs/>
          <w:u w:val="single"/>
        </w:rPr>
        <w:t>75 percent</w:t>
      </w:r>
      <w:r w:rsidRPr="0051604C">
        <w:rPr>
          <w:rFonts w:eastAsia="Cambria"/>
          <w:u w:val="single"/>
        </w:rPr>
        <w:t xml:space="preserve"> of the </w:t>
      </w:r>
      <w:r w:rsidRPr="0051604C">
        <w:rPr>
          <w:rFonts w:eastAsia="Cambria"/>
          <w:b/>
          <w:iCs/>
          <w:u w:val="single"/>
        </w:rPr>
        <w:t>land area</w:t>
      </w:r>
      <w:r w:rsidRPr="0051604C">
        <w:rPr>
          <w:rFonts w:eastAsia="Cambria"/>
          <w:u w:val="single"/>
        </w:rPr>
        <w:t xml:space="preserve"> in the </w:t>
      </w:r>
      <w:r w:rsidRPr="0051604C">
        <w:rPr>
          <w:rFonts w:eastAsia="Cambria"/>
          <w:b/>
          <w:iCs/>
          <w:u w:val="single"/>
        </w:rPr>
        <w:t>Mid</w:t>
      </w:r>
      <w:r w:rsidRPr="0051604C">
        <w:rPr>
          <w:rFonts w:eastAsia="Cambria"/>
          <w:u w:val="single"/>
        </w:rPr>
        <w:t xml:space="preserve">dle </w:t>
      </w:r>
      <w:r w:rsidRPr="0051604C">
        <w:rPr>
          <w:rFonts w:eastAsia="Cambria"/>
          <w:b/>
          <w:iCs/>
          <w:u w:val="single"/>
        </w:rPr>
        <w:t>East</w:t>
      </w:r>
      <w:r w:rsidRPr="0051604C">
        <w:rPr>
          <w:rFonts w:eastAsia="Cambria"/>
          <w:sz w:val="14"/>
        </w:rPr>
        <w:t xml:space="preserve"> and more than </w:t>
      </w:r>
      <w:r w:rsidRPr="0051604C">
        <w:rPr>
          <w:rFonts w:eastAsia="Cambria"/>
          <w:u w:val="single"/>
        </w:rPr>
        <w:t xml:space="preserve">50 percent in South Asia will be affected by highly unusual heat, and </w:t>
      </w:r>
      <w:r w:rsidRPr="0051604C">
        <w:rPr>
          <w:rFonts w:eastAsia="Cambria"/>
          <w:b/>
          <w:iCs/>
          <w:highlight w:val="green"/>
          <w:u w:val="single"/>
        </w:rPr>
        <w:t>sea level rise</w:t>
      </w:r>
      <w:r w:rsidRPr="0051604C">
        <w:rPr>
          <w:rFonts w:eastAsia="Cambria"/>
          <w:highlight w:val="green"/>
          <w:u w:val="single"/>
        </w:rPr>
        <w:t xml:space="preserve"> could </w:t>
      </w:r>
      <w:r w:rsidRPr="0051604C">
        <w:rPr>
          <w:rFonts w:eastAsia="Cambria"/>
          <w:b/>
          <w:iCs/>
          <w:highlight w:val="green"/>
          <w:u w:val="single"/>
        </w:rPr>
        <w:t>displace</w:t>
      </w:r>
      <w:r w:rsidRPr="0051604C">
        <w:rPr>
          <w:rFonts w:eastAsia="Cambria"/>
          <w:u w:val="single"/>
        </w:rPr>
        <w:t xml:space="preserve"> and imperil the lives </w:t>
      </w:r>
      <w:r w:rsidRPr="0051604C">
        <w:rPr>
          <w:rFonts w:eastAsia="Cambria"/>
          <w:b/>
          <w:iCs/>
          <w:highlight w:val="green"/>
          <w:u w:val="single"/>
        </w:rPr>
        <w:t>hundreds of millions</w:t>
      </w:r>
      <w:r w:rsidRPr="0051604C">
        <w:rPr>
          <w:rFonts w:eastAsia="Cambria"/>
          <w:u w:val="single"/>
        </w:rPr>
        <w:t xml:space="preserve"> of people</w:t>
      </w:r>
      <w:r w:rsidRPr="0051604C">
        <w:rPr>
          <w:rFonts w:eastAsia="Cambria"/>
          <w:sz w:val="14"/>
        </w:rPr>
        <w:t xml:space="preserve">, among other consequences. But </w:t>
      </w:r>
      <w:r w:rsidRPr="0051604C">
        <w:rPr>
          <w:rFonts w:eastAsia="Cambria"/>
          <w:u w:val="single"/>
        </w:rPr>
        <w:t>even higher levels of warming are physically possible within this century</w:t>
      </w:r>
      <w:r w:rsidRPr="0051604C">
        <w:rPr>
          <w:rFonts w:eastAsia="Cambria"/>
          <w:sz w:val="14"/>
        </w:rPr>
        <w:t xml:space="preserve">. At these levels of warming, </w:t>
      </w:r>
      <w:r w:rsidRPr="0051604C">
        <w:rPr>
          <w:rFonts w:eastAsia="Cambria"/>
          <w:u w:val="single"/>
        </w:rPr>
        <w:t xml:space="preserve">some </w:t>
      </w:r>
      <w:r w:rsidRPr="0051604C">
        <w:rPr>
          <w:rFonts w:eastAsia="Cambria"/>
          <w:b/>
          <w:iCs/>
          <w:u w:val="single"/>
        </w:rPr>
        <w:t>regions of the world</w:t>
      </w:r>
      <w:r w:rsidRPr="0051604C">
        <w:rPr>
          <w:rFonts w:eastAsia="Cambria"/>
          <w:u w:val="single"/>
        </w:rPr>
        <w:t xml:space="preserve"> would be </w:t>
      </w:r>
      <w:r w:rsidRPr="0051604C">
        <w:rPr>
          <w:rFonts w:eastAsia="Cambria"/>
          <w:b/>
          <w:iCs/>
          <w:u w:val="single"/>
        </w:rPr>
        <w:t>literally uninhabitable</w:t>
      </w:r>
      <w:r w:rsidRPr="0051604C">
        <w:rPr>
          <w:rFonts w:eastAsia="Cambria"/>
          <w:sz w:val="14"/>
        </w:rPr>
        <w:t xml:space="preserve">, likely resulting in the depopulation of the tropics, </w:t>
      </w:r>
      <w:r w:rsidRPr="0051604C">
        <w:rPr>
          <w:rFonts w:eastAsia="Cambria"/>
          <w:u w:val="single"/>
        </w:rPr>
        <w:t xml:space="preserve">to say nothing of the consequences of </w:t>
      </w:r>
      <w:r w:rsidRPr="0051604C">
        <w:rPr>
          <w:rFonts w:eastAsia="Cambria"/>
          <w:b/>
          <w:iCs/>
          <w:u w:val="single"/>
        </w:rPr>
        <w:t>sea-level rise</w:t>
      </w:r>
      <w:r w:rsidRPr="0051604C">
        <w:rPr>
          <w:rFonts w:eastAsia="Cambria"/>
          <w:u w:val="single"/>
        </w:rPr>
        <w:t xml:space="preserve"> for </w:t>
      </w:r>
      <w:r w:rsidRPr="0051604C">
        <w:rPr>
          <w:rFonts w:eastAsia="Cambria"/>
          <w:b/>
          <w:iCs/>
          <w:u w:val="single"/>
        </w:rPr>
        <w:t>economically important cities</w:t>
      </w:r>
      <w:r w:rsidRPr="0051604C">
        <w:rPr>
          <w:rFonts w:eastAsia="Cambria"/>
          <w:u w:val="single"/>
        </w:rPr>
        <w:t xml:space="preserve"> such as Amsterdam and New York</w:t>
      </w:r>
      <w:r w:rsidRPr="0051604C">
        <w:rPr>
          <w:rFonts w:eastAsia="Cambria"/>
          <w:sz w:val="14"/>
        </w:rPr>
        <w:t xml:space="preserve">. </w:t>
      </w:r>
      <w:r w:rsidRPr="0051604C">
        <w:rPr>
          <w:rFonts w:eastAsia="Cambria"/>
          <w:u w:val="single"/>
        </w:rPr>
        <w:t xml:space="preserve">Even if newly warmed regions of the far north could </w:t>
      </w:r>
      <w:r w:rsidRPr="0051604C">
        <w:rPr>
          <w:rFonts w:eastAsia="Cambria"/>
          <w:b/>
          <w:iCs/>
          <w:u w:val="single"/>
        </w:rPr>
        <w:t>theoretically accommodate</w:t>
      </w:r>
      <w:r w:rsidRPr="0051604C">
        <w:rPr>
          <w:rFonts w:eastAsia="Cambria"/>
          <w:u w:val="single"/>
        </w:rPr>
        <w:t xml:space="preserve"> the resulting </w:t>
      </w:r>
      <w:r w:rsidRPr="0051604C">
        <w:rPr>
          <w:rFonts w:eastAsia="Cambria"/>
          <w:b/>
          <w:iCs/>
          <w:u w:val="single"/>
        </w:rPr>
        <w:t>migrants</w:t>
      </w:r>
      <w:r w:rsidRPr="0051604C">
        <w:rPr>
          <w:rFonts w:eastAsia="Cambria"/>
          <w:u w:val="single"/>
        </w:rPr>
        <w:t xml:space="preserve">, this </w:t>
      </w:r>
      <w:r w:rsidRPr="0051604C">
        <w:rPr>
          <w:rFonts w:eastAsia="Cambria"/>
          <w:b/>
          <w:iCs/>
          <w:u w:val="single"/>
        </w:rPr>
        <w:t>presumes</w:t>
      </w:r>
      <w:r w:rsidRPr="0051604C">
        <w:rPr>
          <w:rFonts w:eastAsia="Cambria"/>
          <w:u w:val="single"/>
        </w:rPr>
        <w:t xml:space="preserve"> that the </w:t>
      </w:r>
      <w:r w:rsidRPr="0051604C">
        <w:rPr>
          <w:rFonts w:eastAsia="Cambria"/>
          <w:b/>
          <w:iCs/>
          <w:u w:val="single"/>
        </w:rPr>
        <w:t>political response</w:t>
      </w:r>
      <w:r w:rsidRPr="0051604C">
        <w:rPr>
          <w:rFonts w:eastAsia="Cambria"/>
          <w:u w:val="single"/>
        </w:rPr>
        <w:t xml:space="preserve"> to this unprecedented </w:t>
      </w:r>
      <w:r w:rsidRPr="0051604C">
        <w:rPr>
          <w:rFonts w:eastAsia="Cambria"/>
          <w:b/>
          <w:iCs/>
          <w:u w:val="single"/>
        </w:rPr>
        <w:t>global displacement</w:t>
      </w:r>
      <w:r w:rsidRPr="0051604C">
        <w:rPr>
          <w:rFonts w:eastAsia="Cambria"/>
          <w:u w:val="single"/>
        </w:rPr>
        <w:t xml:space="preserve"> would be </w:t>
      </w:r>
      <w:r w:rsidRPr="0051604C">
        <w:rPr>
          <w:rFonts w:eastAsia="Cambria"/>
          <w:b/>
          <w:iCs/>
          <w:u w:val="single"/>
        </w:rPr>
        <w:t>orderly</w:t>
      </w:r>
      <w:r w:rsidRPr="0051604C">
        <w:rPr>
          <w:rFonts w:eastAsia="Cambria"/>
          <w:u w:val="single"/>
        </w:rPr>
        <w:t xml:space="preserve"> and </w:t>
      </w:r>
      <w:r w:rsidRPr="0051604C">
        <w:rPr>
          <w:rFonts w:eastAsia="Cambria"/>
          <w:b/>
          <w:iCs/>
          <w:u w:val="single"/>
        </w:rPr>
        <w:t>conflict-free</w:t>
      </w:r>
      <w:r w:rsidRPr="0051604C">
        <w:rPr>
          <w:rFonts w:eastAsia="Cambria"/>
          <w:u w:val="single"/>
        </w:rPr>
        <w:t xml:space="preserve"> </w:t>
      </w:r>
      <w:r w:rsidRPr="0051604C">
        <w:rPr>
          <w:rFonts w:eastAsia="Cambria"/>
          <w:b/>
          <w:iCs/>
          <w:u w:val="single"/>
        </w:rPr>
        <w:t>borders on fantasy</w:t>
      </w:r>
      <w:r w:rsidRPr="0051604C">
        <w:rPr>
          <w:rFonts w:eastAsia="Cambria"/>
          <w:sz w:val="14"/>
        </w:rPr>
        <w:t xml:space="preserve">. The geopolitical consequences of significant levels of warming are severe, but if these changes occur in a linear way, at least there will be time for human </w:t>
      </w:r>
      <w:r w:rsidRPr="0051604C">
        <w:rPr>
          <w:rFonts w:eastAsia="Cambria"/>
          <w:sz w:val="14"/>
        </w:rPr>
        <w:lastRenderedPageBreak/>
        <w:t xml:space="preserve">systems to adjust. Perhaps </w:t>
      </w:r>
      <w:r w:rsidRPr="0051604C">
        <w:rPr>
          <w:rFonts w:eastAsia="Cambria"/>
          <w:u w:val="single"/>
        </w:rPr>
        <w:t xml:space="preserve">more challenging for national security is the possibility that the until-now </w:t>
      </w:r>
      <w:r w:rsidRPr="0051604C">
        <w:rPr>
          <w:rFonts w:eastAsia="Cambria"/>
          <w:b/>
          <w:iCs/>
          <w:highlight w:val="green"/>
          <w:u w:val="single"/>
        </w:rPr>
        <w:t>linear changes give way</w:t>
      </w:r>
      <w:r w:rsidRPr="0051604C">
        <w:rPr>
          <w:rFonts w:eastAsia="Cambria"/>
          <w:highlight w:val="green"/>
          <w:u w:val="single"/>
        </w:rPr>
        <w:t xml:space="preserve"> to </w:t>
      </w:r>
      <w:r w:rsidRPr="0051604C">
        <w:rPr>
          <w:rFonts w:eastAsia="Cambria"/>
          <w:b/>
          <w:iCs/>
          <w:highlight w:val="green"/>
          <w:u w:val="single"/>
        </w:rPr>
        <w:t>abrupt</w:t>
      </w:r>
      <w:r w:rsidRPr="0051604C">
        <w:rPr>
          <w:rFonts w:eastAsia="Cambria"/>
          <w:u w:val="single"/>
        </w:rPr>
        <w:t xml:space="preserve"> and </w:t>
      </w:r>
      <w:r w:rsidRPr="0051604C">
        <w:rPr>
          <w:rFonts w:eastAsia="Cambria"/>
          <w:b/>
          <w:iCs/>
          <w:highlight w:val="green"/>
          <w:u w:val="single"/>
        </w:rPr>
        <w:t>irreversible ones</w:t>
      </w:r>
      <w:r w:rsidRPr="0051604C">
        <w:rPr>
          <w:rFonts w:eastAsia="Cambria"/>
          <w:sz w:val="14"/>
        </w:rPr>
        <w:t xml:space="preserve">. Scientists forecast that, </w:t>
      </w:r>
      <w:r w:rsidRPr="0051604C">
        <w:rPr>
          <w:rFonts w:eastAsia="Cambria"/>
          <w:u w:val="single"/>
        </w:rPr>
        <w:t>at higher levels of warming</w:t>
      </w:r>
      <w:r w:rsidRPr="0051604C">
        <w:rPr>
          <w:rFonts w:eastAsia="Cambria"/>
          <w:sz w:val="14"/>
        </w:rPr>
        <w:t>—precisely what level is speculative—</w:t>
      </w:r>
      <w:r w:rsidRPr="0051604C">
        <w:rPr>
          <w:rFonts w:eastAsia="Cambria"/>
          <w:u w:val="single"/>
        </w:rPr>
        <w:t xml:space="preserve">humanity could trigger </w:t>
      </w:r>
      <w:r w:rsidRPr="0051604C">
        <w:rPr>
          <w:rFonts w:eastAsia="Cambria"/>
          <w:b/>
          <w:iCs/>
          <w:u w:val="single"/>
        </w:rPr>
        <w:t>catastrophic</w:t>
      </w:r>
      <w:r w:rsidRPr="0051604C">
        <w:rPr>
          <w:rFonts w:eastAsia="Cambria"/>
          <w:u w:val="single"/>
        </w:rPr>
        <w:t xml:space="preserve">, </w:t>
      </w:r>
      <w:proofErr w:type="gramStart"/>
      <w:r w:rsidRPr="0051604C">
        <w:rPr>
          <w:rFonts w:eastAsia="Cambria"/>
          <w:b/>
          <w:iCs/>
          <w:u w:val="single"/>
        </w:rPr>
        <w:t>abrupt</w:t>
      </w:r>
      <w:proofErr w:type="gramEnd"/>
      <w:r w:rsidRPr="0051604C">
        <w:rPr>
          <w:rFonts w:eastAsia="Cambria"/>
          <w:u w:val="single"/>
        </w:rPr>
        <w:t xml:space="preserve"> and </w:t>
      </w:r>
      <w:r w:rsidRPr="0051604C">
        <w:rPr>
          <w:rFonts w:eastAsia="Cambria"/>
          <w:b/>
          <w:iCs/>
          <w:u w:val="single"/>
        </w:rPr>
        <w:t>unavoidable consequences</w:t>
      </w:r>
      <w:r w:rsidRPr="0051604C">
        <w:rPr>
          <w:rFonts w:eastAsia="Cambria"/>
          <w:u w:val="single"/>
        </w:rPr>
        <w:t xml:space="preserve"> to the </w:t>
      </w:r>
      <w:r w:rsidRPr="0051604C">
        <w:rPr>
          <w:rFonts w:eastAsia="Cambria"/>
          <w:b/>
          <w:iCs/>
          <w:u w:val="single"/>
        </w:rPr>
        <w:t>ecosystem</w:t>
      </w:r>
      <w:r w:rsidRPr="0051604C">
        <w:rPr>
          <w:rFonts w:eastAsia="Cambria"/>
          <w:sz w:val="14"/>
        </w:rPr>
        <w:t xml:space="preserve">. </w:t>
      </w:r>
      <w:r w:rsidRPr="0051604C">
        <w:rPr>
          <w:rFonts w:eastAsia="Cambria"/>
          <w:u w:val="single"/>
        </w:rPr>
        <w:t xml:space="preserve">The IPCC has considered </w:t>
      </w:r>
      <w:r w:rsidRPr="0051604C">
        <w:rPr>
          <w:rFonts w:eastAsia="Cambria"/>
          <w:b/>
          <w:iCs/>
          <w:u w:val="single"/>
        </w:rPr>
        <w:t>nine</w:t>
      </w:r>
      <w:r w:rsidRPr="0051604C">
        <w:rPr>
          <w:rFonts w:eastAsia="Cambria"/>
          <w:u w:val="single"/>
        </w:rPr>
        <w:t xml:space="preserve"> such abrupt changes</w:t>
      </w:r>
      <w:r w:rsidRPr="0051604C">
        <w:rPr>
          <w:rFonts w:eastAsia="Cambria"/>
          <w:sz w:val="14"/>
        </w:rPr>
        <w:t xml:space="preserve">; </w:t>
      </w:r>
      <w:r w:rsidRPr="0051604C">
        <w:rPr>
          <w:rFonts w:eastAsia="Cambria"/>
          <w:u w:val="single"/>
        </w:rPr>
        <w:t>one example is the</w:t>
      </w:r>
      <w:r w:rsidRPr="0051604C">
        <w:rPr>
          <w:rFonts w:eastAsia="Cambria"/>
          <w:sz w:val="14"/>
        </w:rPr>
        <w:t xml:space="preserve"> potential </w:t>
      </w:r>
      <w:r w:rsidRPr="0051604C">
        <w:rPr>
          <w:rFonts w:eastAsia="Cambria"/>
          <w:b/>
          <w:iCs/>
          <w:u w:val="single"/>
        </w:rPr>
        <w:t>shutting down</w:t>
      </w:r>
      <w:r w:rsidRPr="0051604C">
        <w:rPr>
          <w:rFonts w:eastAsia="Cambria"/>
          <w:u w:val="single"/>
        </w:rPr>
        <w:t xml:space="preserve"> of the </w:t>
      </w:r>
      <w:r w:rsidRPr="0051604C">
        <w:rPr>
          <w:rFonts w:eastAsia="Cambria"/>
          <w:b/>
          <w:iCs/>
          <w:u w:val="single"/>
        </w:rPr>
        <w:t>Indian summer monsoon</w:t>
      </w:r>
      <w:r w:rsidRPr="0051604C">
        <w:rPr>
          <w:rFonts w:eastAsia="Cambria"/>
          <w:sz w:val="14"/>
        </w:rPr>
        <w:t xml:space="preserve">. </w:t>
      </w:r>
      <w:r w:rsidRPr="0051604C">
        <w:rPr>
          <w:rFonts w:eastAsia="Cambria"/>
          <w:u w:val="single"/>
        </w:rPr>
        <w:t xml:space="preserve">Over a </w:t>
      </w:r>
      <w:r w:rsidRPr="0051604C">
        <w:rPr>
          <w:rFonts w:eastAsia="Cambria"/>
          <w:b/>
          <w:iCs/>
          <w:u w:val="single"/>
        </w:rPr>
        <w:t>billion</w:t>
      </w:r>
      <w:r w:rsidRPr="0051604C">
        <w:rPr>
          <w:rFonts w:eastAsia="Cambria"/>
          <w:u w:val="single"/>
        </w:rPr>
        <w:t xml:space="preserve"> people are </w:t>
      </w:r>
      <w:r w:rsidRPr="0051604C">
        <w:rPr>
          <w:rFonts w:eastAsia="Cambria"/>
          <w:b/>
          <w:iCs/>
          <w:u w:val="single"/>
        </w:rPr>
        <w:t>dependent</w:t>
      </w:r>
      <w:r w:rsidRPr="0051604C">
        <w:rPr>
          <w:rFonts w:eastAsia="Cambria"/>
          <w:u w:val="single"/>
        </w:rPr>
        <w:t xml:space="preserve"> upon the Indian monsoon</w:t>
      </w:r>
      <w:r w:rsidRPr="0051604C">
        <w:rPr>
          <w:rFonts w:eastAsia="Cambria"/>
          <w:sz w:val="14"/>
        </w:rPr>
        <w:t xml:space="preserve">, </w:t>
      </w:r>
      <w:r w:rsidRPr="0051604C">
        <w:rPr>
          <w:rFonts w:eastAsia="Cambria"/>
          <w:u w:val="single"/>
        </w:rPr>
        <w:t>which provides parts of South Asia with about 80 percent of its annual rainfall</w:t>
      </w:r>
      <w:r w:rsidRPr="0051604C">
        <w:rPr>
          <w:rFonts w:eastAsia="Cambria"/>
          <w:sz w:val="14"/>
        </w:rPr>
        <w:t xml:space="preserve">; relatively minor changes in the monsoon in either direction can cause disasters. In 2010, a wetter monsoon led to the catastrophic flooding in Pakistan, which directly affected 20 million people; a drier monsoon in 2002 led to devastating drought. Studies suggest that the Indian summer monsoon has two stable states: wet (i.e., the current state) and dry (characterized by low precipitation over the subcontinent). At some point, if warming continues, the monsoon could abruptly shift into the second, “dry” state, with catastrophic consequences for over a billion people dependent on monsoon-fed agriculture. The IPCC suggests that such a state-shift is “unlikely”—that is, there is a 10 to 33 percent chance that a state-shift will happen in the 21st century—but scientists also have relatively low confidence in their understanding of the underlying mechanisms in this and other large-scale natural systems. The consequences of abrupt, severe warming for national security are obvious in general, if unclear in the specifics. In 2003, </w:t>
      </w:r>
      <w:r w:rsidRPr="0051604C">
        <w:rPr>
          <w:rFonts w:eastAsia="Cambria"/>
          <w:u w:val="single"/>
        </w:rPr>
        <w:t>the Defense Department</w:t>
      </w:r>
      <w:r w:rsidRPr="0051604C">
        <w:rPr>
          <w:rFonts w:eastAsia="Cambria"/>
          <w:sz w:val="14"/>
        </w:rPr>
        <w:t xml:space="preserve"> asked a </w:t>
      </w:r>
      <w:r w:rsidRPr="0051604C">
        <w:rPr>
          <w:rFonts w:eastAsia="Cambria"/>
          <w:u w:val="single"/>
        </w:rPr>
        <w:t>contractor</w:t>
      </w:r>
      <w:r w:rsidRPr="0051604C">
        <w:rPr>
          <w:rFonts w:eastAsia="Cambria"/>
          <w:sz w:val="14"/>
        </w:rPr>
        <w:t xml:space="preserve"> to explore such a scenario. The resulting report outlined the offensive and defensive national security strategies countries may adopt if faced with abrupt climate </w:t>
      </w:r>
      <w:proofErr w:type="gramStart"/>
      <w:r w:rsidRPr="0051604C">
        <w:rPr>
          <w:rFonts w:eastAsia="Cambria"/>
          <w:sz w:val="14"/>
        </w:rPr>
        <w:t>change, and</w:t>
      </w:r>
      <w:proofErr w:type="gramEnd"/>
      <w:r w:rsidRPr="0051604C">
        <w:rPr>
          <w:rFonts w:eastAsia="Cambria"/>
          <w:sz w:val="14"/>
        </w:rPr>
        <w:t xml:space="preserve"> </w:t>
      </w:r>
      <w:r w:rsidRPr="0051604C">
        <w:rPr>
          <w:rFonts w:eastAsia="Cambria"/>
          <w:u w:val="single"/>
        </w:rPr>
        <w:t xml:space="preserve">highlighted the </w:t>
      </w:r>
      <w:r w:rsidRPr="0051604C">
        <w:rPr>
          <w:rFonts w:eastAsia="Cambria"/>
          <w:b/>
          <w:iCs/>
          <w:u w:val="single"/>
        </w:rPr>
        <w:t>increased risk</w:t>
      </w:r>
      <w:r w:rsidRPr="0051604C">
        <w:rPr>
          <w:rFonts w:eastAsia="Cambria"/>
          <w:u w:val="single"/>
        </w:rPr>
        <w:t xml:space="preserve"> of inter- and intra-state </w:t>
      </w:r>
      <w:r w:rsidRPr="0051604C">
        <w:rPr>
          <w:rFonts w:eastAsia="Cambria"/>
          <w:b/>
          <w:iCs/>
          <w:u w:val="single"/>
        </w:rPr>
        <w:t>conflict</w:t>
      </w:r>
      <w:r w:rsidRPr="0051604C">
        <w:rPr>
          <w:rFonts w:eastAsia="Cambria"/>
          <w:u w:val="single"/>
        </w:rPr>
        <w:t xml:space="preserve"> over natural </w:t>
      </w:r>
      <w:r w:rsidRPr="0051604C">
        <w:rPr>
          <w:rFonts w:eastAsia="Cambria"/>
          <w:b/>
          <w:iCs/>
          <w:u w:val="single"/>
        </w:rPr>
        <w:t>resources</w:t>
      </w:r>
      <w:r w:rsidRPr="0051604C">
        <w:rPr>
          <w:rFonts w:eastAsia="Cambria"/>
          <w:u w:val="single"/>
        </w:rPr>
        <w:t xml:space="preserve"> and </w:t>
      </w:r>
      <w:r w:rsidRPr="0051604C">
        <w:rPr>
          <w:rFonts w:eastAsia="Cambria"/>
          <w:b/>
          <w:iCs/>
          <w:u w:val="single"/>
        </w:rPr>
        <w:t>immigration</w:t>
      </w:r>
      <w:r w:rsidRPr="0051604C">
        <w:rPr>
          <w:rFonts w:eastAsia="Cambria"/>
          <w:sz w:val="14"/>
        </w:rPr>
        <w:t xml:space="preserve">. Although the report may be off in its imagined timeframe (positing abrupt climate change by 2020), the world it conjures is improbable but not outlandish. If the Indian monsoon were to switch to dry state, and a billion people were suddenly without reliable food sources, for example, it is not clear how the Indian government would react, assuming it would survive in its current form. Major wars or low-intensity proxy conflicts seem likely, if not inevitable, in such a scenario. This is not to say that a parade of climate </w:t>
      </w:r>
      <w:proofErr w:type="spellStart"/>
      <w:r w:rsidRPr="0051604C">
        <w:rPr>
          <w:rFonts w:eastAsia="Cambria"/>
          <w:sz w:val="14"/>
        </w:rPr>
        <w:t>horribles</w:t>
      </w:r>
      <w:proofErr w:type="spellEnd"/>
      <w:r w:rsidRPr="0051604C">
        <w:rPr>
          <w:rFonts w:eastAsia="Cambria"/>
          <w:sz w:val="14"/>
        </w:rPr>
        <w:t xml:space="preserve"> is certain—or even likely—to come to pass. Scientific understanding of the sensitivities in the climate system are far from perfect. It is also possible that emissions will decline more rapidly than anticipated, averting the worst consequences of climate change. But this outcome is far from guaranteed. And even if global emissions decline precipitously, humanity cannot be sure when or whether the planet has crossed a climate tipping point beyond which the incremental nature of the current changes shifts from the current linear, gradual progression to a non-linear and abrupt process. Within the next few decades, the most likely scenario involves manageable, but costly, consequences on infrastructure, food security and natural disasters, which will be borne primarily by the world’s most impoverished citizens and the members of the military who provide them with humanitarian assistance and disaster relief. But </w:t>
      </w:r>
      <w:r w:rsidRPr="0051604C">
        <w:rPr>
          <w:rFonts w:eastAsia="Cambria"/>
          <w:b/>
          <w:iCs/>
          <w:u w:val="single"/>
        </w:rPr>
        <w:t>while</w:t>
      </w:r>
      <w:r w:rsidRPr="0051604C">
        <w:rPr>
          <w:rFonts w:eastAsia="Cambria"/>
          <w:u w:val="single"/>
        </w:rPr>
        <w:t xml:space="preserve"> the head-turning national security </w:t>
      </w:r>
      <w:r w:rsidRPr="0051604C">
        <w:rPr>
          <w:rFonts w:eastAsia="Cambria"/>
          <w:b/>
          <w:iCs/>
          <w:u w:val="single"/>
        </w:rPr>
        <w:t>impacts</w:t>
      </w:r>
      <w:r w:rsidRPr="0051604C">
        <w:rPr>
          <w:rFonts w:eastAsia="Cambria"/>
          <w:u w:val="single"/>
        </w:rPr>
        <w:t xml:space="preserve"> of climate change are </w:t>
      </w:r>
      <w:r w:rsidRPr="0051604C">
        <w:rPr>
          <w:rFonts w:eastAsia="Cambria"/>
          <w:b/>
          <w:iCs/>
          <w:u w:val="single"/>
        </w:rPr>
        <w:t>probably</w:t>
      </w:r>
      <w:r w:rsidRPr="0051604C">
        <w:rPr>
          <w:rFonts w:eastAsia="Cambria"/>
          <w:u w:val="single"/>
        </w:rPr>
        <w:t xml:space="preserve"> several </w:t>
      </w:r>
      <w:r w:rsidRPr="0051604C">
        <w:rPr>
          <w:rFonts w:eastAsia="Cambria"/>
          <w:b/>
          <w:iCs/>
          <w:u w:val="single"/>
        </w:rPr>
        <w:t>decades away</w:t>
      </w:r>
      <w:r w:rsidRPr="0051604C">
        <w:rPr>
          <w:rFonts w:eastAsia="Cambria"/>
          <w:u w:val="single"/>
        </w:rPr>
        <w:t xml:space="preserve">, the </w:t>
      </w:r>
      <w:r w:rsidRPr="0051604C">
        <w:rPr>
          <w:rFonts w:eastAsia="Cambria"/>
          <w:b/>
          <w:iCs/>
          <w:u w:val="single"/>
        </w:rPr>
        <w:t>nature of the threat</w:t>
      </w:r>
      <w:r w:rsidRPr="0051604C">
        <w:rPr>
          <w:rFonts w:eastAsia="Cambria"/>
          <w:u w:val="single"/>
        </w:rPr>
        <w:t xml:space="preserve"> is such that </w:t>
      </w:r>
      <w:r w:rsidRPr="0051604C">
        <w:rPr>
          <w:rFonts w:eastAsia="Cambria"/>
          <w:b/>
          <w:iCs/>
          <w:highlight w:val="green"/>
          <w:u w:val="single"/>
        </w:rPr>
        <w:t xml:space="preserve">waiting </w:t>
      </w:r>
      <w:r w:rsidRPr="0051604C">
        <w:rPr>
          <w:rFonts w:eastAsia="Cambria"/>
          <w:b/>
          <w:iCs/>
          <w:u w:val="single"/>
        </w:rPr>
        <w:t>until</w:t>
      </w:r>
      <w:r w:rsidRPr="0051604C">
        <w:rPr>
          <w:rFonts w:eastAsia="Cambria"/>
          <w:u w:val="single"/>
        </w:rPr>
        <w:t xml:space="preserve"> these </w:t>
      </w:r>
      <w:r w:rsidRPr="0051604C">
        <w:rPr>
          <w:rFonts w:eastAsia="Cambria"/>
          <w:b/>
          <w:iCs/>
          <w:u w:val="single"/>
        </w:rPr>
        <w:t>changes manifest</w:t>
      </w:r>
      <w:r w:rsidRPr="0051604C">
        <w:rPr>
          <w:rFonts w:eastAsia="Cambria"/>
          <w:u w:val="single"/>
        </w:rPr>
        <w:t xml:space="preserve"> </w:t>
      </w:r>
      <w:r w:rsidRPr="0051604C">
        <w:rPr>
          <w:rFonts w:eastAsia="Cambria"/>
          <w:highlight w:val="green"/>
          <w:u w:val="single"/>
        </w:rPr>
        <w:t xml:space="preserve">is </w:t>
      </w:r>
      <w:r w:rsidRPr="0051604C">
        <w:rPr>
          <w:rFonts w:eastAsia="Cambria"/>
          <w:b/>
          <w:iCs/>
          <w:highlight w:val="green"/>
          <w:u w:val="single"/>
        </w:rPr>
        <w:t>not</w:t>
      </w:r>
      <w:r w:rsidRPr="0051604C">
        <w:rPr>
          <w:rFonts w:eastAsia="Cambria"/>
          <w:b/>
          <w:iCs/>
          <w:u w:val="single"/>
        </w:rPr>
        <w:t xml:space="preserve"> a </w:t>
      </w:r>
      <w:r w:rsidRPr="0051604C">
        <w:rPr>
          <w:rFonts w:eastAsia="Cambria"/>
          <w:b/>
          <w:iCs/>
          <w:highlight w:val="green"/>
          <w:u w:val="single"/>
        </w:rPr>
        <w:t>viable</w:t>
      </w:r>
      <w:r w:rsidRPr="0051604C">
        <w:rPr>
          <w:rFonts w:eastAsia="Cambria"/>
          <w:b/>
          <w:iCs/>
          <w:u w:val="single"/>
        </w:rPr>
        <w:t xml:space="preserve"> option</w:t>
      </w:r>
      <w:r w:rsidRPr="0051604C">
        <w:rPr>
          <w:rFonts w:eastAsia="Cambria"/>
          <w:sz w:val="14"/>
        </w:rPr>
        <w:t xml:space="preserve">. </w:t>
      </w:r>
      <w:r w:rsidRPr="0051604C">
        <w:rPr>
          <w:rFonts w:eastAsia="Cambria"/>
          <w:highlight w:val="green"/>
          <w:u w:val="single"/>
        </w:rPr>
        <w:t>By the time</w:t>
      </w:r>
      <w:r w:rsidRPr="0051604C">
        <w:rPr>
          <w:rFonts w:eastAsia="Cambria"/>
          <w:u w:val="single"/>
        </w:rPr>
        <w:t xml:space="preserve"> the climate </w:t>
      </w:r>
      <w:r w:rsidRPr="0051604C">
        <w:rPr>
          <w:rFonts w:eastAsia="Cambria"/>
          <w:highlight w:val="green"/>
          <w:u w:val="single"/>
        </w:rPr>
        <w:t>consequences are severe enough</w:t>
      </w:r>
      <w:r w:rsidRPr="0051604C">
        <w:rPr>
          <w:rFonts w:eastAsia="Cambria"/>
          <w:u w:val="single"/>
        </w:rPr>
        <w:t xml:space="preserve"> to compel action, </w:t>
      </w:r>
      <w:r w:rsidRPr="0051604C">
        <w:rPr>
          <w:rFonts w:eastAsia="Cambria"/>
          <w:highlight w:val="green"/>
          <w:u w:val="single"/>
        </w:rPr>
        <w:t>there is</w:t>
      </w:r>
      <w:r w:rsidRPr="0051604C">
        <w:rPr>
          <w:rFonts w:eastAsia="Cambria"/>
          <w:u w:val="single"/>
        </w:rPr>
        <w:t xml:space="preserve"> likely to be </w:t>
      </w:r>
      <w:r w:rsidRPr="0051604C">
        <w:rPr>
          <w:rFonts w:eastAsia="Cambria"/>
          <w:highlight w:val="green"/>
          <w:u w:val="single"/>
        </w:rPr>
        <w:t>little that can be done</w:t>
      </w:r>
      <w:r w:rsidRPr="0051604C">
        <w:rPr>
          <w:rFonts w:eastAsia="Cambria"/>
          <w:u w:val="single"/>
        </w:rPr>
        <w:t xml:space="preserve"> on human timescales to undo the changes to </w:t>
      </w:r>
      <w:r w:rsidRPr="0051604C">
        <w:rPr>
          <w:rFonts w:eastAsia="Cambria"/>
          <w:b/>
          <w:iCs/>
          <w:u w:val="single"/>
        </w:rPr>
        <w:t>environmental systems</w:t>
      </w:r>
      <w:r w:rsidRPr="0051604C">
        <w:rPr>
          <w:rFonts w:eastAsia="Cambria"/>
          <w:u w:val="single"/>
        </w:rPr>
        <w:t xml:space="preserve"> and the </w:t>
      </w:r>
      <w:r w:rsidRPr="0051604C">
        <w:rPr>
          <w:rFonts w:eastAsia="Cambria"/>
          <w:b/>
          <w:iCs/>
          <w:u w:val="single"/>
        </w:rPr>
        <w:t>human societies dependent upon them</w:t>
      </w:r>
      <w:r w:rsidRPr="0051604C">
        <w:rPr>
          <w:rFonts w:eastAsia="Cambria"/>
          <w:sz w:val="14"/>
        </w:rPr>
        <w:t>.</w:t>
      </w:r>
    </w:p>
    <w:p w14:paraId="0FB693C1" w14:textId="6C788893" w:rsidR="00701625" w:rsidRDefault="00701625" w:rsidP="00701625">
      <w:pPr>
        <w:pStyle w:val="Heading3"/>
      </w:pPr>
      <w:r>
        <w:lastRenderedPageBreak/>
        <w:t>2</w:t>
      </w:r>
      <w:r w:rsidR="00D2072F">
        <w:t xml:space="preserve"> – militarization </w:t>
      </w:r>
    </w:p>
    <w:p w14:paraId="6A4EFF78" w14:textId="77777777" w:rsidR="00701625" w:rsidRPr="00DC63D1" w:rsidRDefault="00701625" w:rsidP="00701625">
      <w:pPr>
        <w:pStyle w:val="Heading4"/>
      </w:pPr>
      <w:r>
        <w:t>Colonization by private entities won’t be scientific, but military</w:t>
      </w:r>
    </w:p>
    <w:p w14:paraId="73AB8CCF" w14:textId="77777777" w:rsidR="00701625" w:rsidRPr="00DC63D1" w:rsidRDefault="00701625" w:rsidP="00701625">
      <w:pPr>
        <w:rPr>
          <w:rStyle w:val="Style13ptBold"/>
        </w:rPr>
      </w:pPr>
      <w:proofErr w:type="spellStart"/>
      <w:r w:rsidRPr="00DC63D1">
        <w:rPr>
          <w:rStyle w:val="Style13ptBold"/>
        </w:rPr>
        <w:t>Stirone</w:t>
      </w:r>
      <w:proofErr w:type="spellEnd"/>
      <w:r w:rsidRPr="00DC63D1">
        <w:rPr>
          <w:rStyle w:val="Style13ptBold"/>
        </w:rPr>
        <w:t xml:space="preserve"> 21</w:t>
      </w:r>
    </w:p>
    <w:p w14:paraId="1745E8D2" w14:textId="77777777" w:rsidR="00701625" w:rsidRDefault="00701625" w:rsidP="00701625">
      <w:r w:rsidRPr="00DC63D1">
        <w:t xml:space="preserve">Shannon </w:t>
      </w:r>
      <w:proofErr w:type="spellStart"/>
      <w:r w:rsidRPr="00DC63D1">
        <w:t>Stirone</w:t>
      </w:r>
      <w:proofErr w:type="spellEnd"/>
      <w:r w:rsidRPr="00DC63D1">
        <w:t>, (freelance science writer based in the Bay Area.), 2-26-21, "Mars Is a Hellhole," Atlantic, https://www.theatlantic.com/ideas/archive/2021/02/mars-is-no-earth/618133/, // HW AW</w:t>
      </w:r>
    </w:p>
    <w:p w14:paraId="7001916F" w14:textId="77777777" w:rsidR="00701625" w:rsidRPr="00DC63D1" w:rsidRDefault="00701625" w:rsidP="00701625">
      <w:r>
        <w:t>*</w:t>
      </w:r>
      <w:proofErr w:type="gramStart"/>
      <w:r>
        <w:t>bracketed</w:t>
      </w:r>
      <w:proofErr w:type="gramEnd"/>
      <w:r>
        <w:t xml:space="preserve"> for gendered language</w:t>
      </w:r>
    </w:p>
    <w:p w14:paraId="073544AA" w14:textId="77777777" w:rsidR="00701625" w:rsidRDefault="00701625" w:rsidP="00701625">
      <w:pPr>
        <w:rPr>
          <w:sz w:val="16"/>
        </w:rPr>
      </w:pPr>
      <w:r w:rsidRPr="003B782B">
        <w:rPr>
          <w:sz w:val="16"/>
        </w:rPr>
        <w:t xml:space="preserve">Musk reads from Sagan’s book: “Our planet is a lonely speck in the great enveloping cosmic dark. In our obscurity, in all this vastness, there is no hint that help will come from elsewhere to save us from ourselves. The Earth is the only world known so far to harbor life. There is nowhere else, at least </w:t>
      </w:r>
      <w:proofErr w:type="gramStart"/>
      <w:r w:rsidRPr="003B782B">
        <w:rPr>
          <w:sz w:val="16"/>
        </w:rPr>
        <w:t>in the near future</w:t>
      </w:r>
      <w:proofErr w:type="gramEnd"/>
      <w:r w:rsidRPr="003B782B">
        <w:rPr>
          <w:sz w:val="16"/>
        </w:rPr>
        <w:t xml:space="preserve">, to which our species could migrate.” But </w:t>
      </w:r>
      <w:proofErr w:type="gramStart"/>
      <w:r w:rsidRPr="003B782B">
        <w:rPr>
          <w:sz w:val="16"/>
        </w:rPr>
        <w:t>there</w:t>
      </w:r>
      <w:proofErr w:type="gramEnd"/>
      <w:r w:rsidRPr="003B782B">
        <w:rPr>
          <w:sz w:val="16"/>
        </w:rPr>
        <w:t xml:space="preserve"> Musk cuts himself off and begins to laugh. He says with incredulity, “This is not true. This is false––Mars.” He couldn’t be more wrong. Mars? </w:t>
      </w:r>
      <w:r w:rsidRPr="00CB7D05">
        <w:rPr>
          <w:highlight w:val="green"/>
          <w:u w:val="single"/>
        </w:rPr>
        <w:t>Mars is a hellhole</w:t>
      </w:r>
      <w:r w:rsidRPr="003B782B">
        <w:rPr>
          <w:sz w:val="16"/>
        </w:rPr>
        <w:t xml:space="preserve">. The central thing about Mars is that </w:t>
      </w:r>
      <w:r w:rsidRPr="00D14A70">
        <w:rPr>
          <w:u w:val="single"/>
        </w:rPr>
        <w:t>it is not Earth, not even close</w:t>
      </w:r>
      <w:r w:rsidRPr="003B782B">
        <w:rPr>
          <w:sz w:val="16"/>
        </w:rPr>
        <w:t xml:space="preserve">. In fact, the only things our planet and Mars really have in common is that both are rocky planets with some water ice and </w:t>
      </w:r>
      <w:hyperlink r:id="rId51" w:history="1">
        <w:r w:rsidRPr="003B782B">
          <w:rPr>
            <w:rStyle w:val="Hyperlink"/>
            <w:sz w:val="16"/>
          </w:rPr>
          <w:t>both have robots</w:t>
        </w:r>
      </w:hyperlink>
      <w:r w:rsidRPr="003B782B">
        <w:rPr>
          <w:sz w:val="16"/>
        </w:rPr>
        <w:t xml:space="preserve"> (and Mars doesn’t even have that many). </w:t>
      </w:r>
      <w:r w:rsidRPr="00D14A70">
        <w:rPr>
          <w:u w:val="single"/>
        </w:rPr>
        <w:t xml:space="preserve">Mars has a very </w:t>
      </w:r>
      <w:r w:rsidRPr="00CB7D05">
        <w:rPr>
          <w:highlight w:val="green"/>
          <w:u w:val="single"/>
        </w:rPr>
        <w:t>thin atmosphere</w:t>
      </w:r>
      <w:r w:rsidRPr="00D14A70">
        <w:rPr>
          <w:u w:val="single"/>
        </w:rPr>
        <w:t>; it has no magnetic field</w:t>
      </w:r>
      <w:r w:rsidRPr="003B782B">
        <w:rPr>
          <w:sz w:val="16"/>
        </w:rPr>
        <w:t xml:space="preserve"> to help protect its surface from radiation from the sun or galactic cosmic rays; it has </w:t>
      </w:r>
      <w:r w:rsidRPr="00CB7D05">
        <w:rPr>
          <w:highlight w:val="green"/>
          <w:u w:val="single"/>
        </w:rPr>
        <w:t xml:space="preserve">no breathable </w:t>
      </w:r>
      <w:proofErr w:type="gramStart"/>
      <w:r w:rsidRPr="00CB7D05">
        <w:rPr>
          <w:highlight w:val="green"/>
          <w:u w:val="single"/>
        </w:rPr>
        <w:t>air</w:t>
      </w:r>
      <w:proofErr w:type="gramEnd"/>
      <w:r w:rsidRPr="00D14A70">
        <w:rPr>
          <w:u w:val="single"/>
        </w:rPr>
        <w:t xml:space="preserve"> and the average surface temperature is a deadly 80 degrees below zero</w:t>
      </w:r>
      <w:r w:rsidRPr="003B782B">
        <w:rPr>
          <w:sz w:val="16"/>
        </w:rPr>
        <w:t xml:space="preserve">. </w:t>
      </w:r>
      <w:r w:rsidRPr="00CB7D05">
        <w:rPr>
          <w:highlight w:val="green"/>
          <w:u w:val="single"/>
        </w:rPr>
        <w:t xml:space="preserve">Musk thinks that Mars is like </w:t>
      </w:r>
      <w:proofErr w:type="gramStart"/>
      <w:r w:rsidRPr="00CB7D05">
        <w:rPr>
          <w:highlight w:val="green"/>
          <w:u w:val="single"/>
        </w:rPr>
        <w:t>Earth</w:t>
      </w:r>
      <w:r w:rsidRPr="003B782B">
        <w:rPr>
          <w:sz w:val="16"/>
        </w:rPr>
        <w:t>?</w:t>
      </w:r>
      <w:proofErr w:type="gramEnd"/>
      <w:r w:rsidRPr="003B782B">
        <w:rPr>
          <w:sz w:val="16"/>
        </w:rPr>
        <w:t xml:space="preserve"> For humans to live there in any capacity they would need to build tunnels and live underground, and what is not enticing about living in a tunnel lined with SAD lamps and trying to grow lettuce with UV lights? So long to deep breaths outside and walks without the security of a bulky spacesuit, knowing that if you’re out on an extravehicular activity and something happens, you’ve got an excruciatingly painful 60-second death waiting for you. Granted, walking around on Mars would be a life-changing, amazing, profound experience. But </w:t>
      </w:r>
      <w:r w:rsidRPr="00CB7D05">
        <w:rPr>
          <w:highlight w:val="green"/>
          <w:u w:val="single"/>
        </w:rPr>
        <w:t xml:space="preserve">visiting as a </w:t>
      </w:r>
      <w:hyperlink r:id="rId52" w:history="1">
        <w:r w:rsidRPr="00CB7D05">
          <w:rPr>
            <w:rStyle w:val="Hyperlink"/>
            <w:highlight w:val="green"/>
            <w:u w:val="single"/>
          </w:rPr>
          <w:t>proof of technology</w:t>
        </w:r>
      </w:hyperlink>
      <w:r w:rsidRPr="003B782B">
        <w:rPr>
          <w:sz w:val="16"/>
        </w:rPr>
        <w:t xml:space="preserve"> or to expand the frontier of human possibility </w:t>
      </w:r>
      <w:r w:rsidRPr="00CB7D05">
        <w:rPr>
          <w:highlight w:val="green"/>
          <w:u w:val="single"/>
        </w:rPr>
        <w:t>is very different</w:t>
      </w:r>
      <w:r w:rsidRPr="003B782B">
        <w:rPr>
          <w:u w:val="single"/>
        </w:rPr>
        <w:t xml:space="preserve"> </w:t>
      </w:r>
      <w:r w:rsidRPr="00CB7D05">
        <w:rPr>
          <w:highlight w:val="green"/>
          <w:u w:val="single"/>
        </w:rPr>
        <w:t>from living there</w:t>
      </w:r>
      <w:r w:rsidRPr="003B782B">
        <w:rPr>
          <w:u w:val="single"/>
        </w:rPr>
        <w:t>.</w:t>
      </w:r>
      <w:r w:rsidRPr="003B782B">
        <w:rPr>
          <w:sz w:val="16"/>
        </w:rPr>
        <w:t xml:space="preserve"> It is not in the realm of hospitable to humans. Mars will kill you. Musk is not from Mars, but he and Sagan do seem to come from different worlds. Like Sagan, </w:t>
      </w:r>
      <w:r w:rsidRPr="00CB7D05">
        <w:rPr>
          <w:highlight w:val="green"/>
          <w:u w:val="single"/>
        </w:rPr>
        <w:t>Musk exhibits</w:t>
      </w:r>
      <w:r w:rsidRPr="003B782B">
        <w:rPr>
          <w:u w:val="single"/>
        </w:rPr>
        <w:t xml:space="preserve"> a </w:t>
      </w:r>
      <w:r w:rsidRPr="00CB7D05">
        <w:rPr>
          <w:highlight w:val="green"/>
          <w:u w:val="single"/>
        </w:rPr>
        <w:t>religious-like devotion</w:t>
      </w:r>
      <w:r w:rsidRPr="003B782B">
        <w:rPr>
          <w:u w:val="single"/>
        </w:rPr>
        <w:t xml:space="preserve"> to space, a fervent desire to go there, but their purposes are entirely divergent</w:t>
      </w:r>
      <w:r w:rsidRPr="003B782B">
        <w:rPr>
          <w:sz w:val="16"/>
        </w:rPr>
        <w:t xml:space="preserve">. Sagan inspired generations of writers, scientists, and engineers who felt compelled to chase the awe that he dug up from the depths of their heart. Everyone who references Sagan as a reason they are in their field connects to the wonder of being human, and marvels at the luck of having grown up and evolved on such a beautiful, rare planet. The </w:t>
      </w:r>
      <w:hyperlink r:id="rId53" w:history="1">
        <w:r w:rsidRPr="003B782B">
          <w:rPr>
            <w:rStyle w:val="Hyperlink"/>
            <w:sz w:val="16"/>
          </w:rPr>
          <w:t>influence Musk is having</w:t>
        </w:r>
      </w:hyperlink>
      <w:r w:rsidRPr="003B782B">
        <w:rPr>
          <w:sz w:val="16"/>
        </w:rPr>
        <w:t xml:space="preserve"> on a generation of people could not be more different. </w:t>
      </w:r>
      <w:r w:rsidRPr="00CB7D05">
        <w:rPr>
          <w:b/>
          <w:bCs/>
          <w:highlight w:val="green"/>
          <w:u w:val="single"/>
        </w:rPr>
        <w:t>Musk has used</w:t>
      </w:r>
      <w:r w:rsidRPr="003B782B">
        <w:rPr>
          <w:b/>
          <w:bCs/>
          <w:u w:val="single"/>
        </w:rPr>
        <w:t xml:space="preserve"> the medium of </w:t>
      </w:r>
      <w:r w:rsidRPr="00CB7D05">
        <w:rPr>
          <w:b/>
          <w:bCs/>
          <w:highlight w:val="green"/>
          <w:u w:val="single"/>
        </w:rPr>
        <w:t>dreaming</w:t>
      </w:r>
      <w:r w:rsidRPr="003B782B">
        <w:rPr>
          <w:b/>
          <w:bCs/>
          <w:u w:val="single"/>
        </w:rPr>
        <w:t xml:space="preserve"> and exploration </w:t>
      </w:r>
      <w:r w:rsidRPr="00CB7D05">
        <w:rPr>
          <w:b/>
          <w:bCs/>
          <w:highlight w:val="green"/>
          <w:u w:val="single"/>
        </w:rPr>
        <w:t>to wrap up a package of entitlement, greed, and ego</w:t>
      </w:r>
      <w:r w:rsidRPr="00CB7D05">
        <w:rPr>
          <w:sz w:val="16"/>
          <w:highlight w:val="green"/>
        </w:rPr>
        <w:t xml:space="preserve">. </w:t>
      </w:r>
      <w:r w:rsidRPr="0078589E">
        <w:rPr>
          <w:u w:val="single"/>
        </w:rPr>
        <w:t xml:space="preserve">He has </w:t>
      </w:r>
      <w:r w:rsidRPr="00CB7D05">
        <w:rPr>
          <w:highlight w:val="green"/>
          <w:u w:val="single"/>
        </w:rPr>
        <w:t>no longing for scientific discovery</w:t>
      </w:r>
      <w:r w:rsidRPr="003B782B">
        <w:rPr>
          <w:sz w:val="16"/>
        </w:rPr>
        <w:t xml:space="preserve">, </w:t>
      </w:r>
      <w:r w:rsidRPr="003B782B">
        <w:rPr>
          <w:u w:val="single"/>
        </w:rPr>
        <w:t>no desire to understand what makes Earth so different from Mars, how we all fit together and relate</w:t>
      </w:r>
      <w:r w:rsidRPr="003B782B">
        <w:rPr>
          <w:sz w:val="16"/>
        </w:rPr>
        <w:t xml:space="preserve">. </w:t>
      </w:r>
      <w:r w:rsidRPr="00CB7D05">
        <w:rPr>
          <w:b/>
          <w:bCs/>
          <w:highlight w:val="green"/>
          <w:u w:val="single"/>
        </w:rPr>
        <w:t>Musk is no explorer; he is a flag planter</w:t>
      </w:r>
      <w:r w:rsidRPr="003B782B">
        <w:rPr>
          <w:b/>
          <w:bCs/>
          <w:u w:val="single"/>
        </w:rPr>
        <w:t xml:space="preserve">. </w:t>
      </w:r>
      <w:r w:rsidRPr="003B782B">
        <w:rPr>
          <w:sz w:val="16"/>
        </w:rPr>
        <w:t xml:space="preserve">He seems to have missed one of the other lines from Pale Blue Dot: “There is perhaps no better demonstration of the folly of human conceits than this distant image of our tiny world.” Sagan did believe in sending humans to Mars to first explore and eventually live there, to ensure humanity’s very long-term survival, but he also said this: “What shall we do with Mars? There are so many examples of human misuse of the Earth that even phrasing the question chills me. If there is life on Mars, I believe we should do nothing with Mars. Mars then belongs to the Martians, even if [they] are only microbes.” Musk, by contrast, is encouraging a feeling of entitlement to the cosmos—that we can and must colonize space, regardless of who or what might be there, all for a long-shot chance at security. </w:t>
      </w:r>
      <w:r w:rsidRPr="003B782B">
        <w:rPr>
          <w:u w:val="single"/>
        </w:rPr>
        <w:t>Legitimate reasons exist to feel concerned for long-term human survival</w:t>
      </w:r>
      <w:r w:rsidRPr="003B782B">
        <w:rPr>
          <w:sz w:val="16"/>
        </w:rPr>
        <w:t xml:space="preserve">, and, yes, having the ability to travel more efficiently throughout the solar system would be good. </w:t>
      </w:r>
      <w:r w:rsidRPr="003B782B">
        <w:rPr>
          <w:u w:val="single"/>
        </w:rPr>
        <w:t>But</w:t>
      </w:r>
      <w:r w:rsidRPr="003B782B">
        <w:rPr>
          <w:sz w:val="16"/>
        </w:rPr>
        <w:t xml:space="preserve"> I </w:t>
      </w:r>
      <w:r w:rsidRPr="00CB7D05">
        <w:rPr>
          <w:b/>
          <w:bCs/>
          <w:highlight w:val="green"/>
          <w:u w:val="single"/>
        </w:rPr>
        <w:t>question</w:t>
      </w:r>
      <w:r w:rsidRPr="003B782B">
        <w:rPr>
          <w:b/>
          <w:bCs/>
          <w:u w:val="single"/>
        </w:rPr>
        <w:t xml:space="preserve"> anyone among </w:t>
      </w:r>
      <w:r w:rsidRPr="00CB7D05">
        <w:rPr>
          <w:b/>
          <w:bCs/>
          <w:highlight w:val="green"/>
          <w:u w:val="single"/>
        </w:rPr>
        <w:t>the richest</w:t>
      </w:r>
      <w:r w:rsidRPr="003B782B">
        <w:rPr>
          <w:b/>
          <w:bCs/>
          <w:u w:val="single"/>
        </w:rPr>
        <w:t xml:space="preserve"> people in the world </w:t>
      </w:r>
      <w:r w:rsidRPr="00CB7D05">
        <w:rPr>
          <w:b/>
          <w:bCs/>
          <w:highlight w:val="green"/>
          <w:u w:val="single"/>
        </w:rPr>
        <w:t>who sells a story</w:t>
      </w:r>
      <w:r w:rsidRPr="003B782B">
        <w:rPr>
          <w:b/>
          <w:bCs/>
          <w:u w:val="single"/>
        </w:rPr>
        <w:t xml:space="preserve"> </w:t>
      </w:r>
      <w:r w:rsidRPr="00CB7D05">
        <w:rPr>
          <w:b/>
          <w:bCs/>
          <w:highlight w:val="green"/>
          <w:u w:val="single"/>
        </w:rPr>
        <w:t>of caring</w:t>
      </w:r>
      <w:r w:rsidRPr="003B782B">
        <w:rPr>
          <w:b/>
          <w:bCs/>
          <w:u w:val="single"/>
        </w:rPr>
        <w:t xml:space="preserve"> </w:t>
      </w:r>
      <w:r w:rsidRPr="00CB7D05">
        <w:rPr>
          <w:b/>
          <w:bCs/>
          <w:highlight w:val="green"/>
          <w:u w:val="single"/>
        </w:rPr>
        <w:t>so</w:t>
      </w:r>
      <w:r w:rsidRPr="003B782B">
        <w:rPr>
          <w:b/>
          <w:bCs/>
          <w:u w:val="single"/>
        </w:rPr>
        <w:t xml:space="preserve"> much for human survival </w:t>
      </w:r>
      <w:r w:rsidRPr="00CB7D05">
        <w:rPr>
          <w:b/>
          <w:bCs/>
          <w:highlight w:val="green"/>
          <w:u w:val="single"/>
        </w:rPr>
        <w:t>that</w:t>
      </w:r>
      <w:r w:rsidRPr="003B782B">
        <w:rPr>
          <w:b/>
          <w:bCs/>
          <w:u w:val="single"/>
        </w:rPr>
        <w:t xml:space="preserve"> </w:t>
      </w:r>
      <w:r>
        <w:rPr>
          <w:b/>
          <w:bCs/>
          <w:u w:val="single"/>
        </w:rPr>
        <w:t>[</w:t>
      </w:r>
      <w:r w:rsidRPr="00CB7D05">
        <w:rPr>
          <w:b/>
          <w:bCs/>
          <w:highlight w:val="green"/>
          <w:u w:val="single"/>
        </w:rPr>
        <w:t>they</w:t>
      </w:r>
      <w:r>
        <w:rPr>
          <w:b/>
          <w:bCs/>
          <w:u w:val="single"/>
        </w:rPr>
        <w:t>]</w:t>
      </w:r>
      <w:r w:rsidRPr="00343F49">
        <w:rPr>
          <w:b/>
          <w:bCs/>
          <w:sz w:val="16"/>
          <w:szCs w:val="16"/>
          <w:u w:val="single"/>
        </w:rPr>
        <w:t>he</w:t>
      </w:r>
      <w:r w:rsidRPr="003B782B">
        <w:rPr>
          <w:b/>
          <w:bCs/>
          <w:u w:val="single"/>
        </w:rPr>
        <w:t xml:space="preserve"> </w:t>
      </w:r>
      <w:r w:rsidRPr="00CB7D05">
        <w:rPr>
          <w:b/>
          <w:bCs/>
          <w:highlight w:val="green"/>
          <w:u w:val="single"/>
        </w:rPr>
        <w:t>must send rockets</w:t>
      </w:r>
      <w:r w:rsidRPr="003B782B">
        <w:rPr>
          <w:b/>
          <w:bCs/>
          <w:u w:val="single"/>
        </w:rPr>
        <w:t xml:space="preserve"> into space</w:t>
      </w:r>
      <w:r w:rsidRPr="003B782B">
        <w:rPr>
          <w:sz w:val="16"/>
        </w:rPr>
        <w:t>. Someone in his position could do so many things on our little blue dot itself to help those in need. To laugh at Sagan’s words is to miss the point entirely: There really is only one true home for us—and we’re already here.</w:t>
      </w:r>
    </w:p>
    <w:p w14:paraId="2197F29E" w14:textId="77777777" w:rsidR="00701625" w:rsidRPr="00A84C10" w:rsidRDefault="00701625" w:rsidP="00701625"/>
    <w:p w14:paraId="5D436E77" w14:textId="77777777" w:rsidR="00701625" w:rsidRPr="00ED3810" w:rsidRDefault="00701625" w:rsidP="00701625">
      <w:pPr>
        <w:pStyle w:val="Heading4"/>
      </w:pPr>
      <w:r>
        <w:t xml:space="preserve">Colonization is inseparable from military violence- advocates of space expansion should be viewed with </w:t>
      </w:r>
      <w:r>
        <w:rPr>
          <w:i/>
        </w:rPr>
        <w:t>extreme suspicion</w:t>
      </w:r>
      <w:r>
        <w:t xml:space="preserve"> given historical trends </w:t>
      </w:r>
    </w:p>
    <w:p w14:paraId="7EF1A79D" w14:textId="77777777" w:rsidR="00701625" w:rsidRPr="00A858B3" w:rsidRDefault="00701625" w:rsidP="00701625">
      <w:pPr>
        <w:rPr>
          <w:rStyle w:val="Style13ptBold"/>
        </w:rPr>
      </w:pPr>
      <w:r w:rsidRPr="00A858B3">
        <w:rPr>
          <w:rStyle w:val="Style13ptBold"/>
        </w:rPr>
        <w:t xml:space="preserve">Williston, PhD, 20 </w:t>
      </w:r>
    </w:p>
    <w:p w14:paraId="17B830D1" w14:textId="77777777" w:rsidR="00701625" w:rsidRPr="00A858B3" w:rsidRDefault="00701625" w:rsidP="00701625">
      <w:pPr>
        <w:rPr>
          <w:sz w:val="16"/>
        </w:rPr>
      </w:pPr>
      <w:r w:rsidRPr="00A858B3">
        <w:rPr>
          <w:sz w:val="16"/>
        </w:rPr>
        <w:lastRenderedPageBreak/>
        <w:t xml:space="preserve">(Byron Williston is Professor of Philosophy at Wilfrid Laurier University and a member of the Interdisciplinary Centre on Climate Change at the University of Waterloo, </w:t>
      </w:r>
      <w:hyperlink r:id="rId54" w:history="1">
        <w:r w:rsidRPr="00A858B3">
          <w:rPr>
            <w:rStyle w:val="Hyperlink"/>
            <w:sz w:val="16"/>
          </w:rPr>
          <w:t>https://bostonreview.net/articles/byron-williston-taking-space-back-space-cadets/</w:t>
        </w:r>
      </w:hyperlink>
      <w:r w:rsidRPr="00A858B3">
        <w:rPr>
          <w:sz w:val="16"/>
        </w:rPr>
        <w:t>, 5-26)</w:t>
      </w:r>
    </w:p>
    <w:p w14:paraId="1035824B" w14:textId="77777777" w:rsidR="00701625" w:rsidRDefault="00701625" w:rsidP="00701625">
      <w:pPr>
        <w:rPr>
          <w:sz w:val="16"/>
        </w:rPr>
      </w:pPr>
      <w:proofErr w:type="spellStart"/>
      <w:r w:rsidRPr="00A858B3">
        <w:rPr>
          <w:rStyle w:val="StyleUnderline"/>
        </w:rPr>
        <w:t>Deudney</w:t>
      </w:r>
      <w:proofErr w:type="spellEnd"/>
      <w:r w:rsidRPr="00A858B3">
        <w:rPr>
          <w:rStyle w:val="StyleUnderline"/>
        </w:rPr>
        <w:t xml:space="preserve"> arrives</w:t>
      </w:r>
      <w:r w:rsidRPr="00ED3810">
        <w:rPr>
          <w:sz w:val="16"/>
        </w:rPr>
        <w:t xml:space="preserve"> at this insight </w:t>
      </w:r>
      <w:r w:rsidRPr="00A858B3">
        <w:rPr>
          <w:rStyle w:val="StyleUnderline"/>
        </w:rPr>
        <w:t xml:space="preserve">by placing the drive to colonize the heavens in the </w:t>
      </w:r>
      <w:r w:rsidRPr="00A858B3">
        <w:rPr>
          <w:rStyle w:val="Emphasis"/>
        </w:rPr>
        <w:t>larger context</w:t>
      </w:r>
      <w:r w:rsidRPr="00A858B3">
        <w:rPr>
          <w:rStyle w:val="StyleUnderline"/>
        </w:rPr>
        <w:t xml:space="preserve"> of the </w:t>
      </w:r>
      <w:r w:rsidRPr="00ED3810">
        <w:rPr>
          <w:sz w:val="16"/>
        </w:rPr>
        <w:t xml:space="preserve">twentieth-century </w:t>
      </w:r>
      <w:r w:rsidRPr="002F1F26">
        <w:rPr>
          <w:rStyle w:val="StyleUnderline"/>
          <w:highlight w:val="green"/>
        </w:rPr>
        <w:t>development of w</w:t>
      </w:r>
      <w:r w:rsidRPr="00A858B3">
        <w:rPr>
          <w:rStyle w:val="StyleUnderline"/>
        </w:rPr>
        <w:t xml:space="preserve">eapons of </w:t>
      </w:r>
      <w:r w:rsidRPr="002F1F26">
        <w:rPr>
          <w:rStyle w:val="StyleUnderline"/>
          <w:highlight w:val="green"/>
        </w:rPr>
        <w:t>m</w:t>
      </w:r>
      <w:r w:rsidRPr="00A858B3">
        <w:rPr>
          <w:rStyle w:val="StyleUnderline"/>
        </w:rPr>
        <w:t xml:space="preserve">ass </w:t>
      </w:r>
      <w:r w:rsidRPr="002F1F26">
        <w:rPr>
          <w:rStyle w:val="StyleUnderline"/>
          <w:highlight w:val="green"/>
        </w:rPr>
        <w:t>d</w:t>
      </w:r>
      <w:r w:rsidRPr="00A858B3">
        <w:rPr>
          <w:rStyle w:val="StyleUnderline"/>
        </w:rPr>
        <w:t>estruction</w:t>
      </w:r>
      <w:r w:rsidRPr="00ED3810">
        <w:rPr>
          <w:sz w:val="16"/>
        </w:rPr>
        <w:t xml:space="preserve"> </w:t>
      </w:r>
      <w:r w:rsidRPr="00A858B3">
        <w:rPr>
          <w:rStyle w:val="StyleUnderline"/>
        </w:rPr>
        <w:t>as well as the efforts we have made</w:t>
      </w:r>
      <w:r w:rsidRPr="00ED3810">
        <w:rPr>
          <w:sz w:val="16"/>
        </w:rPr>
        <w:t xml:space="preserve">—via bilateral and multilateral treaties and other legal regimes—to </w:t>
      </w:r>
      <w:r w:rsidRPr="00A858B3">
        <w:rPr>
          <w:rStyle w:val="StyleUnderline"/>
        </w:rPr>
        <w:t xml:space="preserve">contain the </w:t>
      </w:r>
      <w:r w:rsidRPr="002F1F26">
        <w:rPr>
          <w:rStyle w:val="StyleUnderline"/>
          <w:highlight w:val="green"/>
        </w:rPr>
        <w:t>threat they pose</w:t>
      </w:r>
      <w:r w:rsidRPr="00A858B3">
        <w:rPr>
          <w:rStyle w:val="StyleUnderline"/>
        </w:rPr>
        <w:t>.</w:t>
      </w:r>
      <w:r w:rsidRPr="00ED3810">
        <w:rPr>
          <w:sz w:val="16"/>
        </w:rPr>
        <w:t xml:space="preserve"> The book’s thesis is that </w:t>
      </w:r>
      <w:r w:rsidRPr="002F1F26">
        <w:rPr>
          <w:rStyle w:val="Emphasis"/>
          <w:highlight w:val="green"/>
        </w:rPr>
        <w:t>unfettered space expansion is likely to increase</w:t>
      </w:r>
      <w:r w:rsidRPr="00A858B3">
        <w:rPr>
          <w:rStyle w:val="Emphasis"/>
        </w:rPr>
        <w:t xml:space="preserve"> the </w:t>
      </w:r>
      <w:r w:rsidRPr="002F1F26">
        <w:rPr>
          <w:rStyle w:val="Emphasis"/>
          <w:highlight w:val="green"/>
        </w:rPr>
        <w:t>threat</w:t>
      </w:r>
      <w:r w:rsidRPr="00A858B3">
        <w:rPr>
          <w:rStyle w:val="Emphasis"/>
        </w:rPr>
        <w:t xml:space="preserve"> </w:t>
      </w:r>
      <w:r w:rsidRPr="002F1F26">
        <w:rPr>
          <w:rStyle w:val="Emphasis"/>
          <w:highlight w:val="green"/>
        </w:rPr>
        <w:t>of</w:t>
      </w:r>
      <w:r w:rsidRPr="00A858B3">
        <w:rPr>
          <w:rStyle w:val="Emphasis"/>
        </w:rPr>
        <w:t xml:space="preserve"> large-scale </w:t>
      </w:r>
      <w:r w:rsidRPr="002F1F26">
        <w:rPr>
          <w:rStyle w:val="Emphasis"/>
          <w:highlight w:val="green"/>
        </w:rPr>
        <w:t>violence</w:t>
      </w:r>
      <w:r w:rsidRPr="00A858B3">
        <w:rPr>
          <w:rStyle w:val="Emphasis"/>
        </w:rPr>
        <w:t xml:space="preserve"> and generally </w:t>
      </w:r>
      <w:r w:rsidRPr="002F1F26">
        <w:rPr>
          <w:rStyle w:val="Emphasis"/>
          <w:highlight w:val="green"/>
        </w:rPr>
        <w:t>exacerbate human insecurity</w:t>
      </w:r>
      <w:r w:rsidRPr="00ED3810">
        <w:rPr>
          <w:sz w:val="16"/>
        </w:rPr>
        <w:t xml:space="preserve">. </w:t>
      </w:r>
      <w:r w:rsidRPr="00A858B3">
        <w:rPr>
          <w:rStyle w:val="StyleUnderline"/>
        </w:rPr>
        <w:t xml:space="preserve">If we adopt this approach, </w:t>
      </w:r>
      <w:r w:rsidRPr="002F1F26">
        <w:rPr>
          <w:rStyle w:val="Emphasis"/>
          <w:highlight w:val="green"/>
        </w:rPr>
        <w:t>Mars colonization should be shelved</w:t>
      </w:r>
      <w:r w:rsidRPr="00ED3810">
        <w:rPr>
          <w:sz w:val="16"/>
        </w:rPr>
        <w:t xml:space="preserve">, for now at least, while we expand and enhance the terms of the Outer Space Treaty, an international agreement crafted in 1966 that places limits on various forms of space adventurism and militarization (for starters, nobody can own the moon). </w:t>
      </w:r>
      <w:r w:rsidRPr="00A858B3">
        <w:rPr>
          <w:rStyle w:val="StyleUnderline"/>
        </w:rPr>
        <w:t>Because it is unapologetically boring, hard-core expansionists will loathe the CSP</w:t>
      </w:r>
      <w:r w:rsidRPr="00ED3810">
        <w:rPr>
          <w:sz w:val="16"/>
        </w:rPr>
        <w:t xml:space="preserve">. With its focus on rules and restraints, it can sound like the over-anxious parent wagging a scolding finger at the impetuous teenager who just wants to have some harmless fun. </w:t>
      </w:r>
      <w:r w:rsidRPr="00A858B3">
        <w:rPr>
          <w:rStyle w:val="StyleUnderline"/>
        </w:rPr>
        <w:t xml:space="preserve">The problem is that </w:t>
      </w:r>
      <w:r w:rsidRPr="002F1F26">
        <w:rPr>
          <w:rStyle w:val="StyleUnderline"/>
          <w:highlight w:val="green"/>
        </w:rPr>
        <w:t>there’s nothing harmless about space expansion.</w:t>
      </w:r>
      <w:r w:rsidRPr="00A858B3">
        <w:rPr>
          <w:rStyle w:val="StyleUnderline"/>
        </w:rPr>
        <w:t xml:space="preserve"> </w:t>
      </w:r>
      <w:proofErr w:type="spellStart"/>
      <w:r w:rsidRPr="00A858B3">
        <w:rPr>
          <w:rStyle w:val="StyleUnderline"/>
        </w:rPr>
        <w:t>Deudney’s</w:t>
      </w:r>
      <w:proofErr w:type="spellEnd"/>
      <w:r w:rsidRPr="00A858B3">
        <w:rPr>
          <w:rStyle w:val="StyleUnderline"/>
        </w:rPr>
        <w:t xml:space="preserve"> book exposes the </w:t>
      </w:r>
      <w:r w:rsidRPr="002D46A8">
        <w:rPr>
          <w:rStyle w:val="Emphasis"/>
          <w:highlight w:val="green"/>
        </w:rPr>
        <w:t>persistent refusal</w:t>
      </w:r>
      <w:r w:rsidRPr="002D46A8">
        <w:rPr>
          <w:rStyle w:val="StyleUnderline"/>
          <w:highlight w:val="green"/>
        </w:rPr>
        <w:t xml:space="preserve"> of its advocates to think meaningfully about </w:t>
      </w:r>
      <w:r w:rsidRPr="002D46A8">
        <w:rPr>
          <w:rStyle w:val="StyleUnderline"/>
        </w:rPr>
        <w:t xml:space="preserve">the </w:t>
      </w:r>
      <w:r w:rsidRPr="002D46A8">
        <w:rPr>
          <w:rStyle w:val="StyleUnderline"/>
          <w:highlight w:val="green"/>
        </w:rPr>
        <w:t>consequences</w:t>
      </w:r>
      <w:r w:rsidRPr="00A858B3">
        <w:rPr>
          <w:rStyle w:val="StyleUnderline"/>
        </w:rPr>
        <w:t xml:space="preserve"> of their proposals</w:t>
      </w:r>
      <w:r w:rsidRPr="00ED3810">
        <w:rPr>
          <w:sz w:val="16"/>
        </w:rPr>
        <w:t xml:space="preserve">. So </w:t>
      </w:r>
      <w:r w:rsidRPr="00A858B3">
        <w:rPr>
          <w:rStyle w:val="StyleUnderline"/>
        </w:rPr>
        <w:t xml:space="preserve">just as we parents seek various ways of restraining the teenager who sees no problem with doing hard drugs, binge drinking, or driving at breakneck speed, </w:t>
      </w:r>
      <w:r w:rsidRPr="002D46A8">
        <w:rPr>
          <w:rStyle w:val="StyleUnderline"/>
          <w:highlight w:val="green"/>
        </w:rPr>
        <w:t xml:space="preserve">we should find ways of curbing the urge </w:t>
      </w:r>
      <w:r w:rsidRPr="002D46A8">
        <w:rPr>
          <w:rStyle w:val="Emphasis"/>
          <w:highlight w:val="green"/>
        </w:rPr>
        <w:t>to “leave the Earth</w:t>
      </w:r>
      <w:r w:rsidRPr="00A858B3">
        <w:rPr>
          <w:rStyle w:val="Emphasis"/>
        </w:rPr>
        <w:t>.”</w:t>
      </w:r>
      <w:r w:rsidRPr="00ED3810">
        <w:rPr>
          <w:sz w:val="16"/>
        </w:rPr>
        <w:t xml:space="preserve"> </w:t>
      </w:r>
      <w:r w:rsidRPr="00A858B3">
        <w:rPr>
          <w:rStyle w:val="StyleUnderline"/>
        </w:rPr>
        <w:t>Dull advice if your dream was to</w:t>
      </w:r>
      <w:r w:rsidRPr="00ED3810">
        <w:rPr>
          <w:sz w:val="16"/>
        </w:rPr>
        <w:t xml:space="preserve">, say, </w:t>
      </w:r>
      <w:r w:rsidRPr="00A858B3">
        <w:rPr>
          <w:rStyle w:val="StyleUnderline"/>
        </w:rPr>
        <w:t>terraform Mars.</w:t>
      </w:r>
      <w:r w:rsidRPr="00ED3810">
        <w:rPr>
          <w:sz w:val="16"/>
        </w:rPr>
        <w:t xml:space="preserve"> But perhaps boring is not so bad in this area. “</w:t>
      </w:r>
      <w:r w:rsidRPr="00ED3810">
        <w:rPr>
          <w:rStyle w:val="StyleUnderline"/>
        </w:rPr>
        <w:t xml:space="preserve">Space </w:t>
      </w:r>
      <w:r w:rsidRPr="002D46A8">
        <w:rPr>
          <w:rStyle w:val="StyleUnderline"/>
          <w:highlight w:val="green"/>
        </w:rPr>
        <w:t>choices</w:t>
      </w:r>
      <w:r w:rsidRPr="00ED3810">
        <w:rPr>
          <w:sz w:val="16"/>
        </w:rPr>
        <w:t xml:space="preserve">,” </w:t>
      </w:r>
      <w:proofErr w:type="spellStart"/>
      <w:r w:rsidRPr="00ED3810">
        <w:rPr>
          <w:sz w:val="16"/>
        </w:rPr>
        <w:t>Deudney</w:t>
      </w:r>
      <w:proofErr w:type="spellEnd"/>
      <w:r w:rsidRPr="00ED3810">
        <w:rPr>
          <w:sz w:val="16"/>
        </w:rPr>
        <w:t xml:space="preserve"> remarks drily, “</w:t>
      </w:r>
      <w:r w:rsidRPr="002D46A8">
        <w:rPr>
          <w:rStyle w:val="Emphasis"/>
          <w:highlight w:val="green"/>
        </w:rPr>
        <w:t>are too important to be left to space cadets</w:t>
      </w:r>
      <w:r w:rsidRPr="00ED3810">
        <w:rPr>
          <w:sz w:val="16"/>
        </w:rPr>
        <w:t xml:space="preserve">.” </w:t>
      </w:r>
      <w:r w:rsidRPr="00ED3810">
        <w:rPr>
          <w:rStyle w:val="StyleUnderline"/>
        </w:rPr>
        <w:t xml:space="preserve">The same has been said about several other meeting places of science and society in the twentieth century—the </w:t>
      </w:r>
      <w:r w:rsidRPr="002D46A8">
        <w:rPr>
          <w:rStyle w:val="StyleUnderline"/>
          <w:highlight w:val="green"/>
        </w:rPr>
        <w:t>development of nuclear weapons</w:t>
      </w:r>
      <w:r w:rsidRPr="00ED3810">
        <w:rPr>
          <w:rStyle w:val="StyleUnderline"/>
        </w:rPr>
        <w:t>, above all.</w:t>
      </w:r>
      <w:r>
        <w:rPr>
          <w:rStyle w:val="StyleUnderline"/>
        </w:rPr>
        <w:t xml:space="preserve"> </w:t>
      </w:r>
      <w:r w:rsidRPr="00ED3810">
        <w:rPr>
          <w:sz w:val="16"/>
        </w:rPr>
        <w:t xml:space="preserve">For </w:t>
      </w:r>
      <w:proofErr w:type="spellStart"/>
      <w:r w:rsidRPr="00ED3810">
        <w:rPr>
          <w:sz w:val="16"/>
        </w:rPr>
        <w:t>Deudney</w:t>
      </w:r>
      <w:proofErr w:type="spellEnd"/>
      <w:r w:rsidRPr="00ED3810">
        <w:rPr>
          <w:sz w:val="16"/>
        </w:rPr>
        <w:t xml:space="preserve">, it is crucial to emphasize that the intercontinental ballistic missiles we already have are in fact “the quintessential space weapon.” They mark a major weapons innovation because they arc through space on their way across the globe. The frictionless medium allows them to travel at roughly 10,000 miles per hour and thus reach their intercontinental targets in under half an hour. (For a sense of scale, recall the Earth’s equator is just shy of 25,000 miles long.) In the beginning </w:t>
      </w:r>
      <w:r w:rsidRPr="00ED3810">
        <w:rPr>
          <w:rStyle w:val="StyleUnderline"/>
        </w:rPr>
        <w:t xml:space="preserve">we went to space with the </w:t>
      </w:r>
      <w:r w:rsidRPr="002D46A8">
        <w:rPr>
          <w:rStyle w:val="StyleUnderline"/>
          <w:highlight w:val="green"/>
        </w:rPr>
        <w:t>express mission of winning the Cold War</w:t>
      </w:r>
      <w:r w:rsidRPr="00ED3810">
        <w:rPr>
          <w:rStyle w:val="StyleUnderline"/>
        </w:rPr>
        <w:t xml:space="preserve"> and </w:t>
      </w:r>
      <w:r w:rsidRPr="002D46A8">
        <w:rPr>
          <w:rStyle w:val="StyleUnderline"/>
          <w:highlight w:val="green"/>
        </w:rPr>
        <w:t>becoming more efficient at killing</w:t>
      </w:r>
      <w:r w:rsidRPr="00ED3810">
        <w:rPr>
          <w:rStyle w:val="StyleUnderline"/>
        </w:rPr>
        <w:t xml:space="preserve"> each other, a </w:t>
      </w:r>
      <w:r w:rsidRPr="002D46A8">
        <w:rPr>
          <w:rStyle w:val="StyleUnderline"/>
          <w:highlight w:val="green"/>
        </w:rPr>
        <w:t>historical reality</w:t>
      </w:r>
      <w:r w:rsidRPr="00ED3810">
        <w:rPr>
          <w:rStyle w:val="StyleUnderline"/>
        </w:rPr>
        <w:t xml:space="preserve"> that </w:t>
      </w:r>
      <w:r w:rsidRPr="002D46A8">
        <w:rPr>
          <w:rStyle w:val="StyleUnderline"/>
          <w:highlight w:val="green"/>
        </w:rPr>
        <w:t>tugs against</w:t>
      </w:r>
      <w:r w:rsidRPr="00ED3810">
        <w:rPr>
          <w:rStyle w:val="StyleUnderline"/>
        </w:rPr>
        <w:t xml:space="preserve"> the </w:t>
      </w:r>
      <w:r w:rsidRPr="00ED3810">
        <w:rPr>
          <w:rStyle w:val="Emphasis"/>
        </w:rPr>
        <w:t xml:space="preserve">breathless visions of the </w:t>
      </w:r>
      <w:r w:rsidRPr="002D46A8">
        <w:rPr>
          <w:rStyle w:val="Emphasis"/>
          <w:highlight w:val="green"/>
        </w:rPr>
        <w:t>technologists</w:t>
      </w:r>
      <w:r w:rsidRPr="00ED3810">
        <w:rPr>
          <w:sz w:val="16"/>
        </w:rPr>
        <w:t xml:space="preserve">. In fact, </w:t>
      </w:r>
      <w:r w:rsidRPr="00ED3810">
        <w:rPr>
          <w:rStyle w:val="StyleUnderline"/>
        </w:rPr>
        <w:t>this past looms over the whole subsequent project of space expansion</w:t>
      </w:r>
      <w:r w:rsidRPr="00ED3810">
        <w:rPr>
          <w:sz w:val="16"/>
        </w:rPr>
        <w:t xml:space="preserve">. </w:t>
      </w:r>
      <w:r w:rsidRPr="00ED3810">
        <w:rPr>
          <w:rStyle w:val="StyleUnderline"/>
        </w:rPr>
        <w:t xml:space="preserve">The </w:t>
      </w:r>
      <w:r w:rsidRPr="002D46A8">
        <w:rPr>
          <w:rStyle w:val="StyleUnderline"/>
          <w:highlight w:val="green"/>
        </w:rPr>
        <w:t>quest to inhabit other worlds</w:t>
      </w:r>
      <w:r w:rsidRPr="00ED3810">
        <w:rPr>
          <w:rStyle w:val="StyleUnderline"/>
        </w:rPr>
        <w:t>,</w:t>
      </w:r>
      <w:r w:rsidRPr="00ED3810">
        <w:rPr>
          <w:sz w:val="16"/>
        </w:rPr>
        <w:t xml:space="preserve"> </w:t>
      </w:r>
      <w:proofErr w:type="spellStart"/>
      <w:r w:rsidRPr="00ED3810">
        <w:rPr>
          <w:sz w:val="16"/>
        </w:rPr>
        <w:t>Deudney</w:t>
      </w:r>
      <w:proofErr w:type="spellEnd"/>
      <w:r w:rsidRPr="00ED3810">
        <w:rPr>
          <w:sz w:val="16"/>
        </w:rPr>
        <w:t xml:space="preserve"> suggests, </w:t>
      </w:r>
      <w:r w:rsidRPr="002D46A8">
        <w:rPr>
          <w:rStyle w:val="Emphasis"/>
          <w:highlight w:val="green"/>
        </w:rPr>
        <w:t>has piggybacked on</w:t>
      </w:r>
      <w:r w:rsidRPr="00ED3810">
        <w:rPr>
          <w:rStyle w:val="Emphasis"/>
        </w:rPr>
        <w:t xml:space="preserve"> this </w:t>
      </w:r>
      <w:r w:rsidRPr="002D46A8">
        <w:rPr>
          <w:rStyle w:val="Emphasis"/>
          <w:highlight w:val="green"/>
        </w:rPr>
        <w:t>darker purpose</w:t>
      </w:r>
      <w:r w:rsidRPr="00ED3810">
        <w:rPr>
          <w:rStyle w:val="Emphasis"/>
        </w:rPr>
        <w:t xml:space="preserve"> without ever fully coming to terms with it.</w:t>
      </w:r>
      <w:r w:rsidRPr="00ED3810">
        <w:rPr>
          <w:sz w:val="16"/>
        </w:rPr>
        <w:t xml:space="preserve"> If this is right, </w:t>
      </w:r>
      <w:r w:rsidRPr="00ED3810">
        <w:rPr>
          <w:rStyle w:val="StyleUnderline"/>
        </w:rPr>
        <w:t xml:space="preserve">we must look beyond the </w:t>
      </w:r>
      <w:r w:rsidRPr="00ED3810">
        <w:rPr>
          <w:rStyle w:val="Emphasis"/>
        </w:rPr>
        <w:t xml:space="preserve">breezy </w:t>
      </w:r>
      <w:r w:rsidRPr="002D46A8">
        <w:rPr>
          <w:rStyle w:val="Emphasis"/>
          <w:highlight w:val="green"/>
        </w:rPr>
        <w:t>pleadings of space expansion’s</w:t>
      </w:r>
      <w:r w:rsidRPr="00ED3810">
        <w:rPr>
          <w:rStyle w:val="Emphasis"/>
        </w:rPr>
        <w:t xml:space="preserve"> most ardent advocates and </w:t>
      </w:r>
      <w:r w:rsidRPr="002D46A8">
        <w:rPr>
          <w:rStyle w:val="Emphasis"/>
          <w:highlight w:val="green"/>
        </w:rPr>
        <w:t>examine</w:t>
      </w:r>
      <w:r w:rsidRPr="00ED3810">
        <w:rPr>
          <w:rStyle w:val="Emphasis"/>
        </w:rPr>
        <w:t xml:space="preserve"> the </w:t>
      </w:r>
      <w:r w:rsidRPr="002D46A8">
        <w:rPr>
          <w:rStyle w:val="Emphasis"/>
          <w:highlight w:val="green"/>
        </w:rPr>
        <w:t>actual arguments</w:t>
      </w:r>
      <w:r w:rsidRPr="00ED3810">
        <w:rPr>
          <w:rStyle w:val="StyleUnderline"/>
        </w:rPr>
        <w:t xml:space="preserve"> for this grand vision</w:t>
      </w:r>
      <w:r w:rsidRPr="00ED3810">
        <w:rPr>
          <w:sz w:val="16"/>
        </w:rPr>
        <w:t>. There have been three broad patterns of attempted justification. The first appeals to evolution, the second to long-term human security, and the last to the expansion of human freedom.</w:t>
      </w:r>
    </w:p>
    <w:p w14:paraId="6FD42BD8" w14:textId="77777777" w:rsidR="00701625" w:rsidRPr="00693E98" w:rsidRDefault="00701625" w:rsidP="00701625">
      <w:pPr>
        <w:pStyle w:val="Heading4"/>
      </w:pPr>
      <w:r>
        <w:t xml:space="preserve">Colonization produces different species of humanity- security dilemma guarantees this produces war with planet killing weapons </w:t>
      </w:r>
    </w:p>
    <w:p w14:paraId="39A2EAF1" w14:textId="77777777" w:rsidR="00701625" w:rsidRPr="00A858B3" w:rsidRDefault="00701625" w:rsidP="00701625">
      <w:pPr>
        <w:rPr>
          <w:rStyle w:val="Style13ptBold"/>
        </w:rPr>
      </w:pPr>
      <w:r w:rsidRPr="00A858B3">
        <w:rPr>
          <w:rStyle w:val="Style13ptBold"/>
        </w:rPr>
        <w:t xml:space="preserve">Williston, PhD, 20 </w:t>
      </w:r>
    </w:p>
    <w:p w14:paraId="3A1BE190" w14:textId="77777777" w:rsidR="00701625" w:rsidRPr="00693E98" w:rsidRDefault="00701625" w:rsidP="00701625">
      <w:pPr>
        <w:rPr>
          <w:sz w:val="16"/>
        </w:rPr>
      </w:pPr>
      <w:r w:rsidRPr="00A858B3">
        <w:rPr>
          <w:sz w:val="16"/>
        </w:rPr>
        <w:t xml:space="preserve">(Byron Williston is Professor of Philosophy at Wilfrid Laurier University and a member of the Interdisciplinary Centre on Climate Change at the University of Waterloo, </w:t>
      </w:r>
      <w:hyperlink r:id="rId55" w:history="1">
        <w:r w:rsidRPr="00A858B3">
          <w:rPr>
            <w:rStyle w:val="Hyperlink"/>
            <w:sz w:val="16"/>
          </w:rPr>
          <w:t>https://bostonreview.net/articles/byron-williston-taking-space-back-space-cadets/</w:t>
        </w:r>
      </w:hyperlink>
      <w:r w:rsidRPr="00A858B3">
        <w:rPr>
          <w:sz w:val="16"/>
        </w:rPr>
        <w:t>, 5-26)</w:t>
      </w:r>
    </w:p>
    <w:p w14:paraId="5AA92C20" w14:textId="77777777" w:rsidR="00701625" w:rsidRPr="00693E98" w:rsidRDefault="00701625" w:rsidP="00701625">
      <w:pPr>
        <w:rPr>
          <w:rStyle w:val="StyleUnderline"/>
        </w:rPr>
      </w:pPr>
      <w:r w:rsidRPr="00693E98">
        <w:rPr>
          <w:sz w:val="16"/>
        </w:rPr>
        <w:t xml:space="preserve">To get a sense of the first attempted justification, by far the most ubiquitous of the three, return to that SpaceX promo-video. Narrated by Musk himself, </w:t>
      </w:r>
      <w:r w:rsidRPr="00693E98">
        <w:rPr>
          <w:rStyle w:val="StyleUnderline"/>
        </w:rPr>
        <w:t>the “case</w:t>
      </w:r>
      <w:r w:rsidRPr="00693E98">
        <w:rPr>
          <w:sz w:val="16"/>
        </w:rPr>
        <w:t xml:space="preserve">” </w:t>
      </w:r>
      <w:r w:rsidRPr="00693E98">
        <w:rPr>
          <w:rStyle w:val="StyleUnderline"/>
        </w:rPr>
        <w:t xml:space="preserve">for </w:t>
      </w:r>
      <w:r w:rsidRPr="00C76193">
        <w:rPr>
          <w:rStyle w:val="StyleUnderline"/>
        </w:rPr>
        <w:t>Mars</w:t>
      </w:r>
      <w:r w:rsidRPr="00693E98">
        <w:rPr>
          <w:sz w:val="16"/>
        </w:rPr>
        <w:t xml:space="preserve"> it lays out </w:t>
      </w:r>
      <w:r w:rsidRPr="00693E98">
        <w:rPr>
          <w:rStyle w:val="StyleUnderline"/>
        </w:rPr>
        <w:t>has been invoked by space expansionists since humans began fantasizing</w:t>
      </w:r>
      <w:r w:rsidRPr="00693E98">
        <w:rPr>
          <w:sz w:val="16"/>
        </w:rPr>
        <w:t xml:space="preserve"> about occupying other celestial bodies—asteroids, moons, and planets—and building rockets powerful enough to take us to them. The simple idea is that </w:t>
      </w:r>
      <w:r w:rsidRPr="00C76193">
        <w:rPr>
          <w:rStyle w:val="StyleUnderline"/>
          <w:highlight w:val="green"/>
        </w:rPr>
        <w:t>expansion is the next step in evolution</w:t>
      </w:r>
      <w:r w:rsidRPr="00693E98">
        <w:rPr>
          <w:sz w:val="16"/>
        </w:rPr>
        <w:t xml:space="preserve"> and that we ought to push it forward. Life has evolved from single-celled organisms, has migrated from the oceans onto land, has exploded into myriad forms of multi-celled organisms, and has somehow produced consciousness. The next step, Musk says, is surely to make life “multiplanetary.” </w:t>
      </w:r>
      <w:r w:rsidRPr="00693E98">
        <w:rPr>
          <w:rStyle w:val="StyleUnderline"/>
        </w:rPr>
        <w:t xml:space="preserve">With characteristic inarticulacy he summarizes the argument this way: “if something is </w:t>
      </w:r>
      <w:r w:rsidRPr="00C76193">
        <w:rPr>
          <w:rStyle w:val="StyleUnderline"/>
          <w:highlight w:val="green"/>
        </w:rPr>
        <w:t>important enough to fit on the scale of evolution</w:t>
      </w:r>
      <w:r w:rsidRPr="00693E98">
        <w:rPr>
          <w:rStyle w:val="StyleUnderline"/>
        </w:rPr>
        <w:t xml:space="preserve">, then it’s important.” It’s not obvious whether that’s a tautology or a non sequitur, but in either case </w:t>
      </w:r>
      <w:r w:rsidRPr="00C76193">
        <w:rPr>
          <w:rStyle w:val="StyleUnderline"/>
          <w:highlight w:val="green"/>
        </w:rPr>
        <w:t xml:space="preserve">it is </w:t>
      </w:r>
      <w:r w:rsidRPr="00C76193">
        <w:rPr>
          <w:rStyle w:val="Emphasis"/>
          <w:highlight w:val="green"/>
        </w:rPr>
        <w:t xml:space="preserve">breathtakingly </w:t>
      </w:r>
      <w:r w:rsidRPr="00C76193">
        <w:rPr>
          <w:rStyle w:val="Emphasis"/>
          <w:highlight w:val="green"/>
        </w:rPr>
        <w:lastRenderedPageBreak/>
        <w:t>facile</w:t>
      </w:r>
      <w:r w:rsidRPr="00693E98">
        <w:rPr>
          <w:rStyle w:val="Emphasis"/>
        </w:rPr>
        <w:t>.</w:t>
      </w:r>
      <w:r w:rsidRPr="00693E98">
        <w:rPr>
          <w:sz w:val="16"/>
        </w:rPr>
        <w:t xml:space="preserve"> You get the impression that </w:t>
      </w:r>
      <w:r w:rsidRPr="00693E98">
        <w:rPr>
          <w:rStyle w:val="StyleUnderline"/>
        </w:rPr>
        <w:t xml:space="preserve">the </w:t>
      </w:r>
      <w:r w:rsidRPr="00C76193">
        <w:rPr>
          <w:rStyle w:val="StyleUnderline"/>
          <w:highlight w:val="green"/>
        </w:rPr>
        <w:t>appeal to evolution is semi-intellectual cover</w:t>
      </w:r>
      <w:r w:rsidRPr="00693E98">
        <w:rPr>
          <w:rStyle w:val="StyleUnderline"/>
        </w:rPr>
        <w:t xml:space="preserve"> for Musk’s sense of wonder at his own chutzpah</w:t>
      </w:r>
      <w:r w:rsidRPr="00693E98">
        <w:rPr>
          <w:sz w:val="16"/>
        </w:rPr>
        <w:t xml:space="preserve">. </w:t>
      </w:r>
      <w:r w:rsidRPr="00693E98">
        <w:rPr>
          <w:rStyle w:val="StyleUnderline"/>
        </w:rPr>
        <w:t xml:space="preserve">This feeling that they are doing something so big that it </w:t>
      </w:r>
      <w:r w:rsidRPr="00C76193">
        <w:rPr>
          <w:rStyle w:val="StyleUnderline"/>
          <w:highlight w:val="green"/>
        </w:rPr>
        <w:t>defies all attempts at rational comprehension</w:t>
      </w:r>
      <w:r w:rsidRPr="00693E98">
        <w:rPr>
          <w:rStyle w:val="StyleUnderline"/>
        </w:rPr>
        <w:t xml:space="preserve"> shows up frequently among </w:t>
      </w:r>
      <w:r w:rsidRPr="00693E98">
        <w:rPr>
          <w:rStyle w:val="Emphasis"/>
        </w:rPr>
        <w:t>technology’s high priests</w:t>
      </w:r>
      <w:r w:rsidRPr="00693E98">
        <w:rPr>
          <w:sz w:val="16"/>
        </w:rPr>
        <w:t xml:space="preserve">. To take just one example, neurosurgeon and entrepreneur Eric </w:t>
      </w:r>
      <w:proofErr w:type="spellStart"/>
      <w:r w:rsidRPr="00693E98">
        <w:rPr>
          <w:sz w:val="16"/>
        </w:rPr>
        <w:t>Leuthard</w:t>
      </w:r>
      <w:proofErr w:type="spellEnd"/>
      <w:r w:rsidRPr="00693E98">
        <w:rPr>
          <w:sz w:val="16"/>
        </w:rPr>
        <w:t xml:space="preserve"> launched a </w:t>
      </w:r>
      <w:proofErr w:type="spellStart"/>
      <w:r w:rsidRPr="00693E98">
        <w:rPr>
          <w:sz w:val="16"/>
        </w:rPr>
        <w:t>neuroprosthetic</w:t>
      </w:r>
      <w:proofErr w:type="spellEnd"/>
      <w:r w:rsidRPr="00693E98">
        <w:rPr>
          <w:sz w:val="16"/>
        </w:rPr>
        <w:t xml:space="preserve"> startup some years ago, with the aim of connecting the brain in various ways to a digitized environment. Why? “Maybe for no other reason than I think it’s amazingly cool.” Musk’s comment is no deeper than this, but </w:t>
      </w:r>
      <w:r w:rsidRPr="00693E98">
        <w:rPr>
          <w:rStyle w:val="StyleUnderline"/>
        </w:rPr>
        <w:t xml:space="preserve">there is </w:t>
      </w:r>
      <w:r w:rsidRPr="00C76193">
        <w:rPr>
          <w:rStyle w:val="StyleUnderline"/>
          <w:highlight w:val="green"/>
        </w:rPr>
        <w:t>something uniquely problematic</w:t>
      </w:r>
      <w:r w:rsidRPr="00693E98">
        <w:rPr>
          <w:rStyle w:val="StyleUnderline"/>
        </w:rPr>
        <w:t xml:space="preserve"> about all the talk of evolution</w:t>
      </w:r>
      <w:r w:rsidRPr="00693E98">
        <w:rPr>
          <w:sz w:val="16"/>
        </w:rPr>
        <w:t xml:space="preserve">. For </w:t>
      </w:r>
      <w:proofErr w:type="spellStart"/>
      <w:r w:rsidRPr="00693E98">
        <w:rPr>
          <w:sz w:val="16"/>
        </w:rPr>
        <w:t>Deudney</w:t>
      </w:r>
      <w:proofErr w:type="spellEnd"/>
      <w:r w:rsidRPr="00693E98">
        <w:rPr>
          <w:sz w:val="16"/>
        </w:rPr>
        <w:t xml:space="preserve"> </w:t>
      </w:r>
      <w:r w:rsidRPr="00693E98">
        <w:rPr>
          <w:rStyle w:val="StyleUnderline"/>
        </w:rPr>
        <w:t>it</w:t>
      </w:r>
      <w:r w:rsidRPr="00693E98">
        <w:rPr>
          <w:sz w:val="16"/>
        </w:rPr>
        <w:t xml:space="preserve"> </w:t>
      </w:r>
      <w:r w:rsidRPr="00693E98">
        <w:rPr>
          <w:rStyle w:val="StyleUnderline"/>
        </w:rPr>
        <w:t>represents the typical space expansionist “</w:t>
      </w:r>
      <w:r w:rsidRPr="00C76193">
        <w:rPr>
          <w:rStyle w:val="StyleUnderline"/>
          <w:highlight w:val="green"/>
        </w:rPr>
        <w:t xml:space="preserve">fusion of technological </w:t>
      </w:r>
      <w:proofErr w:type="spellStart"/>
      <w:r w:rsidRPr="00C76193">
        <w:rPr>
          <w:rStyle w:val="StyleUnderline"/>
          <w:highlight w:val="green"/>
        </w:rPr>
        <w:t>Prometheanism</w:t>
      </w:r>
      <w:proofErr w:type="spellEnd"/>
      <w:r w:rsidRPr="00C76193">
        <w:rPr>
          <w:rStyle w:val="StyleUnderline"/>
          <w:highlight w:val="green"/>
        </w:rPr>
        <w:t xml:space="preserve"> with large-scope narratives of the tendencies and trajectories of life,”</w:t>
      </w:r>
      <w:r w:rsidRPr="00693E98">
        <w:rPr>
          <w:rStyle w:val="StyleUnderline"/>
        </w:rPr>
        <w:t xml:space="preserve"> and is thus “fundamentally troubled.”</w:t>
      </w:r>
      <w:r>
        <w:rPr>
          <w:rStyle w:val="StyleUnderline"/>
        </w:rPr>
        <w:t xml:space="preserve"> </w:t>
      </w:r>
      <w:r w:rsidRPr="00693E98">
        <w:rPr>
          <w:sz w:val="16"/>
        </w:rPr>
        <w:t xml:space="preserve">On Earth, speciation can occur when spatially expanding populations become geographically isolated from one another (the unique diversity of species on the Galapagos Islands is the paradigm example of this phenomenon). Because of the vast distances between </w:t>
      </w:r>
      <w:proofErr w:type="gramStart"/>
      <w:r w:rsidRPr="00693E98">
        <w:rPr>
          <w:sz w:val="16"/>
        </w:rPr>
        <w:t>planets</w:t>
      </w:r>
      <w:proofErr w:type="gramEnd"/>
      <w:r w:rsidRPr="00693E98">
        <w:rPr>
          <w:sz w:val="16"/>
        </w:rPr>
        <w:t xml:space="preserve"> it is likely that similar fragmentation would eventually occur in outer space. Along with the interplanetary spread of cyborgs and artificial intelligences, the result, centuries after a viable Mars colony </w:t>
      </w:r>
      <w:proofErr w:type="gramStart"/>
      <w:r w:rsidRPr="00693E98">
        <w:rPr>
          <w:sz w:val="16"/>
        </w:rPr>
        <w:t>is</w:t>
      </w:r>
      <w:proofErr w:type="gramEnd"/>
      <w:r w:rsidRPr="00693E98">
        <w:rPr>
          <w:sz w:val="16"/>
        </w:rPr>
        <w:t xml:space="preserve"> established, will probably be a plethora of intelligent species, all of which will have evolved to fit their distinctive ecological constraints—an archipelago of politically distinct worlds. The idea is common in sci-fi, from Verner </w:t>
      </w:r>
      <w:proofErr w:type="spellStart"/>
      <w:r w:rsidRPr="00693E98">
        <w:rPr>
          <w:sz w:val="16"/>
        </w:rPr>
        <w:t>Vinge’s</w:t>
      </w:r>
      <w:proofErr w:type="spellEnd"/>
      <w:r w:rsidRPr="00693E98">
        <w:rPr>
          <w:sz w:val="16"/>
        </w:rPr>
        <w:t xml:space="preserve"> 1993 A Fire Upon the Deep to Mark Fergus and Hawk </w:t>
      </w:r>
      <w:proofErr w:type="spellStart"/>
      <w:r w:rsidRPr="00693E98">
        <w:rPr>
          <w:sz w:val="16"/>
        </w:rPr>
        <w:t>Otsby’s</w:t>
      </w:r>
      <w:proofErr w:type="spellEnd"/>
      <w:r w:rsidRPr="00693E98">
        <w:rPr>
          <w:sz w:val="16"/>
        </w:rPr>
        <w:t xml:space="preserve"> </w:t>
      </w:r>
      <w:proofErr w:type="gramStart"/>
      <w:r w:rsidRPr="00693E98">
        <w:rPr>
          <w:sz w:val="16"/>
        </w:rPr>
        <w:t>The</w:t>
      </w:r>
      <w:proofErr w:type="gramEnd"/>
      <w:r w:rsidRPr="00693E98">
        <w:rPr>
          <w:sz w:val="16"/>
        </w:rPr>
        <w:t xml:space="preserve"> Expanse, both Hugo Award winners. </w:t>
      </w:r>
      <w:r w:rsidRPr="00C76193">
        <w:rPr>
          <w:rStyle w:val="StyleUnderline"/>
          <w:highlight w:val="green"/>
        </w:rPr>
        <w:t>Multi-world pluralism</w:t>
      </w:r>
      <w:r w:rsidRPr="00693E98">
        <w:rPr>
          <w:rStyle w:val="StyleUnderline"/>
        </w:rPr>
        <w:t xml:space="preserve"> can look attractive if we assume that everyone will get along</w:t>
      </w:r>
      <w:r w:rsidRPr="00693E98">
        <w:rPr>
          <w:sz w:val="16"/>
        </w:rPr>
        <w:t xml:space="preserve">, </w:t>
      </w:r>
      <w:r w:rsidRPr="00693E98">
        <w:rPr>
          <w:rStyle w:val="StyleUnderline"/>
        </w:rPr>
        <w:t xml:space="preserve">regardless of the profound </w:t>
      </w:r>
      <w:r w:rsidRPr="00C76193">
        <w:rPr>
          <w:rStyle w:val="StyleUnderline"/>
          <w:highlight w:val="green"/>
        </w:rPr>
        <w:t>morphological, technological, and ideological differences</w:t>
      </w:r>
      <w:r w:rsidRPr="00693E98">
        <w:rPr>
          <w:rStyle w:val="StyleUnderline"/>
        </w:rPr>
        <w:t xml:space="preserve"> that </w:t>
      </w:r>
      <w:r w:rsidRPr="00C76193">
        <w:rPr>
          <w:rStyle w:val="StyleUnderline"/>
          <w:highlight w:val="green"/>
        </w:rPr>
        <w:t>are bound to grow</w:t>
      </w:r>
      <w:r w:rsidRPr="00693E98">
        <w:rPr>
          <w:rStyle w:val="StyleUnderline"/>
        </w:rPr>
        <w:t xml:space="preserve"> up around and between these groups. Here</w:t>
      </w:r>
      <w:r w:rsidRPr="00693E98">
        <w:rPr>
          <w:sz w:val="16"/>
        </w:rPr>
        <w:t xml:space="preserve">, however, </w:t>
      </w:r>
      <w:r w:rsidRPr="00693E98">
        <w:rPr>
          <w:rStyle w:val="StyleUnderline"/>
        </w:rPr>
        <w:t xml:space="preserve">the </w:t>
      </w:r>
      <w:r w:rsidRPr="00C76193">
        <w:rPr>
          <w:rStyle w:val="StyleUnderline"/>
          <w:highlight w:val="green"/>
        </w:rPr>
        <w:t>space expansionist invocation of natural selection bites back</w:t>
      </w:r>
      <w:r w:rsidRPr="00693E98">
        <w:rPr>
          <w:sz w:val="16"/>
        </w:rPr>
        <w:t xml:space="preserve">. </w:t>
      </w:r>
      <w:r w:rsidRPr="00693E98">
        <w:rPr>
          <w:rStyle w:val="StyleUnderline"/>
        </w:rPr>
        <w:t>Radiating and diversifying species notoriously compete with one another for available space and its resources or, in the case of intelligent species, just for glory and prestige.</w:t>
      </w:r>
      <w:r w:rsidRPr="00693E98">
        <w:rPr>
          <w:sz w:val="16"/>
        </w:rPr>
        <w:t xml:space="preserve"> </w:t>
      </w:r>
      <w:r w:rsidRPr="00693E98">
        <w:rPr>
          <w:rStyle w:val="StyleUnderline"/>
        </w:rPr>
        <w:t>This is all familiar enough from the history of life on Earth</w:t>
      </w:r>
      <w:r w:rsidRPr="00693E98">
        <w:rPr>
          <w:sz w:val="16"/>
        </w:rPr>
        <w:t xml:space="preserve">, as is the mostly sorry result of the human interaction with other species as well as earlier human groups. </w:t>
      </w:r>
      <w:r w:rsidRPr="00693E98">
        <w:rPr>
          <w:rStyle w:val="StyleUnderline"/>
        </w:rPr>
        <w:t>We exterminated the Neanderthals</w:t>
      </w:r>
      <w:r w:rsidRPr="00693E98">
        <w:rPr>
          <w:sz w:val="16"/>
        </w:rPr>
        <w:t xml:space="preserve"> (after breeding with them for a while) </w:t>
      </w:r>
      <w:r w:rsidRPr="00693E98">
        <w:rPr>
          <w:rStyle w:val="StyleUnderline"/>
        </w:rPr>
        <w:t>and are</w:t>
      </w:r>
      <w:r w:rsidRPr="00693E98">
        <w:rPr>
          <w:sz w:val="16"/>
        </w:rPr>
        <w:t xml:space="preserve">, according to the United Nations, </w:t>
      </w:r>
      <w:r w:rsidRPr="00693E98">
        <w:rPr>
          <w:rStyle w:val="StyleUnderline"/>
        </w:rPr>
        <w:t>currently in the process of eviscerating the non-human biosphere.</w:t>
      </w:r>
      <w:r>
        <w:rPr>
          <w:rStyle w:val="StyleUnderline"/>
        </w:rPr>
        <w:t xml:space="preserve"> </w:t>
      </w:r>
      <w:r w:rsidRPr="00693E98">
        <w:rPr>
          <w:rStyle w:val="Emphasis"/>
        </w:rPr>
        <w:t xml:space="preserve">Doesn’t it seem likely that </w:t>
      </w:r>
      <w:r w:rsidRPr="00C76193">
        <w:rPr>
          <w:rStyle w:val="Emphasis"/>
          <w:highlight w:val="green"/>
        </w:rPr>
        <w:t>our deep-space descendants will inherit</w:t>
      </w:r>
      <w:r w:rsidRPr="00693E98">
        <w:rPr>
          <w:rStyle w:val="Emphasis"/>
        </w:rPr>
        <w:t xml:space="preserve"> these </w:t>
      </w:r>
      <w:r w:rsidRPr="00C76193">
        <w:rPr>
          <w:rStyle w:val="Emphasis"/>
          <w:highlight w:val="green"/>
        </w:rPr>
        <w:t>destructive tendencies</w:t>
      </w:r>
      <w:r w:rsidRPr="00693E98">
        <w:rPr>
          <w:rStyle w:val="Emphasis"/>
        </w:rPr>
        <w:t xml:space="preserve"> and </w:t>
      </w:r>
      <w:r w:rsidRPr="00C76193">
        <w:rPr>
          <w:rStyle w:val="Emphasis"/>
          <w:highlight w:val="green"/>
        </w:rPr>
        <w:t>turn them on each other</w:t>
      </w:r>
      <w:r w:rsidRPr="00693E98">
        <w:rPr>
          <w:sz w:val="16"/>
        </w:rPr>
        <w:t>? A</w:t>
      </w:r>
      <w:r w:rsidRPr="00693E98">
        <w:rPr>
          <w:rStyle w:val="StyleUnderline"/>
        </w:rPr>
        <w:t xml:space="preserve"> space archipelago will be composed of </w:t>
      </w:r>
      <w:r w:rsidRPr="00C76193">
        <w:rPr>
          <w:rStyle w:val="StyleUnderline"/>
          <w:highlight w:val="green"/>
        </w:rPr>
        <w:t>mutually suspicious and competitive groups</w:t>
      </w:r>
      <w:r w:rsidRPr="00693E98">
        <w:rPr>
          <w:sz w:val="16"/>
        </w:rPr>
        <w:t xml:space="preserve">, millions of them eventually. But </w:t>
      </w:r>
      <w:r w:rsidRPr="00693E98">
        <w:rPr>
          <w:rStyle w:val="StyleUnderline"/>
        </w:rPr>
        <w:t>the bonds of sameness that can foster respectful recognition or mutual forbearance will surely diminish with increased interplanetary spatial dispersion and the ordinary workings of evolution</w:t>
      </w:r>
      <w:r w:rsidRPr="00693E98">
        <w:rPr>
          <w:sz w:val="16"/>
        </w:rPr>
        <w:t xml:space="preserve">. Not that we should expect a space-based Hobbesian war of all against all. There will doubtless be a good deal of room for interspecies and interworld diplomacy in this scenario. However, </w:t>
      </w:r>
      <w:r w:rsidRPr="00693E98">
        <w:rPr>
          <w:rStyle w:val="StyleUnderline"/>
        </w:rPr>
        <w:t>in the absence of a pacific trans-planetary government</w:t>
      </w:r>
      <w:r w:rsidRPr="00693E98">
        <w:rPr>
          <w:sz w:val="16"/>
        </w:rPr>
        <w:t>—and given our inability to create a single world government here, the chances of that seem slim—</w:t>
      </w:r>
      <w:r w:rsidRPr="00693E98">
        <w:rPr>
          <w:rStyle w:val="StyleUnderline"/>
        </w:rPr>
        <w:t>opportunities for plunder and general mayhem will likely abound</w:t>
      </w:r>
      <w:r w:rsidRPr="00693E98">
        <w:rPr>
          <w:sz w:val="16"/>
        </w:rPr>
        <w:t xml:space="preserve">. </w:t>
      </w:r>
      <w:r w:rsidRPr="00693E98">
        <w:rPr>
          <w:rStyle w:val="Emphasis"/>
        </w:rPr>
        <w:t xml:space="preserve">The </w:t>
      </w:r>
      <w:r w:rsidRPr="00C76193">
        <w:rPr>
          <w:rStyle w:val="Emphasis"/>
          <w:highlight w:val="green"/>
        </w:rPr>
        <w:t>temptation to cast the interplanetary Other as subhuman will be pronounced</w:t>
      </w:r>
      <w:r w:rsidRPr="00693E98">
        <w:rPr>
          <w:sz w:val="16"/>
        </w:rPr>
        <w:t xml:space="preserve">. Remember that the intelligent aliens in Starship Troopers are “bugs,” and in Battlestar Galactica they are “toasters.” Even in our fiction, it seems, we have a difficult time imagining what peaceful co-existence among wildly disparate beings might look like. </w:t>
      </w:r>
      <w:r w:rsidRPr="00693E98">
        <w:rPr>
          <w:rStyle w:val="StyleUnderline"/>
        </w:rPr>
        <w:t xml:space="preserve">Because of this, all </w:t>
      </w:r>
      <w:r w:rsidRPr="00C76193">
        <w:rPr>
          <w:rStyle w:val="StyleUnderline"/>
          <w:highlight w:val="green"/>
        </w:rPr>
        <w:t>minimally viable colonies will have compelling reasons</w:t>
      </w:r>
      <w:r w:rsidRPr="00693E98">
        <w:rPr>
          <w:rStyle w:val="StyleUnderline"/>
        </w:rPr>
        <w:t xml:space="preserve"> of state </w:t>
      </w:r>
      <w:r w:rsidRPr="00C76193">
        <w:rPr>
          <w:rStyle w:val="StyleUnderline"/>
          <w:highlight w:val="green"/>
        </w:rPr>
        <w:t>to stockpile</w:t>
      </w:r>
      <w:r w:rsidRPr="00693E98">
        <w:rPr>
          <w:rStyle w:val="StyleUnderline"/>
        </w:rPr>
        <w:t xml:space="preserve"> awesome </w:t>
      </w:r>
      <w:r w:rsidRPr="00C76193">
        <w:rPr>
          <w:rStyle w:val="StyleUnderline"/>
          <w:highlight w:val="green"/>
        </w:rPr>
        <w:t>w</w:t>
      </w:r>
      <w:r w:rsidRPr="00693E98">
        <w:rPr>
          <w:rStyle w:val="StyleUnderline"/>
        </w:rPr>
        <w:t xml:space="preserve">eapons of </w:t>
      </w:r>
      <w:r w:rsidRPr="00C76193">
        <w:rPr>
          <w:rStyle w:val="StyleUnderline"/>
          <w:highlight w:val="green"/>
        </w:rPr>
        <w:t>m</w:t>
      </w:r>
      <w:r w:rsidRPr="00693E98">
        <w:rPr>
          <w:rStyle w:val="StyleUnderline"/>
        </w:rPr>
        <w:t xml:space="preserve">ass </w:t>
      </w:r>
      <w:r w:rsidRPr="00C76193">
        <w:rPr>
          <w:rStyle w:val="StyleUnderline"/>
          <w:highlight w:val="green"/>
        </w:rPr>
        <w:t>d</w:t>
      </w:r>
      <w:r w:rsidRPr="00C76193">
        <w:rPr>
          <w:rStyle w:val="StyleUnderline"/>
        </w:rPr>
        <w:t>e</w:t>
      </w:r>
      <w:r w:rsidRPr="00693E98">
        <w:rPr>
          <w:rStyle w:val="StyleUnderline"/>
        </w:rPr>
        <w:t xml:space="preserve">struction: not only hydrogen bombs, but more importantly the ability to </w:t>
      </w:r>
      <w:r w:rsidRPr="00C76193">
        <w:rPr>
          <w:rStyle w:val="Emphasis"/>
          <w:highlight w:val="green"/>
        </w:rPr>
        <w:t>convert asteroids into planetoid bombs</w:t>
      </w:r>
      <w:r w:rsidRPr="00693E98">
        <w:rPr>
          <w:rStyle w:val="Emphasis"/>
        </w:rPr>
        <w:t>.</w:t>
      </w:r>
      <w:r w:rsidRPr="00693E98">
        <w:rPr>
          <w:sz w:val="16"/>
        </w:rPr>
        <w:t xml:space="preserve"> Somehow </w:t>
      </w:r>
      <w:r w:rsidRPr="00693E98">
        <w:rPr>
          <w:rStyle w:val="StyleUnderline"/>
        </w:rPr>
        <w:t>this possibility</w:t>
      </w:r>
      <w:r w:rsidRPr="00693E98">
        <w:rPr>
          <w:sz w:val="16"/>
        </w:rPr>
        <w:t>—</w:t>
      </w:r>
      <w:r w:rsidRPr="0090794C">
        <w:rPr>
          <w:rStyle w:val="Emphasis"/>
        </w:rPr>
        <w:t xml:space="preserve">potentially </w:t>
      </w:r>
      <w:r w:rsidRPr="00C76193">
        <w:rPr>
          <w:rStyle w:val="Emphasis"/>
          <w:highlight w:val="green"/>
        </w:rPr>
        <w:t xml:space="preserve">genocidal or </w:t>
      </w:r>
      <w:proofErr w:type="spellStart"/>
      <w:r w:rsidRPr="00C76193">
        <w:rPr>
          <w:rStyle w:val="Emphasis"/>
          <w:highlight w:val="green"/>
        </w:rPr>
        <w:t>xenocidal</w:t>
      </w:r>
      <w:proofErr w:type="spellEnd"/>
      <w:r w:rsidRPr="00C76193">
        <w:rPr>
          <w:rStyle w:val="Emphasis"/>
          <w:highlight w:val="green"/>
        </w:rPr>
        <w:t xml:space="preserve"> wars of worlds</w:t>
      </w:r>
      <w:r w:rsidRPr="00693E98">
        <w:rPr>
          <w:sz w:val="16"/>
        </w:rPr>
        <w:t>—</w:t>
      </w:r>
      <w:r w:rsidRPr="00693E98">
        <w:rPr>
          <w:rStyle w:val="StyleUnderline"/>
        </w:rPr>
        <w:t>seems not to matter much to space expansionists, even though it’s standard fare in the well of sci-fi from which many of them have drunk so deeply.</w:t>
      </w:r>
    </w:p>
    <w:p w14:paraId="270EA729" w14:textId="77777777" w:rsidR="00701625" w:rsidRPr="0051604C" w:rsidRDefault="00701625" w:rsidP="00701625">
      <w:pPr>
        <w:keepNext/>
        <w:keepLines/>
        <w:spacing w:before="40" w:after="0"/>
        <w:outlineLvl w:val="3"/>
        <w:rPr>
          <w:rFonts w:eastAsia="MS Gothic" w:cs="Times New Roman"/>
          <w:b/>
          <w:iCs/>
          <w:sz w:val="26"/>
        </w:rPr>
      </w:pPr>
      <w:r>
        <w:rPr>
          <w:rFonts w:eastAsia="MS Gothic" w:cs="Times New Roman"/>
          <w:b/>
          <w:iCs/>
          <w:sz w:val="26"/>
        </w:rPr>
        <w:t>Colonization</w:t>
      </w:r>
      <w:r w:rsidRPr="0051604C">
        <w:rPr>
          <w:rFonts w:eastAsia="MS Gothic" w:cs="Times New Roman"/>
          <w:b/>
          <w:iCs/>
          <w:sz w:val="26"/>
        </w:rPr>
        <w:t xml:space="preserve"> is disastrous – causes interplanetary war and environmental collapse on earth</w:t>
      </w:r>
    </w:p>
    <w:p w14:paraId="782F9A12" w14:textId="77777777" w:rsidR="00701625" w:rsidRPr="0051604C" w:rsidRDefault="00701625" w:rsidP="00701625">
      <w:pPr>
        <w:rPr>
          <w:rFonts w:eastAsia="Cambria"/>
          <w:b/>
          <w:bCs/>
          <w:sz w:val="26"/>
        </w:rPr>
      </w:pPr>
      <w:r w:rsidRPr="0051604C">
        <w:rPr>
          <w:rFonts w:eastAsia="Cambria"/>
          <w:b/>
          <w:bCs/>
          <w:sz w:val="26"/>
        </w:rPr>
        <w:t xml:space="preserve">Morton, PhD, 18 </w:t>
      </w:r>
    </w:p>
    <w:p w14:paraId="55369DFF" w14:textId="77777777" w:rsidR="00701625" w:rsidRPr="0051604C" w:rsidRDefault="00701625" w:rsidP="00701625">
      <w:pPr>
        <w:rPr>
          <w:rFonts w:eastAsia="Cambria"/>
          <w:sz w:val="16"/>
        </w:rPr>
      </w:pPr>
      <w:r w:rsidRPr="0051604C">
        <w:rPr>
          <w:rFonts w:eastAsia="Cambria"/>
          <w:sz w:val="16"/>
        </w:rPr>
        <w:t xml:space="preserve">(Adam Morton is a retired philosopher attached to the University of British Columbia </w:t>
      </w:r>
      <w:hyperlink r:id="rId56" w:history="1">
        <w:r w:rsidRPr="0051604C">
          <w:rPr>
            <w:rFonts w:eastAsia="Cambria"/>
            <w:sz w:val="16"/>
          </w:rPr>
          <w:t>https://www.newsweek.com/colonizing-other-planets-could-trigger-war-earth-and-ecological-disaster-1226630</w:t>
        </w:r>
      </w:hyperlink>
      <w:r w:rsidRPr="0051604C">
        <w:rPr>
          <w:rFonts w:eastAsia="Cambria"/>
          <w:sz w:val="16"/>
        </w:rPr>
        <w:t xml:space="preserve">, 11-22) </w:t>
      </w:r>
    </w:p>
    <w:p w14:paraId="2B582A69" w14:textId="77777777" w:rsidR="00701625" w:rsidRPr="0051604C" w:rsidRDefault="00701625" w:rsidP="00701625">
      <w:pPr>
        <w:rPr>
          <w:rFonts w:eastAsia="Cambria"/>
        </w:rPr>
      </w:pPr>
      <w:r w:rsidRPr="0051604C">
        <w:rPr>
          <w:rFonts w:eastAsia="Cambria"/>
          <w:sz w:val="16"/>
        </w:rPr>
        <w:lastRenderedPageBreak/>
        <w:t xml:space="preserve">Plans for the exploration and even colonization of other planets </w:t>
      </w:r>
      <w:proofErr w:type="gramStart"/>
      <w:r w:rsidRPr="0051604C">
        <w:rPr>
          <w:rFonts w:eastAsia="Cambria"/>
          <w:sz w:val="16"/>
        </w:rPr>
        <w:t>are</w:t>
      </w:r>
      <w:proofErr w:type="gramEnd"/>
      <w:r w:rsidRPr="0051604C">
        <w:rPr>
          <w:rFonts w:eastAsia="Cambria"/>
          <w:sz w:val="16"/>
        </w:rPr>
        <w:t xml:space="preserve"> very much in the air, and </w:t>
      </w:r>
      <w:r w:rsidRPr="0051604C">
        <w:rPr>
          <w:rFonts w:eastAsia="Cambria"/>
          <w:highlight w:val="green"/>
          <w:u w:val="single"/>
        </w:rPr>
        <w:t>getting to Mars</w:t>
      </w:r>
      <w:r w:rsidRPr="0051604C">
        <w:rPr>
          <w:rFonts w:eastAsia="Cambria"/>
          <w:sz w:val="16"/>
        </w:rPr>
        <w:t xml:space="preserve"> in particular </w:t>
      </w:r>
      <w:r w:rsidRPr="0051604C">
        <w:rPr>
          <w:rFonts w:eastAsia="Cambria"/>
          <w:b/>
          <w:iCs/>
          <w:u w:val="single"/>
        </w:rPr>
        <w:t xml:space="preserve">has become </w:t>
      </w:r>
      <w:r w:rsidRPr="0051604C">
        <w:rPr>
          <w:rFonts w:eastAsia="Cambria"/>
          <w:b/>
          <w:iCs/>
          <w:highlight w:val="green"/>
          <w:u w:val="single"/>
        </w:rPr>
        <w:t>a billionaire's hobby</w:t>
      </w:r>
      <w:r w:rsidRPr="0051604C">
        <w:rPr>
          <w:rFonts w:eastAsia="Cambria"/>
          <w:sz w:val="16"/>
        </w:rPr>
        <w:t xml:space="preserve"> lately. Elon Musk would like to establish a human colony on Mars in a matter of decades. (For the foreseeable future—a century, I would venture—Mars will be the only real possibility.) </w:t>
      </w:r>
      <w:r w:rsidRPr="0051604C">
        <w:rPr>
          <w:rFonts w:eastAsia="Cambria"/>
          <w:u w:val="single"/>
        </w:rPr>
        <w:t xml:space="preserve">But planetary </w:t>
      </w:r>
      <w:r w:rsidRPr="0051604C">
        <w:rPr>
          <w:rFonts w:eastAsia="Cambria"/>
          <w:highlight w:val="green"/>
          <w:u w:val="single"/>
        </w:rPr>
        <w:t>colonies may be</w:t>
      </w:r>
      <w:r w:rsidRPr="0051604C">
        <w:rPr>
          <w:rFonts w:eastAsia="Cambria"/>
          <w:sz w:val="16"/>
        </w:rPr>
        <w:t xml:space="preserve"> a bad idea, even </w:t>
      </w:r>
      <w:r w:rsidRPr="0051604C">
        <w:rPr>
          <w:rFonts w:eastAsia="Cambria"/>
          <w:b/>
          <w:iCs/>
          <w:u w:val="single"/>
        </w:rPr>
        <w:t xml:space="preserve">a </w:t>
      </w:r>
      <w:r w:rsidRPr="0051604C">
        <w:rPr>
          <w:rFonts w:eastAsia="Cambria"/>
          <w:b/>
          <w:iCs/>
          <w:highlight w:val="green"/>
          <w:u w:val="single"/>
        </w:rPr>
        <w:t>disastrous</w:t>
      </w:r>
      <w:r w:rsidRPr="0051604C">
        <w:rPr>
          <w:rFonts w:eastAsia="Cambria"/>
          <w:b/>
          <w:iCs/>
          <w:u w:val="single"/>
        </w:rPr>
        <w:t xml:space="preserve"> idea</w:t>
      </w:r>
      <w:r w:rsidRPr="0051604C">
        <w:rPr>
          <w:rFonts w:eastAsia="Cambria"/>
          <w:sz w:val="16"/>
        </w:rPr>
        <w:t xml:space="preserve">. So, it is important to see the arguments against them, as well as their appeal. I begin with a reason that is sometimes made central to proposals for colonies—the idea that we should achieve them as soon as it is feasible. It is a call for escape from imminent danger. The idea is that </w:t>
      </w:r>
      <w:r w:rsidRPr="0051604C">
        <w:rPr>
          <w:rFonts w:eastAsia="Cambria"/>
          <w:u w:val="single"/>
        </w:rPr>
        <w:t>nuclear war, ecological catastrophe</w:t>
      </w:r>
      <w:r w:rsidRPr="0051604C">
        <w:rPr>
          <w:rFonts w:eastAsia="Cambria"/>
          <w:sz w:val="16"/>
        </w:rPr>
        <w:t xml:space="preserve">, or the rise of artificially intelligent </w:t>
      </w:r>
      <w:r w:rsidRPr="0051604C">
        <w:rPr>
          <w:rFonts w:eastAsia="Cambria"/>
          <w:u w:val="single"/>
        </w:rPr>
        <w:t>robots, will wipe out humans</w:t>
      </w:r>
      <w:r w:rsidRPr="0051604C">
        <w:rPr>
          <w:rFonts w:eastAsia="Cambria"/>
          <w:sz w:val="16"/>
        </w:rPr>
        <w:t xml:space="preserve"> on Earth. </w:t>
      </w:r>
      <w:r w:rsidRPr="0051604C">
        <w:rPr>
          <w:rFonts w:eastAsia="Cambria"/>
          <w:u w:val="single"/>
        </w:rPr>
        <w:t>But a colony</w:t>
      </w:r>
      <w:r w:rsidRPr="0051604C">
        <w:rPr>
          <w:rFonts w:eastAsia="Cambria"/>
          <w:sz w:val="16"/>
        </w:rPr>
        <w:t xml:space="preserve"> far away </w:t>
      </w:r>
      <w:r w:rsidRPr="0051604C">
        <w:rPr>
          <w:rFonts w:eastAsia="Cambria"/>
          <w:u w:val="single"/>
        </w:rPr>
        <w:t>might survive</w:t>
      </w:r>
      <w:r w:rsidRPr="0051604C">
        <w:rPr>
          <w:rFonts w:eastAsia="Cambria"/>
          <w:sz w:val="16"/>
        </w:rPr>
        <w:t xml:space="preserve">, so that the species continues. Stephen Hawking is among those who have argued, or usually just pronounced, for versions of this (and if you want scientific authority, it is hard to do better). But </w:t>
      </w:r>
      <w:r w:rsidRPr="0051604C">
        <w:rPr>
          <w:rFonts w:eastAsia="Cambria"/>
          <w:b/>
          <w:iCs/>
          <w:highlight w:val="green"/>
          <w:u w:val="single"/>
        </w:rPr>
        <w:t>the idea has serious flaws</w:t>
      </w:r>
      <w:r w:rsidRPr="0051604C">
        <w:rPr>
          <w:rFonts w:eastAsia="Cambria"/>
          <w:sz w:val="16"/>
        </w:rPr>
        <w:t xml:space="preserve">. </w:t>
      </w:r>
      <w:r w:rsidRPr="0051604C">
        <w:rPr>
          <w:rFonts w:eastAsia="Cambria"/>
          <w:u w:val="single"/>
        </w:rPr>
        <w:t>It is hard to think of even a post-apocalyptic Earth that is less hospitable to any terrestrial life than Mars, let alone elsewhere in the solar system</w:t>
      </w:r>
      <w:r w:rsidRPr="0051604C">
        <w:rPr>
          <w:rFonts w:eastAsia="Cambria"/>
          <w:sz w:val="16"/>
        </w:rPr>
        <w:t xml:space="preserve">, so the challenges are enormous. But let us ignore that. Suppose that a colony had a reasonable chance of surviving, would the argument from danger justify founding it soon? I think not. </w:t>
      </w:r>
      <w:r w:rsidRPr="0051604C">
        <w:rPr>
          <w:rFonts w:eastAsia="Cambria"/>
          <w:u w:val="single"/>
        </w:rPr>
        <w:t xml:space="preserve">One danger is </w:t>
      </w:r>
      <w:r w:rsidRPr="0051604C">
        <w:rPr>
          <w:rFonts w:eastAsia="Cambria"/>
          <w:highlight w:val="green"/>
          <w:u w:val="single"/>
        </w:rPr>
        <w:t>nuclear and biological war</w:t>
      </w:r>
      <w:r w:rsidRPr="0051604C">
        <w:rPr>
          <w:rFonts w:eastAsia="Cambria"/>
          <w:sz w:val="16"/>
        </w:rPr>
        <w:t xml:space="preserve">: One nation or ethnic group fears or hates another enough to unleash bombs or viruses. In a bad scenario they succeed. Millions die, and their territory becomes uninhabitable. </w:t>
      </w:r>
      <w:r w:rsidRPr="0051604C">
        <w:rPr>
          <w:rFonts w:eastAsia="Cambria"/>
          <w:u w:val="single"/>
        </w:rPr>
        <w:t>In the worst scenario, the other side retaliates or the affliction spreads</w:t>
      </w:r>
      <w:r w:rsidRPr="0051604C">
        <w:rPr>
          <w:rFonts w:eastAsia="Cambria"/>
          <w:sz w:val="16"/>
        </w:rPr>
        <w:t xml:space="preserve"> and eventually everyone is dead. </w:t>
      </w:r>
      <w:r w:rsidRPr="0051604C">
        <w:rPr>
          <w:rFonts w:eastAsia="Cambria"/>
          <w:u w:val="single"/>
        </w:rPr>
        <w:t xml:space="preserve">But </w:t>
      </w:r>
      <w:r w:rsidRPr="0051604C">
        <w:rPr>
          <w:rFonts w:eastAsia="Cambria"/>
          <w:highlight w:val="green"/>
          <w:u w:val="single"/>
        </w:rPr>
        <w:t>people survive on Mars</w:t>
      </w:r>
      <w:r w:rsidRPr="0051604C">
        <w:rPr>
          <w:rFonts w:eastAsia="Cambria"/>
          <w:u w:val="single"/>
        </w:rPr>
        <w:t>. Which people</w:t>
      </w:r>
      <w:r w:rsidRPr="0051604C">
        <w:rPr>
          <w:rFonts w:eastAsia="Cambria"/>
          <w:sz w:val="16"/>
        </w:rPr>
        <w:t xml:space="preserve">? </w:t>
      </w:r>
      <w:r w:rsidRPr="0051604C">
        <w:rPr>
          <w:rFonts w:eastAsia="Cambria"/>
          <w:highlight w:val="green"/>
          <w:u w:val="single"/>
        </w:rPr>
        <w:t>They will include members of one group or their opponents</w:t>
      </w:r>
      <w:r w:rsidRPr="0051604C">
        <w:rPr>
          <w:rFonts w:eastAsia="Cambria"/>
          <w:u w:val="single"/>
        </w:rPr>
        <w:t xml:space="preserve">, so if the aim really is to wipe out this group </w:t>
      </w:r>
      <w:r w:rsidRPr="0051604C">
        <w:rPr>
          <w:rFonts w:eastAsia="Cambria"/>
          <w:highlight w:val="green"/>
          <w:u w:val="single"/>
        </w:rPr>
        <w:t xml:space="preserve">it will be directed at the </w:t>
      </w:r>
      <w:r w:rsidRPr="0051604C">
        <w:rPr>
          <w:rFonts w:eastAsia="Cambria"/>
          <w:b/>
          <w:iCs/>
          <w:highlight w:val="green"/>
          <w:u w:val="single"/>
        </w:rPr>
        <w:t>colonists as well</w:t>
      </w:r>
      <w:r w:rsidRPr="0051604C">
        <w:rPr>
          <w:rFonts w:eastAsia="Cambria"/>
          <w:u w:val="single"/>
        </w:rPr>
        <w:t>.</w:t>
      </w:r>
      <w:r w:rsidRPr="0051604C">
        <w:rPr>
          <w:rFonts w:eastAsia="Cambria"/>
          <w:sz w:val="16"/>
        </w:rPr>
        <w:t xml:space="preserve"> </w:t>
      </w:r>
      <w:r w:rsidRPr="0051604C">
        <w:rPr>
          <w:rFonts w:eastAsia="Cambria"/>
          <w:b/>
          <w:iCs/>
          <w:u w:val="single"/>
        </w:rPr>
        <w:t xml:space="preserve">They are hated, and they are </w:t>
      </w:r>
      <w:r w:rsidRPr="0051604C">
        <w:rPr>
          <w:rFonts w:eastAsia="Cambria"/>
          <w:b/>
          <w:iCs/>
          <w:highlight w:val="green"/>
          <w:u w:val="single"/>
        </w:rPr>
        <w:t>capable of retaliation</w:t>
      </w:r>
      <w:r w:rsidRPr="0051604C">
        <w:rPr>
          <w:rFonts w:eastAsia="Cambria"/>
          <w:sz w:val="16"/>
        </w:rPr>
        <w:t xml:space="preserve">. Bomb-bearing rockets are much simpler to make than people-bearing rockets. And someone crazy enough to push the button would be crazy enough to direct them at the hated enemy wherever they are found. So, </w:t>
      </w:r>
      <w:r w:rsidRPr="0051604C">
        <w:rPr>
          <w:rFonts w:eastAsia="Cambria"/>
          <w:u w:val="single"/>
        </w:rPr>
        <w:t xml:space="preserve">the </w:t>
      </w:r>
      <w:r w:rsidRPr="0051604C">
        <w:rPr>
          <w:rFonts w:eastAsia="Cambria"/>
          <w:highlight w:val="green"/>
          <w:u w:val="single"/>
        </w:rPr>
        <w:t>colony would not be safe</w:t>
      </w:r>
      <w:r w:rsidRPr="0051604C">
        <w:rPr>
          <w:rFonts w:eastAsia="Cambria"/>
          <w:sz w:val="16"/>
        </w:rPr>
        <w:t xml:space="preserve">. At any rate, </w:t>
      </w:r>
      <w:r w:rsidRPr="0051604C">
        <w:rPr>
          <w:rFonts w:eastAsia="Cambria"/>
          <w:u w:val="single"/>
        </w:rPr>
        <w:t xml:space="preserve">it will not </w:t>
      </w:r>
      <w:proofErr w:type="gramStart"/>
      <w:r w:rsidRPr="0051604C">
        <w:rPr>
          <w:rFonts w:eastAsia="Cambria"/>
          <w:u w:val="single"/>
        </w:rPr>
        <w:t>be not</w:t>
      </w:r>
      <w:proofErr w:type="gramEnd"/>
      <w:r w:rsidRPr="0051604C">
        <w:rPr>
          <w:rFonts w:eastAsia="Cambria"/>
          <w:u w:val="single"/>
        </w:rPr>
        <w:t xml:space="preserve"> safe enough that founding it is a better bet than making war less likely on Earth.</w:t>
      </w:r>
      <w:r w:rsidRPr="0051604C">
        <w:rPr>
          <w:rFonts w:eastAsia="Cambria"/>
          <w:sz w:val="16"/>
        </w:rPr>
        <w:t xml:space="preserve"> Worse, </w:t>
      </w:r>
      <w:r w:rsidRPr="0051604C">
        <w:rPr>
          <w:rFonts w:eastAsia="Cambria"/>
          <w:highlight w:val="green"/>
          <w:u w:val="single"/>
        </w:rPr>
        <w:t>any nation party</w:t>
      </w:r>
      <w:r w:rsidRPr="0051604C">
        <w:rPr>
          <w:rFonts w:eastAsia="Cambria"/>
          <w:u w:val="single"/>
        </w:rPr>
        <w:t xml:space="preserve"> to founding a colony </w:t>
      </w:r>
      <w:r w:rsidRPr="0051604C">
        <w:rPr>
          <w:rFonts w:eastAsia="Cambria"/>
          <w:highlight w:val="green"/>
          <w:u w:val="single"/>
        </w:rPr>
        <w:t>will arouse suspicion in its enemie</w:t>
      </w:r>
      <w:r w:rsidRPr="0051604C">
        <w:rPr>
          <w:rFonts w:eastAsia="Cambria"/>
          <w:u w:val="single"/>
        </w:rPr>
        <w:t xml:space="preserve">s that it is </w:t>
      </w:r>
      <w:r w:rsidRPr="0051604C">
        <w:rPr>
          <w:rFonts w:eastAsia="Cambria"/>
          <w:b/>
          <w:iCs/>
          <w:u w:val="single"/>
        </w:rPr>
        <w:t>scheming to start and survive a war</w:t>
      </w:r>
      <w:r w:rsidRPr="0051604C">
        <w:rPr>
          <w:rFonts w:eastAsia="Cambria"/>
          <w:u w:val="single"/>
        </w:rPr>
        <w:t xml:space="preserve">. And </w:t>
      </w:r>
      <w:r w:rsidRPr="0051604C">
        <w:rPr>
          <w:rFonts w:eastAsia="Cambria"/>
          <w:highlight w:val="green"/>
          <w:u w:val="single"/>
        </w:rPr>
        <w:t>this makes war</w:t>
      </w:r>
      <w:r w:rsidRPr="0051604C">
        <w:rPr>
          <w:rFonts w:eastAsia="Cambria"/>
          <w:u w:val="single"/>
        </w:rPr>
        <w:t xml:space="preserve"> </w:t>
      </w:r>
      <w:r w:rsidRPr="0051604C">
        <w:rPr>
          <w:rFonts w:eastAsia="Cambria"/>
          <w:b/>
          <w:iCs/>
          <w:highlight w:val="green"/>
          <w:u w:val="single"/>
        </w:rPr>
        <w:t>more</w:t>
      </w:r>
      <w:r w:rsidRPr="0051604C">
        <w:rPr>
          <w:rFonts w:eastAsia="Cambria"/>
          <w:b/>
          <w:iCs/>
          <w:u w:val="single"/>
        </w:rPr>
        <w:t xml:space="preserve"> rather than less </w:t>
      </w:r>
      <w:r w:rsidRPr="0051604C">
        <w:rPr>
          <w:rFonts w:eastAsia="Cambria"/>
          <w:b/>
          <w:iCs/>
          <w:highlight w:val="green"/>
          <w:u w:val="single"/>
        </w:rPr>
        <w:t>likely</w:t>
      </w:r>
      <w:r w:rsidRPr="0051604C">
        <w:rPr>
          <w:rFonts w:eastAsia="Cambria"/>
          <w:highlight w:val="green"/>
          <w:u w:val="single"/>
        </w:rPr>
        <w:t>. Another danger is</w:t>
      </w:r>
      <w:r w:rsidRPr="0051604C">
        <w:rPr>
          <w:rFonts w:eastAsia="Cambria"/>
          <w:sz w:val="16"/>
        </w:rPr>
        <w:t xml:space="preserve"> the rise of </w:t>
      </w:r>
      <w:r w:rsidRPr="0051604C">
        <w:rPr>
          <w:rFonts w:eastAsia="Cambria"/>
          <w:b/>
          <w:iCs/>
          <w:highlight w:val="green"/>
          <w:u w:val="single"/>
        </w:rPr>
        <w:t>smart robots</w:t>
      </w:r>
      <w:r w:rsidRPr="0051604C">
        <w:rPr>
          <w:rFonts w:eastAsia="Cambria"/>
          <w:sz w:val="16"/>
        </w:rPr>
        <w:t xml:space="preserve">. </w:t>
      </w:r>
      <w:r w:rsidRPr="0051604C">
        <w:rPr>
          <w:rFonts w:eastAsia="Cambria"/>
          <w:u w:val="single"/>
        </w:rPr>
        <w:t>But again, there is no escape in space</w:t>
      </w:r>
      <w:r w:rsidRPr="0051604C">
        <w:rPr>
          <w:rFonts w:eastAsia="Cambria"/>
          <w:sz w:val="16"/>
        </w:rPr>
        <w:t xml:space="preserve">. </w:t>
      </w:r>
      <w:r w:rsidRPr="0051604C">
        <w:rPr>
          <w:rFonts w:eastAsia="Cambria"/>
          <w:highlight w:val="green"/>
          <w:u w:val="single"/>
        </w:rPr>
        <w:t>Space travel and running a colony use</w:t>
      </w:r>
      <w:r w:rsidRPr="0051604C">
        <w:rPr>
          <w:rFonts w:eastAsia="Cambria"/>
          <w:u w:val="single"/>
        </w:rPr>
        <w:t xml:space="preserve"> as much </w:t>
      </w:r>
      <w:r w:rsidRPr="0051604C">
        <w:rPr>
          <w:rFonts w:eastAsia="Cambria"/>
          <w:highlight w:val="green"/>
          <w:u w:val="single"/>
        </w:rPr>
        <w:t>computation</w:t>
      </w:r>
      <w:r w:rsidRPr="0051604C">
        <w:rPr>
          <w:rFonts w:eastAsia="Cambria"/>
          <w:u w:val="single"/>
        </w:rPr>
        <w:t xml:space="preserve"> as they can get</w:t>
      </w:r>
      <w:r w:rsidRPr="0051604C">
        <w:rPr>
          <w:rFonts w:eastAsia="Cambria"/>
          <w:sz w:val="16"/>
        </w:rPr>
        <w:t xml:space="preserve">. This was true of the moon </w:t>
      </w:r>
      <w:proofErr w:type="gramStart"/>
      <w:r w:rsidRPr="0051604C">
        <w:rPr>
          <w:rFonts w:eastAsia="Cambria"/>
          <w:sz w:val="16"/>
        </w:rPr>
        <w:t>landings</w:t>
      </w:r>
      <w:proofErr w:type="gramEnd"/>
      <w:r w:rsidRPr="0051604C">
        <w:rPr>
          <w:rFonts w:eastAsia="Cambria"/>
          <w:sz w:val="16"/>
        </w:rPr>
        <w:t xml:space="preserve"> and it is even truer now. Human beings have an essential role in plans and design, but on the trip itself they are mostly just going along for the ride. So</w:t>
      </w:r>
      <w:r w:rsidRPr="0051604C">
        <w:rPr>
          <w:rFonts w:eastAsia="Cambria"/>
          <w:u w:val="single"/>
        </w:rPr>
        <w:t>, imagine</w:t>
      </w:r>
      <w:r w:rsidRPr="0051604C">
        <w:rPr>
          <w:rFonts w:eastAsia="Cambria"/>
          <w:sz w:val="16"/>
        </w:rPr>
        <w:t xml:space="preserve">, just for the sake of argument, that </w:t>
      </w:r>
      <w:r w:rsidRPr="0051604C">
        <w:rPr>
          <w:rFonts w:eastAsia="Cambria"/>
          <w:b/>
          <w:iCs/>
          <w:u w:val="single"/>
        </w:rPr>
        <w:t xml:space="preserve">hyper-calculating artificial intelligences are </w:t>
      </w:r>
      <w:proofErr w:type="gramStart"/>
      <w:r w:rsidRPr="0051604C">
        <w:rPr>
          <w:rFonts w:eastAsia="Cambria"/>
          <w:b/>
          <w:iCs/>
          <w:u w:val="single"/>
        </w:rPr>
        <w:t>in a position</w:t>
      </w:r>
      <w:proofErr w:type="gramEnd"/>
      <w:r w:rsidRPr="0051604C">
        <w:rPr>
          <w:rFonts w:eastAsia="Cambria"/>
          <w:b/>
          <w:iCs/>
          <w:u w:val="single"/>
        </w:rPr>
        <w:t xml:space="preserve"> to threaten human civilization</w:t>
      </w:r>
      <w:r w:rsidRPr="0051604C">
        <w:rPr>
          <w:rFonts w:eastAsia="Cambria"/>
          <w:sz w:val="16"/>
        </w:rPr>
        <w:t xml:space="preserve">. The </w:t>
      </w:r>
      <w:r w:rsidRPr="0051604C">
        <w:rPr>
          <w:rFonts w:eastAsia="Cambria"/>
          <w:highlight w:val="green"/>
          <w:u w:val="single"/>
        </w:rPr>
        <w:t>extension</w:t>
      </w:r>
      <w:r w:rsidRPr="0051604C">
        <w:rPr>
          <w:rFonts w:eastAsia="Cambria"/>
          <w:u w:val="single"/>
        </w:rPr>
        <w:t xml:space="preserve"> </w:t>
      </w:r>
      <w:r w:rsidRPr="0051604C">
        <w:rPr>
          <w:rFonts w:eastAsia="Cambria"/>
          <w:sz w:val="16"/>
        </w:rPr>
        <w:t xml:space="preserve">of that civilization </w:t>
      </w:r>
      <w:r w:rsidRPr="0051604C">
        <w:rPr>
          <w:rFonts w:eastAsia="Cambria"/>
          <w:b/>
          <w:iCs/>
          <w:u w:val="single"/>
        </w:rPr>
        <w:t xml:space="preserve">on another planet </w:t>
      </w:r>
      <w:r w:rsidRPr="0051604C">
        <w:rPr>
          <w:rFonts w:eastAsia="Cambria"/>
          <w:b/>
          <w:iCs/>
          <w:highlight w:val="green"/>
          <w:u w:val="single"/>
        </w:rPr>
        <w:t>relies even more</w:t>
      </w:r>
      <w:r w:rsidRPr="0051604C">
        <w:rPr>
          <w:rFonts w:eastAsia="Cambria"/>
          <w:b/>
          <w:iCs/>
          <w:u w:val="single"/>
        </w:rPr>
        <w:t xml:space="preserve"> on those very powers</w:t>
      </w:r>
      <w:r w:rsidRPr="0051604C">
        <w:rPr>
          <w:rFonts w:eastAsia="Cambria"/>
          <w:sz w:val="16"/>
        </w:rPr>
        <w:t xml:space="preserve">, which will have to be networked to earthly computation. If mere humans can hack into machinery in targeted countries to disrupt them, then these super-capable but malevolent AIs will have no problem. Whatever their "motives," these will be the same elsewhere as on earth, and space is less of an obstacle to the flow of (mis)information and commands than to the flow of people and physical objects. No safety there. </w:t>
      </w:r>
      <w:r w:rsidRPr="0051604C">
        <w:rPr>
          <w:rFonts w:eastAsia="Cambria"/>
          <w:highlight w:val="green"/>
          <w:u w:val="single"/>
        </w:rPr>
        <w:t>The third danger is ecological</w:t>
      </w:r>
      <w:r w:rsidRPr="0051604C">
        <w:rPr>
          <w:rFonts w:eastAsia="Cambria"/>
          <w:sz w:val="16"/>
        </w:rPr>
        <w:t xml:space="preserve">. </w:t>
      </w:r>
      <w:r w:rsidRPr="0051604C">
        <w:rPr>
          <w:rFonts w:eastAsia="Cambria"/>
          <w:u w:val="single"/>
        </w:rPr>
        <w:t>We are ruining the climate and polluting the oceans</w:t>
      </w:r>
      <w:r w:rsidRPr="0051604C">
        <w:rPr>
          <w:rFonts w:eastAsia="Cambria"/>
          <w:sz w:val="16"/>
        </w:rPr>
        <w:t xml:space="preserve">. </w:t>
      </w:r>
      <w:r w:rsidRPr="0051604C">
        <w:rPr>
          <w:rFonts w:eastAsia="Cambria"/>
          <w:highlight w:val="green"/>
          <w:u w:val="single"/>
        </w:rPr>
        <w:t>We could develop tech</w:t>
      </w:r>
      <w:r w:rsidRPr="0051604C">
        <w:rPr>
          <w:rFonts w:eastAsia="Cambria"/>
          <w:u w:val="single"/>
        </w:rPr>
        <w:t xml:space="preserve">nology </w:t>
      </w:r>
      <w:r w:rsidRPr="0051604C">
        <w:rPr>
          <w:rFonts w:eastAsia="Cambria"/>
          <w:highlight w:val="green"/>
          <w:u w:val="single"/>
        </w:rPr>
        <w:t>that mitigated</w:t>
      </w:r>
      <w:r w:rsidRPr="0051604C">
        <w:rPr>
          <w:rFonts w:eastAsia="Cambria"/>
          <w:u w:val="single"/>
        </w:rPr>
        <w:t xml:space="preserve"> or even reversed </w:t>
      </w:r>
      <w:r w:rsidRPr="0051604C">
        <w:rPr>
          <w:rFonts w:eastAsia="Cambria"/>
          <w:highlight w:val="green"/>
          <w:u w:val="single"/>
        </w:rPr>
        <w:t>the dangers</w:t>
      </w:r>
      <w:r w:rsidRPr="0051604C">
        <w:rPr>
          <w:rFonts w:eastAsia="Cambria"/>
          <w:sz w:val="16"/>
        </w:rPr>
        <w:t xml:space="preserve">. It would be </w:t>
      </w:r>
      <w:r w:rsidRPr="0051604C">
        <w:rPr>
          <w:rFonts w:eastAsia="Cambria"/>
          <w:b/>
          <w:iCs/>
          <w:highlight w:val="green"/>
          <w:u w:val="single"/>
        </w:rPr>
        <w:t>easier than</w:t>
      </w:r>
      <w:r w:rsidRPr="0051604C">
        <w:rPr>
          <w:rFonts w:eastAsia="Cambria"/>
          <w:b/>
          <w:iCs/>
          <w:u w:val="single"/>
        </w:rPr>
        <w:t xml:space="preserve"> developing technology for </w:t>
      </w:r>
      <w:r w:rsidRPr="0051604C">
        <w:rPr>
          <w:rFonts w:eastAsia="Cambria"/>
          <w:b/>
          <w:iCs/>
          <w:highlight w:val="green"/>
          <w:u w:val="single"/>
        </w:rPr>
        <w:t>surviving on Mars</w:t>
      </w:r>
      <w:r w:rsidRPr="0051604C">
        <w:rPr>
          <w:rFonts w:eastAsia="Cambria"/>
          <w:sz w:val="16"/>
        </w:rPr>
        <w:t xml:space="preserve">, where we must grow food and create oxygen in a very cold and dark environment without much protection from radiation and a limited supply of water. Moreover, </w:t>
      </w:r>
      <w:r w:rsidRPr="0051604C">
        <w:rPr>
          <w:rFonts w:eastAsia="Cambria"/>
          <w:highlight w:val="green"/>
          <w:u w:val="single"/>
        </w:rPr>
        <w:t>getting enough people to Mars</w:t>
      </w:r>
      <w:r w:rsidRPr="0051604C">
        <w:rPr>
          <w:rFonts w:eastAsia="Cambria"/>
          <w:u w:val="single"/>
        </w:rPr>
        <w:t xml:space="preserve"> to make a colony that could survive without help from home, </w:t>
      </w:r>
      <w:r w:rsidRPr="0051604C">
        <w:rPr>
          <w:rFonts w:eastAsia="Cambria"/>
          <w:highlight w:val="green"/>
          <w:u w:val="single"/>
        </w:rPr>
        <w:t>self-sufficient</w:t>
      </w:r>
      <w:r w:rsidRPr="0051604C">
        <w:rPr>
          <w:rFonts w:eastAsia="Cambria"/>
          <w:u w:val="single"/>
        </w:rPr>
        <w:t xml:space="preserve"> technologically and with enough genetic diversity that our already rather uniform species would have a future, </w:t>
      </w:r>
      <w:r w:rsidRPr="0051604C">
        <w:rPr>
          <w:rFonts w:eastAsia="Cambria"/>
          <w:b/>
          <w:iCs/>
          <w:u w:val="single"/>
        </w:rPr>
        <w:t>would involve a lot of rockets.</w:t>
      </w:r>
      <w:r w:rsidRPr="0051604C">
        <w:rPr>
          <w:rFonts w:eastAsia="Cambria"/>
          <w:sz w:val="16"/>
        </w:rPr>
        <w:t xml:space="preserve"> Musk talks in terms of 10,000 flights, although some plans require more. And this would be just to get things started. </w:t>
      </w:r>
      <w:r w:rsidRPr="0051604C">
        <w:rPr>
          <w:rFonts w:eastAsia="Cambria"/>
          <w:u w:val="single"/>
        </w:rPr>
        <w:t>We just do not know what the impact on the earth and its atmosphere of the launches and the prior manufacturing would be.</w:t>
      </w:r>
      <w:r w:rsidRPr="0051604C">
        <w:rPr>
          <w:rFonts w:eastAsia="Cambria"/>
          <w:sz w:val="16"/>
        </w:rPr>
        <w:t xml:space="preserve"> It would not be positive, at any rate. And </w:t>
      </w:r>
      <w:r w:rsidRPr="0051604C">
        <w:rPr>
          <w:rFonts w:eastAsia="Cambria"/>
          <w:b/>
          <w:iCs/>
          <w:u w:val="single"/>
        </w:rPr>
        <w:t xml:space="preserve">industrial </w:t>
      </w:r>
      <w:r w:rsidRPr="0051604C">
        <w:rPr>
          <w:rFonts w:eastAsia="Cambria"/>
          <w:b/>
          <w:iCs/>
          <w:highlight w:val="green"/>
          <w:u w:val="single"/>
        </w:rPr>
        <w:t>power and</w:t>
      </w:r>
      <w:r w:rsidRPr="0051604C">
        <w:rPr>
          <w:rFonts w:eastAsia="Cambria"/>
          <w:b/>
          <w:iCs/>
          <w:u w:val="single"/>
        </w:rPr>
        <w:t xml:space="preserve"> scientific </w:t>
      </w:r>
      <w:r w:rsidRPr="0051604C">
        <w:rPr>
          <w:rFonts w:eastAsia="Cambria"/>
          <w:b/>
          <w:iCs/>
          <w:highlight w:val="green"/>
          <w:u w:val="single"/>
        </w:rPr>
        <w:t>brains would be diverted away from</w:t>
      </w:r>
      <w:r w:rsidRPr="0051604C">
        <w:rPr>
          <w:rFonts w:eastAsia="Cambria"/>
          <w:b/>
          <w:iCs/>
          <w:u w:val="single"/>
        </w:rPr>
        <w:t xml:space="preserve"> the needs of </w:t>
      </w:r>
      <w:r w:rsidRPr="0051604C">
        <w:rPr>
          <w:rFonts w:eastAsia="Cambria"/>
          <w:b/>
          <w:iCs/>
          <w:highlight w:val="green"/>
          <w:u w:val="single"/>
        </w:rPr>
        <w:t>earth</w:t>
      </w:r>
      <w:r w:rsidRPr="0051604C">
        <w:rPr>
          <w:rFonts w:eastAsia="Cambria"/>
          <w:b/>
          <w:iCs/>
          <w:u w:val="single"/>
        </w:rPr>
        <w:t xml:space="preserve"> to the well-being of the colony</w:t>
      </w:r>
      <w:r w:rsidRPr="0051604C">
        <w:rPr>
          <w:rFonts w:eastAsia="Cambria"/>
          <w:sz w:val="16"/>
        </w:rPr>
        <w:t xml:space="preserve">. </w:t>
      </w:r>
      <w:r w:rsidRPr="0051604C">
        <w:rPr>
          <w:rFonts w:eastAsia="Cambria"/>
          <w:u w:val="single"/>
        </w:rPr>
        <w:t xml:space="preserve">It is not what we need; you would only think that we could afford it if you were blind to how desperate things really are. So again, </w:t>
      </w:r>
      <w:r w:rsidRPr="0051604C">
        <w:rPr>
          <w:rFonts w:eastAsia="Cambria"/>
          <w:highlight w:val="green"/>
          <w:u w:val="single"/>
        </w:rPr>
        <w:t xml:space="preserve">the colony solution is </w:t>
      </w:r>
      <w:r w:rsidRPr="0051604C">
        <w:rPr>
          <w:rFonts w:eastAsia="Cambria"/>
          <w:b/>
          <w:iCs/>
          <w:highlight w:val="green"/>
          <w:u w:val="single"/>
        </w:rPr>
        <w:t>likely to make the</w:t>
      </w:r>
      <w:r w:rsidRPr="0051604C">
        <w:rPr>
          <w:rFonts w:eastAsia="Cambria"/>
          <w:b/>
          <w:iCs/>
          <w:u w:val="single"/>
        </w:rPr>
        <w:t xml:space="preserve"> earthly </w:t>
      </w:r>
      <w:r w:rsidRPr="0051604C">
        <w:rPr>
          <w:rFonts w:eastAsia="Cambria"/>
          <w:b/>
          <w:iCs/>
          <w:highlight w:val="green"/>
          <w:u w:val="single"/>
        </w:rPr>
        <w:t xml:space="preserve">situation </w:t>
      </w:r>
      <w:r w:rsidRPr="0051604C">
        <w:rPr>
          <w:rFonts w:eastAsia="Cambria"/>
          <w:b/>
          <w:iCs/>
          <w:u w:val="single"/>
        </w:rPr>
        <w:t xml:space="preserve">even </w:t>
      </w:r>
      <w:r w:rsidRPr="0051604C">
        <w:rPr>
          <w:rFonts w:eastAsia="Cambria"/>
          <w:b/>
          <w:iCs/>
          <w:highlight w:val="green"/>
          <w:u w:val="single"/>
        </w:rPr>
        <w:t>more dire.</w:t>
      </w:r>
    </w:p>
    <w:p w14:paraId="705FD1C3" w14:textId="77777777" w:rsidR="00701625" w:rsidRDefault="00701625" w:rsidP="00701625">
      <w:pPr>
        <w:rPr>
          <w:sz w:val="16"/>
        </w:rPr>
      </w:pPr>
    </w:p>
    <w:p w14:paraId="26FF1AF4" w14:textId="73550EB8" w:rsidR="00701625" w:rsidRPr="0051604C" w:rsidRDefault="00701625" w:rsidP="00701625">
      <w:pPr>
        <w:keepNext/>
        <w:keepLines/>
        <w:pageBreakBefore/>
        <w:spacing w:before="40" w:after="0"/>
        <w:jc w:val="center"/>
        <w:outlineLvl w:val="2"/>
        <w:rPr>
          <w:rFonts w:eastAsia="MS Gothic" w:cs="Times New Roman"/>
          <w:b/>
          <w:sz w:val="32"/>
          <w:u w:val="single"/>
        </w:rPr>
      </w:pPr>
      <w:r>
        <w:rPr>
          <w:rFonts w:eastAsia="MS Gothic" w:cs="Times New Roman"/>
          <w:b/>
          <w:sz w:val="32"/>
          <w:u w:val="single"/>
        </w:rPr>
        <w:lastRenderedPageBreak/>
        <w:t>3</w:t>
      </w:r>
      <w:r w:rsidR="00D2072F">
        <w:rPr>
          <w:rFonts w:eastAsia="MS Gothic" w:cs="Times New Roman"/>
          <w:b/>
          <w:sz w:val="32"/>
          <w:u w:val="single"/>
        </w:rPr>
        <w:t xml:space="preserve"> - OST</w:t>
      </w:r>
    </w:p>
    <w:p w14:paraId="23B9D8E3" w14:textId="77777777" w:rsidR="00701625" w:rsidRPr="0051604C" w:rsidRDefault="00701625" w:rsidP="00701625">
      <w:pPr>
        <w:keepNext/>
        <w:keepLines/>
        <w:spacing w:before="40" w:after="0"/>
        <w:outlineLvl w:val="3"/>
        <w:rPr>
          <w:rFonts w:eastAsia="MS Gothic" w:cs="Times New Roman"/>
          <w:b/>
          <w:iCs/>
          <w:sz w:val="26"/>
        </w:rPr>
      </w:pPr>
      <w:r w:rsidRPr="0051604C">
        <w:rPr>
          <w:rFonts w:eastAsia="MS Gothic" w:cs="Times New Roman"/>
          <w:b/>
          <w:iCs/>
          <w:sz w:val="26"/>
        </w:rPr>
        <w:t xml:space="preserve">Elon’s mars col attempts kill OST legitimacy –trying to establish </w:t>
      </w:r>
      <w:proofErr w:type="spellStart"/>
      <w:r w:rsidRPr="0051604C">
        <w:rPr>
          <w:rFonts w:eastAsia="MS Gothic" w:cs="Times New Roman"/>
          <w:b/>
          <w:iCs/>
          <w:sz w:val="26"/>
        </w:rPr>
        <w:t>self governing</w:t>
      </w:r>
      <w:proofErr w:type="spellEnd"/>
      <w:r w:rsidRPr="0051604C">
        <w:rPr>
          <w:rFonts w:eastAsia="MS Gothic" w:cs="Times New Roman"/>
          <w:b/>
          <w:iCs/>
          <w:sz w:val="26"/>
        </w:rPr>
        <w:t xml:space="preserve"> paradigms and an extra-legal regime, plus it violates article 8</w:t>
      </w:r>
    </w:p>
    <w:p w14:paraId="2BC23291" w14:textId="77777777" w:rsidR="00701625" w:rsidRPr="0051604C" w:rsidRDefault="00701625" w:rsidP="00701625">
      <w:pPr>
        <w:rPr>
          <w:rFonts w:eastAsia="Cambria"/>
          <w:b/>
          <w:bCs/>
          <w:sz w:val="26"/>
        </w:rPr>
      </w:pPr>
      <w:proofErr w:type="spellStart"/>
      <w:r w:rsidRPr="0051604C">
        <w:rPr>
          <w:rFonts w:eastAsia="Cambria"/>
          <w:b/>
          <w:bCs/>
          <w:sz w:val="26"/>
        </w:rPr>
        <w:t>Salmeri</w:t>
      </w:r>
      <w:proofErr w:type="spellEnd"/>
      <w:r w:rsidRPr="0051604C">
        <w:rPr>
          <w:rFonts w:eastAsia="Cambria"/>
          <w:b/>
          <w:bCs/>
          <w:sz w:val="26"/>
        </w:rPr>
        <w:t xml:space="preserve"> 20</w:t>
      </w:r>
    </w:p>
    <w:p w14:paraId="541A9DB2" w14:textId="77777777" w:rsidR="00701625" w:rsidRPr="0051604C" w:rsidRDefault="00701625" w:rsidP="00701625">
      <w:pPr>
        <w:rPr>
          <w:rFonts w:eastAsia="Cambria"/>
        </w:rPr>
      </w:pPr>
      <w:r w:rsidRPr="0051604C">
        <w:rPr>
          <w:rFonts w:eastAsia="Cambria"/>
        </w:rPr>
        <w:t xml:space="preserve">Antonino </w:t>
      </w:r>
      <w:proofErr w:type="spellStart"/>
      <w:r w:rsidRPr="0051604C">
        <w:rPr>
          <w:rFonts w:eastAsia="Cambria"/>
        </w:rPr>
        <w:t>Salmeri</w:t>
      </w:r>
      <w:proofErr w:type="spellEnd"/>
      <w:r w:rsidRPr="0051604C">
        <w:rPr>
          <w:rFonts w:eastAsia="Cambria"/>
        </w:rPr>
        <w:t xml:space="preserve">, (attorney and doctoral researcher in space law at the University of Luxembourg, where he is pursuing a Ph.D. on space mining enforcement), 12-5-2020, "No, Mars is not a free planet, no matter what SpaceX says," </w:t>
      </w:r>
      <w:proofErr w:type="spellStart"/>
      <w:r w:rsidRPr="0051604C">
        <w:rPr>
          <w:rFonts w:eastAsia="Cambria"/>
        </w:rPr>
        <w:t>SpaceNews</w:t>
      </w:r>
      <w:proofErr w:type="spellEnd"/>
      <w:r w:rsidRPr="0051604C">
        <w:rPr>
          <w:rFonts w:eastAsia="Cambria"/>
        </w:rPr>
        <w:t>, https://spacenews.com/op-ed-no-mars-is-not-a-free-planet-no-matter-what-spacex-says/, // HW AW</w:t>
      </w:r>
    </w:p>
    <w:p w14:paraId="1C209846" w14:textId="77777777" w:rsidR="00701625" w:rsidRPr="0051604C" w:rsidRDefault="00701625" w:rsidP="00701625">
      <w:pPr>
        <w:rPr>
          <w:rFonts w:eastAsia="Cambria"/>
        </w:rPr>
      </w:pPr>
      <w:r w:rsidRPr="0051604C">
        <w:rPr>
          <w:rFonts w:eastAsia="Cambria"/>
        </w:rPr>
        <w:t>**bracketed for roman numerals</w:t>
      </w:r>
    </w:p>
    <w:p w14:paraId="297E6A68" w14:textId="77777777" w:rsidR="00701625" w:rsidRPr="0051604C" w:rsidRDefault="00701625" w:rsidP="00701625">
      <w:pPr>
        <w:rPr>
          <w:rFonts w:eastAsia="Cambria"/>
          <w:b/>
          <w:bCs/>
          <w:u w:val="single"/>
        </w:rPr>
      </w:pPr>
      <w:r w:rsidRPr="0051604C">
        <w:rPr>
          <w:rFonts w:eastAsia="Cambria"/>
          <w:u w:val="single"/>
        </w:rPr>
        <w:t>SpaceX</w:t>
      </w:r>
      <w:r w:rsidRPr="0051604C">
        <w:rPr>
          <w:rFonts w:eastAsia="Cambria"/>
          <w:sz w:val="16"/>
        </w:rPr>
        <w:t xml:space="preserve"> makes no secret of its </w:t>
      </w:r>
      <w:r w:rsidRPr="0051604C">
        <w:rPr>
          <w:rFonts w:eastAsia="Cambria"/>
          <w:u w:val="single"/>
        </w:rPr>
        <w:t>driving goal to make humans a multiplanetary species</w:t>
      </w:r>
      <w:r w:rsidRPr="0051604C">
        <w:rPr>
          <w:rFonts w:eastAsia="Cambria"/>
          <w:sz w:val="16"/>
        </w:rPr>
        <w:t xml:space="preserve">. Given SpaceX founder Elon </w:t>
      </w:r>
      <w:r w:rsidRPr="0051604C">
        <w:rPr>
          <w:rFonts w:eastAsia="Cambria"/>
          <w:u w:val="single"/>
        </w:rPr>
        <w:t xml:space="preserve">Musk’s </w:t>
      </w:r>
      <w:r w:rsidRPr="0051604C">
        <w:rPr>
          <w:rFonts w:eastAsia="Cambria"/>
          <w:highlight w:val="green"/>
          <w:u w:val="single"/>
        </w:rPr>
        <w:t>fixation on Mars</w:t>
      </w:r>
      <w:r w:rsidRPr="0051604C">
        <w:rPr>
          <w:rFonts w:eastAsia="Cambria"/>
          <w:sz w:val="16"/>
        </w:rPr>
        <w:t xml:space="preserve"> and fondness for Tesla ‘Easter </w:t>
      </w:r>
      <w:proofErr w:type="gramStart"/>
      <w:r w:rsidRPr="0051604C">
        <w:rPr>
          <w:rFonts w:eastAsia="Cambria"/>
          <w:sz w:val="16"/>
        </w:rPr>
        <w:t>eggs’</w:t>
      </w:r>
      <w:proofErr w:type="gramEnd"/>
      <w:r w:rsidRPr="0051604C">
        <w:rPr>
          <w:rFonts w:eastAsia="Cambria"/>
          <w:sz w:val="16"/>
        </w:rPr>
        <w:t xml:space="preserve"> and other gags, it’s hardly surprising to see Mars mentioned in the terms of service (</w:t>
      </w:r>
      <w:proofErr w:type="spellStart"/>
      <w:r w:rsidRPr="0051604C">
        <w:rPr>
          <w:rFonts w:eastAsia="Cambria"/>
          <w:sz w:val="16"/>
        </w:rPr>
        <w:t>ToS</w:t>
      </w:r>
      <w:proofErr w:type="spellEnd"/>
      <w:r w:rsidRPr="0051604C">
        <w:rPr>
          <w:rFonts w:eastAsia="Cambria"/>
          <w:sz w:val="16"/>
        </w:rPr>
        <w:t xml:space="preserve">) agreement for beta users of its </w:t>
      </w:r>
      <w:proofErr w:type="spellStart"/>
      <w:r w:rsidRPr="0051604C">
        <w:rPr>
          <w:rFonts w:eastAsia="Cambria"/>
          <w:sz w:val="16"/>
        </w:rPr>
        <w:t>Starlink</w:t>
      </w:r>
      <w:proofErr w:type="spellEnd"/>
      <w:r w:rsidRPr="0051604C">
        <w:rPr>
          <w:rFonts w:eastAsia="Cambria"/>
          <w:sz w:val="16"/>
        </w:rPr>
        <w:t xml:space="preserve"> satellite broadband service. However, as a space lawyer, I certainly didn’t expect </w:t>
      </w:r>
      <w:proofErr w:type="spellStart"/>
      <w:r w:rsidRPr="0051604C">
        <w:rPr>
          <w:rFonts w:eastAsia="Cambria"/>
          <w:sz w:val="16"/>
        </w:rPr>
        <w:t>Starlink’s</w:t>
      </w:r>
      <w:proofErr w:type="spellEnd"/>
      <w:r w:rsidRPr="0051604C">
        <w:rPr>
          <w:rFonts w:eastAsia="Cambria"/>
          <w:sz w:val="16"/>
        </w:rPr>
        <w:t xml:space="preserve"> beta </w:t>
      </w:r>
      <w:proofErr w:type="spellStart"/>
      <w:r w:rsidRPr="0051604C">
        <w:rPr>
          <w:rFonts w:eastAsia="Cambria"/>
          <w:sz w:val="16"/>
        </w:rPr>
        <w:t>ToS</w:t>
      </w:r>
      <w:proofErr w:type="spellEnd"/>
      <w:r w:rsidRPr="0051604C">
        <w:rPr>
          <w:rFonts w:eastAsia="Cambria"/>
          <w:sz w:val="16"/>
        </w:rPr>
        <w:t xml:space="preserve"> to include the following provision: “For services provided on Mars, or in transit to Mars via Starship or other colonization spacecraft, the parties </w:t>
      </w:r>
      <w:r w:rsidRPr="0051604C">
        <w:rPr>
          <w:rFonts w:eastAsia="Cambria"/>
          <w:highlight w:val="green"/>
          <w:u w:val="single"/>
        </w:rPr>
        <w:t>recognize</w:t>
      </w:r>
      <w:r w:rsidRPr="0051604C">
        <w:rPr>
          <w:rFonts w:eastAsia="Cambria"/>
          <w:u w:val="single"/>
        </w:rPr>
        <w:t xml:space="preserve"> Mars as a free planet and </w:t>
      </w:r>
      <w:r w:rsidRPr="0051604C">
        <w:rPr>
          <w:rFonts w:eastAsia="Cambria"/>
          <w:highlight w:val="green"/>
          <w:u w:val="single"/>
        </w:rPr>
        <w:t>that no Earth-based government has authority or sovereignty</w:t>
      </w:r>
      <w:r w:rsidRPr="0051604C">
        <w:rPr>
          <w:rFonts w:eastAsia="Cambria"/>
          <w:u w:val="single"/>
        </w:rPr>
        <w:t xml:space="preserve"> </w:t>
      </w:r>
      <w:r w:rsidRPr="0051604C">
        <w:rPr>
          <w:rFonts w:eastAsia="Cambria"/>
          <w:highlight w:val="green"/>
          <w:u w:val="single"/>
        </w:rPr>
        <w:t>over Martian activities</w:t>
      </w:r>
      <w:r w:rsidRPr="0051604C">
        <w:rPr>
          <w:rFonts w:eastAsia="Cambria"/>
          <w:u w:val="single"/>
        </w:rPr>
        <w:t>.</w:t>
      </w:r>
      <w:r w:rsidRPr="0051604C">
        <w:rPr>
          <w:rFonts w:eastAsia="Cambria"/>
          <w:sz w:val="16"/>
        </w:rPr>
        <w:t xml:space="preserve"> Accordingly, </w:t>
      </w:r>
      <w:r w:rsidRPr="0051604C">
        <w:rPr>
          <w:rFonts w:eastAsia="Cambria"/>
          <w:u w:val="single"/>
        </w:rPr>
        <w:t xml:space="preserve">Disputes will be settled through self-governing </w:t>
      </w:r>
      <w:r w:rsidRPr="0051604C">
        <w:rPr>
          <w:rFonts w:eastAsia="Cambria"/>
          <w:sz w:val="16"/>
        </w:rPr>
        <w:t xml:space="preserve">principles, established in good faith at the time of the Martian settlement.” To be sure, SpaceX might have inserted Clause 9 as another one of Musk’s jokes that aren’t really jokes, like the time he invoked South Park’s infamous underwear gnomes in explaining how he intended to fund his ambitious Mars colonization plans. After all, there are no </w:t>
      </w:r>
      <w:proofErr w:type="spellStart"/>
      <w:r w:rsidRPr="0051604C">
        <w:rPr>
          <w:rFonts w:eastAsia="Cambria"/>
          <w:sz w:val="16"/>
        </w:rPr>
        <w:t>Starlink</w:t>
      </w:r>
      <w:proofErr w:type="spellEnd"/>
      <w:r w:rsidRPr="0051604C">
        <w:rPr>
          <w:rFonts w:eastAsia="Cambria"/>
          <w:sz w:val="16"/>
        </w:rPr>
        <w:t xml:space="preserve"> satellites orbiting Mars, and no prospective customers there yet, either. But </w:t>
      </w:r>
      <w:r w:rsidRPr="0051604C">
        <w:rPr>
          <w:rFonts w:eastAsia="Cambria"/>
          <w:u w:val="single"/>
        </w:rPr>
        <w:t xml:space="preserve">international law is </w:t>
      </w:r>
      <w:r w:rsidRPr="0051604C">
        <w:rPr>
          <w:rFonts w:eastAsia="Cambria"/>
          <w:highlight w:val="green"/>
          <w:u w:val="single"/>
        </w:rPr>
        <w:t>no laughing matter</w:t>
      </w:r>
      <w:r w:rsidRPr="0051604C">
        <w:rPr>
          <w:rFonts w:eastAsia="Cambria"/>
          <w:sz w:val="16"/>
        </w:rPr>
        <w:t xml:space="preserve">. Taken literally, </w:t>
      </w:r>
      <w:proofErr w:type="spellStart"/>
      <w:r w:rsidRPr="0051604C">
        <w:rPr>
          <w:rFonts w:eastAsia="Cambria"/>
          <w:sz w:val="16"/>
        </w:rPr>
        <w:t>Starlink</w:t>
      </w:r>
      <w:proofErr w:type="spellEnd"/>
      <w:r w:rsidRPr="0051604C">
        <w:rPr>
          <w:rFonts w:eastAsia="Cambria"/>
          <w:sz w:val="16"/>
        </w:rPr>
        <w:t xml:space="preserve"> users must agree with SpaceX that Mars is a “free planet” and that disputes concerning </w:t>
      </w:r>
      <w:proofErr w:type="spellStart"/>
      <w:r w:rsidRPr="0051604C">
        <w:rPr>
          <w:rFonts w:eastAsia="Cambria"/>
          <w:sz w:val="16"/>
        </w:rPr>
        <w:t>Starlink</w:t>
      </w:r>
      <w:proofErr w:type="spellEnd"/>
      <w:r w:rsidRPr="0051604C">
        <w:rPr>
          <w:rFonts w:eastAsia="Cambria"/>
          <w:sz w:val="16"/>
        </w:rPr>
        <w:t xml:space="preserve"> services provided on Mars or while </w:t>
      </w:r>
      <w:proofErr w:type="spellStart"/>
      <w:r w:rsidRPr="0051604C">
        <w:rPr>
          <w:rFonts w:eastAsia="Cambria"/>
          <w:sz w:val="16"/>
        </w:rPr>
        <w:t>en</w:t>
      </w:r>
      <w:proofErr w:type="spellEnd"/>
      <w:r w:rsidRPr="0051604C">
        <w:rPr>
          <w:rFonts w:eastAsia="Cambria"/>
          <w:sz w:val="16"/>
        </w:rPr>
        <w:t xml:space="preserve"> route to the red planet via a SpaceX Starship — will be settled through self-regulation. But is this clause valid? </w:t>
      </w:r>
      <w:r w:rsidRPr="0051604C">
        <w:rPr>
          <w:rFonts w:eastAsia="Cambria"/>
          <w:u w:val="single"/>
        </w:rPr>
        <w:t xml:space="preserve">What are the </w:t>
      </w:r>
      <w:r w:rsidRPr="0051604C">
        <w:rPr>
          <w:rFonts w:eastAsia="Cambria"/>
          <w:highlight w:val="green"/>
          <w:u w:val="single"/>
        </w:rPr>
        <w:t>political implications</w:t>
      </w:r>
      <w:r w:rsidRPr="0051604C">
        <w:rPr>
          <w:rFonts w:eastAsia="Cambria"/>
          <w:u w:val="single"/>
        </w:rPr>
        <w:t xml:space="preserve"> of a transportation company proclaiming the legal status of a celestial body</w:t>
      </w:r>
      <w:r w:rsidRPr="0051604C">
        <w:rPr>
          <w:rFonts w:eastAsia="Cambria"/>
          <w:sz w:val="16"/>
        </w:rPr>
        <w:t xml:space="preserve">? Does such an attempt make strategic sense? LEGAL ASPECTS From a legal viewpoint, Clause 9 of </w:t>
      </w:r>
      <w:proofErr w:type="spellStart"/>
      <w:r w:rsidRPr="0051604C">
        <w:rPr>
          <w:rFonts w:eastAsia="Cambria"/>
          <w:sz w:val="16"/>
        </w:rPr>
        <w:t>Starlink’s</w:t>
      </w:r>
      <w:proofErr w:type="spellEnd"/>
      <w:r w:rsidRPr="0051604C">
        <w:rPr>
          <w:rFonts w:eastAsia="Cambria"/>
          <w:sz w:val="16"/>
        </w:rPr>
        <w:t xml:space="preserve"> terms of service should be regarded as void. Simply put, </w:t>
      </w:r>
      <w:r w:rsidRPr="0051604C">
        <w:rPr>
          <w:rFonts w:eastAsia="Cambria"/>
          <w:u w:val="single"/>
        </w:rPr>
        <w:t>declaring Mars as a “free planet</w:t>
      </w:r>
      <w:proofErr w:type="gramStart"/>
      <w:r w:rsidRPr="0051604C">
        <w:rPr>
          <w:rFonts w:eastAsia="Cambria"/>
          <w:u w:val="single"/>
        </w:rPr>
        <w:t>”</w:t>
      </w:r>
      <w:proofErr w:type="gramEnd"/>
      <w:r w:rsidRPr="0051604C">
        <w:rPr>
          <w:rFonts w:eastAsia="Cambria"/>
          <w:u w:val="single"/>
        </w:rPr>
        <w:t xml:space="preserve"> and refusing any Earth-based authority over Martian activities </w:t>
      </w:r>
      <w:r w:rsidRPr="0051604C">
        <w:rPr>
          <w:rFonts w:eastAsia="Cambria"/>
          <w:highlight w:val="green"/>
          <w:u w:val="single"/>
        </w:rPr>
        <w:t>conflicts with the</w:t>
      </w:r>
      <w:r w:rsidRPr="0051604C">
        <w:rPr>
          <w:rFonts w:eastAsia="Cambria"/>
          <w:u w:val="single"/>
        </w:rPr>
        <w:t xml:space="preserve"> international obligations of the United States under the </w:t>
      </w:r>
      <w:r w:rsidRPr="0051604C">
        <w:rPr>
          <w:rFonts w:eastAsia="Cambria"/>
          <w:highlight w:val="green"/>
          <w:u w:val="single"/>
        </w:rPr>
        <w:t>O</w:t>
      </w:r>
      <w:r w:rsidRPr="0051604C">
        <w:rPr>
          <w:rFonts w:eastAsia="Cambria"/>
          <w:u w:val="single"/>
        </w:rPr>
        <w:t xml:space="preserve">uter </w:t>
      </w:r>
      <w:r w:rsidRPr="0051604C">
        <w:rPr>
          <w:rFonts w:eastAsia="Cambria"/>
          <w:highlight w:val="green"/>
          <w:u w:val="single"/>
        </w:rPr>
        <w:t>S</w:t>
      </w:r>
      <w:r w:rsidRPr="0051604C">
        <w:rPr>
          <w:rFonts w:eastAsia="Cambria"/>
          <w:u w:val="single"/>
        </w:rPr>
        <w:t xml:space="preserve">pace </w:t>
      </w:r>
      <w:r w:rsidRPr="0051604C">
        <w:rPr>
          <w:rFonts w:eastAsia="Cambria"/>
          <w:highlight w:val="green"/>
          <w:u w:val="single"/>
        </w:rPr>
        <w:t>T</w:t>
      </w:r>
      <w:r w:rsidRPr="0051604C">
        <w:rPr>
          <w:rFonts w:eastAsia="Cambria"/>
          <w:u w:val="single"/>
        </w:rPr>
        <w:t>reaty, which naturally take precedence over contractual terms of services</w:t>
      </w:r>
      <w:r w:rsidRPr="0051604C">
        <w:rPr>
          <w:rFonts w:eastAsia="Cambria"/>
          <w:sz w:val="16"/>
        </w:rPr>
        <w:t xml:space="preserve">. First, under Articles I and III of the treaty, international law applies in outer space, including the moon and other celestial bodies, and influences all activities conducted thereby. </w:t>
      </w:r>
      <w:r w:rsidRPr="0051604C">
        <w:rPr>
          <w:rFonts w:eastAsia="Cambria"/>
          <w:u w:val="single"/>
        </w:rPr>
        <w:t xml:space="preserve">Accordingly, Mars </w:t>
      </w:r>
      <w:r w:rsidRPr="0051604C">
        <w:rPr>
          <w:rFonts w:eastAsia="Cambria"/>
          <w:highlight w:val="green"/>
          <w:u w:val="single"/>
        </w:rPr>
        <w:t xml:space="preserve">cannot be </w:t>
      </w:r>
      <w:r w:rsidRPr="0051604C">
        <w:rPr>
          <w:rFonts w:eastAsia="Cambria"/>
          <w:u w:val="single"/>
        </w:rPr>
        <w:t xml:space="preserve">considered a “free planet” </w:t>
      </w:r>
      <w:r w:rsidRPr="0051604C">
        <w:rPr>
          <w:rFonts w:eastAsia="Cambria"/>
          <w:highlight w:val="green"/>
          <w:u w:val="single"/>
        </w:rPr>
        <w:t>left to</w:t>
      </w:r>
      <w:r w:rsidRPr="0051604C">
        <w:rPr>
          <w:rFonts w:eastAsia="Cambria"/>
          <w:u w:val="single"/>
        </w:rPr>
        <w:t xml:space="preserve"> “</w:t>
      </w:r>
      <w:r w:rsidRPr="0051604C">
        <w:rPr>
          <w:rFonts w:eastAsia="Cambria"/>
          <w:highlight w:val="green"/>
          <w:u w:val="single"/>
        </w:rPr>
        <w:t>self-governing principles</w:t>
      </w:r>
      <w:r w:rsidRPr="0051604C">
        <w:rPr>
          <w:rFonts w:eastAsia="Cambria"/>
          <w:u w:val="single"/>
        </w:rPr>
        <w:t>” of dubious nature and origin, because it is rather fully subjected to the rule of law.</w:t>
      </w:r>
      <w:r w:rsidRPr="0051604C">
        <w:rPr>
          <w:rFonts w:eastAsia="Cambria"/>
          <w:sz w:val="16"/>
        </w:rPr>
        <w:t xml:space="preserve"> A passenger-laden Starship enters Mars’ atmosphere in this artist’s concept. Credit: SpaceX illustration Further, </w:t>
      </w:r>
      <w:proofErr w:type="spellStart"/>
      <w:r w:rsidRPr="0051604C">
        <w:rPr>
          <w:rFonts w:eastAsia="Cambria"/>
          <w:sz w:val="16"/>
        </w:rPr>
        <w:t>Starlink’s</w:t>
      </w:r>
      <w:proofErr w:type="spellEnd"/>
      <w:r w:rsidRPr="0051604C">
        <w:rPr>
          <w:rFonts w:eastAsia="Cambria"/>
          <w:sz w:val="16"/>
        </w:rPr>
        <w:t xml:space="preserve"> </w:t>
      </w:r>
      <w:r w:rsidRPr="0051604C">
        <w:rPr>
          <w:rFonts w:eastAsia="Cambria"/>
          <w:b/>
          <w:bCs/>
          <w:u w:val="single"/>
        </w:rPr>
        <w:t xml:space="preserve">refusal of Earth-based governmental authority on Mars is in </w:t>
      </w:r>
      <w:r w:rsidRPr="0051604C">
        <w:rPr>
          <w:rFonts w:eastAsia="Cambria"/>
          <w:b/>
          <w:bCs/>
          <w:highlight w:val="green"/>
          <w:u w:val="single"/>
        </w:rPr>
        <w:t xml:space="preserve">clear violation of Article [8] </w:t>
      </w:r>
      <w:r w:rsidRPr="0051604C">
        <w:rPr>
          <w:rFonts w:eastAsia="Cambria"/>
          <w:sz w:val="16"/>
          <w:szCs w:val="16"/>
        </w:rPr>
        <w:t>VIII</w:t>
      </w:r>
      <w:r w:rsidRPr="0051604C">
        <w:rPr>
          <w:rFonts w:eastAsia="Cambria"/>
          <w:b/>
          <w:bCs/>
          <w:u w:val="single"/>
        </w:rPr>
        <w:t xml:space="preserve"> of the treaty.</w:t>
      </w:r>
      <w:r w:rsidRPr="0051604C">
        <w:rPr>
          <w:rFonts w:eastAsia="Cambria"/>
          <w:sz w:val="16"/>
        </w:rPr>
        <w:t xml:space="preserve"> According to this provision, states “retain jurisdiction and </w:t>
      </w:r>
      <w:proofErr w:type="spellStart"/>
      <w:proofErr w:type="gramStart"/>
      <w:r w:rsidRPr="0051604C">
        <w:rPr>
          <w:rFonts w:eastAsia="Cambria"/>
          <w:sz w:val="16"/>
        </w:rPr>
        <w:t>control”over</w:t>
      </w:r>
      <w:proofErr w:type="spellEnd"/>
      <w:proofErr w:type="gramEnd"/>
      <w:r w:rsidRPr="0051604C">
        <w:rPr>
          <w:rFonts w:eastAsia="Cambria"/>
          <w:sz w:val="16"/>
        </w:rPr>
        <w:t xml:space="preserve"> any registered space objects and “any personnel thereof, while in outer space or on a celestial body.” </w:t>
      </w:r>
      <w:r w:rsidRPr="0051604C">
        <w:rPr>
          <w:rFonts w:eastAsia="Cambria"/>
          <w:u w:val="single"/>
        </w:rPr>
        <w:t>This principle</w:t>
      </w:r>
      <w:r w:rsidRPr="0051604C">
        <w:rPr>
          <w:rFonts w:eastAsia="Cambria"/>
          <w:sz w:val="16"/>
        </w:rPr>
        <w:t xml:space="preserve"> is known as “quasi-territorial” jurisdiction and </w:t>
      </w:r>
      <w:r w:rsidRPr="0051604C">
        <w:rPr>
          <w:rFonts w:eastAsia="Cambria"/>
          <w:u w:val="single"/>
        </w:rPr>
        <w:t xml:space="preserve">serves the purpose of ensuring the applicability of relevant national laws, </w:t>
      </w:r>
      <w:r w:rsidRPr="0051604C">
        <w:rPr>
          <w:rFonts w:eastAsia="Cambria"/>
          <w:b/>
          <w:bCs/>
          <w:u w:val="single"/>
        </w:rPr>
        <w:t xml:space="preserve">preventing </w:t>
      </w:r>
      <w:r w:rsidRPr="0051604C">
        <w:rPr>
          <w:rFonts w:eastAsia="Cambria"/>
          <w:b/>
          <w:bCs/>
          <w:highlight w:val="green"/>
          <w:u w:val="single"/>
        </w:rPr>
        <w:t>space</w:t>
      </w:r>
      <w:r w:rsidRPr="0051604C">
        <w:rPr>
          <w:rFonts w:eastAsia="Cambria"/>
          <w:b/>
          <w:bCs/>
          <w:u w:val="single"/>
        </w:rPr>
        <w:t xml:space="preserve"> from being </w:t>
      </w:r>
      <w:r w:rsidRPr="0051604C">
        <w:rPr>
          <w:rFonts w:eastAsia="Cambria"/>
          <w:b/>
          <w:bCs/>
          <w:highlight w:val="green"/>
          <w:u w:val="single"/>
        </w:rPr>
        <w:t>abandoned to the rule of the strongest</w:t>
      </w:r>
      <w:r w:rsidRPr="0051604C">
        <w:rPr>
          <w:rFonts w:eastAsia="Cambria"/>
          <w:u w:val="single"/>
        </w:rPr>
        <w:t>.</w:t>
      </w:r>
      <w:r w:rsidRPr="0051604C">
        <w:rPr>
          <w:rFonts w:eastAsia="Cambria"/>
          <w:sz w:val="16"/>
        </w:rPr>
        <w:t xml:space="preserve"> As an American company, SpaceX is obliged under U.S. law to respect these rules </w:t>
      </w:r>
      <w:proofErr w:type="gramStart"/>
      <w:r w:rsidRPr="0051604C">
        <w:rPr>
          <w:rFonts w:eastAsia="Cambria"/>
          <w:sz w:val="16"/>
        </w:rPr>
        <w:t>in order to</w:t>
      </w:r>
      <w:proofErr w:type="gramEnd"/>
      <w:r w:rsidRPr="0051604C">
        <w:rPr>
          <w:rFonts w:eastAsia="Cambria"/>
          <w:sz w:val="16"/>
        </w:rPr>
        <w:t xml:space="preserve"> get licenses from the U.S. government to conduct commercial launches and provide satellite services. This is mandated by Article VI of the treaty, according to which nongovernmental activities in space require the “authorization and continuing supervision of the appropriate State,” which is internationally responsible for assuring that these activities “are carried out in conformity with the provisions set forth in the present Treaty.” As such, </w:t>
      </w:r>
      <w:r w:rsidRPr="0051604C">
        <w:rPr>
          <w:rFonts w:eastAsia="Cambria"/>
          <w:u w:val="single"/>
        </w:rPr>
        <w:t>any attempt to declare “Mars as a free planet” and reject the authority of “Earth-based government” over Martian activities is in violation of international space law and would consequently bear no legal effect on third parties</w:t>
      </w:r>
      <w:r w:rsidRPr="0051604C">
        <w:rPr>
          <w:rFonts w:eastAsia="Cambria"/>
          <w:sz w:val="16"/>
        </w:rPr>
        <w:t xml:space="preserve">. POLITICAL IMPLICATIONS </w:t>
      </w:r>
      <w:r w:rsidRPr="0051604C">
        <w:rPr>
          <w:rFonts w:eastAsia="Cambria"/>
          <w:b/>
          <w:bCs/>
          <w:u w:val="single"/>
        </w:rPr>
        <w:t xml:space="preserve">SpaceX’s declaration on the legal status of Mars is </w:t>
      </w:r>
      <w:r w:rsidRPr="0051604C">
        <w:rPr>
          <w:rFonts w:eastAsia="Cambria"/>
          <w:b/>
          <w:bCs/>
          <w:highlight w:val="green"/>
          <w:u w:val="single"/>
        </w:rPr>
        <w:t>not without political implications</w:t>
      </w:r>
      <w:r w:rsidRPr="0051604C">
        <w:rPr>
          <w:rFonts w:eastAsia="Cambria"/>
          <w:sz w:val="16"/>
        </w:rPr>
        <w:t xml:space="preserve">. </w:t>
      </w:r>
      <w:proofErr w:type="gramStart"/>
      <w:r w:rsidRPr="0051604C">
        <w:rPr>
          <w:rFonts w:eastAsia="Cambria"/>
          <w:sz w:val="16"/>
        </w:rPr>
        <w:t>Interestingly enough, a</w:t>
      </w:r>
      <w:proofErr w:type="gramEnd"/>
      <w:r w:rsidRPr="0051604C">
        <w:rPr>
          <w:rFonts w:eastAsia="Cambria"/>
          <w:sz w:val="16"/>
        </w:rPr>
        <w:t xml:space="preserve"> thorough look at the first part of </w:t>
      </w:r>
      <w:proofErr w:type="spellStart"/>
      <w:r w:rsidRPr="0051604C">
        <w:rPr>
          <w:rFonts w:eastAsia="Cambria"/>
          <w:sz w:val="16"/>
        </w:rPr>
        <w:t>Starlink’s</w:t>
      </w:r>
      <w:proofErr w:type="spellEnd"/>
      <w:r w:rsidRPr="0051604C">
        <w:rPr>
          <w:rFonts w:eastAsia="Cambria"/>
          <w:sz w:val="16"/>
        </w:rPr>
        <w:t xml:space="preserve"> terms of service Clause 9 shows that SpaceX doesn’t seem to have problems with “Earth-</w:t>
      </w:r>
      <w:r w:rsidRPr="0051604C">
        <w:rPr>
          <w:rFonts w:eastAsia="Cambria"/>
          <w:sz w:val="16"/>
        </w:rPr>
        <w:lastRenderedPageBreak/>
        <w:t xml:space="preserve">based authority” regulating lunar activities: “For Services provided to, on or in orbit around the planet Earth or the Moon, these Terms and any disputes […] will be governed by and construed in accordance with the laws of the State of California in the United States.” Nevertheless, under international space law there are no grounds to distinguish between the moon and Mars; the same rules apply to “the Moon and other celestial bodies.” Assuming SpaceX knows this, it appears that </w:t>
      </w:r>
      <w:r w:rsidRPr="0051604C">
        <w:rPr>
          <w:rFonts w:eastAsia="Cambria"/>
          <w:b/>
          <w:bCs/>
          <w:u w:val="single"/>
        </w:rPr>
        <w:t xml:space="preserve">the </w:t>
      </w:r>
      <w:r w:rsidRPr="0051604C">
        <w:rPr>
          <w:rFonts w:eastAsia="Cambria"/>
          <w:b/>
          <w:bCs/>
          <w:highlight w:val="green"/>
          <w:u w:val="single"/>
        </w:rPr>
        <w:t>company is</w:t>
      </w:r>
      <w:r w:rsidRPr="0051604C">
        <w:rPr>
          <w:rFonts w:eastAsia="Cambria"/>
          <w:b/>
          <w:bCs/>
          <w:u w:val="single"/>
        </w:rPr>
        <w:t xml:space="preserve"> </w:t>
      </w:r>
      <w:r w:rsidRPr="0051604C">
        <w:rPr>
          <w:rFonts w:eastAsia="Cambria"/>
          <w:b/>
          <w:bCs/>
          <w:highlight w:val="green"/>
          <w:u w:val="single"/>
        </w:rPr>
        <w:t>sending a political message to</w:t>
      </w:r>
      <w:r w:rsidRPr="0051604C">
        <w:rPr>
          <w:rFonts w:eastAsia="Cambria"/>
          <w:b/>
          <w:bCs/>
          <w:u w:val="single"/>
        </w:rPr>
        <w:t xml:space="preserve"> </w:t>
      </w:r>
      <w:r w:rsidRPr="0051604C">
        <w:rPr>
          <w:rFonts w:eastAsia="Cambria"/>
          <w:b/>
          <w:bCs/>
          <w:highlight w:val="green"/>
          <w:u w:val="single"/>
        </w:rPr>
        <w:t>subvert the status quo</w:t>
      </w:r>
      <w:r w:rsidRPr="0051604C">
        <w:rPr>
          <w:rFonts w:eastAsia="Cambria"/>
          <w:b/>
          <w:bCs/>
          <w:u w:val="single"/>
        </w:rPr>
        <w:t xml:space="preserve"> and </w:t>
      </w:r>
      <w:r w:rsidRPr="0051604C">
        <w:rPr>
          <w:rFonts w:eastAsia="Cambria"/>
          <w:b/>
          <w:bCs/>
          <w:highlight w:val="green"/>
          <w:u w:val="single"/>
        </w:rPr>
        <w:t xml:space="preserve">establish a </w:t>
      </w:r>
      <w:r w:rsidRPr="0051604C">
        <w:rPr>
          <w:rFonts w:eastAsia="Cambria"/>
          <w:b/>
          <w:bCs/>
          <w:u w:val="single"/>
        </w:rPr>
        <w:t xml:space="preserve">separate </w:t>
      </w:r>
      <w:r w:rsidRPr="0051604C">
        <w:rPr>
          <w:rFonts w:eastAsia="Cambria"/>
          <w:b/>
          <w:bCs/>
          <w:highlight w:val="green"/>
          <w:u w:val="single"/>
        </w:rPr>
        <w:t>regime</w:t>
      </w:r>
      <w:r w:rsidRPr="0051604C">
        <w:rPr>
          <w:rFonts w:eastAsia="Cambria"/>
          <w:b/>
          <w:bCs/>
          <w:u w:val="single"/>
        </w:rPr>
        <w:t xml:space="preserve"> </w:t>
      </w:r>
      <w:r w:rsidRPr="0051604C">
        <w:rPr>
          <w:rFonts w:eastAsia="Cambria"/>
          <w:b/>
          <w:bCs/>
          <w:highlight w:val="green"/>
          <w:u w:val="single"/>
        </w:rPr>
        <w:t>for</w:t>
      </w:r>
      <w:r w:rsidRPr="0051604C">
        <w:rPr>
          <w:rFonts w:eastAsia="Cambria"/>
          <w:b/>
          <w:bCs/>
          <w:u w:val="single"/>
        </w:rPr>
        <w:t xml:space="preserve"> </w:t>
      </w:r>
      <w:r w:rsidRPr="0051604C">
        <w:rPr>
          <w:rFonts w:eastAsia="Cambria"/>
          <w:b/>
          <w:bCs/>
          <w:highlight w:val="green"/>
          <w:u w:val="single"/>
        </w:rPr>
        <w:t>Mars</w:t>
      </w:r>
      <w:r w:rsidRPr="0051604C">
        <w:rPr>
          <w:rFonts w:eastAsia="Cambria"/>
          <w:sz w:val="16"/>
        </w:rPr>
        <w:t xml:space="preserve">. Now, if SpaceX was merely an internet service provider, the issue would be purely theoretical with no reason for any further concern. However, </w:t>
      </w:r>
      <w:r w:rsidRPr="0051604C">
        <w:rPr>
          <w:rFonts w:eastAsia="Cambria"/>
          <w:u w:val="single"/>
        </w:rPr>
        <w:t xml:space="preserve">SpaceX fully intends to send the first humans to Mars. As such, the company’s refusal to respect international law once its </w:t>
      </w:r>
      <w:proofErr w:type="spellStart"/>
      <w:r w:rsidRPr="0051604C">
        <w:rPr>
          <w:rFonts w:eastAsia="Cambria"/>
          <w:u w:val="single"/>
        </w:rPr>
        <w:t>en</w:t>
      </w:r>
      <w:proofErr w:type="spellEnd"/>
      <w:r w:rsidRPr="0051604C">
        <w:rPr>
          <w:rFonts w:eastAsia="Cambria"/>
          <w:u w:val="single"/>
        </w:rPr>
        <w:t xml:space="preserve"> route could put SpaceX’s passengers in real peril. </w:t>
      </w:r>
      <w:r w:rsidRPr="0051604C">
        <w:rPr>
          <w:rFonts w:eastAsia="Cambria"/>
          <w:sz w:val="16"/>
        </w:rPr>
        <w:t xml:space="preserve">These </w:t>
      </w:r>
      <w:r w:rsidRPr="0051604C">
        <w:rPr>
          <w:rFonts w:eastAsia="Cambria"/>
          <w:u w:val="single"/>
        </w:rPr>
        <w:t xml:space="preserve">early passengers would fully depend on SpaceX for their survival </w:t>
      </w:r>
      <w:proofErr w:type="spellStart"/>
      <w:r w:rsidRPr="0051604C">
        <w:rPr>
          <w:rFonts w:eastAsia="Cambria"/>
          <w:u w:val="single"/>
        </w:rPr>
        <w:t>en</w:t>
      </w:r>
      <w:proofErr w:type="spellEnd"/>
      <w:r w:rsidRPr="0051604C">
        <w:rPr>
          <w:rFonts w:eastAsia="Cambria"/>
          <w:u w:val="single"/>
        </w:rPr>
        <w:t xml:space="preserve"> route to Mars and while on the surface, not to mention their prospects for returning to Earth</w:t>
      </w:r>
      <w:r w:rsidRPr="0051604C">
        <w:rPr>
          <w:rFonts w:eastAsia="Cambria"/>
          <w:sz w:val="16"/>
        </w:rPr>
        <w:t xml:space="preserve">. One the one hand, you have a company that controls the means to survival; on the other hand, you have a </w:t>
      </w:r>
      <w:r w:rsidRPr="0051604C">
        <w:rPr>
          <w:rFonts w:eastAsia="Cambria"/>
          <w:u w:val="single"/>
        </w:rPr>
        <w:t>group of fragile individuals potentially stranded in an incredibly hostile environment a long, long way from home</w:t>
      </w:r>
      <w:r w:rsidRPr="0051604C">
        <w:rPr>
          <w:rFonts w:eastAsia="Cambria"/>
          <w:sz w:val="16"/>
        </w:rPr>
        <w:t xml:space="preserve">. How could SpaceX seriously refer to principles established in “good faith” given such a </w:t>
      </w:r>
      <w:r w:rsidRPr="0051604C">
        <w:rPr>
          <w:rFonts w:eastAsia="Cambria"/>
          <w:u w:val="single"/>
        </w:rPr>
        <w:t>massive imbalance of power</w:t>
      </w:r>
      <w:r w:rsidRPr="0051604C">
        <w:rPr>
          <w:rFonts w:eastAsia="Cambria"/>
          <w:sz w:val="16"/>
        </w:rPr>
        <w:t xml:space="preserve">? Politically speaking, </w:t>
      </w:r>
      <w:r w:rsidRPr="0051604C">
        <w:rPr>
          <w:rFonts w:eastAsia="Cambria"/>
          <w:u w:val="single"/>
        </w:rPr>
        <w:t>declaring Mars a “free planet” would condemn its first inhabitants to the indisputable will of a private corporation — a dangerous situation threatening the fundamental rights of any human traveling with SpaceX.</w:t>
      </w:r>
      <w:r w:rsidRPr="0051604C">
        <w:rPr>
          <w:rFonts w:eastAsia="Cambria"/>
          <w:sz w:val="16"/>
        </w:rPr>
        <w:t xml:space="preserve"> STRATEGIC CONSIDERATIONS Truth to be told, </w:t>
      </w:r>
      <w:r w:rsidRPr="0051604C">
        <w:rPr>
          <w:rFonts w:eastAsia="Cambria"/>
          <w:b/>
          <w:bCs/>
          <w:u w:val="single"/>
        </w:rPr>
        <w:t xml:space="preserve">any </w:t>
      </w:r>
      <w:r w:rsidRPr="0051604C">
        <w:rPr>
          <w:rFonts w:eastAsia="Cambria"/>
          <w:b/>
          <w:bCs/>
          <w:highlight w:val="green"/>
          <w:u w:val="single"/>
        </w:rPr>
        <w:t>attempt to escape international law</w:t>
      </w:r>
      <w:r w:rsidRPr="0051604C">
        <w:rPr>
          <w:rFonts w:eastAsia="Cambria"/>
          <w:b/>
          <w:bCs/>
          <w:u w:val="single"/>
        </w:rPr>
        <w:t xml:space="preserve"> on Mars may </w:t>
      </w:r>
      <w:proofErr w:type="gramStart"/>
      <w:r w:rsidRPr="0051604C">
        <w:rPr>
          <w:rFonts w:eastAsia="Cambria"/>
          <w:b/>
          <w:bCs/>
          <w:u w:val="single"/>
        </w:rPr>
        <w:t>actually turn</w:t>
      </w:r>
      <w:proofErr w:type="gramEnd"/>
      <w:r w:rsidRPr="0051604C">
        <w:rPr>
          <w:rFonts w:eastAsia="Cambria"/>
          <w:b/>
          <w:bCs/>
          <w:u w:val="single"/>
        </w:rPr>
        <w:t xml:space="preserve"> out to be </w:t>
      </w:r>
      <w:r w:rsidRPr="0051604C">
        <w:rPr>
          <w:rFonts w:eastAsia="Cambria"/>
          <w:b/>
          <w:bCs/>
          <w:highlight w:val="green"/>
          <w:u w:val="single"/>
        </w:rPr>
        <w:t>strategically counterproductive</w:t>
      </w:r>
      <w:r w:rsidRPr="0051604C">
        <w:rPr>
          <w:rFonts w:eastAsia="Cambria"/>
          <w:sz w:val="16"/>
        </w:rPr>
        <w:t xml:space="preserve">. First, as any international lawyer knows, the only support for declaring Mars a “free planet” can only come from the applicability of international law, not its denial. Under Article I (2) of the UN Charter, any independent community of humans enjoys the right to self-determination. </w:t>
      </w:r>
      <w:proofErr w:type="gramStart"/>
      <w:r w:rsidRPr="0051604C">
        <w:rPr>
          <w:rFonts w:eastAsia="Cambria"/>
          <w:sz w:val="16"/>
        </w:rPr>
        <w:t>If and when</w:t>
      </w:r>
      <w:proofErr w:type="gramEnd"/>
      <w:r w:rsidRPr="0051604C">
        <w:rPr>
          <w:rFonts w:eastAsia="Cambria"/>
          <w:sz w:val="16"/>
        </w:rPr>
        <w:t xml:space="preserve"> SpaceX’s vision of a million people living on Mars becomes a reality, there is no doubt that this community would be entitled to political independence and self-regulation. However, this outcome can neither be imposed in advance nor accomplished against international law. Rather, it can only develop from the natural evolution of the circumstances, under the safeguards of the rule of law. In the early stages, </w:t>
      </w:r>
      <w:r w:rsidRPr="0051604C">
        <w:rPr>
          <w:rFonts w:eastAsia="Cambria"/>
          <w:u w:val="single"/>
        </w:rPr>
        <w:t xml:space="preserve">any Martian settlement will have to rely on Earth’s supplies, technologies, </w:t>
      </w:r>
      <w:proofErr w:type="gramStart"/>
      <w:r w:rsidRPr="0051604C">
        <w:rPr>
          <w:rFonts w:eastAsia="Cambria"/>
          <w:u w:val="single"/>
        </w:rPr>
        <w:t>personnel</w:t>
      </w:r>
      <w:proofErr w:type="gramEnd"/>
      <w:r w:rsidRPr="0051604C">
        <w:rPr>
          <w:rFonts w:eastAsia="Cambria"/>
          <w:u w:val="single"/>
        </w:rPr>
        <w:t xml:space="preserve"> and overall logistical support</w:t>
      </w:r>
      <w:r w:rsidRPr="0051604C">
        <w:rPr>
          <w:rFonts w:eastAsia="Cambria"/>
          <w:sz w:val="16"/>
        </w:rPr>
        <w:t xml:space="preserve">. Conversely, this dependence will also </w:t>
      </w:r>
      <w:r w:rsidRPr="0051604C">
        <w:rPr>
          <w:rFonts w:eastAsia="Cambria"/>
          <w:b/>
          <w:bCs/>
          <w:u w:val="single"/>
        </w:rPr>
        <w:t xml:space="preserve">imply the legitimate exercise of Earth-based authority </w:t>
      </w:r>
      <w:proofErr w:type="gramStart"/>
      <w:r w:rsidRPr="0051604C">
        <w:rPr>
          <w:rFonts w:eastAsia="Cambria"/>
          <w:b/>
          <w:bCs/>
          <w:u w:val="single"/>
        </w:rPr>
        <w:t>in order to</w:t>
      </w:r>
      <w:proofErr w:type="gramEnd"/>
      <w:r w:rsidRPr="0051604C">
        <w:rPr>
          <w:rFonts w:eastAsia="Cambria"/>
          <w:b/>
          <w:bCs/>
          <w:u w:val="single"/>
        </w:rPr>
        <w:t xml:space="preserve"> </w:t>
      </w:r>
      <w:r w:rsidRPr="0051604C">
        <w:rPr>
          <w:rFonts w:eastAsia="Cambria"/>
          <w:b/>
          <w:bCs/>
          <w:highlight w:val="green"/>
          <w:u w:val="single"/>
        </w:rPr>
        <w:t>protect the settlement from degenerating into violence</w:t>
      </w:r>
      <w:r w:rsidRPr="0051604C">
        <w:rPr>
          <w:rFonts w:eastAsia="Cambria"/>
          <w:b/>
          <w:bCs/>
          <w:u w:val="single"/>
        </w:rPr>
        <w:t xml:space="preserve"> and Wild West types of behaviors</w:t>
      </w:r>
      <w:r w:rsidRPr="0051604C">
        <w:rPr>
          <w:rFonts w:eastAsia="Cambria"/>
          <w:sz w:val="16"/>
        </w:rPr>
        <w:t xml:space="preserve">. Later, when the settlement has developed an autonomous structure and a balanced division of powers, then independence and self-regulation would naturally follow — but not a minute before the conditions for protecting fundamental rights are established. Finally, another reason why SpaceX’s declaration may become counterproductive can be identified by looking at the company’s core business: launching spacecraft for a government-heavy customer base. Openly refusing governmental authority while still depending on governmental contracts is not exactly a smart move; it undermines the credibility of SpaceX as a reliable partner and advantages its competitors. If a government had to choose between an expensive service from a company pledging allegiance to the rule of law and a cheap one from an enterprise trying to impose “self-governing principles established in good faith,” there is little doubt which one will be awarded a contract. </w:t>
      </w:r>
      <w:proofErr w:type="gramStart"/>
      <w:r w:rsidRPr="0051604C">
        <w:rPr>
          <w:rFonts w:eastAsia="Cambria"/>
          <w:sz w:val="16"/>
        </w:rPr>
        <w:t>Actually, with</w:t>
      </w:r>
      <w:proofErr w:type="gramEnd"/>
      <w:r w:rsidRPr="0051604C">
        <w:rPr>
          <w:rFonts w:eastAsia="Cambria"/>
          <w:sz w:val="16"/>
        </w:rPr>
        <w:t xml:space="preserve"> such terms of service, SpaceX would not even be authorized to launch its Starships toward Mars in the first place. There can be no doubts that </w:t>
      </w:r>
      <w:r w:rsidRPr="0051604C">
        <w:rPr>
          <w:rFonts w:eastAsia="Cambria"/>
          <w:b/>
          <w:bCs/>
          <w:highlight w:val="green"/>
          <w:u w:val="single"/>
        </w:rPr>
        <w:t>applying international law</w:t>
      </w:r>
      <w:r w:rsidRPr="0051604C">
        <w:rPr>
          <w:rFonts w:eastAsia="Cambria"/>
          <w:b/>
          <w:bCs/>
          <w:u w:val="single"/>
        </w:rPr>
        <w:t xml:space="preserve"> on other celestial bodies is the </w:t>
      </w:r>
      <w:r w:rsidRPr="0051604C">
        <w:rPr>
          <w:rFonts w:eastAsia="Cambria"/>
          <w:b/>
          <w:bCs/>
          <w:highlight w:val="green"/>
          <w:u w:val="single"/>
        </w:rPr>
        <w:t>best way to preserve</w:t>
      </w:r>
      <w:r w:rsidRPr="0051604C">
        <w:rPr>
          <w:rFonts w:eastAsia="Cambria"/>
          <w:b/>
          <w:bCs/>
          <w:u w:val="single"/>
        </w:rPr>
        <w:t xml:space="preserve"> the </w:t>
      </w:r>
      <w:r w:rsidRPr="0051604C">
        <w:rPr>
          <w:rFonts w:eastAsia="Cambria"/>
          <w:b/>
          <w:bCs/>
          <w:highlight w:val="green"/>
          <w:u w:val="single"/>
        </w:rPr>
        <w:t>exploration and use of outer space</w:t>
      </w:r>
      <w:r w:rsidRPr="0051604C">
        <w:rPr>
          <w:rFonts w:eastAsia="Cambria"/>
          <w:b/>
          <w:bCs/>
          <w:u w:val="single"/>
        </w:rPr>
        <w:t xml:space="preserve"> as the province of all humankind</w:t>
      </w:r>
      <w:r w:rsidRPr="0051604C">
        <w:rPr>
          <w:rFonts w:eastAsia="Cambria"/>
          <w:sz w:val="16"/>
        </w:rPr>
        <w:t xml:space="preserve">. Space activities, no matter where in the solar system, shall always be conducted under the safeguards of the rule of law. No company should be allowed to question this essential principle in the attempt to turn outer space into a modern Wild West. SpaceX’s defiance of international law should be taken very seriously and stopped now, before the company is able to push it to the point of establishing its private domain on Mars. </w:t>
      </w:r>
      <w:r w:rsidRPr="0051604C">
        <w:rPr>
          <w:rFonts w:eastAsia="Cambria"/>
          <w:b/>
          <w:bCs/>
          <w:u w:val="single"/>
        </w:rPr>
        <w:t xml:space="preserve">The </w:t>
      </w:r>
      <w:r w:rsidRPr="0051604C">
        <w:rPr>
          <w:rFonts w:eastAsia="Cambria"/>
          <w:b/>
          <w:bCs/>
          <w:highlight w:val="green"/>
          <w:u w:val="single"/>
        </w:rPr>
        <w:t>future of space</w:t>
      </w:r>
      <w:r w:rsidRPr="0051604C">
        <w:rPr>
          <w:rFonts w:eastAsia="Cambria"/>
          <w:b/>
          <w:bCs/>
          <w:u w:val="single"/>
        </w:rPr>
        <w:t xml:space="preserve"> as a peaceful, </w:t>
      </w:r>
      <w:proofErr w:type="gramStart"/>
      <w:r w:rsidRPr="0051604C">
        <w:rPr>
          <w:rFonts w:eastAsia="Cambria"/>
          <w:b/>
          <w:bCs/>
          <w:u w:val="single"/>
        </w:rPr>
        <w:t>fair</w:t>
      </w:r>
      <w:proofErr w:type="gramEnd"/>
      <w:r w:rsidRPr="0051604C">
        <w:rPr>
          <w:rFonts w:eastAsia="Cambria"/>
          <w:b/>
          <w:bCs/>
          <w:u w:val="single"/>
        </w:rPr>
        <w:t xml:space="preserve"> and inclusive domain </w:t>
      </w:r>
      <w:r w:rsidRPr="0051604C">
        <w:rPr>
          <w:rFonts w:eastAsia="Cambria"/>
          <w:b/>
          <w:bCs/>
          <w:highlight w:val="green"/>
          <w:u w:val="single"/>
        </w:rPr>
        <w:t>may very well depend on this.</w:t>
      </w:r>
    </w:p>
    <w:p w14:paraId="71C4DB5D" w14:textId="77777777" w:rsidR="00701625" w:rsidRPr="0051604C" w:rsidRDefault="00701625" w:rsidP="00701625">
      <w:pPr>
        <w:rPr>
          <w:rFonts w:eastAsia="Cambria"/>
        </w:rPr>
      </w:pPr>
    </w:p>
    <w:p w14:paraId="282078D8" w14:textId="77777777" w:rsidR="00701625" w:rsidRPr="0051604C" w:rsidRDefault="00701625" w:rsidP="00701625">
      <w:pPr>
        <w:keepNext/>
        <w:keepLines/>
        <w:spacing w:before="40" w:after="0"/>
        <w:outlineLvl w:val="3"/>
        <w:rPr>
          <w:rFonts w:eastAsia="MS Gothic" w:cs="Times New Roman"/>
          <w:b/>
          <w:iCs/>
          <w:sz w:val="26"/>
        </w:rPr>
      </w:pPr>
      <w:r w:rsidRPr="0051604C">
        <w:rPr>
          <w:rFonts w:eastAsia="MS Gothic" w:cs="Times New Roman"/>
          <w:b/>
          <w:iCs/>
          <w:sz w:val="26"/>
        </w:rPr>
        <w:t xml:space="preserve">OST collapse kills </w:t>
      </w:r>
      <w:proofErr w:type="spellStart"/>
      <w:r w:rsidRPr="0051604C">
        <w:rPr>
          <w:rFonts w:eastAsia="MS Gothic" w:cs="Times New Roman"/>
          <w:b/>
          <w:iCs/>
          <w:sz w:val="26"/>
        </w:rPr>
        <w:t>multilat</w:t>
      </w:r>
      <w:proofErr w:type="spellEnd"/>
      <w:r w:rsidRPr="0051604C">
        <w:rPr>
          <w:rFonts w:eastAsia="MS Gothic" w:cs="Times New Roman"/>
          <w:b/>
          <w:iCs/>
          <w:sz w:val="26"/>
        </w:rPr>
        <w:t xml:space="preserve"> in space – decks cooperation and diplomacy</w:t>
      </w:r>
    </w:p>
    <w:p w14:paraId="00C8CC44" w14:textId="77777777" w:rsidR="00701625" w:rsidRPr="0051604C" w:rsidRDefault="00701625" w:rsidP="00701625">
      <w:pPr>
        <w:shd w:val="clear" w:color="auto" w:fill="FFFFFF"/>
        <w:spacing w:after="225" w:line="346" w:lineRule="atLeast"/>
        <w:rPr>
          <w:rFonts w:eastAsia="Cambria"/>
          <w:color w:val="4D4D4D"/>
          <w:sz w:val="16"/>
          <w:szCs w:val="16"/>
        </w:rPr>
      </w:pPr>
      <w:r w:rsidRPr="0051604C">
        <w:rPr>
          <w:rFonts w:eastAsia="Cambria"/>
          <w:b/>
          <w:bCs/>
          <w:sz w:val="26"/>
          <w:szCs w:val="26"/>
        </w:rPr>
        <w:t>Cheney, PhD, 20</w:t>
      </w:r>
      <w:r w:rsidRPr="0051604C">
        <w:rPr>
          <w:rFonts w:eastAsia="Cambria"/>
        </w:rPr>
        <w:t xml:space="preserve"> </w:t>
      </w:r>
      <w:r w:rsidRPr="0051604C">
        <w:rPr>
          <w:rFonts w:eastAsia="Cambria"/>
          <w:color w:val="000000"/>
          <w:sz w:val="16"/>
          <w:szCs w:val="16"/>
        </w:rPr>
        <w:t xml:space="preserve">(Thomas has a PhD in space law from </w:t>
      </w:r>
      <w:proofErr w:type="spellStart"/>
      <w:r w:rsidRPr="0051604C">
        <w:rPr>
          <w:rFonts w:eastAsia="Cambria"/>
          <w:color w:val="000000"/>
          <w:sz w:val="16"/>
          <w:szCs w:val="16"/>
        </w:rPr>
        <w:t>Northumbria</w:t>
      </w:r>
      <w:proofErr w:type="spellEnd"/>
      <w:r w:rsidRPr="0051604C">
        <w:rPr>
          <w:rFonts w:eastAsia="Cambria"/>
          <w:color w:val="000000"/>
          <w:sz w:val="16"/>
          <w:szCs w:val="16"/>
        </w:rPr>
        <w:t xml:space="preserve"> University, where his research focused on space resources and the associated issues of the relationship between property rights and sovereignty, Space Resource the Need for Multilateralism in Outer Space, Space Resource the Need for Multilateralism in Outer Space, </w:t>
      </w:r>
      <w:hyperlink r:id="rId57" w:history="1">
        <w:r w:rsidRPr="0051604C">
          <w:rPr>
            <w:rFonts w:eastAsia="Cambria"/>
            <w:sz w:val="16"/>
            <w:szCs w:val="16"/>
          </w:rPr>
          <w:t>https://www.open.ac.uk/research-groups/astrobiology/blog/space-resource-need-multilateralism-outer-space</w:t>
        </w:r>
      </w:hyperlink>
      <w:r w:rsidRPr="0051604C">
        <w:rPr>
          <w:rFonts w:eastAsia="Cambria"/>
          <w:color w:val="000000"/>
          <w:sz w:val="16"/>
          <w:szCs w:val="16"/>
        </w:rPr>
        <w:t>) // HW ML</w:t>
      </w:r>
    </w:p>
    <w:p w14:paraId="3250FF5B" w14:textId="77777777" w:rsidR="00701625" w:rsidRPr="0051604C" w:rsidRDefault="00701625" w:rsidP="00701625">
      <w:pPr>
        <w:rPr>
          <w:rFonts w:eastAsia="Cambria"/>
          <w:sz w:val="16"/>
        </w:rPr>
      </w:pPr>
      <w:r w:rsidRPr="0051604C">
        <w:rPr>
          <w:rFonts w:eastAsia="Cambria"/>
          <w:sz w:val="16"/>
        </w:rPr>
        <w:lastRenderedPageBreak/>
        <w:t xml:space="preserve">24 April 2020 is the International Day of Multilateralism and Diplomacy for Peace. This post will argue that a </w:t>
      </w:r>
      <w:r w:rsidRPr="0051604C">
        <w:rPr>
          <w:rFonts w:eastAsia="Cambria"/>
          <w:highlight w:val="green"/>
          <w:u w:val="single"/>
        </w:rPr>
        <w:t>multilateralism</w:t>
      </w:r>
      <w:r w:rsidRPr="0051604C">
        <w:rPr>
          <w:rFonts w:eastAsia="Cambria"/>
          <w:u w:val="single"/>
        </w:rPr>
        <w:t xml:space="preserve"> </w:t>
      </w:r>
      <w:r w:rsidRPr="0051604C">
        <w:rPr>
          <w:rFonts w:eastAsia="Cambria"/>
          <w:highlight w:val="green"/>
          <w:u w:val="single"/>
        </w:rPr>
        <w:t>is vital for</w:t>
      </w:r>
      <w:r w:rsidRPr="0051604C">
        <w:rPr>
          <w:rFonts w:eastAsia="Cambria"/>
          <w:u w:val="single"/>
        </w:rPr>
        <w:t xml:space="preserve"> the effective maintenance of </w:t>
      </w:r>
      <w:r w:rsidRPr="0051604C">
        <w:rPr>
          <w:rFonts w:eastAsia="Cambria"/>
          <w:highlight w:val="green"/>
          <w:u w:val="single"/>
        </w:rPr>
        <w:t>order in outer space.</w:t>
      </w:r>
      <w:r w:rsidRPr="0051604C">
        <w:rPr>
          <w:rFonts w:eastAsia="Cambria"/>
          <w:u w:val="single"/>
        </w:rPr>
        <w:t xml:space="preserve"> It will use space resources as a case study</w:t>
      </w:r>
      <w:r w:rsidRPr="0051604C">
        <w:rPr>
          <w:rFonts w:eastAsia="Cambria"/>
          <w:sz w:val="16"/>
        </w:rPr>
        <w:t xml:space="preserve"> to make this argument.</w:t>
      </w:r>
      <w:r w:rsidRPr="0051604C">
        <w:rPr>
          <w:rFonts w:eastAsia="Cambria"/>
          <w:u w:val="single"/>
        </w:rPr>
        <w:t xml:space="preserve">  </w:t>
      </w:r>
      <w:r w:rsidRPr="0051604C">
        <w:rPr>
          <w:rFonts w:eastAsia="Cambria"/>
          <w:b/>
          <w:iCs/>
          <w:u w:val="single"/>
        </w:rPr>
        <w:t xml:space="preserve">The </w:t>
      </w:r>
      <w:r w:rsidRPr="0051604C">
        <w:rPr>
          <w:rFonts w:eastAsia="Cambria"/>
          <w:b/>
          <w:iCs/>
          <w:highlight w:val="green"/>
          <w:u w:val="single"/>
        </w:rPr>
        <w:t>O</w:t>
      </w:r>
      <w:r w:rsidRPr="0051604C">
        <w:rPr>
          <w:rFonts w:eastAsia="Cambria"/>
          <w:b/>
          <w:iCs/>
          <w:u w:val="single"/>
        </w:rPr>
        <w:t xml:space="preserve">uter </w:t>
      </w:r>
      <w:r w:rsidRPr="0051604C">
        <w:rPr>
          <w:rFonts w:eastAsia="Cambria"/>
          <w:b/>
          <w:iCs/>
          <w:highlight w:val="green"/>
          <w:u w:val="single"/>
        </w:rPr>
        <w:t>S</w:t>
      </w:r>
      <w:r w:rsidRPr="0051604C">
        <w:rPr>
          <w:rFonts w:eastAsia="Cambria"/>
          <w:b/>
          <w:iCs/>
          <w:u w:val="single"/>
        </w:rPr>
        <w:t xml:space="preserve">pace </w:t>
      </w:r>
      <w:r w:rsidRPr="0051604C">
        <w:rPr>
          <w:rFonts w:eastAsia="Cambria"/>
          <w:b/>
          <w:iCs/>
          <w:highlight w:val="green"/>
          <w:u w:val="single"/>
        </w:rPr>
        <w:t>T</w:t>
      </w:r>
      <w:r w:rsidRPr="0051604C">
        <w:rPr>
          <w:rFonts w:eastAsia="Cambria"/>
          <w:b/>
          <w:iCs/>
          <w:u w:val="single"/>
        </w:rPr>
        <w:t>reaty</w:t>
      </w:r>
      <w:r w:rsidRPr="0051604C">
        <w:rPr>
          <w:rFonts w:eastAsia="Cambria"/>
          <w:sz w:val="16"/>
        </w:rPr>
        <w:t xml:space="preserve">, the foundational legal instrument for the space law regime, </w:t>
      </w:r>
      <w:r w:rsidRPr="0051604C">
        <w:rPr>
          <w:rFonts w:eastAsia="Cambria"/>
          <w:b/>
          <w:iCs/>
          <w:u w:val="single"/>
        </w:rPr>
        <w:t xml:space="preserve">is an </w:t>
      </w:r>
      <w:r w:rsidRPr="0051604C">
        <w:rPr>
          <w:rFonts w:eastAsia="Cambria"/>
          <w:b/>
          <w:iCs/>
          <w:highlight w:val="green"/>
          <w:u w:val="single"/>
        </w:rPr>
        <w:t>outstanding example of a multilat</w:t>
      </w:r>
      <w:r w:rsidRPr="0051604C">
        <w:rPr>
          <w:rFonts w:eastAsia="Cambria"/>
          <w:b/>
          <w:iCs/>
          <w:u w:val="single"/>
        </w:rPr>
        <w:t xml:space="preserve">eral </w:t>
      </w:r>
      <w:r w:rsidRPr="0051604C">
        <w:rPr>
          <w:rFonts w:eastAsia="Cambria"/>
          <w:b/>
          <w:iCs/>
          <w:highlight w:val="green"/>
          <w:u w:val="single"/>
        </w:rPr>
        <w:t>instrument</w:t>
      </w:r>
      <w:r w:rsidRPr="0051604C">
        <w:rPr>
          <w:rFonts w:eastAsia="Cambria"/>
          <w:b/>
          <w:iCs/>
          <w:u w:val="single"/>
        </w:rPr>
        <w:t>.</w:t>
      </w:r>
      <w:r w:rsidRPr="0051604C">
        <w:rPr>
          <w:rFonts w:eastAsia="Cambria"/>
          <w:sz w:val="16"/>
        </w:rPr>
        <w:t xml:space="preserve"> While often perceived as a Cold War bargain between the </w:t>
      </w:r>
      <w:proofErr w:type="spellStart"/>
      <w:r w:rsidRPr="0051604C">
        <w:rPr>
          <w:rFonts w:eastAsia="Cambria"/>
          <w:sz w:val="16"/>
        </w:rPr>
        <w:t>Untied</w:t>
      </w:r>
      <w:proofErr w:type="spellEnd"/>
      <w:r w:rsidRPr="0051604C">
        <w:rPr>
          <w:rFonts w:eastAsia="Cambria"/>
          <w:sz w:val="16"/>
        </w:rPr>
        <w:t xml:space="preserve"> States and the Soviet Union, the Outer Space Treaty was negotiated by the (then) 28 member states of the UN Committee on the Peaceful Uses of Outer Space.[1</w:t>
      </w:r>
      <w:proofErr w:type="gramStart"/>
      <w:r w:rsidRPr="0051604C">
        <w:rPr>
          <w:rFonts w:eastAsia="Cambria"/>
          <w:sz w:val="16"/>
        </w:rPr>
        <w:t>]  The</w:t>
      </w:r>
      <w:proofErr w:type="gramEnd"/>
      <w:r w:rsidRPr="0051604C">
        <w:rPr>
          <w:rFonts w:eastAsia="Cambria"/>
          <w:sz w:val="16"/>
        </w:rPr>
        <w:t xml:space="preserve"> negotiating record is full of interjections by delegates from a relatively diverse range of countries, and important contributions were made by delegations from countries like Brazil and Japan. Furthermore, the treaty is open to all States and in Article I declares that the use and exploration of outer space is a freedom enjoyed by all States. COPUOS remains an important forum for the continuing discussion of space governance and has grown to approximately 95 members with the Outer Space Treaty now has over 109 parties.[2] </w:t>
      </w:r>
      <w:r w:rsidRPr="0051604C">
        <w:rPr>
          <w:rFonts w:eastAsia="Cambria"/>
          <w:u w:val="single"/>
        </w:rPr>
        <w:t xml:space="preserve">Outer </w:t>
      </w:r>
      <w:r w:rsidRPr="0051604C">
        <w:rPr>
          <w:rFonts w:eastAsia="Cambria"/>
          <w:highlight w:val="green"/>
          <w:u w:val="single"/>
        </w:rPr>
        <w:t>space</w:t>
      </w:r>
      <w:r w:rsidRPr="0051604C">
        <w:rPr>
          <w:rFonts w:eastAsia="Cambria"/>
          <w:u w:val="single"/>
        </w:rPr>
        <w:t xml:space="preserve">, particularly Earth orbit </w:t>
      </w:r>
      <w:r w:rsidRPr="0051604C">
        <w:rPr>
          <w:rFonts w:eastAsia="Cambria"/>
          <w:highlight w:val="green"/>
          <w:u w:val="single"/>
        </w:rPr>
        <w:t>naturally lends itself</w:t>
      </w:r>
      <w:r w:rsidRPr="0051604C">
        <w:rPr>
          <w:rFonts w:eastAsia="Cambria"/>
          <w:u w:val="single"/>
        </w:rPr>
        <w:t xml:space="preserve"> </w:t>
      </w:r>
      <w:r w:rsidRPr="0051604C">
        <w:rPr>
          <w:rFonts w:eastAsia="Cambria"/>
          <w:highlight w:val="green"/>
          <w:u w:val="single"/>
        </w:rPr>
        <w:t>to</w:t>
      </w:r>
      <w:r w:rsidRPr="0051604C">
        <w:rPr>
          <w:rFonts w:eastAsia="Cambria"/>
          <w:u w:val="single"/>
        </w:rPr>
        <w:t xml:space="preserve"> a </w:t>
      </w:r>
      <w:r w:rsidRPr="0051604C">
        <w:rPr>
          <w:rFonts w:eastAsia="Cambria"/>
          <w:highlight w:val="green"/>
          <w:u w:val="single"/>
        </w:rPr>
        <w:t>multilateral governance structure</w:t>
      </w:r>
      <w:r w:rsidRPr="0051604C">
        <w:rPr>
          <w:rFonts w:eastAsia="Cambria"/>
          <w:u w:val="single"/>
        </w:rPr>
        <w:t>,</w:t>
      </w:r>
      <w:r w:rsidRPr="0051604C">
        <w:rPr>
          <w:rFonts w:eastAsia="Cambria"/>
          <w:sz w:val="16"/>
        </w:rPr>
        <w:t xml:space="preserve"> however, just as with terrestrial governance</w:t>
      </w:r>
      <w:r w:rsidRPr="0051604C">
        <w:rPr>
          <w:rFonts w:eastAsia="Cambria"/>
          <w:sz w:val="16"/>
          <w:highlight w:val="green"/>
        </w:rPr>
        <w:t xml:space="preserve">, </w:t>
      </w:r>
      <w:r w:rsidRPr="0051604C">
        <w:rPr>
          <w:rFonts w:eastAsia="Cambria"/>
          <w:b/>
          <w:iCs/>
          <w:highlight w:val="green"/>
          <w:u w:val="single"/>
        </w:rPr>
        <w:t>multilateralism in outer space is under threat</w:t>
      </w:r>
      <w:r w:rsidRPr="0051604C">
        <w:rPr>
          <w:rFonts w:eastAsia="Cambria"/>
          <w:sz w:val="16"/>
          <w:highlight w:val="green"/>
        </w:rPr>
        <w:t>.</w:t>
      </w:r>
      <w:r w:rsidRPr="0051604C">
        <w:rPr>
          <w:rFonts w:eastAsia="Cambria"/>
          <w:sz w:val="16"/>
        </w:rPr>
        <w:t xml:space="preserve">  Space resources represent one strain of that ‘threat’.  Several States responded to the promulgation, by the United States in 2015, of national legislation on space resources with claims of ‘unilateralism’. Subsequent </w:t>
      </w:r>
      <w:r w:rsidRPr="0051604C">
        <w:rPr>
          <w:rFonts w:eastAsia="Cambria"/>
          <w:u w:val="single"/>
        </w:rPr>
        <w:t>discussions at UNCOPUOS</w:t>
      </w:r>
      <w:r w:rsidRPr="0051604C">
        <w:rPr>
          <w:rFonts w:eastAsia="Cambria"/>
          <w:sz w:val="16"/>
        </w:rPr>
        <w:t xml:space="preserve"> and further developments since have </w:t>
      </w:r>
      <w:r w:rsidRPr="0051604C">
        <w:rPr>
          <w:rFonts w:eastAsia="Cambria"/>
          <w:u w:val="single"/>
        </w:rPr>
        <w:t>highlighted the risk</w:t>
      </w:r>
      <w:r w:rsidRPr="0051604C">
        <w:rPr>
          <w:rFonts w:eastAsia="Cambria"/>
          <w:sz w:val="16"/>
        </w:rPr>
        <w:t xml:space="preserve"> of diverging approaches to space resources and </w:t>
      </w:r>
      <w:r w:rsidRPr="0051604C">
        <w:rPr>
          <w:rFonts w:eastAsia="Cambria"/>
          <w:b/>
          <w:iCs/>
          <w:u w:val="single"/>
        </w:rPr>
        <w:t>the potential danger of ‘</w:t>
      </w:r>
      <w:r w:rsidRPr="0051604C">
        <w:rPr>
          <w:rFonts w:eastAsia="Cambria"/>
          <w:b/>
          <w:iCs/>
          <w:highlight w:val="green"/>
          <w:u w:val="single"/>
        </w:rPr>
        <w:t>fragmentation’ of ´space law regime</w:t>
      </w:r>
      <w:r w:rsidRPr="0051604C">
        <w:rPr>
          <w:rFonts w:eastAsia="Cambria"/>
          <w:b/>
          <w:iCs/>
          <w:u w:val="single"/>
        </w:rPr>
        <w:t>. This could have disastrous consequences and is a perfect example of why we need to retrench a multilateral approach to space governance.</w:t>
      </w:r>
      <w:r w:rsidRPr="0051604C">
        <w:rPr>
          <w:rFonts w:eastAsia="Cambria"/>
          <w:sz w:val="16"/>
        </w:rPr>
        <w:t xml:space="preserve">  The space resource industry and its advocates constantly proclaim the need for property rights and/or legal certainty </w:t>
      </w:r>
      <w:proofErr w:type="gramStart"/>
      <w:r w:rsidRPr="0051604C">
        <w:rPr>
          <w:rFonts w:eastAsia="Cambria"/>
          <w:sz w:val="16"/>
        </w:rPr>
        <w:t>in order to</w:t>
      </w:r>
      <w:proofErr w:type="gramEnd"/>
      <w:r w:rsidRPr="0051604C">
        <w:rPr>
          <w:rFonts w:eastAsia="Cambria"/>
          <w:sz w:val="16"/>
        </w:rPr>
        <w:t xml:space="preserve"> acquire the necessary funding in order to conduct space resource activities. This makes sense, at the most basic level </w:t>
      </w:r>
      <w:proofErr w:type="gramStart"/>
      <w:r w:rsidRPr="0051604C">
        <w:rPr>
          <w:rFonts w:eastAsia="Cambria"/>
          <w:sz w:val="16"/>
        </w:rPr>
        <w:t>in order to</w:t>
      </w:r>
      <w:proofErr w:type="gramEnd"/>
      <w:r w:rsidRPr="0051604C">
        <w:rPr>
          <w:rFonts w:eastAsia="Cambria"/>
          <w:sz w:val="16"/>
        </w:rPr>
        <w:t xml:space="preserve"> secure investment you need to be able to convince investors that if you go to the trouble (and expense) of locating viable ‘ore’ deposits and then extracting them you will be able to make a profit from the exercise. However, </w:t>
      </w:r>
      <w:r w:rsidRPr="0051604C">
        <w:rPr>
          <w:rFonts w:eastAsia="Cambria"/>
          <w:u w:val="single"/>
        </w:rPr>
        <w:t>property rights</w:t>
      </w:r>
      <w:r w:rsidRPr="0051604C">
        <w:rPr>
          <w:rFonts w:eastAsia="Cambria"/>
          <w:sz w:val="16"/>
        </w:rPr>
        <w:t>, as they are generally understood</w:t>
      </w:r>
      <w:r w:rsidRPr="0051604C">
        <w:rPr>
          <w:rFonts w:eastAsia="Cambria"/>
          <w:u w:val="single"/>
        </w:rPr>
        <w:t xml:space="preserve">, rely on the backing of a State to </w:t>
      </w:r>
      <w:proofErr w:type="gramStart"/>
      <w:r w:rsidRPr="0051604C">
        <w:rPr>
          <w:rFonts w:eastAsia="Cambria"/>
          <w:u w:val="single"/>
        </w:rPr>
        <w:t>protect</w:t>
      </w:r>
      <w:proofErr w:type="gramEnd"/>
      <w:r w:rsidRPr="0051604C">
        <w:rPr>
          <w:rFonts w:eastAsia="Cambria"/>
          <w:u w:val="single"/>
        </w:rPr>
        <w:t xml:space="preserve"> and enforce those rights.</w:t>
      </w:r>
      <w:r w:rsidRPr="0051604C">
        <w:rPr>
          <w:rFonts w:eastAsia="Cambria"/>
          <w:sz w:val="16"/>
        </w:rPr>
        <w:t xml:space="preserve"> Traditionally, this would be done by annexation of the territory concerned (as with the ‘Guano islands’ in the late 19th </w:t>
      </w:r>
      <w:proofErr w:type="gramStart"/>
      <w:r w:rsidRPr="0051604C">
        <w:rPr>
          <w:rFonts w:eastAsia="Cambria"/>
          <w:sz w:val="16"/>
        </w:rPr>
        <w:t>century)[</w:t>
      </w:r>
      <w:proofErr w:type="gramEnd"/>
      <w:r w:rsidRPr="0051604C">
        <w:rPr>
          <w:rFonts w:eastAsia="Cambria"/>
          <w:sz w:val="16"/>
        </w:rPr>
        <w:t xml:space="preserve">3] or other territorial measures. However, </w:t>
      </w:r>
      <w:r w:rsidRPr="0051604C">
        <w:rPr>
          <w:rFonts w:eastAsia="Cambria"/>
          <w:u w:val="single"/>
        </w:rPr>
        <w:t xml:space="preserve">this is prohibited by Article II of the Outer Space Treaty. </w:t>
      </w:r>
      <w:r w:rsidRPr="0051604C">
        <w:rPr>
          <w:rFonts w:eastAsia="Cambria"/>
          <w:sz w:val="16"/>
        </w:rPr>
        <w:t xml:space="preserve">Beyond such a remedy raw force would be necessary to protect ‘property rights’, however this is a recipe for anarchy and only provides security insofar as you are able to actually protect your ‘property’ (although technically annexation only provides security to the extent that the State is actually able to protect that territory, as English colonies in North America and elsewhere demonstrated Spanish declarations of sovereignty over territory didn’t amount to much in the areas beyond their actual control.)  However, </w:t>
      </w:r>
      <w:r w:rsidRPr="0051604C">
        <w:rPr>
          <w:rFonts w:eastAsia="Cambria"/>
          <w:b/>
          <w:iCs/>
          <w:u w:val="single"/>
        </w:rPr>
        <w:t xml:space="preserve">a </w:t>
      </w:r>
      <w:r w:rsidRPr="0051604C">
        <w:rPr>
          <w:rFonts w:eastAsia="Cambria"/>
          <w:b/>
          <w:iCs/>
          <w:highlight w:val="green"/>
          <w:u w:val="single"/>
        </w:rPr>
        <w:t xml:space="preserve">multilateral approach </w:t>
      </w:r>
      <w:r w:rsidRPr="0051604C">
        <w:rPr>
          <w:rFonts w:eastAsia="Cambria"/>
          <w:b/>
          <w:iCs/>
          <w:u w:val="single"/>
        </w:rPr>
        <w:t xml:space="preserve">would enable a </w:t>
      </w:r>
      <w:r w:rsidRPr="0051604C">
        <w:rPr>
          <w:rFonts w:eastAsia="Cambria"/>
          <w:b/>
          <w:iCs/>
          <w:highlight w:val="green"/>
          <w:u w:val="single"/>
        </w:rPr>
        <w:t>mutually beneficial solution</w:t>
      </w:r>
      <w:r w:rsidRPr="0051604C">
        <w:rPr>
          <w:rFonts w:eastAsia="Cambria"/>
          <w:sz w:val="16"/>
        </w:rPr>
        <w:t xml:space="preserve">. Further, there are multiple reasons this is so. </w:t>
      </w:r>
      <w:proofErr w:type="gramStart"/>
      <w:r w:rsidRPr="0051604C">
        <w:rPr>
          <w:rFonts w:eastAsia="Cambria"/>
          <w:sz w:val="16"/>
        </w:rPr>
        <w:t>While,</w:t>
      </w:r>
      <w:proofErr w:type="gramEnd"/>
      <w:r w:rsidRPr="0051604C">
        <w:rPr>
          <w:rFonts w:eastAsia="Cambria"/>
          <w:sz w:val="16"/>
        </w:rPr>
        <w:t xml:space="preserve"> it is possible to grant ‘property rights’ over resources once they have been extracted from a celestial body without violating Article II of the Outer Space Treaty, </w:t>
      </w:r>
      <w:r w:rsidRPr="0051604C">
        <w:rPr>
          <w:rFonts w:eastAsia="Cambria"/>
          <w:u w:val="single"/>
        </w:rPr>
        <w:t>the space resources industry needs</w:t>
      </w:r>
      <w:r w:rsidRPr="0051604C">
        <w:rPr>
          <w:rFonts w:eastAsia="Cambria"/>
          <w:sz w:val="16"/>
        </w:rPr>
        <w:t xml:space="preserve"> more than that. They need </w:t>
      </w:r>
      <w:r w:rsidRPr="0051604C">
        <w:rPr>
          <w:rFonts w:eastAsia="Cambria"/>
          <w:u w:val="single"/>
        </w:rPr>
        <w:t xml:space="preserve">to be sure they don’t have to worry about ‘claim jumping’ and a host of other issues, some of which were explored </w:t>
      </w:r>
      <w:r w:rsidRPr="0051604C">
        <w:rPr>
          <w:rFonts w:eastAsia="Cambria"/>
          <w:sz w:val="16"/>
        </w:rPr>
        <w:t xml:space="preserve">during the drafting of The Hague International Space Resources Governance Working Group’s Building Blocks for the Development of an International Framework on Space Resource Activities.[4] While </w:t>
      </w:r>
      <w:r w:rsidRPr="0051604C">
        <w:rPr>
          <w:rFonts w:eastAsia="Cambria"/>
          <w:b/>
          <w:iCs/>
          <w:u w:val="single"/>
        </w:rPr>
        <w:t>individual countries</w:t>
      </w:r>
      <w:r w:rsidRPr="0051604C">
        <w:rPr>
          <w:rFonts w:eastAsia="Cambria"/>
          <w:sz w:val="16"/>
        </w:rPr>
        <w:t xml:space="preserve"> can provide assurances of these things against claims or actions between their own citizens they are </w:t>
      </w:r>
      <w:r w:rsidRPr="0051604C">
        <w:rPr>
          <w:rFonts w:eastAsia="Cambria"/>
          <w:b/>
          <w:iCs/>
          <w:u w:val="single"/>
        </w:rPr>
        <w:t>unable to provide assurances, beyond the vague protections</w:t>
      </w:r>
      <w:r w:rsidRPr="0051604C">
        <w:rPr>
          <w:rFonts w:eastAsia="Cambria"/>
          <w:sz w:val="16"/>
        </w:rPr>
        <w:t xml:space="preserve"> offered by Article IX of the Outer Space Treaty and its injunction against ‘harmful interference’, against actions taken by citizens of other countries (at least without violating Article II of the Outer Space Treaty. However, </w:t>
      </w:r>
      <w:r w:rsidRPr="0051604C">
        <w:rPr>
          <w:rFonts w:eastAsia="Cambria"/>
          <w:b/>
          <w:iCs/>
          <w:u w:val="single"/>
        </w:rPr>
        <w:t xml:space="preserve">some sort of </w:t>
      </w:r>
      <w:r w:rsidRPr="0051604C">
        <w:rPr>
          <w:rFonts w:eastAsia="Cambria"/>
          <w:b/>
          <w:iCs/>
          <w:highlight w:val="green"/>
          <w:u w:val="single"/>
        </w:rPr>
        <w:t>multilateral framework</w:t>
      </w:r>
      <w:r w:rsidRPr="0051604C">
        <w:rPr>
          <w:rFonts w:eastAsia="Cambria"/>
          <w:sz w:val="16"/>
        </w:rPr>
        <w:t xml:space="preserve">, such as that proposed by The Hague Working Group, </w:t>
      </w:r>
      <w:r w:rsidRPr="0051604C">
        <w:rPr>
          <w:rFonts w:eastAsia="Cambria"/>
          <w:b/>
          <w:iCs/>
          <w:u w:val="single"/>
        </w:rPr>
        <w:t xml:space="preserve">would be </w:t>
      </w:r>
      <w:r w:rsidRPr="0051604C">
        <w:rPr>
          <w:rFonts w:eastAsia="Cambria"/>
          <w:b/>
          <w:iCs/>
          <w:highlight w:val="green"/>
          <w:u w:val="single"/>
        </w:rPr>
        <w:t>able to provide</w:t>
      </w:r>
      <w:r w:rsidRPr="0051604C">
        <w:rPr>
          <w:rFonts w:eastAsia="Cambria"/>
          <w:b/>
          <w:iCs/>
          <w:u w:val="single"/>
        </w:rPr>
        <w:t xml:space="preserve"> such </w:t>
      </w:r>
      <w:r w:rsidRPr="0051604C">
        <w:rPr>
          <w:rFonts w:eastAsia="Cambria"/>
          <w:b/>
          <w:iCs/>
          <w:highlight w:val="green"/>
          <w:u w:val="single"/>
        </w:rPr>
        <w:t>protections</w:t>
      </w:r>
      <w:r w:rsidRPr="0051604C">
        <w:rPr>
          <w:rFonts w:eastAsia="Cambria"/>
          <w:sz w:val="16"/>
        </w:rPr>
        <w:t xml:space="preserve">. Similar multilateral frameworks already exist. The International Telecommunications Union provides such a framework for regulation of radio frequency which avoids harmful interference with satellite and radio communication by coordinating spectrum use. </w:t>
      </w:r>
      <w:proofErr w:type="gramStart"/>
      <w:r w:rsidRPr="0051604C">
        <w:rPr>
          <w:rFonts w:eastAsia="Cambria"/>
          <w:sz w:val="16"/>
        </w:rPr>
        <w:t>So</w:t>
      </w:r>
      <w:proofErr w:type="gramEnd"/>
      <w:r w:rsidRPr="0051604C">
        <w:rPr>
          <w:rFonts w:eastAsia="Cambria"/>
          <w:sz w:val="16"/>
        </w:rPr>
        <w:t xml:space="preserve"> it is possible, it just needs to be developed.  Further, now is perhaps the best time to negotiate such a framework, or at least the basic principles of one. We still benefit from a relative ‘veil of ignorance’, sure we can be reasonably certain who the ‘major players’ will be in any ‘race’ for space resources but no one, </w:t>
      </w:r>
      <w:proofErr w:type="gramStart"/>
      <w:r w:rsidRPr="0051604C">
        <w:rPr>
          <w:rFonts w:eastAsia="Cambria"/>
          <w:sz w:val="16"/>
        </w:rPr>
        <w:t>as yet</w:t>
      </w:r>
      <w:proofErr w:type="gramEnd"/>
      <w:r w:rsidRPr="0051604C">
        <w:rPr>
          <w:rFonts w:eastAsia="Cambria"/>
          <w:sz w:val="16"/>
        </w:rPr>
        <w:t xml:space="preserve">, has any entrenched interests. And while it is easy to be cynical, the evidence from UNCOPUOS and indeed President Trump’s recent executive order is encouraging. </w:t>
      </w:r>
      <w:r w:rsidRPr="0051604C">
        <w:rPr>
          <w:rFonts w:eastAsia="Cambria"/>
          <w:u w:val="single"/>
        </w:rPr>
        <w:t xml:space="preserve">There is broad agreement and a desire to maintain the multilateral nature of space governance. Multilateralism isn’t about a utopian vision for international relations, it is about </w:t>
      </w:r>
      <w:r w:rsidRPr="0051604C">
        <w:rPr>
          <w:rFonts w:eastAsia="Cambria"/>
          <w:highlight w:val="green"/>
          <w:u w:val="single"/>
        </w:rPr>
        <w:t>balancing interests and compromising</w:t>
      </w:r>
      <w:r w:rsidRPr="0051604C">
        <w:rPr>
          <w:rFonts w:eastAsia="Cambria"/>
          <w:u w:val="single"/>
        </w:rPr>
        <w:t xml:space="preserve">, in short it is the essence of </w:t>
      </w:r>
      <w:r w:rsidRPr="0051604C">
        <w:rPr>
          <w:rFonts w:eastAsia="Cambria"/>
          <w:highlight w:val="green"/>
          <w:u w:val="single"/>
        </w:rPr>
        <w:t>diplomacy</w:t>
      </w:r>
      <w:r w:rsidRPr="0051604C">
        <w:rPr>
          <w:rFonts w:eastAsia="Cambria"/>
          <w:sz w:val="16"/>
        </w:rPr>
        <w:t xml:space="preserve">. 75 years ago, in the final days of calamity that was the Second World War the nations of this planet committed to embracing multilateralism embodied by the United Nations </w:t>
      </w:r>
      <w:proofErr w:type="gramStart"/>
      <w:r w:rsidRPr="0051604C">
        <w:rPr>
          <w:rFonts w:eastAsia="Cambria"/>
          <w:sz w:val="16"/>
        </w:rPr>
        <w:t>in order to</w:t>
      </w:r>
      <w:proofErr w:type="gramEnd"/>
      <w:r w:rsidRPr="0051604C">
        <w:rPr>
          <w:rFonts w:eastAsia="Cambria"/>
          <w:sz w:val="16"/>
        </w:rPr>
        <w:t xml:space="preserve"> ensure the peace and build a better future. And they reaffirmed that in the Outer Space Treaty, the foundation for the governance of humanity’s journey into the cosmos. We shouldn’t abandon it now.</w:t>
      </w:r>
    </w:p>
    <w:p w14:paraId="686117CE" w14:textId="77777777" w:rsidR="00701625" w:rsidRPr="0051604C" w:rsidRDefault="00701625" w:rsidP="00701625"/>
    <w:p w14:paraId="6FDB25B1" w14:textId="77777777" w:rsidR="00701625" w:rsidRPr="0051604C" w:rsidRDefault="00701625" w:rsidP="00701625">
      <w:pPr>
        <w:keepNext/>
        <w:keepLines/>
        <w:spacing w:before="40" w:after="0"/>
        <w:outlineLvl w:val="3"/>
        <w:rPr>
          <w:rFonts w:eastAsia="MS Gothic" w:cs="Times New Roman"/>
          <w:b/>
          <w:iCs/>
          <w:sz w:val="26"/>
        </w:rPr>
      </w:pPr>
      <w:r w:rsidRPr="0051604C">
        <w:rPr>
          <w:rFonts w:eastAsia="MS Gothic" w:cs="Times New Roman"/>
          <w:b/>
          <w:iCs/>
          <w:sz w:val="26"/>
        </w:rPr>
        <w:t>Space militarization causes collapse</w:t>
      </w:r>
      <w:r w:rsidRPr="0051604C">
        <w:rPr>
          <w:rFonts w:eastAsia="MS Gothic" w:cs="Times New Roman"/>
          <w:b/>
          <w:iCs/>
          <w:sz w:val="26"/>
          <w:u w:val="single"/>
        </w:rPr>
        <w:t xml:space="preserve"> </w:t>
      </w:r>
      <w:r w:rsidRPr="0051604C">
        <w:rPr>
          <w:rFonts w:eastAsia="MS Gothic" w:cs="Times New Roman"/>
          <w:b/>
          <w:iCs/>
          <w:sz w:val="26"/>
        </w:rPr>
        <w:t xml:space="preserve">of R&amp;D, commercial ops, economy, and deterrence – </w:t>
      </w:r>
      <w:r w:rsidRPr="0051604C">
        <w:rPr>
          <w:rFonts w:eastAsia="MS Gothic" w:cs="Times New Roman"/>
          <w:b/>
          <w:iCs/>
          <w:sz w:val="26"/>
          <w:u w:val="single"/>
        </w:rPr>
        <w:t>global war is inevitable</w:t>
      </w:r>
      <w:r w:rsidRPr="0051604C">
        <w:rPr>
          <w:rFonts w:eastAsia="MS Gothic" w:cs="Times New Roman"/>
          <w:b/>
          <w:iCs/>
          <w:sz w:val="26"/>
        </w:rPr>
        <w:t>.</w:t>
      </w:r>
    </w:p>
    <w:p w14:paraId="4541F661" w14:textId="77777777" w:rsidR="00701625" w:rsidRPr="0051604C" w:rsidRDefault="00701625" w:rsidP="00701625">
      <w:pPr>
        <w:rPr>
          <w:rFonts w:eastAsia="Cambria"/>
          <w:sz w:val="16"/>
        </w:rPr>
      </w:pPr>
      <w:r w:rsidRPr="0051604C">
        <w:rPr>
          <w:rFonts w:eastAsia="MS Gothic" w:cs="Times New Roman"/>
          <w:b/>
          <w:bCs/>
          <w:sz w:val="26"/>
          <w:szCs w:val="26"/>
          <w:u w:val="single"/>
        </w:rPr>
        <w:t>Gilliard 19</w:t>
      </w:r>
      <w:r w:rsidRPr="0051604C">
        <w:rPr>
          <w:rFonts w:eastAsia="MS Gothic" w:cs="Times New Roman"/>
          <w:sz w:val="26"/>
          <w:szCs w:val="26"/>
          <w:u w:val="single"/>
        </w:rPr>
        <w:t>,</w:t>
      </w:r>
      <w:r w:rsidRPr="0051604C">
        <w:rPr>
          <w:rFonts w:eastAsia="Cambria"/>
          <w:sz w:val="16"/>
          <w:szCs w:val="26"/>
        </w:rPr>
        <w:t xml:space="preserve"> Alexandra. </w:t>
      </w:r>
      <w:r w:rsidRPr="0051604C">
        <w:rPr>
          <w:rFonts w:eastAsia="Cambria"/>
          <w:sz w:val="16"/>
        </w:rPr>
        <w:t>(Alexandra Gilliard is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w:t>
      </w:r>
      <w:r w:rsidRPr="0051604C">
        <w:rPr>
          <w:rFonts w:eastAsia="Cambria"/>
          <w:sz w:val="16"/>
          <w:szCs w:val="26"/>
        </w:rPr>
        <w:t xml:space="preserve"> “What Are the Consequences of Militarizing Outer Space?” Global Security Review, 10 June 2019, https://globalsecurityreview.com/consequences-militarization-space/. //JQ</w:t>
      </w:r>
    </w:p>
    <w:p w14:paraId="0E95C37A" w14:textId="77777777" w:rsidR="00701625" w:rsidRPr="0051604C" w:rsidRDefault="00701625" w:rsidP="00701625">
      <w:pPr>
        <w:rPr>
          <w:rFonts w:eastAsia="Cambria"/>
          <w:u w:val="single"/>
        </w:rPr>
      </w:pPr>
      <w:r w:rsidRPr="0051604C">
        <w:rPr>
          <w:rFonts w:eastAsia="Cambria"/>
          <w:highlight w:val="green"/>
          <w:u w:val="single"/>
        </w:rPr>
        <w:t>Consequences of</w:t>
      </w:r>
      <w:r w:rsidRPr="0051604C">
        <w:rPr>
          <w:rFonts w:eastAsia="Cambria"/>
          <w:u w:val="single"/>
        </w:rPr>
        <w:t xml:space="preserve"> Armament and </w:t>
      </w:r>
      <w:r w:rsidRPr="0051604C">
        <w:rPr>
          <w:rFonts w:eastAsia="Cambria"/>
          <w:highlight w:val="green"/>
          <w:u w:val="single"/>
        </w:rPr>
        <w:t>Aggression</w:t>
      </w:r>
      <w:r w:rsidRPr="0051604C">
        <w:rPr>
          <w:rFonts w:eastAsia="Cambria"/>
          <w:u w:val="single"/>
        </w:rPr>
        <w:t xml:space="preserve"> in Space</w:t>
      </w:r>
    </w:p>
    <w:p w14:paraId="2278E9CD" w14:textId="77777777" w:rsidR="00701625" w:rsidRPr="0051604C" w:rsidRDefault="00701625" w:rsidP="00701625">
      <w:pPr>
        <w:rPr>
          <w:rFonts w:eastAsia="Cambria"/>
          <w:sz w:val="16"/>
          <w:szCs w:val="16"/>
        </w:rPr>
      </w:pPr>
      <w:r w:rsidRPr="0051604C">
        <w:rPr>
          <w:rFonts w:eastAsia="Cambria"/>
          <w:sz w:val="16"/>
          <w:szCs w:val="16"/>
        </w:rPr>
        <w:t>The consequences of weapons testing and aggression in space could span generations, and current technological advances only increase the urgency for policymakers to pursue a limitations treaty. As it stands, there are three major ramifications of a potential arms race in space:</w:t>
      </w:r>
    </w:p>
    <w:p w14:paraId="13AE2615" w14:textId="77777777" w:rsidR="00701625" w:rsidRPr="0051604C" w:rsidRDefault="00701625" w:rsidP="00701625">
      <w:pPr>
        <w:rPr>
          <w:rFonts w:eastAsia="Cambria"/>
          <w:u w:val="single"/>
        </w:rPr>
      </w:pPr>
      <w:r w:rsidRPr="0051604C">
        <w:rPr>
          <w:rFonts w:eastAsia="Cambria"/>
          <w:u w:val="single"/>
        </w:rPr>
        <w:t xml:space="preserve">The </w:t>
      </w:r>
      <w:r w:rsidRPr="0051604C">
        <w:rPr>
          <w:rFonts w:eastAsia="Cambria"/>
          <w:highlight w:val="green"/>
          <w:u w:val="single"/>
        </w:rPr>
        <w:t>destruction of satellites</w:t>
      </w:r>
    </w:p>
    <w:p w14:paraId="1AF7A77B" w14:textId="77777777" w:rsidR="00701625" w:rsidRPr="0051604C" w:rsidRDefault="00701625" w:rsidP="00701625">
      <w:pPr>
        <w:rPr>
          <w:rFonts w:eastAsia="Cambria"/>
          <w:u w:val="single"/>
        </w:rPr>
      </w:pPr>
      <w:r w:rsidRPr="0051604C">
        <w:rPr>
          <w:rFonts w:eastAsia="Cambria"/>
          <w:u w:val="single"/>
        </w:rPr>
        <w:t xml:space="preserve">As both financial and technological barriers to the space services industry have decreased, the </w:t>
      </w:r>
      <w:r w:rsidRPr="0051604C">
        <w:rPr>
          <w:rFonts w:eastAsia="Cambria"/>
          <w:highlight w:val="green"/>
          <w:u w:val="single"/>
        </w:rPr>
        <w:t>number of</w:t>
      </w:r>
      <w:r w:rsidRPr="0051604C">
        <w:rPr>
          <w:rFonts w:eastAsia="Cambria"/>
          <w:sz w:val="16"/>
          <w:highlight w:val="green"/>
        </w:rPr>
        <w:t xml:space="preserve"> </w:t>
      </w:r>
      <w:r w:rsidRPr="0051604C">
        <w:rPr>
          <w:rFonts w:eastAsia="Cambria"/>
          <w:highlight w:val="green"/>
          <w:u w:val="single"/>
        </w:rPr>
        <w:t>governmental and</w:t>
      </w:r>
      <w:r w:rsidRPr="0051604C">
        <w:rPr>
          <w:rFonts w:eastAsia="Cambria"/>
          <w:sz w:val="16"/>
          <w:highlight w:val="green"/>
        </w:rPr>
        <w:t xml:space="preserve"> </w:t>
      </w:r>
      <w:r w:rsidRPr="0051604C">
        <w:rPr>
          <w:rFonts w:eastAsia="Cambria"/>
          <w:highlight w:val="green"/>
          <w:u w:val="single"/>
        </w:rPr>
        <w:t>private investors with assets in</w:t>
      </w:r>
      <w:r w:rsidRPr="0051604C">
        <w:rPr>
          <w:rFonts w:eastAsia="Cambria"/>
          <w:u w:val="single"/>
        </w:rPr>
        <w:t xml:space="preserve"> </w:t>
      </w:r>
      <w:r w:rsidRPr="0051604C">
        <w:rPr>
          <w:rFonts w:eastAsia="Cambria"/>
          <w:highlight w:val="green"/>
          <w:u w:val="single"/>
        </w:rPr>
        <w:t>space</w:t>
      </w:r>
      <w:r w:rsidRPr="0051604C">
        <w:rPr>
          <w:rFonts w:eastAsia="Cambria"/>
          <w:u w:val="single"/>
        </w:rPr>
        <w:t xml:space="preserve"> has inevitably </w:t>
      </w:r>
      <w:r w:rsidRPr="0051604C">
        <w:rPr>
          <w:rFonts w:eastAsia="Cambria"/>
          <w:highlight w:val="green"/>
          <w:u w:val="single"/>
        </w:rPr>
        <w:t>increased</w:t>
      </w:r>
      <w:r w:rsidRPr="0051604C">
        <w:rPr>
          <w:rFonts w:eastAsia="Cambria"/>
          <w:sz w:val="16"/>
        </w:rPr>
        <w:t xml:space="preserve">. There is now an </w:t>
      </w:r>
      <w:r w:rsidRPr="0051604C">
        <w:rPr>
          <w:rFonts w:eastAsia="Cambria"/>
          <w:u w:val="single"/>
        </w:rPr>
        <w:t>abundance of satellites in space owned by multiple</w:t>
      </w:r>
      <w:r w:rsidRPr="0051604C">
        <w:rPr>
          <w:rFonts w:eastAsia="Cambria"/>
          <w:sz w:val="16"/>
        </w:rPr>
        <w:t xml:space="preserve"> </w:t>
      </w:r>
      <w:r w:rsidRPr="0051604C">
        <w:rPr>
          <w:rFonts w:eastAsia="Cambria"/>
          <w:u w:val="single"/>
        </w:rPr>
        <w:t>states and</w:t>
      </w:r>
      <w:r w:rsidRPr="0051604C">
        <w:rPr>
          <w:rFonts w:eastAsia="Cambria"/>
          <w:sz w:val="16"/>
        </w:rPr>
        <w:t xml:space="preserve"> </w:t>
      </w:r>
      <w:r w:rsidRPr="0051604C">
        <w:rPr>
          <w:rFonts w:eastAsia="Cambria"/>
          <w:u w:val="single"/>
        </w:rPr>
        <w:t>corporations</w:t>
      </w:r>
      <w:r w:rsidRPr="0051604C">
        <w:rPr>
          <w:rFonts w:eastAsia="Cambria"/>
          <w:sz w:val="16"/>
        </w:rPr>
        <w:t xml:space="preserve">. </w:t>
      </w:r>
      <w:r w:rsidRPr="0051604C">
        <w:rPr>
          <w:rFonts w:eastAsia="Cambria"/>
          <w:u w:val="single"/>
        </w:rPr>
        <w:t xml:space="preserve">These satellites are </w:t>
      </w:r>
      <w:r w:rsidRPr="0051604C">
        <w:rPr>
          <w:rFonts w:eastAsia="Cambria"/>
          <w:highlight w:val="green"/>
          <w:u w:val="single"/>
        </w:rPr>
        <w:t>used to</w:t>
      </w:r>
      <w:r w:rsidRPr="0051604C">
        <w:rPr>
          <w:rFonts w:eastAsia="Cambria"/>
          <w:u w:val="single"/>
        </w:rPr>
        <w:t xml:space="preserve"> not only </w:t>
      </w:r>
      <w:r w:rsidRPr="0051604C">
        <w:rPr>
          <w:rFonts w:eastAsia="Cambria"/>
          <w:highlight w:val="green"/>
          <w:u w:val="single"/>
        </w:rPr>
        <w:t>coordinate military actions</w:t>
      </w:r>
      <w:r w:rsidRPr="0051604C">
        <w:rPr>
          <w:rFonts w:eastAsia="Cambria"/>
          <w:u w:val="single"/>
        </w:rPr>
        <w:t xml:space="preserve">, but to </w:t>
      </w:r>
      <w:r w:rsidRPr="0051604C">
        <w:rPr>
          <w:rFonts w:eastAsia="Cambria"/>
          <w:highlight w:val="green"/>
          <w:u w:val="single"/>
        </w:rPr>
        <w:t>perform</w:t>
      </w:r>
      <w:r w:rsidRPr="0051604C">
        <w:rPr>
          <w:rFonts w:eastAsia="Cambria"/>
          <w:u w:val="single"/>
        </w:rPr>
        <w:t xml:space="preserve"> more </w:t>
      </w:r>
      <w:r w:rsidRPr="0051604C">
        <w:rPr>
          <w:rFonts w:eastAsia="Cambria"/>
          <w:highlight w:val="green"/>
          <w:u w:val="single"/>
        </w:rPr>
        <w:t>mundane tasks</w:t>
      </w:r>
      <w:r w:rsidRPr="0051604C">
        <w:rPr>
          <w:rFonts w:eastAsia="Cambria"/>
          <w:u w:val="single"/>
        </w:rPr>
        <w:t xml:space="preserve">, </w:t>
      </w:r>
      <w:r w:rsidRPr="00CC12E9">
        <w:rPr>
          <w:rFonts w:eastAsia="Cambria"/>
          <w:highlight w:val="green"/>
          <w:u w:val="single"/>
        </w:rPr>
        <w:t>like</w:t>
      </w:r>
      <w:r w:rsidRPr="0051604C">
        <w:rPr>
          <w:rFonts w:eastAsia="Cambria"/>
          <w:u w:val="single"/>
        </w:rPr>
        <w:t xml:space="preserve"> obtaining </w:t>
      </w:r>
      <w:r w:rsidRPr="00CC12E9">
        <w:rPr>
          <w:rFonts w:eastAsia="Cambria"/>
          <w:highlight w:val="green"/>
          <w:u w:val="single"/>
        </w:rPr>
        <w:t>weather</w:t>
      </w:r>
      <w:r w:rsidRPr="0051604C">
        <w:rPr>
          <w:rFonts w:eastAsia="Cambria"/>
          <w:u w:val="single"/>
        </w:rPr>
        <w:t xml:space="preserve"> reports, or managing on-ground </w:t>
      </w:r>
      <w:r w:rsidRPr="00CC12E9">
        <w:rPr>
          <w:rFonts w:eastAsia="Cambria"/>
          <w:highlight w:val="green"/>
          <w:u w:val="single"/>
        </w:rPr>
        <w:t>communications, and navigation</w:t>
      </w:r>
      <w:r w:rsidRPr="0051604C">
        <w:rPr>
          <w:rFonts w:eastAsia="Cambria"/>
          <w:u w:val="single"/>
        </w:rPr>
        <w:t>.</w:t>
      </w:r>
    </w:p>
    <w:p w14:paraId="29E0E7D6" w14:textId="77777777" w:rsidR="00701625" w:rsidRPr="0051604C" w:rsidRDefault="00701625" w:rsidP="00701625">
      <w:pPr>
        <w:rPr>
          <w:rFonts w:eastAsia="Cambria"/>
          <w:u w:val="single"/>
        </w:rPr>
      </w:pPr>
      <w:r w:rsidRPr="0051604C">
        <w:rPr>
          <w:rFonts w:eastAsia="Cambria"/>
          <w:sz w:val="16"/>
        </w:rPr>
        <w:t xml:space="preserve">Should states begin weapons testing in space, debris could cloud the orbit and make positioning new satellites impossible, disrupting our current way of life. More pressing, however, is that </w:t>
      </w:r>
      <w:r w:rsidRPr="0051604C">
        <w:rPr>
          <w:rFonts w:eastAsia="Cambria"/>
          <w:highlight w:val="green"/>
          <w:u w:val="single"/>
        </w:rPr>
        <w:t>if</w:t>
      </w:r>
      <w:r w:rsidRPr="0051604C">
        <w:rPr>
          <w:rFonts w:eastAsia="Cambria"/>
          <w:u w:val="single"/>
        </w:rPr>
        <w:t xml:space="preserve"> a country’s </w:t>
      </w:r>
      <w:r w:rsidRPr="0051604C">
        <w:rPr>
          <w:rFonts w:eastAsia="Cambria"/>
          <w:highlight w:val="green"/>
          <w:u w:val="single"/>
        </w:rPr>
        <w:t>satellites are</w:t>
      </w:r>
      <w:r w:rsidRPr="0051604C">
        <w:rPr>
          <w:rFonts w:eastAsia="Cambria"/>
          <w:u w:val="single"/>
        </w:rPr>
        <w:t xml:space="preserve"> successfully </w:t>
      </w:r>
      <w:r w:rsidRPr="0051604C">
        <w:rPr>
          <w:rFonts w:eastAsia="Cambria"/>
          <w:highlight w:val="green"/>
          <w:u w:val="single"/>
        </w:rPr>
        <w:t>destroyed</w:t>
      </w:r>
      <w:r w:rsidRPr="0051604C">
        <w:rPr>
          <w:rFonts w:eastAsia="Cambria"/>
          <w:u w:val="single"/>
        </w:rPr>
        <w:t xml:space="preserve"> by an enemy state, </w:t>
      </w:r>
      <w:r w:rsidRPr="0051604C">
        <w:rPr>
          <w:rFonts w:eastAsia="Cambria"/>
          <w:highlight w:val="green"/>
          <w:u w:val="single"/>
        </w:rPr>
        <w:t>military capabilities</w:t>
      </w:r>
      <w:r w:rsidRPr="0051604C">
        <w:rPr>
          <w:rFonts w:eastAsia="Cambria"/>
          <w:u w:val="single"/>
        </w:rPr>
        <w:t xml:space="preserve"> can be severely hindered or </w:t>
      </w:r>
      <w:r w:rsidRPr="0051604C">
        <w:rPr>
          <w:rFonts w:eastAsia="Cambria"/>
          <w:highlight w:val="green"/>
          <w:u w:val="single"/>
        </w:rPr>
        <w:t>destroyed, leaving the country vulnerable to attack</w:t>
      </w:r>
      <w:r w:rsidRPr="0051604C">
        <w:rPr>
          <w:rFonts w:eastAsia="Cambria"/>
          <w:u w:val="single"/>
        </w:rPr>
        <w:t xml:space="preserve"> and </w:t>
      </w:r>
      <w:r w:rsidRPr="00CC12E9">
        <w:rPr>
          <w:rFonts w:eastAsia="Cambria"/>
          <w:highlight w:val="green"/>
          <w:u w:val="single"/>
        </w:rPr>
        <w:t>unable to coordinate its military forces</w:t>
      </w:r>
      <w:r w:rsidRPr="0051604C">
        <w:rPr>
          <w:rFonts w:eastAsia="Cambria"/>
          <w:u w:val="single"/>
        </w:rPr>
        <w:t xml:space="preserve"> on the ground. </w:t>
      </w:r>
    </w:p>
    <w:p w14:paraId="342AC187" w14:textId="77777777" w:rsidR="00701625" w:rsidRDefault="00701625" w:rsidP="00701625"/>
    <w:p w14:paraId="674F2824" w14:textId="77777777" w:rsidR="00701625" w:rsidRPr="0051604C" w:rsidRDefault="00701625" w:rsidP="00701625">
      <w:pPr>
        <w:keepNext/>
        <w:keepLines/>
        <w:pageBreakBefore/>
        <w:spacing w:before="40" w:after="0"/>
        <w:jc w:val="center"/>
        <w:outlineLvl w:val="2"/>
        <w:rPr>
          <w:rFonts w:eastAsia="MS Gothic" w:cs="Times New Roman"/>
          <w:b/>
          <w:sz w:val="32"/>
          <w:u w:val="single"/>
        </w:rPr>
      </w:pPr>
      <w:r w:rsidRPr="0051604C">
        <w:rPr>
          <w:rFonts w:eastAsia="MS Gothic" w:cs="Times New Roman"/>
          <w:b/>
          <w:sz w:val="32"/>
          <w:u w:val="single"/>
        </w:rPr>
        <w:lastRenderedPageBreak/>
        <w:t>Framing</w:t>
      </w:r>
    </w:p>
    <w:p w14:paraId="62C3CD95" w14:textId="77777777" w:rsidR="00701625" w:rsidRPr="0051604C" w:rsidRDefault="00701625" w:rsidP="00701625">
      <w:pPr>
        <w:keepNext/>
        <w:keepLines/>
        <w:spacing w:before="40" w:after="0"/>
        <w:outlineLvl w:val="3"/>
        <w:rPr>
          <w:rFonts w:eastAsia="MS Gothic" w:cs="Times New Roman"/>
          <w:b/>
          <w:iCs/>
          <w:sz w:val="26"/>
        </w:rPr>
      </w:pPr>
      <w:bookmarkStart w:id="0" w:name="_Hlk62138825"/>
      <w:r w:rsidRPr="0051604C">
        <w:rPr>
          <w:rFonts w:eastAsia="MS Gothic" w:cs="Times New Roman"/>
          <w:b/>
          <w:iCs/>
          <w:sz w:val="26"/>
        </w:rPr>
        <w:t xml:space="preserve">The standard is maximizing expected well-being. To clarify, hedonistic act util. Prefer – </w:t>
      </w:r>
    </w:p>
    <w:p w14:paraId="0CB2CB89" w14:textId="77777777" w:rsidR="00701625" w:rsidRPr="0051604C" w:rsidRDefault="00701625" w:rsidP="00701625">
      <w:pPr>
        <w:keepNext/>
        <w:keepLines/>
        <w:spacing w:before="40" w:after="0" w:line="276" w:lineRule="auto"/>
        <w:outlineLvl w:val="3"/>
        <w:rPr>
          <w:rFonts w:eastAsia="DengXian Light"/>
          <w:b/>
          <w:bCs/>
          <w:iCs/>
          <w:sz w:val="26"/>
          <w:u w:val="single"/>
        </w:rPr>
      </w:pPr>
      <w:r w:rsidRPr="0051604C">
        <w:rPr>
          <w:rFonts w:eastAsia="DengXian Light"/>
          <w:b/>
          <w:bCs/>
          <w:iCs/>
          <w:sz w:val="26"/>
        </w:rPr>
        <w:t xml:space="preserve">1] Pleasure and pain </w:t>
      </w:r>
      <w:r w:rsidRPr="0051604C">
        <w:rPr>
          <w:rFonts w:eastAsia="DengXian Light"/>
          <w:b/>
          <w:bCs/>
          <w:i/>
          <w:sz w:val="26"/>
        </w:rPr>
        <w:t>are</w:t>
      </w:r>
      <w:r w:rsidRPr="0051604C">
        <w:rPr>
          <w:rFonts w:eastAsia="DengXian Light"/>
          <w:b/>
          <w:bCs/>
          <w:iCs/>
          <w:sz w:val="26"/>
        </w:rPr>
        <w:t xml:space="preserve"> intrinsic </w:t>
      </w:r>
      <w:r w:rsidRPr="0051604C">
        <w:rPr>
          <w:rFonts w:eastAsia="DengXian Light"/>
          <w:b/>
          <w:bCs/>
          <w:iCs/>
          <w:sz w:val="26"/>
          <w:u w:val="single"/>
        </w:rPr>
        <w:t>value</w:t>
      </w:r>
      <w:r w:rsidRPr="0051604C">
        <w:rPr>
          <w:rFonts w:eastAsia="DengXian Light"/>
          <w:b/>
          <w:bCs/>
          <w:iCs/>
          <w:sz w:val="26"/>
        </w:rPr>
        <w:t xml:space="preserve"> and </w:t>
      </w:r>
      <w:r w:rsidRPr="0051604C">
        <w:rPr>
          <w:rFonts w:eastAsia="DengXian Light"/>
          <w:b/>
          <w:bCs/>
          <w:iCs/>
          <w:sz w:val="26"/>
          <w:u w:val="single"/>
        </w:rPr>
        <w:t>disvalue</w:t>
      </w:r>
      <w:r w:rsidRPr="0051604C">
        <w:rPr>
          <w:rFonts w:eastAsia="DengXian Light"/>
          <w:b/>
          <w:bCs/>
          <w:iCs/>
          <w:sz w:val="26"/>
        </w:rPr>
        <w:t xml:space="preserve"> – everything else </w:t>
      </w:r>
      <w:r w:rsidRPr="0051604C">
        <w:rPr>
          <w:rFonts w:eastAsia="DengXian Light"/>
          <w:b/>
          <w:bCs/>
          <w:i/>
          <w:sz w:val="26"/>
        </w:rPr>
        <w:t>regresses</w:t>
      </w:r>
      <w:r w:rsidRPr="0051604C">
        <w:rPr>
          <w:rFonts w:eastAsia="DengXian Light"/>
          <w:b/>
          <w:bCs/>
          <w:iCs/>
          <w:sz w:val="26"/>
        </w:rPr>
        <w:t xml:space="preserve"> – </w:t>
      </w:r>
      <w:r w:rsidRPr="0051604C">
        <w:rPr>
          <w:rFonts w:eastAsia="DengXian Light"/>
          <w:b/>
          <w:bCs/>
          <w:iCs/>
          <w:sz w:val="26"/>
          <w:u w:val="single"/>
        </w:rPr>
        <w:t>robust neuroscience.</w:t>
      </w:r>
    </w:p>
    <w:p w14:paraId="42370AA8" w14:textId="77777777" w:rsidR="00701625" w:rsidRPr="0051604C" w:rsidRDefault="00701625" w:rsidP="00701625">
      <w:pPr>
        <w:spacing w:line="276" w:lineRule="auto"/>
        <w:rPr>
          <w:rFonts w:eastAsia="Calibri"/>
          <w:b/>
          <w:bCs/>
          <w:sz w:val="26"/>
        </w:rPr>
      </w:pPr>
      <w:r w:rsidRPr="0051604C">
        <w:rPr>
          <w:rFonts w:eastAsia="Calibri"/>
          <w:b/>
          <w:bCs/>
          <w:sz w:val="26"/>
        </w:rPr>
        <w:t>Blum et al. 18</w:t>
      </w:r>
    </w:p>
    <w:p w14:paraId="54A0983C" w14:textId="77777777" w:rsidR="00701625" w:rsidRPr="0051604C" w:rsidRDefault="00701625" w:rsidP="00701625">
      <w:pPr>
        <w:spacing w:line="276" w:lineRule="auto"/>
        <w:rPr>
          <w:rFonts w:eastAsia="Calibri"/>
          <w:sz w:val="16"/>
          <w:szCs w:val="16"/>
        </w:rPr>
      </w:pPr>
      <w:r w:rsidRPr="0051604C">
        <w:rPr>
          <w:rFonts w:eastAsia="Calibri"/>
          <w:sz w:val="16"/>
          <w:szCs w:val="16"/>
        </w:rPr>
        <w:t xml:space="preserve">Kenneth Blum, 1Department of Psychiatry, </w:t>
      </w:r>
      <w:proofErr w:type="spellStart"/>
      <w:r w:rsidRPr="0051604C">
        <w:rPr>
          <w:rFonts w:eastAsia="Calibri"/>
          <w:sz w:val="16"/>
          <w:szCs w:val="16"/>
        </w:rPr>
        <w:t>Boonshoft</w:t>
      </w:r>
      <w:proofErr w:type="spellEnd"/>
      <w:r w:rsidRPr="0051604C">
        <w:rPr>
          <w:rFonts w:eastAsia="Calibr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51604C">
        <w:rPr>
          <w:rFonts w:eastAsia="Calibri"/>
          <w:sz w:val="16"/>
          <w:szCs w:val="16"/>
        </w:rPr>
        <w:t>Geneus</w:t>
      </w:r>
      <w:proofErr w:type="spellEnd"/>
      <w:r w:rsidRPr="0051604C">
        <w:rPr>
          <w:rFonts w:eastAsia="Calibri"/>
          <w:sz w:val="16"/>
          <w:szCs w:val="16"/>
        </w:rPr>
        <w:t xml:space="preserve"> Health LLC, San Antonio, TX, USA 6Department of Addiction Research &amp; Therapy, </w:t>
      </w:r>
      <w:proofErr w:type="spellStart"/>
      <w:r w:rsidRPr="0051604C">
        <w:rPr>
          <w:rFonts w:eastAsia="Calibri"/>
          <w:sz w:val="16"/>
          <w:szCs w:val="16"/>
        </w:rPr>
        <w:t>Nupathways</w:t>
      </w:r>
      <w:proofErr w:type="spellEnd"/>
      <w:r w:rsidRPr="0051604C">
        <w:rPr>
          <w:rFonts w:eastAsia="Calibri"/>
          <w:sz w:val="16"/>
          <w:szCs w:val="16"/>
        </w:rPr>
        <w:t xml:space="preserve"> Inc., </w:t>
      </w:r>
      <w:proofErr w:type="spellStart"/>
      <w:r w:rsidRPr="0051604C">
        <w:rPr>
          <w:rFonts w:eastAsia="Calibri"/>
          <w:sz w:val="16"/>
          <w:szCs w:val="16"/>
        </w:rPr>
        <w:t>Innsbrook</w:t>
      </w:r>
      <w:proofErr w:type="spellEnd"/>
      <w:r w:rsidRPr="0051604C">
        <w:rPr>
          <w:rFonts w:eastAsia="Calibr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51604C">
        <w:rPr>
          <w:rFonts w:eastAsia="Calibri"/>
          <w:sz w:val="16"/>
          <w:szCs w:val="16"/>
        </w:rPr>
        <w:t>Eötvös</w:t>
      </w:r>
      <w:proofErr w:type="spellEnd"/>
      <w:r w:rsidRPr="0051604C">
        <w:rPr>
          <w:rFonts w:eastAsia="Calibri"/>
          <w:sz w:val="16"/>
          <w:szCs w:val="16"/>
        </w:rPr>
        <w:t xml:space="preserve"> </w:t>
      </w:r>
      <w:proofErr w:type="spellStart"/>
      <w:r w:rsidRPr="0051604C">
        <w:rPr>
          <w:rFonts w:eastAsia="Calibri"/>
          <w:sz w:val="16"/>
          <w:szCs w:val="16"/>
        </w:rPr>
        <w:t>Loránd</w:t>
      </w:r>
      <w:proofErr w:type="spellEnd"/>
      <w:r w:rsidRPr="0051604C">
        <w:rPr>
          <w:rFonts w:eastAsia="Calibri"/>
          <w:sz w:val="16"/>
          <w:szCs w:val="16"/>
        </w:rPr>
        <w:t xml:space="preserve"> University, Budapest, Hungary 10Division of Addiction Research, Dominion Diagnostics, LLC. North Kingston, RI, USA 11Victory Nutrition International, </w:t>
      </w:r>
      <w:proofErr w:type="spellStart"/>
      <w:r w:rsidRPr="0051604C">
        <w:rPr>
          <w:rFonts w:eastAsia="Calibri"/>
          <w:sz w:val="16"/>
          <w:szCs w:val="16"/>
        </w:rPr>
        <w:t>Lederach</w:t>
      </w:r>
      <w:proofErr w:type="spellEnd"/>
      <w:r w:rsidRPr="0051604C">
        <w:rPr>
          <w:rFonts w:eastAsia="Calibri"/>
          <w:sz w:val="16"/>
          <w:szCs w:val="16"/>
        </w:rPr>
        <w:t xml:space="preserve">, PA., USA 12National Human Genome Center at Howard University, Washington, DC., USA, Marjorie </w:t>
      </w:r>
      <w:proofErr w:type="spellStart"/>
      <w:r w:rsidRPr="0051604C">
        <w:rPr>
          <w:rFonts w:eastAsia="Calibri"/>
          <w:sz w:val="16"/>
          <w:szCs w:val="16"/>
        </w:rPr>
        <w:t>Gondré</w:t>
      </w:r>
      <w:proofErr w:type="spellEnd"/>
      <w:r w:rsidRPr="0051604C">
        <w:rPr>
          <w:rFonts w:eastAsia="Calibr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51604C">
        <w:rPr>
          <w:rFonts w:eastAsia="Calibri"/>
          <w:sz w:val="16"/>
          <w:szCs w:val="16"/>
        </w:rPr>
        <w:t>Modestino</w:t>
      </w:r>
      <w:proofErr w:type="spellEnd"/>
      <w:r w:rsidRPr="0051604C">
        <w:rPr>
          <w:rFonts w:eastAsia="Calibri"/>
          <w:sz w:val="16"/>
          <w:szCs w:val="16"/>
        </w:rPr>
        <w:t xml:space="preserve">, 14Department of Psychology, Curry College, Milton, MA, USA, Rajendra D </w:t>
      </w:r>
      <w:proofErr w:type="spellStart"/>
      <w:r w:rsidRPr="0051604C">
        <w:rPr>
          <w:rFonts w:eastAsia="Calibri"/>
          <w:sz w:val="16"/>
          <w:szCs w:val="16"/>
        </w:rPr>
        <w:t>Badgaiyan</w:t>
      </w:r>
      <w:proofErr w:type="spellEnd"/>
      <w:r w:rsidRPr="0051604C">
        <w:rPr>
          <w:rFonts w:eastAsia="Calibr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8" w:history="1">
        <w:r w:rsidRPr="0051604C">
          <w:rPr>
            <w:rFonts w:eastAsia="Calibri"/>
            <w:color w:val="000000"/>
            <w:sz w:val="16"/>
            <w:szCs w:val="16"/>
          </w:rPr>
          <w:t>https://www.ncbi.nlm.nih.gov/pmc/articles/PMC6446569/</w:t>
        </w:r>
      </w:hyperlink>
      <w:r w:rsidRPr="0051604C">
        <w:rPr>
          <w:rFonts w:eastAsia="Calibri"/>
          <w:sz w:val="16"/>
          <w:szCs w:val="16"/>
        </w:rPr>
        <w:t>, R.S.</w:t>
      </w:r>
    </w:p>
    <w:p w14:paraId="2FFD2165" w14:textId="77777777" w:rsidR="00701625" w:rsidRPr="0051604C" w:rsidRDefault="00701625" w:rsidP="00701625">
      <w:pPr>
        <w:spacing w:line="276" w:lineRule="auto"/>
        <w:rPr>
          <w:rFonts w:eastAsia="Calibri"/>
          <w:sz w:val="16"/>
        </w:rPr>
      </w:pPr>
      <w:r w:rsidRPr="0051604C">
        <w:rPr>
          <w:rFonts w:eastAsia="Calibri"/>
          <w:b/>
          <w:bCs/>
          <w:highlight w:val="green"/>
          <w:u w:val="single"/>
        </w:rPr>
        <w:t>Pleasure</w:t>
      </w:r>
      <w:r w:rsidRPr="0051604C">
        <w:rPr>
          <w:rFonts w:eastAsia="Calibri"/>
          <w:u w:val="single"/>
        </w:rPr>
        <w:t xml:space="preserve"> is not only</w:t>
      </w:r>
      <w:r w:rsidRPr="0051604C">
        <w:rPr>
          <w:rFonts w:eastAsia="Calibri"/>
          <w:sz w:val="16"/>
        </w:rPr>
        <w:t xml:space="preserve"> one of the three </w:t>
      </w:r>
      <w:r w:rsidRPr="0051604C">
        <w:rPr>
          <w:rFonts w:eastAsia="Calibri"/>
          <w:u w:val="single"/>
        </w:rPr>
        <w:t xml:space="preserve">primary reward </w:t>
      </w:r>
      <w:proofErr w:type="gramStart"/>
      <w:r w:rsidRPr="0051604C">
        <w:rPr>
          <w:rFonts w:eastAsia="Calibri"/>
          <w:u w:val="single"/>
        </w:rPr>
        <w:t>functions</w:t>
      </w:r>
      <w:proofErr w:type="gramEnd"/>
      <w:r w:rsidRPr="0051604C">
        <w:rPr>
          <w:rFonts w:eastAsia="Calibri"/>
          <w:sz w:val="16"/>
        </w:rPr>
        <w:t xml:space="preserve"> but </w:t>
      </w:r>
      <w:r w:rsidRPr="0051604C">
        <w:rPr>
          <w:rFonts w:eastAsia="Calibri"/>
          <w:u w:val="single"/>
        </w:rPr>
        <w:t xml:space="preserve">it also </w:t>
      </w:r>
      <w:r w:rsidRPr="0051604C">
        <w:rPr>
          <w:rFonts w:eastAsia="Calibri"/>
          <w:b/>
          <w:bCs/>
          <w:highlight w:val="green"/>
          <w:u w:val="single"/>
        </w:rPr>
        <w:t>defines reward.</w:t>
      </w:r>
      <w:r w:rsidRPr="0051604C">
        <w:rPr>
          <w:rFonts w:eastAsia="Calibri"/>
          <w:sz w:val="16"/>
        </w:rPr>
        <w:t xml:space="preserve"> As homeostasis explains the </w:t>
      </w:r>
      <w:r w:rsidRPr="0051604C">
        <w:rPr>
          <w:rFonts w:eastAsia="Calibri"/>
          <w:u w:val="single"/>
        </w:rPr>
        <w:t>functions of</w:t>
      </w:r>
      <w:r w:rsidRPr="0051604C">
        <w:rPr>
          <w:rFonts w:eastAsia="Calibri"/>
          <w:sz w:val="16"/>
        </w:rPr>
        <w:t xml:space="preserve"> only a limited number of </w:t>
      </w:r>
      <w:r w:rsidRPr="0051604C">
        <w:rPr>
          <w:rFonts w:eastAsia="Calibri"/>
          <w:u w:val="single"/>
        </w:rPr>
        <w:t>rewards, the</w:t>
      </w:r>
      <w:r w:rsidRPr="0051604C">
        <w:rPr>
          <w:rFonts w:eastAsia="Calibri"/>
          <w:sz w:val="16"/>
        </w:rPr>
        <w:t xml:space="preserve"> principal </w:t>
      </w:r>
      <w:r w:rsidRPr="0051604C">
        <w:rPr>
          <w:rFonts w:eastAsia="Calibri"/>
          <w:highlight w:val="green"/>
          <w:u w:val="single"/>
        </w:rPr>
        <w:t>reason why particular stimuli</w:t>
      </w:r>
      <w:r w:rsidRPr="0051604C">
        <w:rPr>
          <w:rFonts w:eastAsia="Calibri"/>
          <w:u w:val="single"/>
        </w:rPr>
        <w:t xml:space="preserve">, objects, events, situations, and activities </w:t>
      </w:r>
      <w:r w:rsidRPr="0051604C">
        <w:rPr>
          <w:rFonts w:eastAsia="Calibri"/>
          <w:highlight w:val="green"/>
          <w:u w:val="single"/>
        </w:rPr>
        <w:t>are rewarding</w:t>
      </w:r>
      <w:r w:rsidRPr="0051604C">
        <w:rPr>
          <w:rFonts w:eastAsia="Calibri"/>
          <w:sz w:val="16"/>
        </w:rPr>
        <w:t xml:space="preserve"> may be </w:t>
      </w:r>
      <w:r w:rsidRPr="0051604C">
        <w:rPr>
          <w:rFonts w:eastAsia="Calibri"/>
          <w:highlight w:val="green"/>
          <w:u w:val="single"/>
        </w:rPr>
        <w:t>due to pleasure.</w:t>
      </w:r>
      <w:r w:rsidRPr="0051604C">
        <w:rPr>
          <w:rFonts w:eastAsia="Calibri"/>
          <w:sz w:val="16"/>
        </w:rPr>
        <w:t xml:space="preserve"> This applies </w:t>
      </w:r>
      <w:proofErr w:type="gramStart"/>
      <w:r w:rsidRPr="0051604C">
        <w:rPr>
          <w:rFonts w:eastAsia="Calibri"/>
          <w:sz w:val="16"/>
        </w:rPr>
        <w:t>first of all</w:t>
      </w:r>
      <w:proofErr w:type="gramEnd"/>
      <w:r w:rsidRPr="0051604C">
        <w:rPr>
          <w:rFonts w:eastAsia="Calibri"/>
          <w:sz w:val="16"/>
        </w:rPr>
        <w:t xml:space="preserve"> to sex and to the primary homeostatic rewards of food and liquid and extends to money, taste, beauty, social encounters and nonmaterial, internally set, and intrinsic rewards. </w:t>
      </w:r>
      <w:r w:rsidRPr="0051604C">
        <w:rPr>
          <w:rFonts w:eastAsia="Calibri"/>
          <w:u w:val="single"/>
        </w:rPr>
        <w:t>Pleasure, as the primary effect of rewards</w:t>
      </w:r>
      <w:r w:rsidRPr="0051604C">
        <w:rPr>
          <w:rFonts w:eastAsia="Calibri"/>
          <w:sz w:val="16"/>
        </w:rPr>
        <w:t xml:space="preserve">, drives the prime reward functions of learning, approach behavior, and decision making and </w:t>
      </w:r>
      <w:r w:rsidRPr="0051604C">
        <w:rPr>
          <w:rFonts w:eastAsia="Calibri"/>
          <w:highlight w:val="green"/>
          <w:u w:val="single"/>
        </w:rPr>
        <w:t xml:space="preserve">provides the </w:t>
      </w:r>
      <w:r w:rsidRPr="0051604C">
        <w:rPr>
          <w:rFonts w:eastAsia="Calibri"/>
          <w:b/>
          <w:bCs/>
          <w:highlight w:val="green"/>
          <w:u w:val="single"/>
        </w:rPr>
        <w:t>basis for hedonic theories</w:t>
      </w:r>
      <w:r w:rsidRPr="0051604C">
        <w:rPr>
          <w:rFonts w:eastAsia="Calibri"/>
          <w:highlight w:val="green"/>
          <w:u w:val="single"/>
        </w:rPr>
        <w:t xml:space="preserve"> of reward</w:t>
      </w:r>
      <w:r w:rsidRPr="0051604C">
        <w:rPr>
          <w:rFonts w:eastAsia="Calibri"/>
          <w:u w:val="single"/>
        </w:rPr>
        <w:t xml:space="preserve"> function. We are attracted by</w:t>
      </w:r>
      <w:r w:rsidRPr="0051604C">
        <w:rPr>
          <w:rFonts w:eastAsia="Calibri"/>
          <w:sz w:val="16"/>
        </w:rPr>
        <w:t xml:space="preserve"> most </w:t>
      </w:r>
      <w:r w:rsidRPr="0051604C">
        <w:rPr>
          <w:rFonts w:eastAsia="Calibri"/>
          <w:u w:val="single"/>
        </w:rPr>
        <w:t>rewards and exert intense efforts to obtain them</w:t>
      </w:r>
      <w:r w:rsidRPr="0051604C">
        <w:rPr>
          <w:rFonts w:eastAsia="Calibri"/>
          <w:sz w:val="16"/>
        </w:rPr>
        <w:t xml:space="preserve">, just </w:t>
      </w:r>
      <w:r w:rsidRPr="0051604C">
        <w:rPr>
          <w:rFonts w:eastAsia="Calibri"/>
          <w:u w:val="single"/>
        </w:rPr>
        <w:t>because they are enjoyable</w:t>
      </w:r>
      <w:r w:rsidRPr="0051604C">
        <w:rPr>
          <w:rFonts w:eastAsia="Calibri"/>
          <w:sz w:val="16"/>
        </w:rPr>
        <w:t xml:space="preserve"> [10].</w:t>
      </w:r>
    </w:p>
    <w:p w14:paraId="1CF6F33D" w14:textId="77777777" w:rsidR="00701625" w:rsidRPr="0051604C" w:rsidRDefault="00701625" w:rsidP="00701625">
      <w:pPr>
        <w:spacing w:line="276" w:lineRule="auto"/>
        <w:rPr>
          <w:rFonts w:eastAsia="Calibri"/>
          <w:sz w:val="16"/>
        </w:rPr>
      </w:pPr>
      <w:r w:rsidRPr="0051604C">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51604C">
        <w:rPr>
          <w:rFonts w:eastAsia="Calibri"/>
          <w:u w:val="single"/>
        </w:rPr>
        <w:t>using both humans and detailed invasive brain analysis of animals has discovered some critical ways that the brain processes pleasure</w:t>
      </w:r>
      <w:r w:rsidRPr="0051604C">
        <w:rPr>
          <w:rFonts w:eastAsia="Calibri"/>
          <w:sz w:val="16"/>
        </w:rPr>
        <w:t xml:space="preserve"> [14].</w:t>
      </w:r>
    </w:p>
    <w:p w14:paraId="48DE32F1" w14:textId="77777777" w:rsidR="00701625" w:rsidRPr="0051604C" w:rsidRDefault="00701625" w:rsidP="00701625">
      <w:pPr>
        <w:spacing w:line="276" w:lineRule="auto"/>
        <w:rPr>
          <w:rFonts w:eastAsia="Calibri"/>
          <w:sz w:val="16"/>
        </w:rPr>
      </w:pPr>
      <w:r w:rsidRPr="0051604C">
        <w:rPr>
          <w:rFonts w:eastAsia="Calibri"/>
          <w:u w:val="single"/>
        </w:rPr>
        <w:t>Pleasure as a hallmark of reward is sufficient for defining a reward</w:t>
      </w:r>
      <w:r w:rsidRPr="0051604C">
        <w:rPr>
          <w:rFonts w:eastAsia="Calibri"/>
          <w:sz w:val="16"/>
        </w:rPr>
        <w:t xml:space="preserve">, but it may not be necessary. </w:t>
      </w:r>
      <w:r w:rsidRPr="0051604C">
        <w:rPr>
          <w:rFonts w:eastAsia="Calibri"/>
          <w:u w:val="single"/>
        </w:rPr>
        <w:t>A reward may generate positive</w:t>
      </w:r>
      <w:r w:rsidRPr="0051604C">
        <w:rPr>
          <w:rFonts w:eastAsia="Calibri"/>
          <w:sz w:val="16"/>
        </w:rPr>
        <w:t xml:space="preserve"> learning and approach </w:t>
      </w:r>
      <w:r w:rsidRPr="0051604C">
        <w:rPr>
          <w:rFonts w:eastAsia="Calibri"/>
          <w:u w:val="single"/>
        </w:rPr>
        <w:t>behavior</w:t>
      </w:r>
      <w:r w:rsidRPr="0051604C">
        <w:rPr>
          <w:rFonts w:eastAsia="Calibri"/>
          <w:sz w:val="16"/>
        </w:rPr>
        <w:t xml:space="preserve"> simply </w:t>
      </w:r>
      <w:r w:rsidRPr="0051604C">
        <w:rPr>
          <w:rFonts w:eastAsia="Calibri"/>
          <w:u w:val="single"/>
        </w:rPr>
        <w:t>because it contains substances that are essential for body function.</w:t>
      </w:r>
      <w:r w:rsidRPr="0051604C">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w:t>
      </w:r>
      <w:r w:rsidRPr="0051604C">
        <w:rPr>
          <w:rFonts w:eastAsia="Calibri"/>
          <w:sz w:val="16"/>
        </w:rPr>
        <w:lastRenderedPageBreak/>
        <w:t>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F5521D8" w14:textId="77777777" w:rsidR="00701625" w:rsidRPr="0051604C" w:rsidRDefault="00701625" w:rsidP="00701625">
      <w:pPr>
        <w:spacing w:line="276" w:lineRule="auto"/>
        <w:rPr>
          <w:rFonts w:eastAsia="Calibri"/>
          <w:sz w:val="16"/>
        </w:rPr>
      </w:pPr>
      <w:r w:rsidRPr="0051604C">
        <w:rPr>
          <w:rFonts w:eastAsia="Calibri"/>
          <w:sz w:val="16"/>
        </w:rPr>
        <w:t>Evolutionary theories of pleasure: The love connection BO:D</w:t>
      </w:r>
    </w:p>
    <w:p w14:paraId="50000A39" w14:textId="77777777" w:rsidR="00701625" w:rsidRPr="0051604C" w:rsidRDefault="00701625" w:rsidP="00701625">
      <w:pPr>
        <w:spacing w:line="276" w:lineRule="auto"/>
        <w:rPr>
          <w:rFonts w:eastAsia="Calibri"/>
          <w:sz w:val="16"/>
        </w:rPr>
      </w:pPr>
      <w:r w:rsidRPr="0051604C">
        <w:rPr>
          <w:rFonts w:eastAsia="Calibri"/>
          <w:sz w:val="16"/>
        </w:rPr>
        <w:t xml:space="preserve">Charles Darwin and other biological scientists that have examined the biological </w:t>
      </w:r>
      <w:r w:rsidRPr="0051604C">
        <w:rPr>
          <w:rFonts w:eastAsia="Calibri"/>
          <w:u w:val="single"/>
        </w:rPr>
        <w:t>evolution and its basic principles found</w:t>
      </w:r>
      <w:r w:rsidRPr="0051604C">
        <w:rPr>
          <w:rFonts w:eastAsia="Calibri"/>
          <w:sz w:val="16"/>
        </w:rPr>
        <w:t xml:space="preserve"> various </w:t>
      </w:r>
      <w:r w:rsidRPr="0051604C">
        <w:rPr>
          <w:rFonts w:eastAsia="Calibri"/>
          <w:u w:val="single"/>
        </w:rPr>
        <w:t>mechanisms that steer behavior and biological development.</w:t>
      </w:r>
      <w:r w:rsidRPr="0051604C">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2C9513BC" w14:textId="77777777" w:rsidR="00701625" w:rsidRPr="0051604C" w:rsidRDefault="00701625" w:rsidP="00701625">
      <w:pPr>
        <w:spacing w:line="276" w:lineRule="auto"/>
        <w:rPr>
          <w:rFonts w:eastAsia="Calibri"/>
          <w:sz w:val="16"/>
        </w:rPr>
      </w:pPr>
      <w:r w:rsidRPr="0051604C">
        <w:rPr>
          <w:rFonts w:eastAsia="Calibri"/>
          <w:sz w:val="16"/>
        </w:rPr>
        <w:t xml:space="preserve">It is well established that modern biological theory conjectures that </w:t>
      </w:r>
      <w:r w:rsidRPr="0051604C">
        <w:rPr>
          <w:rFonts w:eastAsia="Calibri"/>
          <w:b/>
          <w:bCs/>
          <w:highlight w:val="green"/>
          <w:u w:val="single"/>
        </w:rPr>
        <w:t>organisms are</w:t>
      </w:r>
      <w:r w:rsidRPr="0051604C">
        <w:rPr>
          <w:rFonts w:eastAsia="Calibri"/>
          <w:u w:val="single"/>
        </w:rPr>
        <w:t xml:space="preserve"> the </w:t>
      </w:r>
      <w:r w:rsidRPr="0051604C">
        <w:rPr>
          <w:rFonts w:eastAsia="Calibri"/>
          <w:b/>
          <w:bCs/>
          <w:highlight w:val="green"/>
          <w:u w:val="single"/>
        </w:rPr>
        <w:t>result of evolutionary competition.</w:t>
      </w:r>
      <w:r w:rsidRPr="0051604C">
        <w:rPr>
          <w:rFonts w:eastAsia="Calibri"/>
          <w:sz w:val="16"/>
        </w:rPr>
        <w:t xml:space="preserve"> In fact, Richard </w:t>
      </w:r>
      <w:r w:rsidRPr="0051604C">
        <w:rPr>
          <w:rFonts w:eastAsia="Calibri"/>
          <w:u w:val="single"/>
        </w:rPr>
        <w:t>Dawkins stresses gene survival and propagation as the basic mechanism of life</w:t>
      </w:r>
      <w:r w:rsidRPr="0051604C">
        <w:rPr>
          <w:rFonts w:eastAsia="Calibri"/>
          <w:sz w:val="16"/>
        </w:rPr>
        <w:t xml:space="preserve"> [20]. Only genes that lead to </w:t>
      </w:r>
      <w:r w:rsidRPr="0051604C">
        <w:rPr>
          <w:rFonts w:eastAsia="Calibri"/>
          <w:u w:val="single"/>
        </w:rPr>
        <w:t>the fittest phenotype will make it.</w:t>
      </w:r>
      <w:r w:rsidRPr="0051604C">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51604C">
        <w:rPr>
          <w:rFonts w:eastAsia="Calibri"/>
          <w:u w:val="single"/>
        </w:rPr>
        <w:t xml:space="preserve">the ultimate, distal function of </w:t>
      </w:r>
      <w:r w:rsidRPr="0051604C">
        <w:rPr>
          <w:rFonts w:eastAsia="Calibri"/>
          <w:highlight w:val="green"/>
          <w:u w:val="single"/>
        </w:rPr>
        <w:t>rewards</w:t>
      </w:r>
      <w:r w:rsidRPr="0051604C">
        <w:rPr>
          <w:rFonts w:eastAsia="Calibri"/>
          <w:u w:val="single"/>
        </w:rPr>
        <w:t xml:space="preserve"> is to </w:t>
      </w:r>
      <w:r w:rsidRPr="0051604C">
        <w:rPr>
          <w:rFonts w:eastAsia="Calibri"/>
          <w:highlight w:val="green"/>
          <w:u w:val="single"/>
        </w:rPr>
        <w:t>increase evolutionary fitness</w:t>
      </w:r>
      <w:r w:rsidRPr="0051604C">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6E22E3C4" w14:textId="77777777" w:rsidR="00701625" w:rsidRPr="0051604C" w:rsidRDefault="00701625" w:rsidP="00701625">
      <w:pPr>
        <w:spacing w:line="276" w:lineRule="auto"/>
        <w:rPr>
          <w:rFonts w:eastAsia="Calibri"/>
          <w:sz w:val="16"/>
          <w:szCs w:val="16"/>
          <w:u w:val="single"/>
        </w:rPr>
      </w:pPr>
      <w:r w:rsidRPr="0051604C">
        <w:rPr>
          <w:rFonts w:eastAsia="Calibri"/>
          <w:u w:val="single"/>
        </w:rPr>
        <w:t>Behavioral reward functions have evolved to help individuals to survive and propagate their genes</w:t>
      </w:r>
      <w:r w:rsidRPr="0051604C">
        <w:rPr>
          <w:rFonts w:eastAsia="Calibri"/>
          <w:sz w:val="16"/>
        </w:rPr>
        <w:t xml:space="preserve">. Apparently, </w:t>
      </w:r>
      <w:r w:rsidRPr="0051604C">
        <w:rPr>
          <w:rFonts w:eastAsia="Calibri"/>
          <w:u w:val="single"/>
        </w:rPr>
        <w:t>people need to live well and long enough to reproduce.</w:t>
      </w:r>
      <w:r w:rsidRPr="0051604C">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51604C">
        <w:rPr>
          <w:rFonts w:eastAsia="Calibri"/>
          <w:u w:val="single"/>
        </w:rPr>
        <w:t>any small edge will ultimately result in evolutionary advantage</w:t>
      </w:r>
      <w:r w:rsidRPr="0051604C">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51604C">
        <w:rPr>
          <w:rFonts w:eastAsia="Calibri"/>
          <w:u w:val="single"/>
        </w:rPr>
        <w:t>Thus</w:t>
      </w:r>
      <w:proofErr w:type="gramEnd"/>
      <w:r w:rsidRPr="0051604C">
        <w:rPr>
          <w:rFonts w:eastAsia="Calibri"/>
          <w:u w:val="single"/>
        </w:rPr>
        <w:t xml:space="preserve"> the distal reward function in gene propagation and evolutionary fitness defines the proximal reward functions that we see</w:t>
      </w:r>
      <w:r w:rsidRPr="0051604C">
        <w:rPr>
          <w:rFonts w:eastAsia="Calibri"/>
          <w:sz w:val="16"/>
        </w:rPr>
        <w:t xml:space="preserve"> in everyday behavior. </w:t>
      </w:r>
      <w:r w:rsidRPr="0051604C">
        <w:rPr>
          <w:rFonts w:eastAsia="Calibri"/>
          <w:u w:val="single"/>
        </w:rPr>
        <w:t xml:space="preserve">That is why </w:t>
      </w:r>
      <w:r w:rsidRPr="0051604C">
        <w:rPr>
          <w:rFonts w:eastAsia="Calibri"/>
          <w:highlight w:val="green"/>
          <w:u w:val="single"/>
        </w:rPr>
        <w:t>foods, drinks, mates, and offspring are rewarding.</w:t>
      </w:r>
    </w:p>
    <w:p w14:paraId="4B88D98D" w14:textId="77777777" w:rsidR="00701625" w:rsidRPr="0051604C" w:rsidRDefault="00701625" w:rsidP="00701625">
      <w:pPr>
        <w:spacing w:line="276" w:lineRule="auto"/>
        <w:rPr>
          <w:rFonts w:eastAsia="Calibri"/>
          <w:sz w:val="16"/>
        </w:rPr>
      </w:pPr>
      <w:r w:rsidRPr="0051604C">
        <w:rPr>
          <w:rFonts w:eastAsia="Calibri"/>
          <w:sz w:val="16"/>
        </w:rPr>
        <w:t xml:space="preserve">There have been theories linking pleasure as a required component of health benefits </w:t>
      </w:r>
      <w:proofErr w:type="spellStart"/>
      <w:r w:rsidRPr="0051604C">
        <w:rPr>
          <w:rFonts w:eastAsia="Calibri"/>
          <w:sz w:val="16"/>
        </w:rPr>
        <w:t>salutogenesis</w:t>
      </w:r>
      <w:proofErr w:type="spellEnd"/>
      <w:r w:rsidRPr="0051604C">
        <w:rPr>
          <w:rFonts w:eastAsia="Calibri"/>
          <w:sz w:val="16"/>
        </w:rPr>
        <w:t>, (</w:t>
      </w:r>
      <w:proofErr w:type="spellStart"/>
      <w:r w:rsidRPr="0051604C">
        <w:rPr>
          <w:rFonts w:eastAsia="Calibri"/>
          <w:sz w:val="16"/>
        </w:rPr>
        <w:t>salugenesis</w:t>
      </w:r>
      <w:proofErr w:type="spellEnd"/>
      <w:r w:rsidRPr="0051604C">
        <w:rPr>
          <w:rFonts w:eastAsia="Calibri"/>
          <w:sz w:val="16"/>
        </w:rPr>
        <w:t xml:space="preserve">). In essence, under these terms, </w:t>
      </w:r>
      <w:r w:rsidRPr="0051604C">
        <w:rPr>
          <w:rFonts w:eastAsia="Calibri"/>
          <w:u w:val="single"/>
        </w:rPr>
        <w:t>pleasure is described as a state or feeling of happiness and satisfaction resulting from an experience that one enjoys.</w:t>
      </w:r>
      <w:r w:rsidRPr="0051604C">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51604C">
        <w:rPr>
          <w:rFonts w:eastAsia="Calibri"/>
          <w:sz w:val="16"/>
        </w:rPr>
        <w:t>morphinergic</w:t>
      </w:r>
      <w:proofErr w:type="spellEnd"/>
      <w:r w:rsidRPr="0051604C">
        <w:rPr>
          <w:rFonts w:eastAsia="Calibr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51604C">
        <w:rPr>
          <w:rFonts w:eastAsia="Calibri"/>
          <w:sz w:val="16"/>
        </w:rPr>
        <w:t>hypodopaminergia</w:t>
      </w:r>
      <w:proofErr w:type="spellEnd"/>
      <w:r w:rsidRPr="0051604C">
        <w:rPr>
          <w:rFonts w:eastAsia="Calibri"/>
          <w:sz w:val="16"/>
        </w:rPr>
        <w:t xml:space="preserve"> [24]. Most would agree that pleasurable activities can stimulate personal growth and may help to induce healthy behavioral changes, including stress management [25]. The work of </w:t>
      </w:r>
      <w:proofErr w:type="spellStart"/>
      <w:r w:rsidRPr="0051604C">
        <w:rPr>
          <w:rFonts w:eastAsia="Calibri"/>
          <w:sz w:val="16"/>
        </w:rPr>
        <w:t>Esch</w:t>
      </w:r>
      <w:proofErr w:type="spellEnd"/>
      <w:r w:rsidRPr="0051604C">
        <w:rPr>
          <w:rFonts w:eastAsia="Calibr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C0EE018" w14:textId="77777777" w:rsidR="00701625" w:rsidRPr="0051604C" w:rsidRDefault="00701625" w:rsidP="00701625">
      <w:pPr>
        <w:spacing w:line="276" w:lineRule="auto"/>
        <w:rPr>
          <w:rFonts w:eastAsia="Calibri"/>
          <w:sz w:val="16"/>
        </w:rPr>
      </w:pPr>
      <w:r w:rsidRPr="0051604C">
        <w:rPr>
          <w:rFonts w:eastAsia="Calibri"/>
          <w:sz w:val="16"/>
        </w:rPr>
        <w:lastRenderedPageBreak/>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1B7EBCF" w14:textId="77777777" w:rsidR="00701625" w:rsidRPr="0051604C" w:rsidRDefault="00701625" w:rsidP="00701625">
      <w:pPr>
        <w:spacing w:line="276" w:lineRule="auto"/>
        <w:rPr>
          <w:rFonts w:eastAsia="Calibri"/>
          <w:sz w:val="16"/>
        </w:rPr>
      </w:pPr>
      <w:r w:rsidRPr="0051604C">
        <w:rPr>
          <w:rFonts w:eastAsia="Calibri"/>
          <w:sz w:val="16"/>
        </w:rPr>
        <w:t>Finding happiness is different between apes and humans</w:t>
      </w:r>
    </w:p>
    <w:p w14:paraId="47DE3E0A" w14:textId="77777777" w:rsidR="00701625" w:rsidRPr="0051604C" w:rsidRDefault="00701625" w:rsidP="00701625">
      <w:pPr>
        <w:spacing w:line="276" w:lineRule="auto"/>
        <w:rPr>
          <w:rFonts w:eastAsia="Calibri"/>
          <w:sz w:val="16"/>
        </w:rPr>
      </w:pPr>
      <w:r w:rsidRPr="0051604C">
        <w:rPr>
          <w:rFonts w:eastAsia="Calibr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51604C">
        <w:rPr>
          <w:rFonts w:eastAsia="Calibri"/>
          <w:sz w:val="16"/>
        </w:rPr>
        <w:t>all of</w:t>
      </w:r>
      <w:proofErr w:type="gramEnd"/>
      <w:r w:rsidRPr="0051604C">
        <w:rPr>
          <w:rFonts w:eastAsia="Calibri"/>
          <w:sz w:val="16"/>
        </w:rPr>
        <w:t xml:space="preserve"> which augment dopamine release at the reward brain site. Recent multidisciplinary research, using both humans and detailed invasive brain analysis of animals has discovered some critical ways that the brain processes pleasure.</w:t>
      </w:r>
    </w:p>
    <w:p w14:paraId="33FED74E" w14:textId="77777777" w:rsidR="00701625" w:rsidRPr="0051604C" w:rsidRDefault="00701625" w:rsidP="00701625">
      <w:pPr>
        <w:spacing w:line="276" w:lineRule="auto"/>
        <w:rPr>
          <w:rFonts w:eastAsia="Calibri"/>
          <w:sz w:val="16"/>
        </w:rPr>
      </w:pPr>
      <w:r w:rsidRPr="0051604C">
        <w:rPr>
          <w:rFonts w:eastAsia="Calibri"/>
          <w:sz w:val="16"/>
        </w:rPr>
        <w:t xml:space="preserve">Remarkably, there are </w:t>
      </w:r>
      <w:r w:rsidRPr="0051604C">
        <w:rPr>
          <w:rFonts w:eastAsia="Calibri"/>
          <w:u w:val="single"/>
        </w:rPr>
        <w:t>pathways for ordinary liking and pleasure</w:t>
      </w:r>
      <w:r w:rsidRPr="0051604C">
        <w:rPr>
          <w:rFonts w:eastAsia="Calibri"/>
          <w:sz w:val="16"/>
        </w:rPr>
        <w:t xml:space="preserve">, which </w:t>
      </w:r>
      <w:r w:rsidRPr="0051604C">
        <w:rPr>
          <w:rFonts w:eastAsia="Calibri"/>
          <w:u w:val="single"/>
        </w:rPr>
        <w:t>are limited in scope</w:t>
      </w:r>
      <w:r w:rsidRPr="0051604C">
        <w:rPr>
          <w:rFonts w:eastAsia="Calibri"/>
          <w:sz w:val="16"/>
        </w:rPr>
        <w:t xml:space="preserve"> as described above in this commentary. However, </w:t>
      </w:r>
      <w:r w:rsidRPr="0051604C">
        <w:rPr>
          <w:rFonts w:eastAsia="Calibri"/>
          <w:u w:val="single"/>
        </w:rPr>
        <w:t xml:space="preserve">there are </w:t>
      </w:r>
      <w:r w:rsidRPr="0051604C">
        <w:rPr>
          <w:rFonts w:eastAsia="Calibri"/>
          <w:b/>
          <w:bCs/>
          <w:highlight w:val="green"/>
          <w:u w:val="single"/>
        </w:rPr>
        <w:t>many brain regions</w:t>
      </w:r>
      <w:r w:rsidRPr="0051604C">
        <w:rPr>
          <w:rFonts w:eastAsia="Calibri"/>
          <w:sz w:val="16"/>
        </w:rPr>
        <w:t xml:space="preserve">, often termed hot and cold spots, </w:t>
      </w:r>
      <w:r w:rsidRPr="0051604C">
        <w:rPr>
          <w:rFonts w:eastAsia="Calibri"/>
          <w:u w:val="single"/>
        </w:rPr>
        <w:t xml:space="preserve">that significantly </w:t>
      </w:r>
      <w:r w:rsidRPr="0051604C">
        <w:rPr>
          <w:rFonts w:eastAsia="Calibri"/>
          <w:b/>
          <w:bCs/>
          <w:highlight w:val="green"/>
          <w:u w:val="single"/>
        </w:rPr>
        <w:t>modulate</w:t>
      </w:r>
      <w:r w:rsidRPr="0051604C">
        <w:rPr>
          <w:rFonts w:eastAsia="Calibri"/>
          <w:sz w:val="16"/>
        </w:rPr>
        <w:t xml:space="preserve"> (increase or decrease) </w:t>
      </w:r>
      <w:r w:rsidRPr="0051604C">
        <w:rPr>
          <w:rFonts w:eastAsia="Calibri"/>
          <w:u w:val="single"/>
        </w:rPr>
        <w:t xml:space="preserve">our </w:t>
      </w:r>
      <w:r w:rsidRPr="0051604C">
        <w:rPr>
          <w:rFonts w:eastAsia="Calibri"/>
          <w:b/>
          <w:bCs/>
          <w:highlight w:val="green"/>
          <w:u w:val="single"/>
        </w:rPr>
        <w:t>pleasure or</w:t>
      </w:r>
      <w:r w:rsidRPr="0051604C">
        <w:rPr>
          <w:rFonts w:eastAsia="Calibri"/>
          <w:u w:val="single"/>
        </w:rPr>
        <w:t xml:space="preserve"> even produce</w:t>
      </w:r>
      <w:r w:rsidRPr="0051604C">
        <w:rPr>
          <w:rFonts w:eastAsia="Calibri"/>
          <w:b/>
          <w:bCs/>
          <w:u w:val="single"/>
        </w:rPr>
        <w:t xml:space="preserve"> the opposite</w:t>
      </w:r>
      <w:r w:rsidRPr="0051604C">
        <w:rPr>
          <w:rFonts w:eastAsia="Calibri"/>
          <w:sz w:val="16"/>
        </w:rPr>
        <w:t xml:space="preserve"> of pleasure— that is </w:t>
      </w:r>
      <w:r w:rsidRPr="0051604C">
        <w:rPr>
          <w:rFonts w:eastAsia="Calibri"/>
          <w:highlight w:val="green"/>
          <w:u w:val="single"/>
        </w:rPr>
        <w:t>disgust and fear</w:t>
      </w:r>
      <w:r w:rsidRPr="0051604C">
        <w:rPr>
          <w:rFonts w:eastAsia="Calibri"/>
          <w:sz w:val="16"/>
        </w:rPr>
        <w:t xml:space="preserve"> [39]. </w:t>
      </w:r>
      <w:r w:rsidRPr="0051604C">
        <w:rPr>
          <w:rFonts w:eastAsia="Calibri"/>
          <w:u w:val="single"/>
        </w:rPr>
        <w:t>One</w:t>
      </w:r>
      <w:r w:rsidRPr="0051604C">
        <w:rPr>
          <w:rFonts w:eastAsia="Calibri"/>
          <w:sz w:val="16"/>
        </w:rPr>
        <w:t xml:space="preserve"> specific </w:t>
      </w:r>
      <w:r w:rsidRPr="0051604C">
        <w:rPr>
          <w:rFonts w:eastAsia="Calibri"/>
          <w:u w:val="single"/>
        </w:rPr>
        <w:t>region</w:t>
      </w:r>
      <w:r w:rsidRPr="0051604C">
        <w:rPr>
          <w:rFonts w:eastAsia="Calibri"/>
          <w:sz w:val="16"/>
        </w:rPr>
        <w:t xml:space="preserve"> of the nucleus </w:t>
      </w:r>
      <w:proofErr w:type="spellStart"/>
      <w:r w:rsidRPr="0051604C">
        <w:rPr>
          <w:rFonts w:eastAsia="Calibri"/>
          <w:sz w:val="16"/>
        </w:rPr>
        <w:t>accumbens</w:t>
      </w:r>
      <w:proofErr w:type="spellEnd"/>
      <w:r w:rsidRPr="0051604C">
        <w:rPr>
          <w:rFonts w:eastAsia="Calibri"/>
          <w:sz w:val="16"/>
        </w:rPr>
        <w:t xml:space="preserve"> </w:t>
      </w:r>
      <w:r w:rsidRPr="0051604C">
        <w:rPr>
          <w:rFonts w:eastAsia="Calibri"/>
          <w:u w:val="single"/>
        </w:rPr>
        <w:t xml:space="preserve">is organized like a computer keyboard, with </w:t>
      </w:r>
      <w:proofErr w:type="gramStart"/>
      <w:r w:rsidRPr="0051604C">
        <w:rPr>
          <w:rFonts w:eastAsia="Calibri"/>
          <w:u w:val="single"/>
        </w:rPr>
        <w:t>particular stimulus</w:t>
      </w:r>
      <w:proofErr w:type="gramEnd"/>
      <w:r w:rsidRPr="0051604C">
        <w:rPr>
          <w:rFonts w:eastAsia="Calibri"/>
          <w:u w:val="single"/>
        </w:rPr>
        <w:t xml:space="preserve"> triggers in rows</w:t>
      </w:r>
      <w:r w:rsidRPr="0051604C">
        <w:rPr>
          <w:rFonts w:eastAsia="Calibri"/>
          <w:sz w:val="16"/>
        </w:rPr>
        <w:t xml:space="preserve">— producing an increase and decrease of pleasure and disgust. Moreover, </w:t>
      </w:r>
      <w:r w:rsidRPr="0051604C">
        <w:rPr>
          <w:rFonts w:eastAsia="Calibri"/>
          <w:u w:val="single"/>
        </w:rPr>
        <w:t>the cortex has unique roles in the cognitive evaluation of our feelings of pleasure</w:t>
      </w:r>
      <w:r w:rsidRPr="0051604C">
        <w:rPr>
          <w:rFonts w:eastAsia="Calibri"/>
          <w:sz w:val="16"/>
        </w:rPr>
        <w:t xml:space="preserve"> [40]. Importantly, the interplay of these multiple triggers and the higher brain centers in the prefrontal cortex are very intricate and are just being uncovered.</w:t>
      </w:r>
    </w:p>
    <w:p w14:paraId="5296A4B9" w14:textId="77777777" w:rsidR="00701625" w:rsidRPr="0051604C" w:rsidRDefault="00701625" w:rsidP="00701625">
      <w:pPr>
        <w:spacing w:line="276" w:lineRule="auto"/>
        <w:rPr>
          <w:rFonts w:eastAsia="Calibri"/>
          <w:sz w:val="16"/>
        </w:rPr>
      </w:pPr>
      <w:r w:rsidRPr="0051604C">
        <w:rPr>
          <w:rFonts w:eastAsia="Calibri"/>
          <w:sz w:val="16"/>
        </w:rPr>
        <w:t>Desire and reward centers</w:t>
      </w:r>
    </w:p>
    <w:p w14:paraId="783A41CB" w14:textId="77777777" w:rsidR="00701625" w:rsidRPr="0051604C" w:rsidRDefault="00701625" w:rsidP="00701625">
      <w:pPr>
        <w:spacing w:line="276" w:lineRule="auto"/>
        <w:rPr>
          <w:rFonts w:eastAsia="Calibri"/>
          <w:sz w:val="16"/>
        </w:rPr>
      </w:pPr>
      <w:r w:rsidRPr="0051604C">
        <w:rPr>
          <w:rFonts w:eastAsia="Calibri"/>
          <w:sz w:val="16"/>
        </w:rPr>
        <w:t xml:space="preserve">It is surprising that many different sources of pleasure activate the same circuits between the </w:t>
      </w:r>
      <w:proofErr w:type="spellStart"/>
      <w:r w:rsidRPr="0051604C">
        <w:rPr>
          <w:rFonts w:eastAsia="Calibri"/>
          <w:sz w:val="16"/>
        </w:rPr>
        <w:t>mesocorticolimbic</w:t>
      </w:r>
      <w:proofErr w:type="spellEnd"/>
      <w:r w:rsidRPr="0051604C">
        <w:rPr>
          <w:rFonts w:eastAsia="Calibr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DFAFADC" w14:textId="77777777" w:rsidR="00701625" w:rsidRPr="0051604C" w:rsidRDefault="00701625" w:rsidP="00701625">
      <w:pPr>
        <w:spacing w:line="276" w:lineRule="auto"/>
        <w:rPr>
          <w:rFonts w:eastAsia="Calibri"/>
          <w:sz w:val="16"/>
        </w:rPr>
      </w:pPr>
      <w:r w:rsidRPr="0051604C">
        <w:rPr>
          <w:rFonts w:eastAsia="Calibri"/>
          <w:sz w:val="16"/>
        </w:rPr>
        <w:t xml:space="preserve">In simplest terms, the well-established mesolimbic system is a dopamine circuit for reward. It starts in the ventral tegmental area (VTA) of the midbrain and travels to the nucleus </w:t>
      </w:r>
      <w:proofErr w:type="spellStart"/>
      <w:r w:rsidRPr="0051604C">
        <w:rPr>
          <w:rFonts w:eastAsia="Calibri"/>
          <w:sz w:val="16"/>
        </w:rPr>
        <w:t>accumbens</w:t>
      </w:r>
      <w:proofErr w:type="spellEnd"/>
      <w:r w:rsidRPr="0051604C">
        <w:rPr>
          <w:rFonts w:eastAsia="Calibri"/>
          <w:sz w:val="16"/>
        </w:rPr>
        <w:t xml:space="preserve"> (Figure 2). It is the cornerstone target to all addictions. The VTA is encompassed with neurons using glutamate, GABA, and dopamine. The nucleus </w:t>
      </w:r>
      <w:proofErr w:type="spellStart"/>
      <w:r w:rsidRPr="0051604C">
        <w:rPr>
          <w:rFonts w:eastAsia="Calibri"/>
          <w:sz w:val="16"/>
        </w:rPr>
        <w:t>accumbens</w:t>
      </w:r>
      <w:proofErr w:type="spellEnd"/>
      <w:r w:rsidRPr="0051604C">
        <w:rPr>
          <w:rFonts w:eastAsia="Calibri"/>
          <w:sz w:val="16"/>
        </w:rPr>
        <w:t xml:space="preserve"> (</w:t>
      </w:r>
      <w:proofErr w:type="spellStart"/>
      <w:r w:rsidRPr="0051604C">
        <w:rPr>
          <w:rFonts w:eastAsia="Calibri"/>
          <w:sz w:val="16"/>
        </w:rPr>
        <w:t>NAc</w:t>
      </w:r>
      <w:proofErr w:type="spellEnd"/>
      <w:r w:rsidRPr="0051604C">
        <w:rPr>
          <w:rFonts w:eastAsia="Calibri"/>
          <w:sz w:val="16"/>
        </w:rPr>
        <w:t xml:space="preserve">) is located within the ventral striatum and is divided into two sub-regions—the motor and limbic regions associated with its core and shell, respectively. The </w:t>
      </w:r>
      <w:proofErr w:type="spellStart"/>
      <w:r w:rsidRPr="0051604C">
        <w:rPr>
          <w:rFonts w:eastAsia="Calibri"/>
          <w:sz w:val="16"/>
        </w:rPr>
        <w:t>NAc</w:t>
      </w:r>
      <w:proofErr w:type="spellEnd"/>
      <w:r w:rsidRPr="0051604C">
        <w:rPr>
          <w:rFonts w:eastAsia="Calibri"/>
          <w:sz w:val="16"/>
        </w:rPr>
        <w:t xml:space="preserve"> has spiny neurons that receive dopamine from the VTA and glutamate (a dopamine driver) from the hippocampus, </w:t>
      </w:r>
      <w:proofErr w:type="gramStart"/>
      <w:r w:rsidRPr="0051604C">
        <w:rPr>
          <w:rFonts w:eastAsia="Calibri"/>
          <w:sz w:val="16"/>
        </w:rPr>
        <w:t>amygdala</w:t>
      </w:r>
      <w:proofErr w:type="gramEnd"/>
      <w:r w:rsidRPr="0051604C">
        <w:rPr>
          <w:rFonts w:eastAsia="Calibri"/>
          <w:sz w:val="16"/>
        </w:rPr>
        <w:t xml:space="preserve"> and medial prefrontal cortex. Subsequently, the </w:t>
      </w:r>
      <w:proofErr w:type="spellStart"/>
      <w:r w:rsidRPr="0051604C">
        <w:rPr>
          <w:rFonts w:eastAsia="Calibri"/>
          <w:sz w:val="16"/>
        </w:rPr>
        <w:t>NAc</w:t>
      </w:r>
      <w:proofErr w:type="spellEnd"/>
      <w:r w:rsidRPr="0051604C">
        <w:rPr>
          <w:rFonts w:eastAsia="Calibr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51604C">
        <w:rPr>
          <w:rFonts w:eastAsia="Calibri"/>
          <w:sz w:val="16"/>
        </w:rPr>
        <w:t>hypodopaminergia</w:t>
      </w:r>
      <w:proofErr w:type="spellEnd"/>
      <w:r w:rsidRPr="0051604C">
        <w:rPr>
          <w:rFonts w:eastAsia="Calibri"/>
          <w:sz w:val="16"/>
        </w:rPr>
        <w:t xml:space="preserve"> in the “Brain Reward Cascade” that contribute to addiction and compulsive behaviors [3,6,41].</w:t>
      </w:r>
    </w:p>
    <w:p w14:paraId="5076BC56" w14:textId="77777777" w:rsidR="00701625" w:rsidRPr="0051604C" w:rsidRDefault="00701625" w:rsidP="00701625">
      <w:pPr>
        <w:spacing w:line="276" w:lineRule="auto"/>
        <w:rPr>
          <w:rFonts w:eastAsia="Calibri"/>
          <w:sz w:val="16"/>
        </w:rPr>
      </w:pPr>
      <w:r w:rsidRPr="0051604C">
        <w:rPr>
          <w:rFonts w:eastAsia="Calibri"/>
          <w:sz w:val="16"/>
        </w:rPr>
        <w:t xml:space="preserve">Furthermore, ordinary </w:t>
      </w:r>
      <w:r w:rsidRPr="0051604C">
        <w:rPr>
          <w:rFonts w:eastAsia="Calibri"/>
          <w:u w:val="single"/>
        </w:rPr>
        <w:t>“</w:t>
      </w:r>
      <w:r w:rsidRPr="0051604C">
        <w:rPr>
          <w:rFonts w:eastAsia="Calibri"/>
          <w:highlight w:val="green"/>
          <w:u w:val="single"/>
        </w:rPr>
        <w:t>liking</w:t>
      </w:r>
      <w:r w:rsidRPr="0051604C">
        <w:rPr>
          <w:rFonts w:eastAsia="Calibri"/>
          <w:u w:val="single"/>
        </w:rPr>
        <w:t xml:space="preserve">” of </w:t>
      </w:r>
      <w:r w:rsidRPr="0051604C">
        <w:rPr>
          <w:rFonts w:eastAsia="Calibri"/>
          <w:highlight w:val="green"/>
          <w:u w:val="single"/>
        </w:rPr>
        <w:t>something</w:t>
      </w:r>
      <w:r w:rsidRPr="0051604C">
        <w:rPr>
          <w:rFonts w:eastAsia="Calibri"/>
          <w:u w:val="single"/>
        </w:rPr>
        <w:t xml:space="preserve">, or pure pleasure, is </w:t>
      </w:r>
      <w:r w:rsidRPr="0051604C">
        <w:rPr>
          <w:rFonts w:eastAsia="Calibri"/>
          <w:highlight w:val="green"/>
          <w:u w:val="single"/>
        </w:rPr>
        <w:t>represented by</w:t>
      </w:r>
      <w:r w:rsidRPr="0051604C">
        <w:rPr>
          <w:rFonts w:eastAsia="Calibri"/>
          <w:sz w:val="16"/>
        </w:rPr>
        <w:t xml:space="preserve"> small </w:t>
      </w:r>
      <w:r w:rsidRPr="0051604C">
        <w:rPr>
          <w:rFonts w:eastAsia="Calibri"/>
          <w:highlight w:val="green"/>
          <w:u w:val="single"/>
        </w:rPr>
        <w:t>regions</w:t>
      </w:r>
      <w:r w:rsidRPr="0051604C">
        <w:rPr>
          <w:rFonts w:eastAsia="Calibri"/>
          <w:sz w:val="16"/>
        </w:rPr>
        <w:t xml:space="preserve"> mainly </w:t>
      </w:r>
      <w:r w:rsidRPr="0051604C">
        <w:rPr>
          <w:rFonts w:eastAsia="Calibri"/>
          <w:highlight w:val="green"/>
          <w:u w:val="single"/>
        </w:rPr>
        <w:t>in the limbic system</w:t>
      </w:r>
      <w:r w:rsidRPr="0051604C">
        <w:rPr>
          <w:rFonts w:eastAsia="Calibri"/>
          <w:sz w:val="16"/>
        </w:rPr>
        <w:t xml:space="preserve"> (old reptilian part of the brain). These may be </w:t>
      </w:r>
      <w:r w:rsidRPr="0051604C">
        <w:rPr>
          <w:rFonts w:eastAsia="Calibri"/>
          <w:u w:val="single"/>
        </w:rPr>
        <w:t>part of larger neural circuits.</w:t>
      </w:r>
      <w:r w:rsidRPr="0051604C">
        <w:rPr>
          <w:rFonts w:eastAsia="Calibri"/>
          <w:sz w:val="16"/>
        </w:rPr>
        <w:t xml:space="preserve"> In Latin, </w:t>
      </w:r>
      <w:proofErr w:type="spellStart"/>
      <w:r w:rsidRPr="0051604C">
        <w:rPr>
          <w:rFonts w:eastAsia="Calibri"/>
          <w:sz w:val="16"/>
        </w:rPr>
        <w:t>hedus</w:t>
      </w:r>
      <w:proofErr w:type="spellEnd"/>
      <w:r w:rsidRPr="0051604C">
        <w:rPr>
          <w:rFonts w:eastAsia="Calibri"/>
          <w:sz w:val="16"/>
        </w:rPr>
        <w:t xml:space="preserve"> is the term for “sweet”; and in Greek, </w:t>
      </w:r>
      <w:proofErr w:type="spellStart"/>
      <w:r w:rsidRPr="0051604C">
        <w:rPr>
          <w:rFonts w:eastAsia="Calibri"/>
          <w:sz w:val="16"/>
        </w:rPr>
        <w:t>hodone</w:t>
      </w:r>
      <w:proofErr w:type="spellEnd"/>
      <w:r w:rsidRPr="0051604C">
        <w:rPr>
          <w:rFonts w:eastAsia="Calibr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624172A" w14:textId="77777777" w:rsidR="00701625" w:rsidRPr="0051604C" w:rsidRDefault="00701625" w:rsidP="00701625">
      <w:pPr>
        <w:spacing w:line="276" w:lineRule="auto"/>
        <w:rPr>
          <w:rFonts w:eastAsia="Calibri"/>
          <w:sz w:val="16"/>
          <w:szCs w:val="16"/>
        </w:rPr>
      </w:pPr>
      <w:r w:rsidRPr="0051604C">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6199A3FC" w14:textId="77777777" w:rsidR="00701625" w:rsidRPr="0051604C" w:rsidRDefault="00701625" w:rsidP="00701625">
      <w:pPr>
        <w:spacing w:line="276" w:lineRule="auto"/>
        <w:rPr>
          <w:rFonts w:eastAsia="Calibri"/>
          <w:sz w:val="16"/>
          <w:szCs w:val="16"/>
        </w:rPr>
      </w:pPr>
      <w:proofErr w:type="gramStart"/>
      <w:r w:rsidRPr="0051604C">
        <w:rPr>
          <w:rFonts w:eastAsia="Calibri"/>
          <w:sz w:val="16"/>
          <w:szCs w:val="16"/>
        </w:rPr>
        <w:t>In an attempt to</w:t>
      </w:r>
      <w:proofErr w:type="gramEnd"/>
      <w:r w:rsidRPr="0051604C">
        <w:rPr>
          <w:rFonts w:eastAsia="Calibri"/>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w:t>
      </w:r>
      <w:r w:rsidRPr="0051604C">
        <w:rPr>
          <w:rFonts w:eastAsia="Calibri"/>
          <w:sz w:val="16"/>
          <w:szCs w:val="16"/>
        </w:rPr>
        <w:lastRenderedPageBreak/>
        <w:t xml:space="preserve">by </w:t>
      </w:r>
      <w:proofErr w:type="gramStart"/>
      <w:r w:rsidRPr="0051604C">
        <w:rPr>
          <w:rFonts w:eastAsia="Calibri"/>
          <w:sz w:val="16"/>
          <w:szCs w:val="16"/>
        </w:rPr>
        <w:t>a majority of</w:t>
      </w:r>
      <w:proofErr w:type="gramEnd"/>
      <w:r w:rsidRPr="0051604C">
        <w:rPr>
          <w:rFonts w:eastAsia="Calibri"/>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51604C">
        <w:rPr>
          <w:rFonts w:eastAsia="Calibri"/>
          <w:sz w:val="16"/>
          <w:szCs w:val="16"/>
        </w:rPr>
        <w:t>networks, and</w:t>
      </w:r>
      <w:proofErr w:type="gramEnd"/>
      <w:r w:rsidRPr="0051604C">
        <w:rPr>
          <w:rFonts w:eastAsia="Calibri"/>
          <w:sz w:val="16"/>
          <w:szCs w:val="16"/>
        </w:rPr>
        <w:t xml:space="preserve"> may not be unidirectional. Drugs of abuse enhance dopamine signaling which sensitizes mesolimbic brain mechanisms that apparently evolved explicitly to attribute incentive salience to various rewards [45].</w:t>
      </w:r>
    </w:p>
    <w:p w14:paraId="5E34F2F5" w14:textId="77777777" w:rsidR="00701625" w:rsidRPr="0051604C" w:rsidRDefault="00701625" w:rsidP="00701625">
      <w:pPr>
        <w:spacing w:line="276" w:lineRule="auto"/>
        <w:rPr>
          <w:rFonts w:eastAsia="Calibri"/>
          <w:sz w:val="16"/>
          <w:szCs w:val="16"/>
        </w:rPr>
      </w:pPr>
      <w:r w:rsidRPr="0051604C">
        <w:rPr>
          <w:rFonts w:eastAsia="Calibri"/>
          <w:sz w:val="16"/>
          <w:szCs w:val="16"/>
        </w:rPr>
        <w:t xml:space="preserve">Addictive substances are voluntarily self-administered, and they enhance (directly or indirectly) dopaminergic synaptic function in the </w:t>
      </w:r>
      <w:proofErr w:type="spellStart"/>
      <w:r w:rsidRPr="0051604C">
        <w:rPr>
          <w:rFonts w:eastAsia="Calibri"/>
          <w:sz w:val="16"/>
          <w:szCs w:val="16"/>
        </w:rPr>
        <w:t>NAc</w:t>
      </w:r>
      <w:proofErr w:type="spellEnd"/>
      <w:r w:rsidRPr="0051604C">
        <w:rPr>
          <w:rFonts w:eastAsia="Calibri"/>
          <w:sz w:val="16"/>
          <w:szCs w:val="16"/>
        </w:rPr>
        <w:t xml:space="preserve">. This activation of the brain reward networks (producing the ecstatic “high” that users seek). Although these circuits were initially thought to encode a set point of hedonic tone, it is now </w:t>
      </w:r>
      <w:proofErr w:type="gramStart"/>
      <w:r w:rsidRPr="0051604C">
        <w:rPr>
          <w:rFonts w:eastAsia="Calibri"/>
          <w:sz w:val="16"/>
          <w:szCs w:val="16"/>
        </w:rPr>
        <w:t>being considered to be</w:t>
      </w:r>
      <w:proofErr w:type="gramEnd"/>
      <w:r w:rsidRPr="0051604C">
        <w:rPr>
          <w:rFonts w:eastAsia="Calibri"/>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51604C">
        <w:rPr>
          <w:rFonts w:eastAsia="Calibri"/>
          <w:sz w:val="16"/>
          <w:szCs w:val="16"/>
        </w:rPr>
        <w:t>), and</w:t>
      </w:r>
      <w:proofErr w:type="gramEnd"/>
      <w:r w:rsidRPr="0051604C">
        <w:rPr>
          <w:rFonts w:eastAsia="Calibri"/>
          <w:sz w:val="16"/>
          <w:szCs w:val="16"/>
        </w:rPr>
        <w:t xml:space="preserve"> may have an additive effect on vulnerability to various addictions [48]. In this regard, </w:t>
      </w:r>
      <w:proofErr w:type="spellStart"/>
      <w:r w:rsidRPr="0051604C">
        <w:rPr>
          <w:rFonts w:eastAsia="Calibri"/>
          <w:sz w:val="16"/>
          <w:szCs w:val="16"/>
        </w:rPr>
        <w:t>Vanyukov</w:t>
      </w:r>
      <w:proofErr w:type="spellEnd"/>
      <w:r w:rsidRPr="0051604C">
        <w:rPr>
          <w:rFonts w:eastAsia="Calibri"/>
          <w:sz w:val="16"/>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05976DF" w14:textId="77777777" w:rsidR="00701625" w:rsidRPr="0051604C" w:rsidRDefault="00701625" w:rsidP="00701625">
      <w:pPr>
        <w:spacing w:line="276" w:lineRule="auto"/>
        <w:rPr>
          <w:rFonts w:eastAsia="Calibri"/>
          <w:sz w:val="16"/>
          <w:szCs w:val="16"/>
        </w:rPr>
      </w:pPr>
      <w:r w:rsidRPr="0051604C">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33228FE" w14:textId="77777777" w:rsidR="00701625" w:rsidRPr="0051604C" w:rsidRDefault="00701625" w:rsidP="00701625">
      <w:pPr>
        <w:spacing w:line="276" w:lineRule="auto"/>
        <w:rPr>
          <w:rFonts w:eastAsia="Calibri"/>
          <w:sz w:val="16"/>
        </w:rPr>
      </w:pPr>
      <w:r w:rsidRPr="0051604C">
        <w:rPr>
          <w:rFonts w:eastAsia="Calibri"/>
          <w:sz w:val="16"/>
        </w:rPr>
        <w:t xml:space="preserve">In essence, although nonhuman primate brains are </w:t>
      </w:r>
      <w:proofErr w:type="gramStart"/>
      <w:r w:rsidRPr="0051604C">
        <w:rPr>
          <w:rFonts w:eastAsia="Calibri"/>
          <w:sz w:val="16"/>
        </w:rPr>
        <w:t>similar to</w:t>
      </w:r>
      <w:proofErr w:type="gramEnd"/>
      <w:r w:rsidRPr="0051604C">
        <w:rPr>
          <w:rFonts w:eastAsia="Calibri"/>
          <w:sz w:val="16"/>
        </w:rPr>
        <w:t xml:space="preserve"> our own, the disparity between other primates and those of human cognitive abilities tells us that surface similarity is not the whole story. </w:t>
      </w:r>
      <w:r w:rsidRPr="0051604C">
        <w:rPr>
          <w:rFonts w:eastAsia="Calibri"/>
          <w:u w:val="single"/>
        </w:rPr>
        <w:t>Sousa et al.</w:t>
      </w:r>
      <w:r w:rsidRPr="0051604C">
        <w:rPr>
          <w:rFonts w:eastAsia="Calibri"/>
          <w:sz w:val="16"/>
        </w:rPr>
        <w:t xml:space="preserve"> [50] small case </w:t>
      </w:r>
      <w:r w:rsidRPr="0051604C">
        <w:rPr>
          <w:rFonts w:eastAsia="Calibri"/>
          <w:u w:val="single"/>
        </w:rPr>
        <w:t xml:space="preserve">found </w:t>
      </w:r>
      <w:r w:rsidRPr="0051604C">
        <w:rPr>
          <w:rFonts w:eastAsia="Calibri"/>
          <w:highlight w:val="green"/>
          <w:u w:val="single"/>
        </w:rPr>
        <w:t>various</w:t>
      </w:r>
      <w:r w:rsidRPr="0051604C">
        <w:rPr>
          <w:rFonts w:eastAsia="Calibri"/>
          <w:u w:val="single"/>
        </w:rPr>
        <w:t xml:space="preserve"> differentially expressed </w:t>
      </w:r>
      <w:r w:rsidRPr="0051604C">
        <w:rPr>
          <w:rFonts w:eastAsia="Calibri"/>
          <w:highlight w:val="green"/>
          <w:u w:val="single"/>
        </w:rPr>
        <w:t>genes</w:t>
      </w:r>
      <w:r w:rsidRPr="0051604C">
        <w:rPr>
          <w:rFonts w:eastAsia="Calibri"/>
          <w:u w:val="single"/>
        </w:rPr>
        <w:t xml:space="preserve">, to </w:t>
      </w:r>
      <w:r w:rsidRPr="0051604C">
        <w:rPr>
          <w:rFonts w:eastAsia="Calibri"/>
          <w:highlight w:val="green"/>
          <w:u w:val="single"/>
        </w:rPr>
        <w:t xml:space="preserve">associate with pleasure </w:t>
      </w:r>
      <w:r w:rsidRPr="0051604C">
        <w:rPr>
          <w:rFonts w:eastAsia="Calibri"/>
          <w:u w:val="single"/>
        </w:rPr>
        <w:t>related systems.</w:t>
      </w:r>
      <w:r w:rsidRPr="0051604C">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65B8C43" w14:textId="77777777" w:rsidR="00701625" w:rsidRPr="0051604C" w:rsidRDefault="00701625" w:rsidP="00701625">
      <w:pPr>
        <w:spacing w:line="276" w:lineRule="auto"/>
        <w:rPr>
          <w:rFonts w:eastAsia="Calibri"/>
          <w:sz w:val="16"/>
        </w:rPr>
      </w:pPr>
      <w:r w:rsidRPr="0051604C">
        <w:rPr>
          <w:rFonts w:eastAsia="Calibri"/>
          <w:sz w:val="16"/>
        </w:rPr>
        <w:t xml:space="preserve">In simpler terms, the system controls the production of dopamine, a chemical messenger that plays a significant role in pleasure and rewards. The senior author, Dr. </w:t>
      </w:r>
      <w:proofErr w:type="spellStart"/>
      <w:r w:rsidRPr="0051604C">
        <w:rPr>
          <w:rFonts w:eastAsia="Calibri"/>
          <w:sz w:val="16"/>
        </w:rPr>
        <w:t>Nenad</w:t>
      </w:r>
      <w:proofErr w:type="spellEnd"/>
      <w:r w:rsidRPr="0051604C">
        <w:rPr>
          <w:rFonts w:eastAsia="Calibri"/>
          <w:sz w:val="16"/>
        </w:rPr>
        <w:t xml:space="preserve"> </w:t>
      </w:r>
      <w:proofErr w:type="spellStart"/>
      <w:r w:rsidRPr="0051604C">
        <w:rPr>
          <w:rFonts w:eastAsia="Calibri"/>
          <w:sz w:val="16"/>
        </w:rPr>
        <w:t>Sestan</w:t>
      </w:r>
      <w:proofErr w:type="spellEnd"/>
      <w:r w:rsidRPr="0051604C">
        <w:rPr>
          <w:rFonts w:eastAsia="Calibr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51604C">
        <w:rPr>
          <w:rFonts w:eastAsia="Calibri"/>
          <w:sz w:val="16"/>
        </w:rPr>
        <w:t>Sestan</w:t>
      </w:r>
      <w:proofErr w:type="spellEnd"/>
      <w:r w:rsidRPr="0051604C">
        <w:rPr>
          <w:rFonts w:eastAsia="Calibr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51604C">
        <w:rPr>
          <w:rFonts w:eastAsia="Calibri"/>
          <w:highlight w:val="green"/>
          <w:u w:val="single"/>
        </w:rPr>
        <w:t>researchers examined</w:t>
      </w:r>
      <w:r w:rsidRPr="0051604C">
        <w:rPr>
          <w:rFonts w:eastAsia="Calibri"/>
          <w:u w:val="single"/>
        </w:rPr>
        <w:t xml:space="preserve"> 247 specimens of </w:t>
      </w:r>
      <w:r w:rsidRPr="0051604C">
        <w:rPr>
          <w:rFonts w:eastAsia="Calibri"/>
          <w:highlight w:val="green"/>
          <w:u w:val="single"/>
        </w:rPr>
        <w:t>neural tissue</w:t>
      </w:r>
      <w:r w:rsidRPr="0051604C">
        <w:rPr>
          <w:rFonts w:eastAsia="Calibri"/>
          <w:u w:val="single"/>
        </w:rPr>
        <w:t xml:space="preserve"> from six humans, five chimpanzees, and five macaque monkeys.</w:t>
      </w:r>
      <w:r w:rsidRPr="0051604C">
        <w:rPr>
          <w:rFonts w:eastAsia="Calibri"/>
          <w:sz w:val="16"/>
        </w:rPr>
        <w:t xml:space="preserve"> Moreover, these </w:t>
      </w:r>
      <w:r w:rsidRPr="0051604C">
        <w:rPr>
          <w:rFonts w:eastAsia="Calibri"/>
          <w:u w:val="single"/>
        </w:rPr>
        <w:t>investigators analyzed which genes were turned on or off in 16 regions of the brain.</w:t>
      </w:r>
      <w:r w:rsidRPr="0051604C">
        <w:rPr>
          <w:rFonts w:eastAsia="Calibri"/>
          <w:sz w:val="16"/>
        </w:rPr>
        <w:t xml:space="preserve"> While </w:t>
      </w:r>
      <w:r w:rsidRPr="0051604C">
        <w:rPr>
          <w:rFonts w:eastAsia="Calibri"/>
          <w:u w:val="single"/>
        </w:rPr>
        <w:t xml:space="preserve">the differences among species were subtle, </w:t>
      </w:r>
      <w:r w:rsidRPr="0051604C">
        <w:rPr>
          <w:rFonts w:eastAsia="Calibri"/>
          <w:b/>
          <w:bCs/>
          <w:highlight w:val="green"/>
          <w:u w:val="single"/>
        </w:rPr>
        <w:t>there was</w:t>
      </w:r>
      <w:r w:rsidRPr="0051604C">
        <w:rPr>
          <w:rFonts w:eastAsia="Calibri"/>
          <w:u w:val="single"/>
        </w:rPr>
        <w:t xml:space="preserve"> a </w:t>
      </w:r>
      <w:r w:rsidRPr="0051604C">
        <w:rPr>
          <w:rFonts w:eastAsia="Calibri"/>
          <w:b/>
          <w:bCs/>
          <w:highlight w:val="green"/>
          <w:u w:val="single"/>
        </w:rPr>
        <w:t>remarkable contrast in</w:t>
      </w:r>
      <w:r w:rsidRPr="0051604C">
        <w:rPr>
          <w:rFonts w:eastAsia="Calibri"/>
          <w:u w:val="single"/>
        </w:rPr>
        <w:t xml:space="preserve"> the</w:t>
      </w:r>
      <w:r w:rsidRPr="0051604C">
        <w:rPr>
          <w:rFonts w:eastAsia="Calibri"/>
          <w:b/>
          <w:bCs/>
          <w:u w:val="single"/>
        </w:rPr>
        <w:t xml:space="preserve"> </w:t>
      </w:r>
      <w:r w:rsidRPr="0051604C">
        <w:rPr>
          <w:rFonts w:eastAsia="Calibri"/>
          <w:b/>
          <w:bCs/>
          <w:highlight w:val="green"/>
          <w:u w:val="single"/>
        </w:rPr>
        <w:t>neocortices</w:t>
      </w:r>
      <w:r w:rsidRPr="0051604C">
        <w:rPr>
          <w:rFonts w:eastAsia="Calibri"/>
          <w:sz w:val="16"/>
        </w:rPr>
        <w:t xml:space="preserve">, specifically </w:t>
      </w:r>
      <w:r w:rsidRPr="0051604C">
        <w:rPr>
          <w:rFonts w:eastAsia="Calibri"/>
          <w:u w:val="single"/>
        </w:rPr>
        <w:t xml:space="preserve">in an </w:t>
      </w:r>
      <w:r w:rsidRPr="0051604C">
        <w:rPr>
          <w:rFonts w:eastAsia="Calibri"/>
          <w:highlight w:val="green"/>
          <w:u w:val="single"/>
        </w:rPr>
        <w:t>area of the brain</w:t>
      </w:r>
      <w:r w:rsidRPr="0051604C">
        <w:rPr>
          <w:rFonts w:eastAsia="Calibri"/>
          <w:u w:val="single"/>
        </w:rPr>
        <w:t xml:space="preserve"> that is much </w:t>
      </w:r>
      <w:r w:rsidRPr="0051604C">
        <w:rPr>
          <w:rFonts w:eastAsia="Calibri"/>
          <w:highlight w:val="green"/>
          <w:u w:val="single"/>
        </w:rPr>
        <w:t>more developed in humans</w:t>
      </w:r>
      <w:r w:rsidRPr="0051604C">
        <w:rPr>
          <w:rFonts w:eastAsia="Calibri"/>
          <w:u w:val="single"/>
        </w:rPr>
        <w:t xml:space="preserve"> than in chimpanzees.</w:t>
      </w:r>
      <w:r w:rsidRPr="0051604C">
        <w:rPr>
          <w:rFonts w:eastAsia="Calibri"/>
          <w:sz w:val="16"/>
        </w:rPr>
        <w:t xml:space="preserve"> In fact, these researchers found that a gene called </w:t>
      </w:r>
      <w:r w:rsidRPr="0051604C">
        <w:rPr>
          <w:rFonts w:eastAsia="Calibri"/>
          <w:u w:val="single"/>
        </w:rPr>
        <w:t xml:space="preserve">tyrosine hydroxylase (TH) for the enzyme, responsible </w:t>
      </w:r>
      <w:proofErr w:type="gramStart"/>
      <w:r w:rsidRPr="0051604C">
        <w:rPr>
          <w:rFonts w:eastAsia="Calibri"/>
          <w:u w:val="single"/>
        </w:rPr>
        <w:t>for the production of</w:t>
      </w:r>
      <w:proofErr w:type="gramEnd"/>
      <w:r w:rsidRPr="0051604C">
        <w:rPr>
          <w:rFonts w:eastAsia="Calibri"/>
          <w:u w:val="single"/>
        </w:rPr>
        <w:t xml:space="preserve"> dopamine</w:t>
      </w:r>
      <w:r w:rsidRPr="0051604C">
        <w:rPr>
          <w:rFonts w:eastAsia="Calibri"/>
          <w:sz w:val="16"/>
        </w:rPr>
        <w:t xml:space="preserve">, was </w:t>
      </w:r>
      <w:r w:rsidRPr="0051604C">
        <w:rPr>
          <w:rFonts w:eastAsia="Calibri"/>
          <w:u w:val="single"/>
        </w:rPr>
        <w:t>expressed in the neocortex of humans, but not chimpanzees.</w:t>
      </w:r>
      <w:r w:rsidRPr="0051604C">
        <w:rPr>
          <w:rFonts w:eastAsia="Calibri"/>
          <w:sz w:val="16"/>
        </w:rPr>
        <w:t xml:space="preserve"> As discussed earlier, </w:t>
      </w:r>
      <w:r w:rsidRPr="0051604C">
        <w:rPr>
          <w:rFonts w:eastAsia="Calibri"/>
          <w:u w:val="single"/>
        </w:rPr>
        <w:t>dopamine is</w:t>
      </w:r>
      <w:r w:rsidRPr="0051604C">
        <w:rPr>
          <w:rFonts w:eastAsia="Calibri"/>
          <w:sz w:val="16"/>
        </w:rPr>
        <w:t xml:space="preserve"> best </w:t>
      </w:r>
      <w:r w:rsidRPr="0051604C">
        <w:rPr>
          <w:rFonts w:eastAsia="Calibri"/>
          <w:u w:val="single"/>
        </w:rPr>
        <w:t>known for its</w:t>
      </w:r>
      <w:r w:rsidRPr="0051604C">
        <w:rPr>
          <w:rFonts w:eastAsia="Calibri"/>
          <w:sz w:val="16"/>
        </w:rPr>
        <w:t xml:space="preserve"> essential </w:t>
      </w:r>
      <w:r w:rsidRPr="0051604C">
        <w:rPr>
          <w:rFonts w:eastAsia="Calibri"/>
          <w:u w:val="single"/>
        </w:rPr>
        <w:t>role within the brain’s reward system; the</w:t>
      </w:r>
      <w:r w:rsidRPr="0051604C">
        <w:rPr>
          <w:rFonts w:eastAsia="Calibri"/>
          <w:sz w:val="16"/>
        </w:rPr>
        <w:t xml:space="preserve"> very </w:t>
      </w:r>
      <w:r w:rsidRPr="0051604C">
        <w:rPr>
          <w:rFonts w:eastAsia="Calibri"/>
          <w:u w:val="single"/>
        </w:rPr>
        <w:t>system that responds to everything from sex, to gambling, to food, and to addictive drugs.</w:t>
      </w:r>
      <w:r w:rsidRPr="0051604C">
        <w:rPr>
          <w:rFonts w:eastAsia="Calibri"/>
          <w:sz w:val="16"/>
        </w:rPr>
        <w:t xml:space="preserve"> However, dopamine also assists in regulating emotional responses, memory, and movement. Notably, abnormal dopamine levels have been linked to disorders including Parkinson’s, </w:t>
      </w:r>
      <w:proofErr w:type="gramStart"/>
      <w:r w:rsidRPr="0051604C">
        <w:rPr>
          <w:rFonts w:eastAsia="Calibri"/>
          <w:sz w:val="16"/>
        </w:rPr>
        <w:t>schizophrenia</w:t>
      </w:r>
      <w:proofErr w:type="gramEnd"/>
      <w:r w:rsidRPr="0051604C">
        <w:rPr>
          <w:rFonts w:eastAsia="Calibri"/>
          <w:sz w:val="16"/>
        </w:rPr>
        <w:t xml:space="preserve"> and spectrum disorders such as autism and addiction or RDS.</w:t>
      </w:r>
    </w:p>
    <w:p w14:paraId="6120C712" w14:textId="77777777" w:rsidR="00701625" w:rsidRPr="0051604C" w:rsidRDefault="00701625" w:rsidP="00701625">
      <w:pPr>
        <w:spacing w:line="276" w:lineRule="auto"/>
        <w:rPr>
          <w:rFonts w:eastAsia="Calibri"/>
          <w:sz w:val="16"/>
        </w:rPr>
      </w:pPr>
      <w:r w:rsidRPr="0051604C">
        <w:rPr>
          <w:rFonts w:eastAsia="Calibri"/>
          <w:sz w:val="16"/>
        </w:rPr>
        <w:t xml:space="preserve">Nora Volkow, the director of NIDA, pointed out that one alluring possibility is that the neurotransmitter </w:t>
      </w:r>
      <w:r w:rsidRPr="0051604C">
        <w:rPr>
          <w:rFonts w:eastAsia="Calibri"/>
          <w:highlight w:val="green"/>
          <w:u w:val="single"/>
        </w:rPr>
        <w:t>dopamine plays</w:t>
      </w:r>
      <w:r w:rsidRPr="0051604C">
        <w:rPr>
          <w:rFonts w:eastAsia="Calibri"/>
          <w:u w:val="single"/>
        </w:rPr>
        <w:t xml:space="preserve"> a substantial </w:t>
      </w:r>
      <w:r w:rsidRPr="0051604C">
        <w:rPr>
          <w:rFonts w:eastAsia="Calibri"/>
          <w:highlight w:val="green"/>
          <w:u w:val="single"/>
        </w:rPr>
        <w:t>role in</w:t>
      </w:r>
      <w:r w:rsidRPr="0051604C">
        <w:rPr>
          <w:rFonts w:eastAsia="Calibri"/>
          <w:u w:val="single"/>
        </w:rPr>
        <w:t xml:space="preserve"> humans’ </w:t>
      </w:r>
      <w:r w:rsidRPr="0051604C">
        <w:rPr>
          <w:rFonts w:eastAsia="Calibri"/>
          <w:highlight w:val="green"/>
          <w:u w:val="single"/>
        </w:rPr>
        <w:t>ability to pursue</w:t>
      </w:r>
      <w:r w:rsidRPr="0051604C">
        <w:rPr>
          <w:rFonts w:eastAsia="Calibri"/>
          <w:u w:val="single"/>
        </w:rPr>
        <w:t xml:space="preserve"> various </w:t>
      </w:r>
      <w:r w:rsidRPr="0051604C">
        <w:rPr>
          <w:rFonts w:eastAsia="Calibri"/>
          <w:highlight w:val="green"/>
          <w:u w:val="single"/>
        </w:rPr>
        <w:t>rewards that are</w:t>
      </w:r>
      <w:r w:rsidRPr="0051604C">
        <w:rPr>
          <w:rFonts w:eastAsia="Calibri"/>
          <w:u w:val="single"/>
        </w:rPr>
        <w:t xml:space="preserve"> perhaps months or even </w:t>
      </w:r>
      <w:r w:rsidRPr="0051604C">
        <w:rPr>
          <w:rFonts w:eastAsia="Calibri"/>
          <w:highlight w:val="green"/>
          <w:u w:val="single"/>
        </w:rPr>
        <w:t>years away</w:t>
      </w:r>
      <w:r w:rsidRPr="0051604C">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51604C">
        <w:rPr>
          <w:rFonts w:eastAsia="Calibri"/>
          <w:sz w:val="16"/>
        </w:rPr>
        <w:t>alterlife</w:t>
      </w:r>
      <w:proofErr w:type="spellEnd"/>
      <w:r w:rsidRPr="0051604C">
        <w:rPr>
          <w:rFonts w:eastAsia="Calibri"/>
          <w:sz w:val="16"/>
        </w:rPr>
        <w:t xml:space="preserve">. </w:t>
      </w:r>
      <w:r w:rsidRPr="0051604C">
        <w:rPr>
          <w:rFonts w:eastAsia="Calibri"/>
          <w:u w:val="single"/>
        </w:rPr>
        <w:t xml:space="preserve">This may explain </w:t>
      </w:r>
      <w:r w:rsidRPr="0051604C">
        <w:rPr>
          <w:rFonts w:eastAsia="Calibri"/>
          <w:u w:val="single"/>
        </w:rPr>
        <w:lastRenderedPageBreak/>
        <w:t>what often motivates people to work for things that have no apparent short-term benefit</w:t>
      </w:r>
      <w:r w:rsidRPr="0051604C">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51604C">
        <w:rPr>
          <w:rFonts w:eastAsia="Calibri"/>
          <w:sz w:val="16"/>
        </w:rPr>
        <w:t>shilting</w:t>
      </w:r>
      <w:proofErr w:type="spellEnd"/>
      <w:r w:rsidRPr="0051604C">
        <w:rPr>
          <w:rFonts w:eastAsia="Calibr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181EA7C" w14:textId="77777777" w:rsidR="00701625" w:rsidRPr="0051604C" w:rsidRDefault="00701625" w:rsidP="00701625">
      <w:pPr>
        <w:spacing w:line="276" w:lineRule="auto"/>
        <w:rPr>
          <w:rFonts w:eastAsia="Calibri"/>
          <w:sz w:val="16"/>
        </w:rPr>
      </w:pPr>
    </w:p>
    <w:bookmarkEnd w:id="0"/>
    <w:p w14:paraId="300D74EF" w14:textId="77777777" w:rsidR="00701625" w:rsidRPr="0051604C" w:rsidRDefault="00701625" w:rsidP="00701625">
      <w:pPr>
        <w:keepNext/>
        <w:keepLines/>
        <w:spacing w:before="40" w:after="0"/>
        <w:outlineLvl w:val="3"/>
        <w:rPr>
          <w:rFonts w:eastAsia="MS Gothic"/>
          <w:b/>
          <w:iCs/>
          <w:sz w:val="26"/>
        </w:rPr>
      </w:pPr>
      <w:r w:rsidRPr="0051604C">
        <w:rPr>
          <w:rFonts w:eastAsia="MS Gothic"/>
          <w:b/>
          <w:iCs/>
          <w:sz w:val="26"/>
        </w:rPr>
        <w:t xml:space="preserve">2] Substitutability—only consequentialism explains necessary enablers – deontology </w:t>
      </w:r>
      <w:proofErr w:type="spellStart"/>
      <w:proofErr w:type="gramStart"/>
      <w:r w:rsidRPr="0051604C">
        <w:rPr>
          <w:rFonts w:eastAsia="MS Gothic"/>
          <w:b/>
          <w:iCs/>
          <w:sz w:val="26"/>
        </w:rPr>
        <w:t>cant</w:t>
      </w:r>
      <w:proofErr w:type="spellEnd"/>
      <w:proofErr w:type="gramEnd"/>
      <w:r w:rsidRPr="0051604C">
        <w:rPr>
          <w:rFonts w:eastAsia="MS Gothic"/>
          <w:b/>
          <w:iCs/>
          <w:sz w:val="26"/>
        </w:rPr>
        <w:t xml:space="preserve"> explain why we have to do intermediate steps if obligations depends on properties of an act </w:t>
      </w:r>
    </w:p>
    <w:p w14:paraId="0F4BBF28" w14:textId="77777777" w:rsidR="00701625" w:rsidRPr="0051604C" w:rsidRDefault="00701625" w:rsidP="00701625"/>
    <w:p w14:paraId="67F11C33" w14:textId="77777777" w:rsidR="00701625" w:rsidRPr="0051604C" w:rsidRDefault="00701625" w:rsidP="00701625">
      <w:pPr>
        <w:keepNext/>
        <w:keepLines/>
        <w:spacing w:before="40" w:after="0"/>
        <w:outlineLvl w:val="3"/>
        <w:rPr>
          <w:rFonts w:eastAsia="MS Gothic" w:cs="Times New Roman"/>
          <w:b/>
          <w:iCs/>
          <w:sz w:val="26"/>
        </w:rPr>
      </w:pPr>
      <w:r w:rsidRPr="0051604C">
        <w:rPr>
          <w:rFonts w:eastAsia="MS Gothic" w:cs="Times New Roman"/>
          <w:b/>
          <w:iCs/>
          <w:sz w:val="26"/>
        </w:rPr>
        <w:t xml:space="preserve">3] Reject non-naturalist ethics – if moral facts </w:t>
      </w:r>
      <w:proofErr w:type="gramStart"/>
      <w:r w:rsidRPr="0051604C">
        <w:rPr>
          <w:rFonts w:eastAsia="MS Gothic" w:cs="Times New Roman"/>
          <w:b/>
          <w:iCs/>
          <w:sz w:val="26"/>
        </w:rPr>
        <w:t>cant</w:t>
      </w:r>
      <w:proofErr w:type="gramEnd"/>
      <w:r w:rsidRPr="0051604C">
        <w:rPr>
          <w:rFonts w:eastAsia="MS Gothic" w:cs="Times New Roman"/>
          <w:b/>
          <w:iCs/>
          <w:sz w:val="26"/>
        </w:rPr>
        <w:t xml:space="preserve"> influence the real world we </w:t>
      </w:r>
      <w:proofErr w:type="spellStart"/>
      <w:r w:rsidRPr="0051604C">
        <w:rPr>
          <w:rFonts w:eastAsia="MS Gothic" w:cs="Times New Roman"/>
          <w:b/>
          <w:iCs/>
          <w:sz w:val="26"/>
        </w:rPr>
        <w:t>cant</w:t>
      </w:r>
      <w:proofErr w:type="spellEnd"/>
      <w:r w:rsidRPr="0051604C">
        <w:rPr>
          <w:rFonts w:eastAsia="MS Gothic" w:cs="Times New Roman"/>
          <w:b/>
          <w:iCs/>
          <w:sz w:val="26"/>
        </w:rPr>
        <w:t xml:space="preserve"> have knowledge of them </w:t>
      </w:r>
    </w:p>
    <w:p w14:paraId="50268AA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E66951"/>
    <w:multiLevelType w:val="hybridMultilevel"/>
    <w:tmpl w:val="5142D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276C17"/>
    <w:multiLevelType w:val="hybridMultilevel"/>
    <w:tmpl w:val="2CB2021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DFD613F"/>
    <w:multiLevelType w:val="hybridMultilevel"/>
    <w:tmpl w:val="B30C6A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1B15CED"/>
    <w:multiLevelType w:val="hybridMultilevel"/>
    <w:tmpl w:val="7FC67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4A3E6E"/>
    <w:multiLevelType w:val="hybridMultilevel"/>
    <w:tmpl w:val="067286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BD7132"/>
    <w:multiLevelType w:val="hybridMultilevel"/>
    <w:tmpl w:val="2BE8B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B67EF3"/>
    <w:multiLevelType w:val="hybridMultilevel"/>
    <w:tmpl w:val="F6C8E6E0"/>
    <w:lvl w:ilvl="0" w:tplc="4DD4577E">
      <w:start w:val="1"/>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9B20B0"/>
    <w:multiLevelType w:val="hybridMultilevel"/>
    <w:tmpl w:val="87B24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0D1DAA"/>
    <w:multiLevelType w:val="hybridMultilevel"/>
    <w:tmpl w:val="F1BEB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A833FD"/>
    <w:multiLevelType w:val="hybridMultilevel"/>
    <w:tmpl w:val="B30C6A2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9E73743"/>
    <w:multiLevelType w:val="hybridMultilevel"/>
    <w:tmpl w:val="A7644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906211"/>
    <w:multiLevelType w:val="hybridMultilevel"/>
    <w:tmpl w:val="6A469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 w:numId="15">
    <w:abstractNumId w:val="23"/>
  </w:num>
  <w:num w:numId="16">
    <w:abstractNumId w:val="20"/>
  </w:num>
  <w:num w:numId="17">
    <w:abstractNumId w:val="21"/>
  </w:num>
  <w:num w:numId="18">
    <w:abstractNumId w:val="15"/>
  </w:num>
  <w:num w:numId="19">
    <w:abstractNumId w:val="14"/>
  </w:num>
  <w:num w:numId="20">
    <w:abstractNumId w:val="18"/>
  </w:num>
  <w:num w:numId="21">
    <w:abstractNumId w:val="19"/>
  </w:num>
  <w:num w:numId="22">
    <w:abstractNumId w:val="16"/>
  </w:num>
  <w:num w:numId="23">
    <w:abstractNumId w:val="22"/>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162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0AB3"/>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5A7"/>
    <w:rsid w:val="005B6EE8"/>
    <w:rsid w:val="005B6F1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75DA"/>
    <w:rsid w:val="00674A78"/>
    <w:rsid w:val="00696A16"/>
    <w:rsid w:val="006A4840"/>
    <w:rsid w:val="006A52A0"/>
    <w:rsid w:val="006A7E1D"/>
    <w:rsid w:val="006C3A56"/>
    <w:rsid w:val="006D13F4"/>
    <w:rsid w:val="006D6AED"/>
    <w:rsid w:val="006E6D0B"/>
    <w:rsid w:val="006F126E"/>
    <w:rsid w:val="006F2E33"/>
    <w:rsid w:val="006F32C9"/>
    <w:rsid w:val="006F3834"/>
    <w:rsid w:val="006F5693"/>
    <w:rsid w:val="006F5D4C"/>
    <w:rsid w:val="00701625"/>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0553C"/>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B03"/>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072F"/>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6B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2EB373"/>
  <w14:defaultImageDpi w14:val="300"/>
  <w15:docId w15:val="{D2D01906-AF85-AB43-BE04-A2D59EC7D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162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016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0162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9"/>
    <w:unhideWhenUsed/>
    <w:qFormat/>
    <w:rsid w:val="0070162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9"/>
    <w:unhideWhenUsed/>
    <w:qFormat/>
    <w:rsid w:val="0070162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016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1625"/>
  </w:style>
  <w:style w:type="character" w:customStyle="1" w:styleId="Heading1Char">
    <w:name w:val="Heading 1 Char"/>
    <w:aliases w:val="Pocket Char"/>
    <w:basedOn w:val="DefaultParagraphFont"/>
    <w:link w:val="Heading1"/>
    <w:uiPriority w:val="9"/>
    <w:rsid w:val="0070162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01625"/>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70162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9"/>
    <w:rsid w:val="0070162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01625"/>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uiPriority w:val="1"/>
    <w:qFormat/>
    <w:rsid w:val="00701625"/>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70162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0162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701625"/>
    <w:rPr>
      <w:color w:val="auto"/>
      <w:u w:val="none"/>
    </w:rPr>
  </w:style>
  <w:style w:type="paragraph" w:styleId="DocumentMap">
    <w:name w:val="Document Map"/>
    <w:basedOn w:val="Normal"/>
    <w:link w:val="DocumentMapChar"/>
    <w:uiPriority w:val="99"/>
    <w:semiHidden/>
    <w:unhideWhenUsed/>
    <w:rsid w:val="007016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01625"/>
    <w:rPr>
      <w:rFonts w:ascii="Lucida Grande" w:hAnsi="Lucida Grande" w:cs="Lucida Grande"/>
    </w:rPr>
  </w:style>
  <w:style w:type="paragraph" w:styleId="ListParagraph">
    <w:name w:val="List Paragraph"/>
    <w:basedOn w:val="Normal"/>
    <w:uiPriority w:val="34"/>
    <w:qFormat/>
    <w:rsid w:val="00701625"/>
    <w:pPr>
      <w:ind w:left="720"/>
      <w:contextualSpacing/>
    </w:pPr>
  </w:style>
  <w:style w:type="character" w:customStyle="1" w:styleId="c-timestamplabel">
    <w:name w:val="c-timestamp__label"/>
    <w:basedOn w:val="DefaultParagraphFont"/>
    <w:rsid w:val="00701625"/>
  </w:style>
  <w:style w:type="paragraph" w:styleId="Revision">
    <w:name w:val="Revision"/>
    <w:hidden/>
    <w:uiPriority w:val="99"/>
    <w:semiHidden/>
    <w:rsid w:val="00701625"/>
    <w:rPr>
      <w:rFonts w:ascii="Calibri" w:hAnsi="Calibri" w:cs="Calibri"/>
      <w:sz w:val="22"/>
    </w:rPr>
  </w:style>
  <w:style w:type="paragraph" w:customStyle="1" w:styleId="textbold">
    <w:name w:val="text bold"/>
    <w:basedOn w:val="Normal"/>
    <w:link w:val="Emphasis"/>
    <w:uiPriority w:val="20"/>
    <w:qFormat/>
    <w:rsid w:val="00701625"/>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dcr-o5gy41">
    <w:name w:val="dcr-o5gy41"/>
    <w:basedOn w:val="Normal"/>
    <w:rsid w:val="00701625"/>
    <w:pPr>
      <w:spacing w:before="100" w:beforeAutospacing="1" w:after="100" w:afterAutospacing="1"/>
    </w:pPr>
  </w:style>
  <w:style w:type="character" w:customStyle="1" w:styleId="dcr-19x4pdv">
    <w:name w:val="dcr-19x4pdv"/>
    <w:basedOn w:val="DefaultParagraphFont"/>
    <w:rsid w:val="00701625"/>
  </w:style>
  <w:style w:type="paragraph" w:styleId="NormalWeb">
    <w:name w:val="Normal (Web)"/>
    <w:basedOn w:val="Normal"/>
    <w:uiPriority w:val="99"/>
    <w:unhideWhenUsed/>
    <w:rsid w:val="00701625"/>
    <w:pPr>
      <w:spacing w:before="100" w:beforeAutospacing="1" w:after="100" w:afterAutospacing="1"/>
    </w:pPr>
  </w:style>
  <w:style w:type="paragraph" w:customStyle="1" w:styleId="c-article-author-affiliationaddress">
    <w:name w:val="c-article-author-affiliation__address"/>
    <w:basedOn w:val="Normal"/>
    <w:rsid w:val="00701625"/>
    <w:pPr>
      <w:spacing w:before="100" w:beforeAutospacing="1" w:after="100" w:afterAutospacing="1"/>
    </w:pPr>
  </w:style>
  <w:style w:type="paragraph" w:customStyle="1" w:styleId="c-article-author-affiliationauthors-list">
    <w:name w:val="c-article-author-affiliation__authors-list"/>
    <w:basedOn w:val="Normal"/>
    <w:rsid w:val="00701625"/>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701625"/>
    <w:rPr>
      <w:sz w:val="22"/>
      <w:u w:val="single"/>
    </w:rPr>
  </w:style>
  <w:style w:type="paragraph" w:customStyle="1" w:styleId="Emphasize">
    <w:name w:val="Emphasize"/>
    <w:basedOn w:val="Normal"/>
    <w:uiPriority w:val="7"/>
    <w:qFormat/>
    <w:rsid w:val="0070162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20"/>
    <w:qFormat/>
    <w:rsid w:val="0070162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701625"/>
    <w:rPr>
      <w:rFonts w:ascii="Times New Roman" w:eastAsia="SimSun" w:hAnsi="Times New Roman" w:cs="Times New Roman"/>
      <w:sz w:val="20"/>
      <w:szCs w:val="24"/>
      <w:u w:val="single"/>
      <w:lang w:eastAsia="zh-CN"/>
    </w:rPr>
  </w:style>
  <w:style w:type="character" w:styleId="UnresolvedMention">
    <w:name w:val="Unresolved Mention"/>
    <w:basedOn w:val="DefaultParagraphFont"/>
    <w:uiPriority w:val="99"/>
    <w:semiHidden/>
    <w:unhideWhenUsed/>
    <w:rsid w:val="00701625"/>
    <w:rPr>
      <w:color w:val="605E5C"/>
      <w:shd w:val="clear" w:color="auto" w:fill="E1DFDD"/>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70162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701625"/>
    <w:rPr>
      <w:b/>
      <w:bCs/>
    </w:rPr>
  </w:style>
  <w:style w:type="character" w:customStyle="1" w:styleId="related-itemeyebrow">
    <w:name w:val="related-item__eyebrow"/>
    <w:basedOn w:val="DefaultParagraphFont"/>
    <w:rsid w:val="00701625"/>
  </w:style>
  <w:style w:type="character" w:customStyle="1" w:styleId="inline-videodetail">
    <w:name w:val="inline-video__detail"/>
    <w:basedOn w:val="DefaultParagraphFont"/>
    <w:rsid w:val="00701625"/>
  </w:style>
  <w:style w:type="paragraph" w:customStyle="1" w:styleId="endmark">
    <w:name w:val="endmark"/>
    <w:basedOn w:val="Normal"/>
    <w:rsid w:val="00701625"/>
    <w:pPr>
      <w:spacing w:before="100" w:beforeAutospacing="1" w:after="100" w:afterAutospacing="1"/>
    </w:pPr>
  </w:style>
  <w:style w:type="paragraph" w:customStyle="1" w:styleId="gy">
    <w:name w:val="gy"/>
    <w:basedOn w:val="Normal"/>
    <w:rsid w:val="00701625"/>
    <w:pPr>
      <w:spacing w:before="100" w:beforeAutospacing="1" w:after="100" w:afterAutospacing="1" w:line="240" w:lineRule="auto"/>
    </w:pPr>
    <w:rPr>
      <w:rFonts w:ascii="Times New Roman" w:eastAsia="Times New Roman" w:hAnsi="Times New Roman" w:cs="Times New Roman"/>
      <w:sz w:val="24"/>
    </w:rPr>
  </w:style>
  <w:style w:type="paragraph" w:customStyle="1" w:styleId="blanktag">
    <w:name w:val="blanktag"/>
    <w:basedOn w:val="Normal"/>
    <w:rsid w:val="00701625"/>
    <w:pPr>
      <w:spacing w:before="100" w:beforeAutospacing="1" w:after="100" w:afterAutospacing="1" w:line="240" w:lineRule="auto"/>
    </w:pPr>
    <w:rPr>
      <w:rFonts w:ascii="Times New Roman" w:eastAsia="Times New Roman" w:hAnsi="Times New Roman" w:cs="Times New Roman"/>
      <w:sz w:val="24"/>
    </w:rPr>
  </w:style>
  <w:style w:type="character" w:customStyle="1" w:styleId="image-tv-leshonit">
    <w:name w:val="image-tv-leshonit"/>
    <w:basedOn w:val="DefaultParagraphFont"/>
    <w:rsid w:val="00701625"/>
  </w:style>
  <w:style w:type="paragraph" w:customStyle="1" w:styleId="more-ontitle">
    <w:name w:val="more-on__title"/>
    <w:basedOn w:val="Normal"/>
    <w:rsid w:val="00701625"/>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701625"/>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quote-content">
    <w:name w:val="pullquote__quote-content"/>
    <w:basedOn w:val="DefaultParagraphFont"/>
    <w:rsid w:val="00701625"/>
  </w:style>
  <w:style w:type="paragraph" w:customStyle="1" w:styleId="UnderlinePara">
    <w:name w:val="Underline Para"/>
    <w:basedOn w:val="Normal"/>
    <w:uiPriority w:val="1"/>
    <w:qFormat/>
    <w:rsid w:val="00701625"/>
    <w:pPr>
      <w:widowControl w:val="0"/>
      <w:suppressAutoHyphens/>
      <w:spacing w:after="200"/>
      <w:contextualSpacing/>
    </w:pPr>
    <w:rPr>
      <w:rFonts w:asciiTheme="minorHAnsi" w:eastAsiaTheme="minorHAnsi" w:hAnsiTheme="minorHAnsi"/>
      <w:szCs w:val="22"/>
      <w:u w:val="single"/>
    </w:rPr>
  </w:style>
  <w:style w:type="character" w:customStyle="1" w:styleId="s1">
    <w:name w:val="s1"/>
    <w:basedOn w:val="DefaultParagraphFont"/>
    <w:rsid w:val="00701625"/>
  </w:style>
  <w:style w:type="character" w:customStyle="1" w:styleId="cite-authors">
    <w:name w:val="cite-authors"/>
    <w:basedOn w:val="DefaultParagraphFont"/>
    <w:rsid w:val="00701625"/>
  </w:style>
  <w:style w:type="character" w:customStyle="1" w:styleId="author">
    <w:name w:val="author"/>
    <w:basedOn w:val="DefaultParagraphFont"/>
    <w:rsid w:val="00701625"/>
  </w:style>
  <w:style w:type="character" w:customStyle="1" w:styleId="cite-title">
    <w:name w:val="cite-title"/>
    <w:basedOn w:val="DefaultParagraphFont"/>
    <w:rsid w:val="00701625"/>
  </w:style>
  <w:style w:type="character" w:customStyle="1" w:styleId="cite-blog">
    <w:name w:val="cite-blog"/>
    <w:basedOn w:val="DefaultParagraphFont"/>
    <w:rsid w:val="00701625"/>
  </w:style>
  <w:style w:type="character" w:customStyle="1" w:styleId="cite-date">
    <w:name w:val="cite-date"/>
    <w:basedOn w:val="DefaultParagraphFont"/>
    <w:rsid w:val="00701625"/>
  </w:style>
  <w:style w:type="character" w:customStyle="1" w:styleId="doi">
    <w:name w:val="doi"/>
    <w:basedOn w:val="DefaultParagraphFont"/>
    <w:rsid w:val="00701625"/>
  </w:style>
  <w:style w:type="character" w:styleId="CommentReference">
    <w:name w:val="annotation reference"/>
    <w:basedOn w:val="DefaultParagraphFont"/>
    <w:uiPriority w:val="99"/>
    <w:semiHidden/>
    <w:unhideWhenUsed/>
    <w:rsid w:val="00701625"/>
    <w:rPr>
      <w:sz w:val="16"/>
      <w:szCs w:val="16"/>
    </w:rPr>
  </w:style>
  <w:style w:type="paragraph" w:styleId="CommentText">
    <w:name w:val="annotation text"/>
    <w:basedOn w:val="Normal"/>
    <w:link w:val="CommentTextChar"/>
    <w:uiPriority w:val="99"/>
    <w:semiHidden/>
    <w:unhideWhenUsed/>
    <w:rsid w:val="00701625"/>
    <w:pPr>
      <w:spacing w:line="240" w:lineRule="auto"/>
    </w:pPr>
    <w:rPr>
      <w:sz w:val="20"/>
      <w:szCs w:val="20"/>
    </w:rPr>
  </w:style>
  <w:style w:type="character" w:customStyle="1" w:styleId="CommentTextChar">
    <w:name w:val="Comment Text Char"/>
    <w:basedOn w:val="DefaultParagraphFont"/>
    <w:link w:val="CommentText"/>
    <w:uiPriority w:val="99"/>
    <w:semiHidden/>
    <w:rsid w:val="00701625"/>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701625"/>
    <w:rPr>
      <w:b/>
      <w:bCs/>
    </w:rPr>
  </w:style>
  <w:style w:type="character" w:customStyle="1" w:styleId="CommentSubjectChar">
    <w:name w:val="Comment Subject Char"/>
    <w:basedOn w:val="CommentTextChar"/>
    <w:link w:val="CommentSubject"/>
    <w:uiPriority w:val="99"/>
    <w:semiHidden/>
    <w:rsid w:val="00701625"/>
    <w:rPr>
      <w:rFonts w:ascii="Calibri" w:hAnsi="Calibri" w:cs="Calibri"/>
      <w:b/>
      <w:bCs/>
      <w:sz w:val="20"/>
      <w:szCs w:val="20"/>
    </w:rPr>
  </w:style>
  <w:style w:type="numbering" w:customStyle="1" w:styleId="NoList1">
    <w:name w:val="No List1"/>
    <w:next w:val="NoList"/>
    <w:uiPriority w:val="99"/>
    <w:semiHidden/>
    <w:unhideWhenUsed/>
    <w:rsid w:val="00701625"/>
  </w:style>
  <w:style w:type="numbering" w:customStyle="1" w:styleId="NoList11">
    <w:name w:val="No List11"/>
    <w:next w:val="NoList"/>
    <w:uiPriority w:val="99"/>
    <w:semiHidden/>
    <w:unhideWhenUsed/>
    <w:rsid w:val="00701625"/>
  </w:style>
  <w:style w:type="numbering" w:customStyle="1" w:styleId="NoList111">
    <w:name w:val="No List111"/>
    <w:next w:val="NoList"/>
    <w:uiPriority w:val="99"/>
    <w:semiHidden/>
    <w:unhideWhenUsed/>
    <w:rsid w:val="00701625"/>
  </w:style>
  <w:style w:type="paragraph" w:customStyle="1" w:styleId="DocumentMap1">
    <w:name w:val="Document Map1"/>
    <w:basedOn w:val="Normal"/>
    <w:next w:val="DocumentMap"/>
    <w:uiPriority w:val="99"/>
    <w:semiHidden/>
    <w:unhideWhenUsed/>
    <w:rsid w:val="00701625"/>
    <w:pPr>
      <w:spacing w:after="0" w:line="240" w:lineRule="auto"/>
    </w:pPr>
    <w:rPr>
      <w:rFonts w:ascii="Lucida Grande" w:eastAsia="Cambria" w:hAnsi="Lucida Grande" w:cs="Lucida Grande"/>
    </w:rPr>
  </w:style>
  <w:style w:type="paragraph" w:customStyle="1" w:styleId="ListParagraph1">
    <w:name w:val="List Paragraph1"/>
    <w:basedOn w:val="Normal"/>
    <w:next w:val="ListParagraph"/>
    <w:uiPriority w:val="34"/>
    <w:qFormat/>
    <w:rsid w:val="00701625"/>
    <w:pPr>
      <w:ind w:left="720"/>
      <w:contextualSpacing/>
    </w:pPr>
  </w:style>
  <w:style w:type="paragraph" w:customStyle="1" w:styleId="Revision1">
    <w:name w:val="Revision1"/>
    <w:next w:val="Revision"/>
    <w:hidden/>
    <w:uiPriority w:val="99"/>
    <w:semiHidden/>
    <w:rsid w:val="00701625"/>
    <w:rPr>
      <w:rFonts w:ascii="Calibri" w:hAnsi="Calibri" w:cs="Calibri"/>
      <w:sz w:val="22"/>
    </w:rPr>
  </w:style>
  <w:style w:type="paragraph" w:customStyle="1" w:styleId="NormalWeb1">
    <w:name w:val="Normal (Web)1"/>
    <w:basedOn w:val="Normal"/>
    <w:next w:val="NormalWeb"/>
    <w:uiPriority w:val="99"/>
    <w:unhideWhenUsed/>
    <w:rsid w:val="00701625"/>
    <w:pPr>
      <w:spacing w:before="100" w:beforeAutospacing="1" w:after="100" w:afterAutospacing="1"/>
    </w:pPr>
  </w:style>
  <w:style w:type="paragraph" w:customStyle="1" w:styleId="Readstuff1">
    <w:name w:val="Read stuff1"/>
    <w:basedOn w:val="Heading1"/>
    <w:next w:val="NoSpacing"/>
    <w:autoRedefine/>
    <w:uiPriority w:val="99"/>
    <w:qFormat/>
    <w:rsid w:val="0070162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2"/>
      <w:szCs w:val="22"/>
      <w:lang w:eastAsia="zh-CN"/>
    </w:rPr>
  </w:style>
  <w:style w:type="paragraph" w:customStyle="1" w:styleId="CommentText1">
    <w:name w:val="Comment Text1"/>
    <w:basedOn w:val="Normal"/>
    <w:next w:val="CommentText"/>
    <w:uiPriority w:val="99"/>
    <w:semiHidden/>
    <w:unhideWhenUsed/>
    <w:rsid w:val="00701625"/>
    <w:pPr>
      <w:spacing w:line="240" w:lineRule="auto"/>
    </w:pPr>
    <w:rPr>
      <w:rFonts w:eastAsia="Cambria"/>
      <w:sz w:val="20"/>
      <w:szCs w:val="20"/>
    </w:rPr>
  </w:style>
  <w:style w:type="paragraph" w:customStyle="1" w:styleId="CommentSubject1">
    <w:name w:val="Comment Subject1"/>
    <w:basedOn w:val="CommentText"/>
    <w:next w:val="CommentText"/>
    <w:uiPriority w:val="99"/>
    <w:semiHidden/>
    <w:unhideWhenUsed/>
    <w:rsid w:val="00701625"/>
    <w:rPr>
      <w:b/>
      <w:bCs/>
    </w:rPr>
  </w:style>
  <w:style w:type="character" w:customStyle="1" w:styleId="DocumentMapChar1">
    <w:name w:val="Document Map Char1"/>
    <w:basedOn w:val="DefaultParagraphFont"/>
    <w:uiPriority w:val="99"/>
    <w:semiHidden/>
    <w:rsid w:val="00701625"/>
    <w:rPr>
      <w:rFonts w:ascii="Helvetica" w:hAnsi="Helvetica" w:cs="Calibri"/>
      <w:sz w:val="26"/>
      <w:szCs w:val="26"/>
      <w:lang w:eastAsia="en-US"/>
    </w:rPr>
  </w:style>
  <w:style w:type="character" w:customStyle="1" w:styleId="CommentTextChar1">
    <w:name w:val="Comment Text Char1"/>
    <w:basedOn w:val="DefaultParagraphFont"/>
    <w:uiPriority w:val="99"/>
    <w:semiHidden/>
    <w:rsid w:val="00701625"/>
    <w:rPr>
      <w:rFonts w:ascii="Calibri" w:hAnsi="Calibri" w:cs="Calibri"/>
      <w:sz w:val="20"/>
      <w:szCs w:val="20"/>
      <w:lang w:eastAsia="en-US"/>
    </w:rPr>
  </w:style>
  <w:style w:type="character" w:customStyle="1" w:styleId="CommentSubjectChar1">
    <w:name w:val="Comment Subject Char1"/>
    <w:basedOn w:val="CommentTextChar1"/>
    <w:uiPriority w:val="99"/>
    <w:semiHidden/>
    <w:rsid w:val="00701625"/>
    <w:rPr>
      <w:rFonts w:ascii="Calibri" w:hAnsi="Calibri" w:cs="Calibri"/>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1286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gitalcommons.law.yale.edu/yjil/vol44/iss1/5/" TargetMode="External"/><Relationship Id="rId18" Type="http://schemas.openxmlformats.org/officeDocument/2006/relationships/hyperlink" Target="https://legal.un.org/riaa/cases/vol_XXV/83-195.pdf" TargetMode="External"/><Relationship Id="rId26" Type="http://schemas.openxmlformats.org/officeDocument/2006/relationships/hyperlink" Target="https://treaties.un.org/Pages/ViewDetails.aspx?src=IND&amp;mtdsg_no=XXIV-2&amp;chapter=24&amp;clang=_en" TargetMode="External"/><Relationship Id="rId39" Type="http://schemas.openxmlformats.org/officeDocument/2006/relationships/hyperlink" Target="https://www.cbsnews.com/news/elon-musk-revises-spacex-mars-plans-hopes-for-flights-2022/" TargetMode="External"/><Relationship Id="rId21" Type="http://schemas.openxmlformats.org/officeDocument/2006/relationships/hyperlink" Target="https://fcc.report/IBFS/SAT-MOD-20200417-00037/2274315.pdf" TargetMode="External"/><Relationship Id="rId34" Type="http://schemas.openxmlformats.org/officeDocument/2006/relationships/hyperlink" Target="https://academic.oup.com/ejil/article/27/3/693/2197248" TargetMode="External"/><Relationship Id="rId42" Type="http://schemas.openxmlformats.org/officeDocument/2006/relationships/hyperlink" Target="http://inthesetimes.com/working/entry/20899/elon-musk-spacex-tesla-falcon-heavy-launch" TargetMode="External"/><Relationship Id="rId47" Type="http://schemas.openxmlformats.org/officeDocument/2006/relationships/hyperlink" Target="https://www.prio.org/Publications/Publication/?x=10538" TargetMode="External"/><Relationship Id="rId50" Type="http://schemas.openxmlformats.org/officeDocument/2006/relationships/hyperlink" Target="https://www.sciencehistory.org/distillations/the-folly-of-the-martian-back-up-plan%208-17" TargetMode="External"/><Relationship Id="rId55" Type="http://schemas.openxmlformats.org/officeDocument/2006/relationships/hyperlink" Target="https://bostonreview.net/articles/byron-williston-taking-space-back-space-cadets/"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universiteitleiden.nl/en/law/institute-of-public-law/institute-of-air-space-law/the-hague-space-resources-governance-working-group" TargetMode="External"/><Relationship Id="rId29" Type="http://schemas.openxmlformats.org/officeDocument/2006/relationships/hyperlink" Target="https://legal.un.org/riaa/cases/vol_II/829-871.pdf" TargetMode="External"/><Relationship Id="rId11" Type="http://schemas.openxmlformats.org/officeDocument/2006/relationships/hyperlink" Target="https://elibrary.bwv-verlag.de/book/99.105025/9783830522195" TargetMode="External"/><Relationship Id="rId24" Type="http://schemas.openxmlformats.org/officeDocument/2006/relationships/hyperlink" Target="https://www.whitehouse.gov/briefings-statements/remarks-president-trump-74th-session-united-nations-general-assembly/" TargetMode="External"/><Relationship Id="rId32" Type="http://schemas.openxmlformats.org/officeDocument/2006/relationships/hyperlink" Target="https://www.icj-cij.org/public/files/case-related/130/130-20080523-JUD-01-00-EN.pdf" TargetMode="External"/><Relationship Id="rId37" Type="http://schemas.openxmlformats.org/officeDocument/2006/relationships/hyperlink" Target="https://academic.oup.com/ejil/article/30/2/547/5536739" TargetMode="External"/><Relationship Id="rId40" Type="http://schemas.openxmlformats.org/officeDocument/2006/relationships/hyperlink" Target="https://www.cnet.com/news/elon-musk-wants-to-preserve-humanity-in-space/?ftag=CAD090e536&amp;bhid=21042762719686224048097372147668" TargetMode="External"/><Relationship Id="rId45" Type="http://schemas.openxmlformats.org/officeDocument/2006/relationships/hyperlink" Target="https://www.salon.com/2018/02/12/the-case-for-nationalizing-elon-musk/" TargetMode="External"/><Relationship Id="rId53" Type="http://schemas.openxmlformats.org/officeDocument/2006/relationships/hyperlink" Target="https://www.theatlantic.com/culture/archive/2021/05/elon-musk-snl-host-obscured/618840/" TargetMode="External"/><Relationship Id="rId58" Type="http://schemas.openxmlformats.org/officeDocument/2006/relationships/hyperlink" Target="https://www.ncbi.nlm.nih.gov/pmc/articles/PMC6446569/" TargetMode="External"/><Relationship Id="rId5" Type="http://schemas.openxmlformats.org/officeDocument/2006/relationships/numbering" Target="numbering.xml"/><Relationship Id="rId19" Type="http://schemas.openxmlformats.org/officeDocument/2006/relationships/hyperlink" Target="https://pcacases.com/web/sendAttach/714" TargetMode="External"/><Relationship Id="rId4" Type="http://schemas.openxmlformats.org/officeDocument/2006/relationships/customXml" Target="../customXml/item4.xml"/><Relationship Id="rId9" Type="http://schemas.openxmlformats.org/officeDocument/2006/relationships/hyperlink" Target="https://doi.org/10.17176/20210107-183703-0" TargetMode="External"/><Relationship Id="rId14" Type="http://schemas.openxmlformats.org/officeDocument/2006/relationships/hyperlink" Target="https://perma.cc/W3QU-GMTY" TargetMode="External"/><Relationship Id="rId22" Type="http://schemas.openxmlformats.org/officeDocument/2006/relationships/hyperlink" Target="https://docs.fcc.gov/public/attachments/FCC-18-164A1.doc" TargetMode="External"/><Relationship Id="rId27" Type="http://schemas.openxmlformats.org/officeDocument/2006/relationships/hyperlink" Target="https://www.nasa.gov/specials/artemis-accords/img/Artemis-Accords-signed-13Oct2020.pdf" TargetMode="External"/><Relationship Id="rId30" Type="http://schemas.openxmlformats.org/officeDocument/2006/relationships/hyperlink" Target="https://www.icj-cij.org/public/files/case-related/69/069-19861222-JUD-01-00-EN.pdf" TargetMode="External"/><Relationship Id="rId35" Type="http://schemas.openxmlformats.org/officeDocument/2006/relationships/hyperlink" Target="https://academic.oup.com/ejil/article/30/2/573/5536726" TargetMode="External"/><Relationship Id="rId43" Type="http://schemas.openxmlformats.org/officeDocument/2006/relationships/hyperlink" Target="http://wallstreetonparade.com/2018/03/this-is-not-normal-markets-elon-musk-and-donald-trump/" TargetMode="External"/><Relationship Id="rId48" Type="http://schemas.openxmlformats.org/officeDocument/2006/relationships/hyperlink" Target="https://www.nbcnews.com/mach/science/sorry-elon-musk-new-study-says-terraforming-mars-simply-impossible-ncna899021" TargetMode="External"/><Relationship Id="rId56" Type="http://schemas.openxmlformats.org/officeDocument/2006/relationships/hyperlink" Target="https://www.newsweek.com/colonizing-other-planets-could-trigger-war-earth-and-ecological-disaster-1226630" TargetMode="External"/><Relationship Id="rId8" Type="http://schemas.openxmlformats.org/officeDocument/2006/relationships/webSettings" Target="webSettings.xml"/><Relationship Id="rId51" Type="http://schemas.openxmlformats.org/officeDocument/2006/relationships/hyperlink" Target="https://www.theatlantic.com/science/archive/2020/08/mars-solar-system-exploration/615163/" TargetMode="External"/><Relationship Id="rId3" Type="http://schemas.openxmlformats.org/officeDocument/2006/relationships/customXml" Target="../customXml/item3.xml"/><Relationship Id="rId12" Type="http://schemas.openxmlformats.org/officeDocument/2006/relationships/hyperlink" Target="https://iislweb.org/docs/Diederiks2007.pdf" TargetMode="External"/><Relationship Id="rId17" Type="http://schemas.openxmlformats.org/officeDocument/2006/relationships/hyperlink" Target="https://www.icj-cij.org/public/files/case-related/102/102-20021217-JUD-01-00-EN.pdf" TargetMode="External"/><Relationship Id="rId25" Type="http://schemas.openxmlformats.org/officeDocument/2006/relationships/hyperlink" Target="https://www.unoosa.org/oosa/en/ourwork/spacelaw/treaties/moon-agreement.html" TargetMode="External"/><Relationship Id="rId33" Type="http://schemas.openxmlformats.org/officeDocument/2006/relationships/hyperlink" Target="https://spacewatch.global/2020/10/spacewatchgl-column-the-hell-of-humans-in-heaven-debating-the-risks-of-space-technology-and-habitation/" TargetMode="External"/><Relationship Id="rId38" Type="http://schemas.openxmlformats.org/officeDocument/2006/relationships/hyperlink" Target="https://www.independent.co.uk/voices/bezos-musk-branson-space-billionaires-b1886741.html" TargetMode="External"/><Relationship Id="rId46" Type="http://schemas.openxmlformats.org/officeDocument/2006/relationships/hyperlink" Target="https://www.theverge.com/tldr/2018/2/1/16954950/elon-musk-flamethrowers-sold-out" TargetMode="External"/><Relationship Id="rId59" Type="http://schemas.openxmlformats.org/officeDocument/2006/relationships/fontTable" Target="fontTable.xml"/><Relationship Id="rId20" Type="http://schemas.openxmlformats.org/officeDocument/2006/relationships/hyperlink" Target="https://www.instagram.com/tv/CG71f4KjwSg/?utm_source=ig_web_button_share_sheet" TargetMode="External"/><Relationship Id="rId41" Type="http://schemas.openxmlformats.org/officeDocument/2006/relationships/hyperlink" Target="https://www.cnet.com/news/elon-musk-wants-to-preserve-humanity-in-space/?ftag=CAD090e536&amp;bhid=21042762719686224048097372147668" TargetMode="External"/><Relationship Id="rId54" Type="http://schemas.openxmlformats.org/officeDocument/2006/relationships/hyperlink" Target="https://bostonreview.net/articles/byron-williston-taking-space-back-space-cadet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legal.un.org/ilc/texts/instruments/english/draft_articles/9_6_2001.pdf" TargetMode="External"/><Relationship Id="rId23" Type="http://schemas.openxmlformats.org/officeDocument/2006/relationships/hyperlink" Target="https://www.vice.com/en/article/z3bxx3/ajit-pai-still-thinks-killing-net-neutrality-was-a-brilliant-idea" TargetMode="External"/><Relationship Id="rId28" Type="http://schemas.openxmlformats.org/officeDocument/2006/relationships/hyperlink" Target="https://www.whitehouse.gov/presidential-actions/executive-order-encouraging-international-support-recovery-use-space-resources/" TargetMode="External"/><Relationship Id="rId36" Type="http://schemas.openxmlformats.org/officeDocument/2006/relationships/hyperlink" Target="https://oxford.universitypressscholarship.com/view/10.1093/oso/9780198798200.001.0001/oso-9780198798200-chapter-23" TargetMode="External"/><Relationship Id="rId49" Type="http://schemas.openxmlformats.org/officeDocument/2006/relationships/hyperlink" Target="https://www.theguardian.com/science/blog/2018/aug/28/the-case-against-mars-colonisation%208-28" TargetMode="External"/><Relationship Id="rId57" Type="http://schemas.openxmlformats.org/officeDocument/2006/relationships/hyperlink" Target="https://www.open.ac.uk/research-groups/astrobiology/blog/space-resource-need-multilateralism-outer-space" TargetMode="External"/><Relationship Id="rId10" Type="http://schemas.openxmlformats.org/officeDocument/2006/relationships/hyperlink" Target="https://elibrary.bwv-verlag.de/book/99.105025/9783830522195" TargetMode="External"/><Relationship Id="rId31" Type="http://schemas.openxmlformats.org/officeDocument/2006/relationships/hyperlink" Target="https://legal.un.org/riaa/cases/vol_II/829-871.pdf" TargetMode="External"/><Relationship Id="rId44" Type="http://schemas.openxmlformats.org/officeDocument/2006/relationships/hyperlink" Target="https://www.cbsnews.com/news/elon-musk-mars-explorers-sxsw-south-by-southwest-austin-texas-today-2018-03-13/" TargetMode="External"/><Relationship Id="rId52" Type="http://schemas.openxmlformats.org/officeDocument/2006/relationships/hyperlink" Target="https://www.theatlantic.com/science/archive/2020/10/mars-pandemic-future-nasa-spacex/616566/" TargetMode="External"/><Relationship Id="rId6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32</Pages>
  <Words>15600</Words>
  <Characters>88925</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104317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2022-02-21T00:54:00Z</dcterms:created>
  <dcterms:modified xsi:type="dcterms:W3CDTF">2022-02-21T01:45:00Z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