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10EAC" w14:textId="77777777" w:rsidR="00941772" w:rsidRPr="001036DE" w:rsidRDefault="00941772" w:rsidP="00941772">
      <w:pPr>
        <w:pStyle w:val="Heading2"/>
      </w:pPr>
      <w:r>
        <w:t>Off (5)</w:t>
      </w:r>
    </w:p>
    <w:p w14:paraId="3419DED0" w14:textId="77777777" w:rsidR="00941772" w:rsidRPr="00040D18" w:rsidRDefault="00941772" w:rsidP="00941772"/>
    <w:p w14:paraId="03ED89D8" w14:textId="77777777" w:rsidR="002124C4" w:rsidRDefault="002124C4" w:rsidP="002124C4">
      <w:pPr>
        <w:pStyle w:val="Heading3"/>
      </w:pPr>
      <w:r>
        <w:t>K (4)</w:t>
      </w:r>
    </w:p>
    <w:p w14:paraId="4ACDC9C2" w14:textId="77777777" w:rsidR="002124C4" w:rsidRPr="000523F9" w:rsidRDefault="002124C4" w:rsidP="002124C4">
      <w:pPr>
        <w:pStyle w:val="Heading4"/>
      </w:pPr>
      <w:r>
        <w:t xml:space="preserve">Their scripts of escalation and threat in space ensure militarization – Xu 20, Johnson 13, and Grego 18 all spell out </w:t>
      </w:r>
      <w:r w:rsidRPr="00CE3605">
        <w:rPr>
          <w:u w:val="single"/>
        </w:rPr>
        <w:t>possibilities</w:t>
      </w:r>
      <w:r>
        <w:t xml:space="preserve"> that the AC claims are </w:t>
      </w:r>
      <w:r w:rsidRPr="00CE3605">
        <w:rPr>
          <w:u w:val="single"/>
        </w:rPr>
        <w:t>facts</w:t>
      </w:r>
      <w:r>
        <w:t xml:space="preserve"> – this rhetoric is dangerous and ensures securitization to continue American space dominance.</w:t>
      </w:r>
    </w:p>
    <w:p w14:paraId="53C1EA59" w14:textId="77777777" w:rsidR="002124C4" w:rsidRPr="00C86787" w:rsidRDefault="002124C4" w:rsidP="002124C4">
      <w:pPr>
        <w:rPr>
          <w:rStyle w:val="Style13ptBold"/>
        </w:rPr>
      </w:pPr>
      <w:r w:rsidRPr="00C86787">
        <w:rPr>
          <w:rStyle w:val="Style13ptBold"/>
        </w:rPr>
        <w:t>Peoples 11</w:t>
      </w:r>
      <w:r>
        <w:rPr>
          <w:rStyle w:val="Style13ptBold"/>
        </w:rPr>
        <w:t xml:space="preserve"> </w:t>
      </w:r>
    </w:p>
    <w:p w14:paraId="51482E20" w14:textId="77777777" w:rsidR="002124C4" w:rsidRPr="00477DCB" w:rsidRDefault="002124C4" w:rsidP="002124C4">
      <w:r w:rsidRPr="00C86787">
        <w:t>Peoples, Columba</w:t>
      </w:r>
      <w:r>
        <w:t xml:space="preserve"> (PhD international politics &amp; Critical Security Expert), </w:t>
      </w:r>
      <w:r w:rsidRPr="00C86787">
        <w:t>2011</w:t>
      </w:r>
      <w:r>
        <w:t>,</w:t>
      </w:r>
      <w:r w:rsidRPr="00C86787">
        <w:t> </w:t>
      </w:r>
      <w:r>
        <w:t>“</w:t>
      </w:r>
      <w:r w:rsidRPr="00C86787">
        <w:t>The Securitization of Outer Space: Challenges for Arms Control</w:t>
      </w:r>
      <w:r>
        <w:t>”</w:t>
      </w:r>
      <w:r w:rsidRPr="00C86787">
        <w:t xml:space="preserve"> Contemporary Security Policy, 32(1), 76–98. doi:10.1080/13523260.2011.5568</w:t>
      </w:r>
      <w:r>
        <w:t xml:space="preserve"> // HW AW</w:t>
      </w:r>
    </w:p>
    <w:p w14:paraId="591E5AA3" w14:textId="77777777" w:rsidR="002124C4" w:rsidRDefault="002124C4" w:rsidP="002124C4">
      <w:pPr>
        <w:rPr>
          <w:sz w:val="16"/>
        </w:rPr>
      </w:pPr>
      <w:r w:rsidRPr="006A2BFC">
        <w:rPr>
          <w:sz w:val="16"/>
        </w:rPr>
        <w:t xml:space="preserve">It is worth noting that </w:t>
      </w:r>
      <w:r w:rsidRPr="00477DCB">
        <w:rPr>
          <w:u w:val="single"/>
        </w:rPr>
        <w:t xml:space="preserve">the </w:t>
      </w:r>
      <w:r w:rsidRPr="00BD5161">
        <w:rPr>
          <w:highlight w:val="green"/>
          <w:u w:val="single"/>
        </w:rPr>
        <w:t>securitization of outer space</w:t>
      </w:r>
      <w:r w:rsidRPr="006A2BFC">
        <w:rPr>
          <w:sz w:val="16"/>
        </w:rPr>
        <w:t xml:space="preserve"> – in terms of the identification of space with security – </w:t>
      </w:r>
      <w:r w:rsidRPr="00477DCB">
        <w:rPr>
          <w:u w:val="single"/>
        </w:rPr>
        <w:t>is</w:t>
      </w:r>
      <w:r w:rsidRPr="006A2BFC">
        <w:rPr>
          <w:sz w:val="16"/>
        </w:rPr>
        <w:t xml:space="preserve">, in itself, </w:t>
      </w:r>
      <w:r w:rsidRPr="00477DCB">
        <w:rPr>
          <w:u w:val="single"/>
        </w:rPr>
        <w:t>not</w:t>
      </w:r>
      <w:r w:rsidRPr="006A2BFC">
        <w:rPr>
          <w:sz w:val="16"/>
        </w:rPr>
        <w:t xml:space="preserve"> a </w:t>
      </w:r>
      <w:r w:rsidRPr="00477DCB">
        <w:rPr>
          <w:u w:val="single"/>
        </w:rPr>
        <w:t>novel</w:t>
      </w:r>
      <w:r w:rsidRPr="006A2BFC">
        <w:rPr>
          <w:sz w:val="16"/>
        </w:rPr>
        <w:t xml:space="preserve"> phenomenon or development. The extent to which </w:t>
      </w:r>
      <w:r w:rsidRPr="00477DCB">
        <w:rPr>
          <w:b/>
          <w:bCs/>
          <w:u w:val="single"/>
        </w:rPr>
        <w:t xml:space="preserve">ostensibly </w:t>
      </w:r>
      <w:r w:rsidRPr="00BD5161">
        <w:rPr>
          <w:b/>
          <w:bCs/>
          <w:highlight w:val="green"/>
          <w:u w:val="single"/>
        </w:rPr>
        <w:t>civil uses</w:t>
      </w:r>
      <w:r w:rsidRPr="00477DCB">
        <w:rPr>
          <w:b/>
          <w:bCs/>
          <w:u w:val="single"/>
        </w:rPr>
        <w:t xml:space="preserve"> of outer space </w:t>
      </w:r>
      <w:r w:rsidRPr="00BD5161">
        <w:rPr>
          <w:b/>
          <w:bCs/>
          <w:highlight w:val="green"/>
          <w:u w:val="single"/>
        </w:rPr>
        <w:t>have been</w:t>
      </w:r>
      <w:r w:rsidRPr="00477DCB">
        <w:rPr>
          <w:b/>
          <w:bCs/>
          <w:u w:val="single"/>
        </w:rPr>
        <w:t xml:space="preserve"> </w:t>
      </w:r>
      <w:r w:rsidRPr="00BD5161">
        <w:rPr>
          <w:b/>
          <w:bCs/>
          <w:highlight w:val="green"/>
          <w:u w:val="single"/>
        </w:rPr>
        <w:t>linked</w:t>
      </w:r>
      <w:r w:rsidRPr="00477DCB">
        <w:rPr>
          <w:b/>
          <w:bCs/>
          <w:u w:val="single"/>
        </w:rPr>
        <w:t xml:space="preserve"> implicitly and explicitly </w:t>
      </w:r>
      <w:r w:rsidRPr="00BD5161">
        <w:rPr>
          <w:b/>
          <w:bCs/>
          <w:highlight w:val="green"/>
          <w:u w:val="single"/>
        </w:rPr>
        <w:t>to</w:t>
      </w:r>
      <w:r w:rsidRPr="00477DCB">
        <w:rPr>
          <w:b/>
          <w:bCs/>
          <w:u w:val="single"/>
        </w:rPr>
        <w:t xml:space="preserve"> </w:t>
      </w:r>
      <w:r w:rsidRPr="00BD5161">
        <w:rPr>
          <w:b/>
          <w:bCs/>
          <w:highlight w:val="green"/>
          <w:u w:val="single"/>
        </w:rPr>
        <w:t>national security</w:t>
      </w:r>
      <w:r w:rsidRPr="00477DCB">
        <w:rPr>
          <w:u w:val="single"/>
        </w:rPr>
        <w:t xml:space="preserve"> </w:t>
      </w:r>
      <w:r w:rsidRPr="006A2BFC">
        <w:rPr>
          <w:sz w:val="16"/>
        </w:rPr>
        <w:t xml:space="preserve">functions historically – or, as in the case of the space race between the United States and Soviet Union, have </w:t>
      </w:r>
      <w:r w:rsidRPr="00477DCB">
        <w:rPr>
          <w:b/>
          <w:bCs/>
          <w:u w:val="single"/>
        </w:rPr>
        <w:t xml:space="preserve">acted as a </w:t>
      </w:r>
      <w:r w:rsidRPr="00BD5161">
        <w:rPr>
          <w:b/>
          <w:bCs/>
          <w:highlight w:val="green"/>
          <w:u w:val="single"/>
        </w:rPr>
        <w:t>surrogate for direct military engagement</w:t>
      </w:r>
      <w:r w:rsidRPr="006A2BFC">
        <w:rPr>
          <w:sz w:val="16"/>
        </w:rPr>
        <w:t xml:space="preserve"> – is well documented.50 Similarly, the characterization of the Sputnik launch in 1957 as placing the United States ‘in the greatest danger in its history’ suggests that </w:t>
      </w:r>
      <w:r w:rsidRPr="00946B9F">
        <w:rPr>
          <w:u w:val="single"/>
        </w:rPr>
        <w:t>the representation of space technologies as potential existential threats is not entirely new</w:t>
      </w:r>
      <w:r w:rsidRPr="006A2BFC">
        <w:rPr>
          <w:sz w:val="16"/>
        </w:rPr>
        <w:t xml:space="preserve"> either.51 What is of significance, though, is </w:t>
      </w:r>
      <w:r w:rsidRPr="00946B9F">
        <w:rPr>
          <w:u w:val="single"/>
        </w:rPr>
        <w:t>the intensification, expansion and entrenchment of securitizing moves as features of national space policies</w:t>
      </w:r>
      <w:r w:rsidRPr="006A2BFC">
        <w:rPr>
          <w:sz w:val="16"/>
        </w:rPr>
        <w:t xml:space="preserve">. The Space Security Index report Space Security 2009, in its overview of national policies, explicitly noted that, on the one hand, ‘National space policies consistently emphasize international cooperation and the peaceful uses of outer space’, but on the other hand that </w:t>
      </w:r>
      <w:r w:rsidRPr="00946B9F">
        <w:rPr>
          <w:u w:val="single"/>
        </w:rPr>
        <w:t>there is a ‘Growing focus within national policies on the security uses of outer space</w:t>
      </w:r>
      <w:r w:rsidRPr="006A2BFC">
        <w:rPr>
          <w:sz w:val="16"/>
        </w:rPr>
        <w:t xml:space="preserve">’.52 The report cited as evidence: THE SECURITIZATION OF OUTER SPACE 83 Downloaded by [University of Tennessee, Knoxville] at 06:10 01 January 2015 </w:t>
      </w:r>
      <w:r w:rsidRPr="00946B9F">
        <w:rPr>
          <w:u w:val="single"/>
        </w:rPr>
        <w:t>Japan</w:t>
      </w:r>
      <w:r w:rsidRPr="006A2BFC">
        <w:rPr>
          <w:sz w:val="16"/>
        </w:rPr>
        <w:t xml:space="preserve">’s 2008 space law framework, which lifted its previous ban on national security and military space activities; </w:t>
      </w:r>
      <w:r w:rsidRPr="00946B9F">
        <w:rPr>
          <w:u w:val="single"/>
        </w:rPr>
        <w:t>China</w:t>
      </w:r>
      <w:r w:rsidRPr="006A2BFC">
        <w:rPr>
          <w:sz w:val="16"/>
        </w:rPr>
        <w:t xml:space="preserve">’s 2006 National Defense White Paper, which identifies national security as principle of China’s emerging space </w:t>
      </w:r>
      <w:proofErr w:type="spellStart"/>
      <w:r w:rsidRPr="006A2BFC">
        <w:rPr>
          <w:sz w:val="16"/>
        </w:rPr>
        <w:t>programme</w:t>
      </w:r>
      <w:proofErr w:type="spellEnd"/>
      <w:r w:rsidRPr="006A2BFC">
        <w:rPr>
          <w:sz w:val="16"/>
        </w:rPr>
        <w:t xml:space="preserve">; </w:t>
      </w:r>
      <w:r w:rsidRPr="00946B9F">
        <w:rPr>
          <w:u w:val="single"/>
        </w:rPr>
        <w:t>France</w:t>
      </w:r>
      <w:r w:rsidRPr="006A2BFC">
        <w:rPr>
          <w:sz w:val="16"/>
        </w:rPr>
        <w:t xml:space="preserve">’s White Paper on Defense and National Security, which calls for an overhaul of its national space strategy; and the renewed priority on ‘space for security’ within EU policy.53 Within recent </w:t>
      </w:r>
      <w:r w:rsidRPr="00BD5161">
        <w:rPr>
          <w:b/>
          <w:bCs/>
          <w:highlight w:val="green"/>
          <w:u w:val="single"/>
        </w:rPr>
        <w:t>U</w:t>
      </w:r>
      <w:r w:rsidRPr="00946B9F">
        <w:rPr>
          <w:b/>
          <w:bCs/>
          <w:u w:val="single"/>
        </w:rPr>
        <w:t xml:space="preserve">nited </w:t>
      </w:r>
      <w:r w:rsidRPr="00BD5161">
        <w:rPr>
          <w:b/>
          <w:bCs/>
          <w:highlight w:val="green"/>
          <w:u w:val="single"/>
        </w:rPr>
        <w:t>S</w:t>
      </w:r>
      <w:r w:rsidRPr="00946B9F">
        <w:rPr>
          <w:b/>
          <w:bCs/>
          <w:u w:val="single"/>
        </w:rPr>
        <w:t xml:space="preserve">tates space </w:t>
      </w:r>
      <w:r w:rsidRPr="00BD5161">
        <w:rPr>
          <w:b/>
          <w:bCs/>
          <w:highlight w:val="green"/>
          <w:u w:val="single"/>
        </w:rPr>
        <w:t>policy</w:t>
      </w:r>
      <w:r w:rsidRPr="00946B9F">
        <w:rPr>
          <w:b/>
          <w:bCs/>
          <w:u w:val="single"/>
        </w:rPr>
        <w:t xml:space="preserve"> securitization has been </w:t>
      </w:r>
      <w:r w:rsidRPr="00BD5161">
        <w:rPr>
          <w:b/>
          <w:bCs/>
          <w:highlight w:val="green"/>
          <w:u w:val="single"/>
        </w:rPr>
        <w:t>most</w:t>
      </w:r>
      <w:r w:rsidRPr="00946B9F">
        <w:rPr>
          <w:b/>
          <w:bCs/>
          <w:u w:val="single"/>
        </w:rPr>
        <w:t xml:space="preserve"> noticeably </w:t>
      </w:r>
      <w:r w:rsidRPr="00BD5161">
        <w:rPr>
          <w:b/>
          <w:bCs/>
          <w:highlight w:val="green"/>
          <w:u w:val="single"/>
        </w:rPr>
        <w:t>prevalent and institutionalized</w:t>
      </w:r>
      <w:r w:rsidRPr="00946B9F">
        <w:rPr>
          <w:b/>
          <w:bCs/>
          <w:u w:val="single"/>
        </w:rPr>
        <w:t xml:space="preserve">, </w:t>
      </w:r>
      <w:r w:rsidRPr="00BD5161">
        <w:rPr>
          <w:b/>
          <w:bCs/>
          <w:highlight w:val="green"/>
          <w:u w:val="single"/>
        </w:rPr>
        <w:t>which is significant given the continued preeminence of the U</w:t>
      </w:r>
      <w:r w:rsidRPr="00946B9F">
        <w:rPr>
          <w:b/>
          <w:bCs/>
          <w:u w:val="single"/>
        </w:rPr>
        <w:t xml:space="preserve">nited </w:t>
      </w:r>
      <w:r w:rsidRPr="00BD5161">
        <w:rPr>
          <w:b/>
          <w:bCs/>
          <w:highlight w:val="green"/>
          <w:u w:val="single"/>
        </w:rPr>
        <w:t>S</w:t>
      </w:r>
      <w:r w:rsidRPr="00946B9F">
        <w:rPr>
          <w:b/>
          <w:bCs/>
          <w:u w:val="single"/>
        </w:rPr>
        <w:t xml:space="preserve">tates </w:t>
      </w:r>
      <w:r w:rsidRPr="00BD5161">
        <w:rPr>
          <w:b/>
          <w:bCs/>
          <w:highlight w:val="green"/>
          <w:u w:val="single"/>
        </w:rPr>
        <w:t>as a space power</w:t>
      </w:r>
      <w:r w:rsidRPr="006A2BFC">
        <w:rPr>
          <w:sz w:val="16"/>
        </w:rPr>
        <w:t xml:space="preserve">. 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functions space-based technologies now fulfil, </w:t>
      </w:r>
      <w:r w:rsidRPr="00946B9F">
        <w:rPr>
          <w:u w:val="single"/>
        </w:rPr>
        <w:t xml:space="preserve">the </w:t>
      </w:r>
      <w:r w:rsidRPr="00BD5161">
        <w:rPr>
          <w:highlight w:val="green"/>
          <w:u w:val="single"/>
        </w:rPr>
        <w:t xml:space="preserve">United States </w:t>
      </w:r>
      <w:proofErr w:type="spellStart"/>
      <w:r w:rsidRPr="00BD5161">
        <w:rPr>
          <w:highlight w:val="green"/>
          <w:u w:val="single"/>
        </w:rPr>
        <w:t>defence</w:t>
      </w:r>
      <w:proofErr w:type="spellEnd"/>
      <w:r w:rsidRPr="00BD5161">
        <w:rPr>
          <w:highlight w:val="green"/>
          <w:u w:val="single"/>
        </w:rPr>
        <w:t xml:space="preserve"> budget</w:t>
      </w:r>
      <w:r w:rsidRPr="00946B9F">
        <w:rPr>
          <w:u w:val="single"/>
        </w:rPr>
        <w:t xml:space="preserve"> still remains the </w:t>
      </w:r>
      <w:r w:rsidRPr="00BD5161">
        <w:rPr>
          <w:highlight w:val="green"/>
          <w:u w:val="single"/>
        </w:rPr>
        <w:t>single largest source of investment</w:t>
      </w:r>
      <w:r w:rsidRPr="00946B9F">
        <w:rPr>
          <w:u w:val="single"/>
        </w:rPr>
        <w:t xml:space="preserve"> </w:t>
      </w:r>
      <w:r w:rsidRPr="00BD5161">
        <w:rPr>
          <w:highlight w:val="green"/>
          <w:u w:val="single"/>
        </w:rPr>
        <w:t>in</w:t>
      </w:r>
      <w:r w:rsidRPr="00946B9F">
        <w:rPr>
          <w:u w:val="single"/>
        </w:rPr>
        <w:t xml:space="preserve"> space </w:t>
      </w:r>
      <w:r w:rsidRPr="00BD5161">
        <w:rPr>
          <w:highlight w:val="green"/>
          <w:u w:val="single"/>
        </w:rPr>
        <w:t>tech</w:t>
      </w:r>
      <w:r w:rsidRPr="00946B9F">
        <w:rPr>
          <w:u w:val="single"/>
        </w:rPr>
        <w:t>nologies.</w:t>
      </w:r>
      <w:r w:rsidRPr="006A2BFC">
        <w:rPr>
          <w:sz w:val="16"/>
        </w:rPr>
        <w:t xml:space="preserve"> In part this sustained investment arises out of American deployment and development of missile </w:t>
      </w:r>
      <w:proofErr w:type="spellStart"/>
      <w:r w:rsidRPr="006A2BFC">
        <w:rPr>
          <w:sz w:val="16"/>
        </w:rPr>
        <w:t>defence</w:t>
      </w:r>
      <w:proofErr w:type="spellEnd"/>
      <w:r w:rsidRPr="006A2BFC">
        <w:rPr>
          <w:sz w:val="16"/>
        </w:rPr>
        <w:t xml:space="preserve"> systems. </w:t>
      </w:r>
      <w:r w:rsidRPr="00946B9F">
        <w:rPr>
          <w:u w:val="single"/>
        </w:rPr>
        <w:t xml:space="preserve">Space and missile </w:t>
      </w:r>
      <w:proofErr w:type="spellStart"/>
      <w:r w:rsidRPr="00946B9F">
        <w:rPr>
          <w:u w:val="single"/>
        </w:rPr>
        <w:t>defences</w:t>
      </w:r>
      <w:proofErr w:type="spellEnd"/>
      <w:r w:rsidRPr="00946B9F">
        <w:rPr>
          <w:u w:val="single"/>
        </w:rPr>
        <w:t xml:space="preserve"> have been </w:t>
      </w:r>
      <w:r w:rsidRPr="00BD5161">
        <w:rPr>
          <w:highlight w:val="green"/>
          <w:u w:val="single"/>
        </w:rPr>
        <w:t>intimately connected issues</w:t>
      </w:r>
      <w:r w:rsidRPr="00946B9F">
        <w:rPr>
          <w:u w:val="single"/>
        </w:rPr>
        <w:t xml:space="preserve"> historically and there are </w:t>
      </w:r>
      <w:r w:rsidRPr="00BD5161">
        <w:rPr>
          <w:highlight w:val="green"/>
          <w:u w:val="single"/>
        </w:rPr>
        <w:t>obvious</w:t>
      </w:r>
      <w:r w:rsidRPr="00946B9F">
        <w:rPr>
          <w:u w:val="single"/>
        </w:rPr>
        <w:t xml:space="preserve"> technological </w:t>
      </w:r>
      <w:r w:rsidRPr="00BD5161">
        <w:rPr>
          <w:highlight w:val="green"/>
          <w:u w:val="single"/>
        </w:rPr>
        <w:t>overlaps</w:t>
      </w:r>
      <w:r w:rsidRPr="00946B9F">
        <w:rPr>
          <w:u w:val="single"/>
        </w:rPr>
        <w:t xml:space="preserve"> between the two.</w:t>
      </w:r>
      <w:r w:rsidRPr="006A2BFC">
        <w:rPr>
          <w:sz w:val="16"/>
        </w:rPr>
        <w:t xml:space="preserve"> Missile </w:t>
      </w:r>
      <w:proofErr w:type="spellStart"/>
      <w:r w:rsidRPr="006A2BFC">
        <w:rPr>
          <w:sz w:val="16"/>
        </w:rPr>
        <w:t>defence</w:t>
      </w:r>
      <w:proofErr w:type="spellEnd"/>
      <w:r w:rsidRPr="006A2BFC">
        <w:rPr>
          <w:sz w:val="16"/>
        </w:rPr>
        <w:t xml:space="preserve"> systems, including the ground-based system (Ground-Based Midcourse </w:t>
      </w:r>
      <w:proofErr w:type="spellStart"/>
      <w:r w:rsidRPr="006A2BFC">
        <w:rPr>
          <w:sz w:val="16"/>
        </w:rPr>
        <w:t>Defence</w:t>
      </w:r>
      <w:proofErr w:type="spellEnd"/>
      <w:r w:rsidRPr="006A2BFC">
        <w:rPr>
          <w:sz w:val="16"/>
        </w:rPr>
        <w:t xml:space="preserve"> or GMD) currently deployed by the United States at sites in Alaska and California, are dependent on satellite and space-based tracking technologies to detect and track incoming missiles, and there is a possibility that the future connection between missile </w:t>
      </w:r>
      <w:proofErr w:type="spellStart"/>
      <w:r w:rsidRPr="006A2BFC">
        <w:rPr>
          <w:sz w:val="16"/>
        </w:rPr>
        <w:t>defence</w:t>
      </w:r>
      <w:proofErr w:type="spellEnd"/>
      <w:r w:rsidRPr="006A2BFC">
        <w:rPr>
          <w:sz w:val="16"/>
        </w:rPr>
        <w:t xml:space="preserve"> and space will be even stronger if current plans for missile </w:t>
      </w:r>
      <w:proofErr w:type="spellStart"/>
      <w:r w:rsidRPr="006A2BFC">
        <w:rPr>
          <w:sz w:val="16"/>
        </w:rPr>
        <w:t>defence</w:t>
      </w:r>
      <w:proofErr w:type="spellEnd"/>
      <w:r w:rsidRPr="006A2BFC">
        <w:rPr>
          <w:sz w:val="16"/>
        </w:rPr>
        <w:t xml:space="preserve"> are pursued to their fullest extent. Two such systems are already in the early stage of their development: the Space-Based Laser (SBL), which, like the Strategic </w:t>
      </w:r>
      <w:proofErr w:type="spellStart"/>
      <w:r w:rsidRPr="006A2BFC">
        <w:rPr>
          <w:sz w:val="16"/>
        </w:rPr>
        <w:t>Defence</w:t>
      </w:r>
      <w:proofErr w:type="spellEnd"/>
      <w:r w:rsidRPr="006A2BFC">
        <w:rPr>
          <w:sz w:val="16"/>
        </w:rPr>
        <w:t xml:space="preserve"> Initiative or Star Wars proposals of the 1980s, envisages using lasers to shoot down missiles in flight;55 and the ‘NFIRE’ or Near Field Infrared Experiment, a proposal to launch interceptor missiles not from the ground, as in the currently deployed GMD, but from space.56 Even if the developmental status of space-based missile </w:t>
      </w:r>
      <w:proofErr w:type="spellStart"/>
      <w:r w:rsidRPr="006A2BFC">
        <w:rPr>
          <w:sz w:val="16"/>
        </w:rPr>
        <w:t>defence</w:t>
      </w:r>
      <w:proofErr w:type="spellEnd"/>
      <w:r w:rsidRPr="006A2BFC">
        <w:rPr>
          <w:sz w:val="16"/>
        </w:rPr>
        <w:t xml:space="preserve"> interceptors remains uncertain (not least due to the budgetary constraints involved), the currently deployed ground-based system also poses a complex issue in terms of arms control. Though ostensibly intended for defensive purposes, ground and sea-based components of American missile </w:t>
      </w:r>
      <w:proofErr w:type="spellStart"/>
      <w:r w:rsidRPr="006A2BFC">
        <w:rPr>
          <w:sz w:val="16"/>
        </w:rPr>
        <w:t>defence</w:t>
      </w:r>
      <w:proofErr w:type="spellEnd"/>
      <w:r w:rsidRPr="006A2BFC">
        <w:rPr>
          <w:sz w:val="16"/>
        </w:rPr>
        <w:t xml:space="preserve"> could theoretically be employed as an ASAT – Anti-Satellite attack – device, and the use of sea-based Aegis ballistic missile </w:t>
      </w:r>
      <w:proofErr w:type="spellStart"/>
      <w:r w:rsidRPr="006A2BFC">
        <w:rPr>
          <w:sz w:val="16"/>
        </w:rPr>
        <w:t>defence</w:t>
      </w:r>
      <w:proofErr w:type="spellEnd"/>
      <w:r w:rsidRPr="006A2BFC">
        <w:rPr>
          <w:sz w:val="16"/>
        </w:rPr>
        <w:t xml:space="preserve"> capabilities and its Standard Missile 3 (SM3) to shoot down the malfunctioning USA-193 spy satellite in February 2008 has done little to dispel concerns over the offensive applications of current missile </w:t>
      </w:r>
      <w:proofErr w:type="spellStart"/>
      <w:r w:rsidRPr="006A2BFC">
        <w:rPr>
          <w:sz w:val="16"/>
        </w:rPr>
        <w:t>defence</w:t>
      </w:r>
      <w:proofErr w:type="spellEnd"/>
      <w:r w:rsidRPr="006A2BFC">
        <w:rPr>
          <w:sz w:val="16"/>
        </w:rPr>
        <w:t xml:space="preserve"> capabilities.57 In addition, </w:t>
      </w:r>
      <w:r w:rsidRPr="00946B9F">
        <w:rPr>
          <w:u w:val="single"/>
        </w:rPr>
        <w:t xml:space="preserve">the </w:t>
      </w:r>
      <w:r w:rsidRPr="00BD5161">
        <w:rPr>
          <w:highlight w:val="green"/>
          <w:u w:val="single"/>
        </w:rPr>
        <w:t>U</w:t>
      </w:r>
      <w:r w:rsidRPr="00946B9F">
        <w:rPr>
          <w:u w:val="single"/>
        </w:rPr>
        <w:t xml:space="preserve">nited </w:t>
      </w:r>
      <w:r w:rsidRPr="00BD5161">
        <w:rPr>
          <w:highlight w:val="green"/>
          <w:u w:val="single"/>
        </w:rPr>
        <w:t>S</w:t>
      </w:r>
      <w:r w:rsidRPr="00946B9F">
        <w:rPr>
          <w:u w:val="single"/>
        </w:rPr>
        <w:t xml:space="preserve">tates also conducts research into more exotic forms of space weaponry, and </w:t>
      </w:r>
      <w:r w:rsidRPr="00BD5161">
        <w:rPr>
          <w:highlight w:val="green"/>
          <w:u w:val="single"/>
        </w:rPr>
        <w:t>funds</w:t>
      </w:r>
      <w:r w:rsidRPr="00946B9F">
        <w:rPr>
          <w:u w:val="single"/>
        </w:rPr>
        <w:t xml:space="preserve"> a variety of technologies aimed at creating </w:t>
      </w:r>
      <w:r w:rsidRPr="00BD5161">
        <w:rPr>
          <w:highlight w:val="green"/>
          <w:u w:val="single"/>
        </w:rPr>
        <w:t>a force application capacity from space</w:t>
      </w:r>
      <w:r w:rsidRPr="006A2BFC">
        <w:rPr>
          <w:sz w:val="16"/>
        </w:rPr>
        <w:t xml:space="preserve">. The Department of Defense has reportedly explored several </w:t>
      </w:r>
      <w:proofErr w:type="spellStart"/>
      <w:r w:rsidRPr="006A2BFC">
        <w:rPr>
          <w:sz w:val="16"/>
        </w:rPr>
        <w:t>highconcept</w:t>
      </w:r>
      <w:proofErr w:type="spellEnd"/>
      <w:r w:rsidRPr="006A2BFC">
        <w:rPr>
          <w:sz w:val="16"/>
        </w:rPr>
        <w:t xml:space="preserve"> space weapons systems such as Hypervelocity Rod Bundles (tungsten rods dropped on targets from space that would theoretically use gravity as accelerant in a manner akin to a meteor, or </w:t>
      </w:r>
      <w:r w:rsidRPr="00BD5161">
        <w:rPr>
          <w:highlight w:val="green"/>
          <w:u w:val="single"/>
        </w:rPr>
        <w:t>Rods from God</w:t>
      </w:r>
      <w:r w:rsidRPr="006A2BFC">
        <w:rPr>
          <w:sz w:val="16"/>
        </w:rPr>
        <w:t xml:space="preserve"> as they are also colloquially known), the Experimental Spacecraft System (XSS) (a </w:t>
      </w:r>
      <w:proofErr w:type="spellStart"/>
      <w:r w:rsidRPr="006A2BFC">
        <w:rPr>
          <w:sz w:val="16"/>
        </w:rPr>
        <w:t>manoeuvrable</w:t>
      </w:r>
      <w:proofErr w:type="spellEnd"/>
      <w:r w:rsidRPr="006A2BFC">
        <w:rPr>
          <w:sz w:val="16"/>
        </w:rPr>
        <w:t xml:space="preserve"> microsatellite weighing 84 CONTEMPORARY SECURITY POLICY Downloaded by [University of Tennessee, Knoxville] at 06:10 01 January 2015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 Such </w:t>
      </w:r>
      <w:proofErr w:type="spellStart"/>
      <w:r w:rsidRPr="006A2BFC">
        <w:rPr>
          <w:sz w:val="16"/>
        </w:rPr>
        <w:t>programmes</w:t>
      </w:r>
      <w:proofErr w:type="spellEnd"/>
      <w:r w:rsidRPr="006A2BFC">
        <w:rPr>
          <w:sz w:val="16"/>
        </w:rPr>
        <w:t xml:space="preserve"> with possible space weapons applications (beyond ground-</w:t>
      </w:r>
      <w:proofErr w:type="spellStart"/>
      <w:r w:rsidRPr="006A2BFC">
        <w:rPr>
          <w:sz w:val="16"/>
        </w:rPr>
        <w:t>tospace</w:t>
      </w:r>
      <w:proofErr w:type="spellEnd"/>
      <w:r w:rsidRPr="006A2BFC">
        <w:rPr>
          <w:sz w:val="16"/>
        </w:rPr>
        <w:t xml:space="preserve"> ASAT capabilities) are still in their relative infancy, and the technical prospects for such technologies, as with the more exotic missile </w:t>
      </w:r>
      <w:proofErr w:type="spellStart"/>
      <w:r w:rsidRPr="006A2BFC">
        <w:rPr>
          <w:sz w:val="16"/>
        </w:rPr>
        <w:t>defence</w:t>
      </w:r>
      <w:proofErr w:type="spellEnd"/>
      <w:r w:rsidRPr="006A2BFC">
        <w:rPr>
          <w:sz w:val="16"/>
        </w:rPr>
        <w:t xml:space="preserve"> proposals outlined above, are far from certain.59 Yet </w:t>
      </w:r>
      <w:r w:rsidRPr="00946B9F">
        <w:rPr>
          <w:b/>
          <w:bCs/>
          <w:u w:val="single"/>
        </w:rPr>
        <w:t xml:space="preserve">much of the </w:t>
      </w:r>
      <w:r w:rsidRPr="00BD5161">
        <w:rPr>
          <w:b/>
          <w:bCs/>
          <w:highlight w:val="green"/>
          <w:u w:val="single"/>
        </w:rPr>
        <w:t>rhetoric emanating from the U</w:t>
      </w:r>
      <w:r w:rsidRPr="00AF0194">
        <w:rPr>
          <w:b/>
          <w:bCs/>
          <w:u w:val="single"/>
        </w:rPr>
        <w:t xml:space="preserve">nited </w:t>
      </w:r>
      <w:r w:rsidRPr="00BD5161">
        <w:rPr>
          <w:b/>
          <w:bCs/>
          <w:highlight w:val="green"/>
          <w:u w:val="single"/>
        </w:rPr>
        <w:t>S</w:t>
      </w:r>
      <w:r w:rsidRPr="00946B9F">
        <w:rPr>
          <w:b/>
          <w:bCs/>
          <w:u w:val="single"/>
        </w:rPr>
        <w:t xml:space="preserve">tates in recent years </w:t>
      </w:r>
      <w:r w:rsidRPr="00BD5161">
        <w:rPr>
          <w:b/>
          <w:bCs/>
          <w:highlight w:val="green"/>
          <w:u w:val="single"/>
        </w:rPr>
        <w:t>has made expansive claims to space dominance far beyond existing capabilities.</w:t>
      </w:r>
      <w:r w:rsidRPr="006A2BFC">
        <w:rPr>
          <w:sz w:val="16"/>
        </w:rPr>
        <w:t xml:space="preserve"> In short, </w:t>
      </w:r>
      <w:r w:rsidRPr="00946B9F">
        <w:rPr>
          <w:u w:val="single"/>
        </w:rPr>
        <w:t>rather than seeking to control the means of violence in and from space, much of the military discourse on space has generally cast the United States as a trailblazer in this regard, with ex</w:t>
      </w:r>
      <w:r w:rsidRPr="00BD5161">
        <w:rPr>
          <w:highlight w:val="green"/>
          <w:u w:val="single"/>
        </w:rPr>
        <w:t>otic systems cited as a necessity for future military dominance in and from space</w:t>
      </w:r>
      <w:r w:rsidRPr="006A2BFC">
        <w:rPr>
          <w:sz w:val="16"/>
        </w:rPr>
        <w:t xml:space="preserve">.60 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required’61, and space was also considered as part of the remit for ‘full spectrum dominance’ in Joint Vision 2020. 62 </w:t>
      </w:r>
      <w:r w:rsidRPr="000F44FF">
        <w:rPr>
          <w:u w:val="single"/>
        </w:rPr>
        <w:t>Space warriors within and beyond the United States military also make frequent reference to the ‘...importance of dominating space in peace and war’</w:t>
      </w:r>
      <w:r w:rsidRPr="006A2BFC">
        <w:rPr>
          <w:sz w:val="16"/>
        </w:rPr>
        <w:t xml:space="preserve">.63 Yet, ‘The </w:t>
      </w:r>
      <w:r w:rsidRPr="00BD5161">
        <w:rPr>
          <w:b/>
          <w:bCs/>
          <w:highlight w:val="green"/>
          <w:u w:val="single"/>
        </w:rPr>
        <w:t>decision to weaponize</w:t>
      </w:r>
      <w:r w:rsidRPr="000F44FF">
        <w:rPr>
          <w:b/>
          <w:bCs/>
          <w:u w:val="single"/>
        </w:rPr>
        <w:t xml:space="preserve"> space does not </w:t>
      </w:r>
      <w:r w:rsidRPr="00BD5161">
        <w:rPr>
          <w:b/>
          <w:bCs/>
          <w:highlight w:val="green"/>
          <w:u w:val="single"/>
        </w:rPr>
        <w:t>lie</w:t>
      </w:r>
      <w:r w:rsidRPr="000F44FF">
        <w:rPr>
          <w:b/>
          <w:bCs/>
          <w:u w:val="single"/>
        </w:rPr>
        <w:t xml:space="preserve"> within the military</w:t>
      </w:r>
      <w:r w:rsidRPr="006A2BFC">
        <w:rPr>
          <w:sz w:val="16"/>
        </w:rPr>
        <w:t xml:space="preserve"> (seeking short-term military advantage in support of national security) </w:t>
      </w:r>
      <w:r w:rsidRPr="000F44FF">
        <w:rPr>
          <w:b/>
          <w:bCs/>
          <w:u w:val="single"/>
        </w:rPr>
        <w:t xml:space="preserve">but </w:t>
      </w:r>
      <w:r w:rsidRPr="00BD5161">
        <w:rPr>
          <w:b/>
          <w:bCs/>
          <w:highlight w:val="green"/>
          <w:u w:val="single"/>
        </w:rPr>
        <w:t>at the higher level of national policy</w:t>
      </w:r>
      <w:r w:rsidRPr="006A2BFC">
        <w:rPr>
          <w:sz w:val="16"/>
        </w:rPr>
        <w:t xml:space="preserve"> (seeking long-term national security, economic well-being, and worldwide legitimacy of US constitutional values).’64 </w:t>
      </w:r>
      <w:r w:rsidRPr="000F44FF">
        <w:rPr>
          <w:b/>
          <w:bCs/>
          <w:u w:val="single"/>
        </w:rPr>
        <w:t xml:space="preserve">Instances of the securitization of outer space within military circles are </w:t>
      </w:r>
      <w:r w:rsidRPr="00BD5161">
        <w:rPr>
          <w:b/>
          <w:bCs/>
          <w:highlight w:val="green"/>
          <w:u w:val="single"/>
        </w:rPr>
        <w:t>hardly surprising, given vested interests and the perceived utility of space support for American forces</w:t>
      </w:r>
      <w:r w:rsidRPr="000F44FF">
        <w:rPr>
          <w:b/>
          <w:bCs/>
          <w:u w:val="single"/>
        </w:rPr>
        <w:t>; what is more significant though is the extent to which national policy, though stopping short of explicit advocating of space weapons, has tended to similarly maintain the centrality of space for national security.</w:t>
      </w:r>
      <w:r w:rsidRPr="006A2BFC">
        <w:rPr>
          <w:sz w:val="16"/>
        </w:rPr>
        <w:t xml:space="preserve"> 65 As Moore’s ‘biography’ of the idea of unilateral space dominance in the United States attests to, this school of thought has long held a prominent place in American strategic circles.66 Of significance, though, is the extent to which </w:t>
      </w:r>
      <w:r w:rsidRPr="000F44FF">
        <w:rPr>
          <w:u w:val="single"/>
        </w:rPr>
        <w:t>this type of thinking has migrated into official policy</w:t>
      </w:r>
      <w:r w:rsidRPr="006A2BFC">
        <w:rPr>
          <w:sz w:val="16"/>
        </w:rPr>
        <w:t xml:space="preserve">, portraying American access to, and dominance of, outer space as key to national survival in the process. The tenure of the George W. Bush administration in particular saw military and policy discourse move much closer in terms of goals and language used, entrenching securitization within United States space policy as a whole. In the terms used above, </w:t>
      </w:r>
      <w:r w:rsidRPr="000F44FF">
        <w:rPr>
          <w:b/>
          <w:bCs/>
          <w:u w:val="single"/>
        </w:rPr>
        <w:t xml:space="preserve">the views of </w:t>
      </w:r>
      <w:r w:rsidRPr="00BD5161">
        <w:rPr>
          <w:b/>
          <w:bCs/>
          <w:highlight w:val="green"/>
          <w:u w:val="single"/>
        </w:rPr>
        <w:t>space warriors</w:t>
      </w:r>
      <w:r w:rsidRPr="000F44FF">
        <w:rPr>
          <w:b/>
          <w:bCs/>
          <w:u w:val="single"/>
        </w:rPr>
        <w:t xml:space="preserve"> made much greater inroads under the Bush administration, and this has had a significant </w:t>
      </w:r>
      <w:r w:rsidRPr="00BD5161">
        <w:rPr>
          <w:b/>
          <w:bCs/>
          <w:highlight w:val="green"/>
          <w:u w:val="single"/>
        </w:rPr>
        <w:t>bearing on how the United States has positioned itself</w:t>
      </w:r>
      <w:r w:rsidRPr="000F44FF">
        <w:rPr>
          <w:b/>
          <w:bCs/>
          <w:u w:val="single"/>
        </w:rPr>
        <w:t xml:space="preserve"> in terms of arms control and how other states – particularly China and Russia – have subsequently defined their own positions</w:t>
      </w:r>
      <w:r w:rsidRPr="006A2BFC">
        <w:rPr>
          <w:sz w:val="16"/>
        </w:rPr>
        <w:t xml:space="preserve">.67 The evolution of official American discourse on outer space over the past decade attests to this subtle shift. </w:t>
      </w:r>
      <w:r w:rsidRPr="006A2BFC">
        <w:rPr>
          <w:u w:val="single"/>
        </w:rPr>
        <w:t>In 2001, the Commission to Assess United States National Security Space Management and Organization (or Rumsfeld Space Commission as it is often referred to owing to Donald Rumsfeld’s position as chair) pointed out that a number of states hostile to the United States could attain ASAT capabilities, and,</w:t>
      </w:r>
      <w:r w:rsidRPr="006A2BFC">
        <w:rPr>
          <w:sz w:val="16"/>
        </w:rPr>
        <w:t xml:space="preserve"> THE SECURITIZATION OF OUTER SPACE 85 Downloaded by [University of Tennessee, Knoxville] at 06:10 01 January 2015 </w:t>
      </w:r>
      <w:r w:rsidRPr="006A2BFC">
        <w:rPr>
          <w:u w:val="single"/>
        </w:rPr>
        <w:t xml:space="preserve">infamously, </w:t>
      </w:r>
      <w:r w:rsidRPr="00BD5161">
        <w:rPr>
          <w:highlight w:val="green"/>
          <w:u w:val="single"/>
        </w:rPr>
        <w:t>warned</w:t>
      </w:r>
      <w:r w:rsidRPr="006A2BFC">
        <w:rPr>
          <w:u w:val="single"/>
        </w:rPr>
        <w:t xml:space="preserve"> </w:t>
      </w:r>
      <w:r w:rsidRPr="00BD5161">
        <w:rPr>
          <w:highlight w:val="green"/>
          <w:u w:val="single"/>
        </w:rPr>
        <w:t>that</w:t>
      </w:r>
      <w:r w:rsidRPr="006A2BFC">
        <w:rPr>
          <w:u w:val="single"/>
        </w:rPr>
        <w:t xml:space="preserve"> if the United States did not secure space it would face a </w:t>
      </w:r>
      <w:r w:rsidRPr="00BD5161">
        <w:rPr>
          <w:highlight w:val="green"/>
          <w:u w:val="single"/>
        </w:rPr>
        <w:t>Space Pearl Harbor</w:t>
      </w:r>
      <w:r w:rsidRPr="006A2BFC">
        <w:rPr>
          <w:u w:val="single"/>
        </w:rPr>
        <w:t>.</w:t>
      </w:r>
      <w:r w:rsidRPr="006A2BFC">
        <w:rPr>
          <w:sz w:val="16"/>
        </w:rPr>
        <w:t xml:space="preserve"> Members of the Bush administration subsequently went on to </w:t>
      </w:r>
      <w:r w:rsidRPr="006A2BFC">
        <w:rPr>
          <w:u w:val="single"/>
        </w:rPr>
        <w:t>effectively endorse the space control concept, asserting the primacy of space for security by openly linking its potential civil and military uses</w:t>
      </w:r>
      <w:r w:rsidRPr="006A2BFC">
        <w:rPr>
          <w:sz w:val="16"/>
        </w:rPr>
        <w:t xml:space="preserve"> (and thus suggesting only a minimal distinction between the two). Then Deputy Secretary of Defense Paul Wolfowitz argued in a 2002 speech on missile </w:t>
      </w:r>
      <w:proofErr w:type="spellStart"/>
      <w:r w:rsidRPr="006A2BFC">
        <w:rPr>
          <w:sz w:val="16"/>
        </w:rPr>
        <w:t>defence</w:t>
      </w:r>
      <w:proofErr w:type="spellEnd"/>
      <w:r w:rsidRPr="006A2BFC">
        <w:rPr>
          <w:sz w:val="16"/>
        </w:rPr>
        <w:t xml:space="preserve"> that ‘as we look ahead we need to think about areas that would provide higher leverage. Nowhere is that more true than in space. Space offers attractive options not only for missile defense but for a broad range of interrelated civil and military missions</w:t>
      </w:r>
      <w:r w:rsidRPr="006A2BFC">
        <w:rPr>
          <w:u w:val="single"/>
        </w:rPr>
        <w:t>. It truly is the ultimate highground</w:t>
      </w:r>
      <w:r w:rsidRPr="006A2BFC">
        <w:rPr>
          <w:sz w:val="16"/>
        </w:rPr>
        <w:t xml:space="preserve">.’68 The culmination of this line of thinking in policy terms came with the release of the National Space Policy (NSP) in August 2006, which stated that: </w:t>
      </w:r>
      <w:r w:rsidRPr="006A2BFC">
        <w:rPr>
          <w:u w:val="single"/>
        </w:rPr>
        <w:t xml:space="preserve">The United States considers </w:t>
      </w:r>
      <w:r w:rsidRPr="00BD5161">
        <w:rPr>
          <w:highlight w:val="green"/>
          <w:u w:val="single"/>
        </w:rPr>
        <w:t xml:space="preserve">space </w:t>
      </w:r>
      <w:r w:rsidRPr="000413C5">
        <w:rPr>
          <w:u w:val="single"/>
        </w:rPr>
        <w:t>capabilities</w:t>
      </w:r>
      <w:r w:rsidRPr="006A2BFC">
        <w:rPr>
          <w:sz w:val="16"/>
        </w:rPr>
        <w:t xml:space="preserve"> – including the ground and space segments and supporting links – </w:t>
      </w:r>
      <w:r w:rsidRPr="00BD5161">
        <w:rPr>
          <w:highlight w:val="green"/>
          <w:u w:val="single"/>
        </w:rPr>
        <w:t>vital to its national interests</w:t>
      </w:r>
      <w:r w:rsidRPr="006A2BFC">
        <w:rPr>
          <w:sz w:val="16"/>
        </w:rPr>
        <w:t xml:space="preserve">.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w:t>
      </w:r>
      <w:r w:rsidRPr="006A2BFC">
        <w:rPr>
          <w:u w:val="single"/>
        </w:rPr>
        <w:t>deny</w:t>
      </w:r>
      <w:r w:rsidRPr="006A2BFC">
        <w:rPr>
          <w:sz w:val="16"/>
        </w:rPr>
        <w:t xml:space="preserve">, if necessary, </w:t>
      </w:r>
      <w:r w:rsidRPr="000413C5">
        <w:rPr>
          <w:u w:val="single"/>
        </w:rPr>
        <w:t>adversaries</w:t>
      </w:r>
      <w:r w:rsidRPr="006A2BFC">
        <w:rPr>
          <w:u w:val="single"/>
        </w:rPr>
        <w:t xml:space="preserve"> the </w:t>
      </w:r>
      <w:r w:rsidRPr="00BD5161">
        <w:rPr>
          <w:highlight w:val="green"/>
          <w:u w:val="single"/>
        </w:rPr>
        <w:t>use of space capabilities hostile to US national interests</w:t>
      </w:r>
      <w:r w:rsidRPr="006A2BFC">
        <w:rPr>
          <w:sz w:val="16"/>
        </w:rPr>
        <w:t xml:space="preserve">.69 The framing of the arguments from those within the Bush administration thus </w:t>
      </w:r>
      <w:r w:rsidRPr="00BD5161">
        <w:rPr>
          <w:b/>
          <w:bCs/>
          <w:highlight w:val="green"/>
          <w:u w:val="single"/>
        </w:rPr>
        <w:t>clearly aligns with the dynamics of securitization</w:t>
      </w:r>
      <w:r w:rsidRPr="006A2BFC">
        <w:rPr>
          <w:b/>
          <w:bCs/>
          <w:u w:val="single"/>
        </w:rPr>
        <w:t xml:space="preserve"> as identified by Buzan et al</w:t>
      </w:r>
      <w:r w:rsidRPr="006A2BFC">
        <w:rPr>
          <w:sz w:val="16"/>
        </w:rPr>
        <w:t xml:space="preserve">. </w:t>
      </w:r>
      <w:r w:rsidRPr="006A2BFC">
        <w:rPr>
          <w:u w:val="single"/>
        </w:rPr>
        <w:t xml:space="preserve">The </w:t>
      </w:r>
      <w:r w:rsidRPr="00BD5161">
        <w:rPr>
          <w:highlight w:val="green"/>
          <w:u w:val="single"/>
        </w:rPr>
        <w:t>idea of a Pearl Harbor from Space invokes</w:t>
      </w:r>
      <w:r w:rsidRPr="006A2BFC">
        <w:rPr>
          <w:u w:val="single"/>
        </w:rPr>
        <w:t xml:space="preserve"> the </w:t>
      </w:r>
      <w:r w:rsidRPr="00BD5161">
        <w:rPr>
          <w:highlight w:val="green"/>
          <w:u w:val="single"/>
        </w:rPr>
        <w:t>nightmare</w:t>
      </w:r>
      <w:r w:rsidRPr="006A2BFC">
        <w:rPr>
          <w:u w:val="single"/>
        </w:rPr>
        <w:t xml:space="preserve"> scenario of a surprise attack on American interests in or from space, and was accompanied in the Rumsfeld Commission’s report by the </w:t>
      </w:r>
      <w:r w:rsidRPr="00BD5161">
        <w:rPr>
          <w:highlight w:val="green"/>
          <w:u w:val="single"/>
        </w:rPr>
        <w:t>sense of urgency characteristic of securitizing moves</w:t>
      </w:r>
      <w:r w:rsidRPr="006A2BFC">
        <w:rPr>
          <w:u w:val="single"/>
        </w:rPr>
        <w:t>: ‘the present extent of US dependence on space [and] the rapid pace at which this dependence is increasing and the vulnerabilities it creates, all demand that US national security space interests be recognized as a top national security priority’</w:t>
      </w:r>
      <w:r w:rsidRPr="006A2BFC">
        <w:rPr>
          <w:sz w:val="16"/>
        </w:rPr>
        <w:t xml:space="preserve">.70 The Pearl Harbor analogy implied a focus on a surprise attack itself, but the rest of the report stressed the radical implications of such an attack, </w:t>
      </w:r>
      <w:r w:rsidRPr="006A2BFC">
        <w:rPr>
          <w:u w:val="single"/>
        </w:rPr>
        <w:t xml:space="preserve">suggesting a </w:t>
      </w:r>
      <w:r w:rsidRPr="00BD5161">
        <w:rPr>
          <w:b/>
          <w:bCs/>
          <w:highlight w:val="green"/>
          <w:u w:val="single"/>
        </w:rPr>
        <w:t>potential existential threat</w:t>
      </w:r>
      <w:r w:rsidRPr="006A2BFC">
        <w:rPr>
          <w:u w:val="single"/>
        </w:rPr>
        <w:t xml:space="preserve"> to American commerce, society and, ultimately, way of life</w:t>
      </w:r>
      <w:r w:rsidRPr="006A2BFC">
        <w:rPr>
          <w:sz w:val="16"/>
        </w:rPr>
        <w:t xml:space="preserve">. As the report noted, ‘Space enters homes, businesses, schools, hospitals and government offices through its applications for transportation, health, the environment, telecommunications, education, agriculture and energy. Much like highways and airways, water lines and electric grids, services supplied from space are already an important part of the US and global infrastructures.’71 In turn, the NSP of 2006 repeated many of these same securitizing moves. It elevated national security functions of United States space policy, declaring these as vital to national interests, and national security as ‘critically dependent upon space capabilities... this dependence will grow.’ Similarly, the NSP described United States space systems as critical to ‘...a wide range of civil, commercial, and national security users’, identifying the wider security implications of space as well as its more direct military uses.72 </w:t>
      </w:r>
      <w:r w:rsidRPr="006A2BFC">
        <w:rPr>
          <w:b/>
          <w:bCs/>
          <w:u w:val="single"/>
        </w:rPr>
        <w:t xml:space="preserve">Crucially, </w:t>
      </w:r>
      <w:r w:rsidRPr="00BD5161">
        <w:rPr>
          <w:b/>
          <w:bCs/>
          <w:highlight w:val="green"/>
          <w:u w:val="single"/>
        </w:rPr>
        <w:t>this securitization of space was then used to justify exceptional measures with regards to arms control and the previous era of multilateral space agreements</w:t>
      </w:r>
      <w:r w:rsidRPr="00BD5161">
        <w:rPr>
          <w:sz w:val="16"/>
          <w:highlight w:val="green"/>
        </w:rPr>
        <w:t>.</w:t>
      </w:r>
      <w:r w:rsidRPr="006A2BFC">
        <w:rPr>
          <w:sz w:val="16"/>
        </w:rPr>
        <w:t xml:space="preserve"> Among the ‘actions necessary’ to protect space capabilities the NSP declared that: 86 CONTEMPORARY SECURITY POLICY Downloaded by [University of Tennessee, Knoxville] at 06:10 01 January 2015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of other activities in space for US national interests.73 This sentiment had effectively been put into practice even before its formalization in the NSP 2006, with the United States abstaining from votes on the UN General Assembly PAROS (Prevention of an Arms Race in Outer Space) resolution in 2000 and an amended version in 2003, and then voting against it in 2005.74 In this sense the 2006 NSP functioned as a kind of retrospective justification of the exceptional stance adopted – on security grounds – by the Bush administration in relation to space law and arms control. In addition, and moving away from a purely textualist understanding of securitization, the destruction of the USA-193 satellite in 2008 might be seen to constitute an extra-discursive instance of securitization. Although this action was not defined explicitly in terms of a military security rationale (government agencies stressed the rationale for the shoot-down in terms of preventing the malfunctioning satellite from crashing to Earth), it left clear room for interpretation, intended or not, of </w:t>
      </w:r>
      <w:r w:rsidRPr="006A2BFC">
        <w:rPr>
          <w:u w:val="single"/>
        </w:rPr>
        <w:t>American willingness to display military space capabilities and further embellished the connection between space and (military) security</w:t>
      </w:r>
      <w:r w:rsidRPr="006A2BFC">
        <w:rPr>
          <w:sz w:val="16"/>
        </w:rPr>
        <w:t>.75</w:t>
      </w:r>
    </w:p>
    <w:p w14:paraId="7C881752" w14:textId="77777777" w:rsidR="002124C4" w:rsidRPr="006A2BFC" w:rsidRDefault="002124C4" w:rsidP="002124C4">
      <w:pPr>
        <w:pStyle w:val="Heading4"/>
      </w:pPr>
      <w:r>
        <w:t>Reject no link arguments – Johnson 13 is a page of whining about how the American advantage might be lost</w:t>
      </w:r>
    </w:p>
    <w:p w14:paraId="0BF3AB83" w14:textId="77777777" w:rsidR="002124C4" w:rsidRPr="00DF65BB" w:rsidRDefault="002124C4" w:rsidP="002124C4">
      <w:pPr>
        <w:pStyle w:val="Heading4"/>
      </w:pPr>
      <w:r>
        <w:t>This link is concrete - the tag of Xu reads “mining WILL cause war”, but the card reads “private entities might militarize in a worst case scenario” – this exaggeration is what justifies preventative action</w:t>
      </w:r>
    </w:p>
    <w:p w14:paraId="1E078AD9" w14:textId="77777777" w:rsidR="002124C4" w:rsidRDefault="002124C4" w:rsidP="002124C4">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22665A89" w14:textId="77777777" w:rsidR="002124C4" w:rsidRDefault="002124C4" w:rsidP="002124C4">
      <w:r w:rsidRPr="00E709DE">
        <w:rPr>
          <w:sz w:val="14"/>
        </w:rPr>
        <w:t>3</w:t>
      </w:r>
      <w:r w:rsidRPr="00E709DE">
        <w:t>.1. Conflicts between multiple States Space resources, as res communis [3], can be appropriated to some extent on the basis of freedom of exploration and use of the outer space.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Given that so far there are no agreement or property rights on space resources, they are essentially in a ‘state of nature’. Allocation by the ‘first come, first served’ approach is simple and requires very little government involvement to deter another one (called a ‘junior’) from displacing the rightful first comer (called a ‘senior’).</w:t>
      </w:r>
      <w:r w:rsidRPr="007D62EB">
        <w:t xml:space="preserve"> </w:t>
      </w:r>
      <w:r w:rsidRPr="00E709DE">
        <w:t xml:space="preserve">However, </w:t>
      </w:r>
      <w:r w:rsidRPr="00BD5161">
        <w:rPr>
          <w:highlight w:val="green"/>
        </w:rPr>
        <w:t xml:space="preserve">overprotecting </w:t>
      </w:r>
      <w:r w:rsidRPr="007D62EB">
        <w:t xml:space="preserve">the senior by priority </w:t>
      </w:r>
      <w:r w:rsidRPr="00BD5161">
        <w:rPr>
          <w:highlight w:val="green"/>
        </w:rPr>
        <w:t xml:space="preserve">rights </w:t>
      </w:r>
      <w:r w:rsidRPr="00BD5161">
        <w:rPr>
          <w:b/>
          <w:bCs/>
          <w:highlight w:val="green"/>
          <w:u w:val="single"/>
        </w:rPr>
        <w:t>could</w:t>
      </w:r>
      <w:r w:rsidRPr="00BD5161">
        <w:rPr>
          <w:highlight w:val="green"/>
        </w:rPr>
        <w:t xml:space="preserve"> run the risk of disorder</w:t>
      </w:r>
      <w:r w:rsidRPr="00E709DE">
        <w:t xml:space="preserve">, waste, inequality, and even monopoly. The Outer Space Treaty, requires State parties to conduct all their activities in outer space ‘with due regard to the corresponding interests of all other States Parties’. Without specific coordinating rules, conflicts between multiple States are likely </w:t>
      </w:r>
      <w:r w:rsidRPr="007D62EB">
        <w:t xml:space="preserve">to happen. </w:t>
      </w:r>
      <w:r w:rsidRPr="00E709DE">
        <w:t xml:space="preserve">Private </w:t>
      </w:r>
      <w:r w:rsidRPr="00BD5161">
        <w:rPr>
          <w:highlight w:val="green"/>
        </w:rPr>
        <w:t>entities</w:t>
      </w:r>
      <w:r w:rsidRPr="007D62EB">
        <w:t xml:space="preserve"> </w:t>
      </w:r>
      <w:r w:rsidRPr="00BD5161">
        <w:rPr>
          <w:b/>
          <w:bCs/>
          <w:highlight w:val="green"/>
          <w:u w:val="single"/>
        </w:rPr>
        <w:t>may</w:t>
      </w:r>
      <w:r w:rsidRPr="00BD5161">
        <w:rPr>
          <w:highlight w:val="green"/>
        </w:rPr>
        <w:t xml:space="preserve"> </w:t>
      </w:r>
      <w:r w:rsidRPr="00BD5161">
        <w:rPr>
          <w:b/>
          <w:bCs/>
          <w:highlight w:val="green"/>
          <w:u w:val="single"/>
        </w:rPr>
        <w:t>choose</w:t>
      </w:r>
      <w:r w:rsidRPr="00BD5161">
        <w:rPr>
          <w:highlight w:val="green"/>
        </w:rPr>
        <w:t xml:space="preserve"> to arm </w:t>
      </w:r>
      <w:r w:rsidRPr="00E709DE">
        <w:t xml:space="preserve">themselves </w:t>
      </w:r>
      <w:r w:rsidRPr="007D62EB">
        <w:t>to safeguard their own interests</w:t>
      </w:r>
      <w:r w:rsidRPr="00BD5161">
        <w:rPr>
          <w:highlight w:val="green"/>
        </w:rPr>
        <w:t xml:space="preserve">. </w:t>
      </w:r>
      <w:r w:rsidRPr="00BD5161">
        <w:rPr>
          <w:b/>
          <w:bCs/>
          <w:highlight w:val="green"/>
          <w:u w:val="single"/>
        </w:rPr>
        <w:t>In extreme cases</w:t>
      </w:r>
      <w:r w:rsidRPr="007D62EB">
        <w:t xml:space="preserve">, </w:t>
      </w:r>
      <w:r w:rsidRPr="00BD5161">
        <w:rPr>
          <w:highlight w:val="green"/>
        </w:rPr>
        <w:t>States may also protect</w:t>
      </w:r>
      <w:r w:rsidRPr="007D62EB">
        <w:t xml:space="preserve"> </w:t>
      </w:r>
      <w:r w:rsidRPr="00BD5161">
        <w:rPr>
          <w:highlight w:val="green"/>
        </w:rPr>
        <w:t>them</w:t>
      </w:r>
      <w:r w:rsidRPr="007D62EB">
        <w:t xml:space="preserve"> </w:t>
      </w:r>
      <w:r w:rsidRPr="00E709DE">
        <w:t>by placing weapons of mass destruction in outer space if necessary [4]. As a result, priority rights should not be absolute but subjected to some arrangements. 7</w:t>
      </w:r>
    </w:p>
    <w:p w14:paraId="4BABF9FC" w14:textId="77777777" w:rsidR="002124C4" w:rsidRPr="00D672D9" w:rsidRDefault="002124C4" w:rsidP="002124C4">
      <w:pPr>
        <w:rPr>
          <w:rStyle w:val="Emphasis"/>
        </w:rPr>
      </w:pPr>
    </w:p>
    <w:p w14:paraId="1FA20593" w14:textId="77777777" w:rsidR="002124C4" w:rsidRPr="00964BEB" w:rsidRDefault="002124C4" w:rsidP="002124C4">
      <w:pPr>
        <w:pStyle w:val="Heading4"/>
      </w:pPr>
      <w:r w:rsidRPr="00964BEB">
        <w:t xml:space="preserve">Liberal optimism regarding the efficacy of </w:t>
      </w:r>
      <w:proofErr w:type="spellStart"/>
      <w:r w:rsidRPr="00964BEB">
        <w:t>multilat</w:t>
      </w:r>
      <w:proofErr w:type="spellEnd"/>
      <w:r w:rsidRPr="00964BEB">
        <w:t xml:space="preserve"> locks in biopolitical modes of governmentality which legitimize military interventions – reject using security as an objective to achieve </w:t>
      </w:r>
      <w:r>
        <w:t>it</w:t>
      </w:r>
    </w:p>
    <w:p w14:paraId="25BCA7C1" w14:textId="77777777" w:rsidR="002124C4" w:rsidRPr="00E9746F" w:rsidRDefault="002124C4" w:rsidP="002124C4">
      <w:pPr>
        <w:rPr>
          <w:rStyle w:val="Style13ptBold"/>
        </w:rPr>
      </w:pPr>
      <w:proofErr w:type="spellStart"/>
      <w:r w:rsidRPr="00E9746F">
        <w:rPr>
          <w:rStyle w:val="Style13ptBold"/>
        </w:rPr>
        <w:t>Bosold</w:t>
      </w:r>
      <w:proofErr w:type="spellEnd"/>
      <w:r w:rsidRPr="00E9746F">
        <w:rPr>
          <w:rStyle w:val="Style13ptBold"/>
        </w:rPr>
        <w:t>, IR Prof @ University of Marburg, 8</w:t>
      </w:r>
    </w:p>
    <w:p w14:paraId="517C584D" w14:textId="77777777" w:rsidR="002124C4" w:rsidRDefault="002124C4" w:rsidP="002124C4">
      <w:r>
        <w:t xml:space="preserve">(David </w:t>
      </w:r>
      <w:proofErr w:type="spellStart"/>
      <w:r>
        <w:t>Bosold</w:t>
      </w:r>
      <w:proofErr w:type="spellEnd"/>
      <w:r>
        <w:t xml:space="preserve">, University of Marburg, Germany Nikola Hynek, Masaryk University in Brno, Czech </w:t>
      </w:r>
      <w:proofErr w:type="spellStart"/>
      <w:r>
        <w:t>Republic“Beyond</w:t>
      </w:r>
      <w:proofErr w:type="spellEnd"/>
      <w:r>
        <w:t xml:space="preserve"> liberal bio‐politics: Imagining a post‐human security form of individual security,” </w:t>
      </w:r>
      <w:hyperlink r:id="rId6" w:history="1">
        <w:r w:rsidRPr="00053885">
          <w:rPr>
            <w:rStyle w:val="Hyperlink"/>
          </w:rPr>
          <w:t>http://www.eisa-net.org/be-bruga/eisa/files/events/turin/Bosold-Bosold&amp;Hynek_SGIR.pdf</w:t>
        </w:r>
      </w:hyperlink>
      <w:r>
        <w:t xml:space="preserve">) </w:t>
      </w:r>
    </w:p>
    <w:p w14:paraId="2A545CDD" w14:textId="77777777" w:rsidR="002124C4" w:rsidRDefault="002124C4" w:rsidP="002124C4">
      <w:pPr>
        <w:rPr>
          <w:sz w:val="14"/>
        </w:rPr>
      </w:pPr>
      <w:r w:rsidRPr="00E9746F">
        <w:rPr>
          <w:rStyle w:val="StyleUnderline"/>
        </w:rPr>
        <w:t>The</w:t>
      </w:r>
      <w:r w:rsidRPr="00E9746F">
        <w:rPr>
          <w:sz w:val="14"/>
        </w:rPr>
        <w:t xml:space="preserve"> current </w:t>
      </w:r>
      <w:r w:rsidRPr="00E9746F">
        <w:rPr>
          <w:rStyle w:val="StyleUnderline"/>
        </w:rPr>
        <w:t xml:space="preserve">problem with </w:t>
      </w:r>
      <w:r w:rsidRPr="00F7015C">
        <w:rPr>
          <w:rStyle w:val="StyleUnderline"/>
        </w:rPr>
        <w:t xml:space="preserve">the </w:t>
      </w:r>
      <w:r w:rsidRPr="00F7015C">
        <w:rPr>
          <w:rStyle w:val="Emphasis"/>
        </w:rPr>
        <w:t>‘human’</w:t>
      </w:r>
      <w:r w:rsidRPr="00E9746F">
        <w:rPr>
          <w:rStyle w:val="Emphasis"/>
        </w:rPr>
        <w:t xml:space="preserve"> </w:t>
      </w:r>
      <w:r w:rsidRPr="00E9746F">
        <w:rPr>
          <w:rStyle w:val="StyleUnderline"/>
        </w:rPr>
        <w:t xml:space="preserve">in human security </w:t>
      </w:r>
      <w:r w:rsidRPr="00F7015C">
        <w:rPr>
          <w:rStyle w:val="StyleUnderline"/>
        </w:rPr>
        <w:t>can</w:t>
      </w:r>
      <w:r w:rsidRPr="00E9746F">
        <w:rPr>
          <w:sz w:val="14"/>
        </w:rPr>
        <w:t xml:space="preserve"> thus be </w:t>
      </w:r>
      <w:r w:rsidRPr="00E9746F">
        <w:rPr>
          <w:rStyle w:val="StyleUnderline"/>
        </w:rPr>
        <w:t xml:space="preserve">seen in the apparent use as a so‐called </w:t>
      </w:r>
      <w:r w:rsidRPr="00E9746F">
        <w:rPr>
          <w:rStyle w:val="Emphasis"/>
        </w:rPr>
        <w:t>referent object</w:t>
      </w:r>
      <w:r w:rsidRPr="00E9746F">
        <w:rPr>
          <w:sz w:val="14"/>
        </w:rPr>
        <w:t xml:space="preserve"> (in addition or instead of the state). The category ‘human’ as such, however, does not entail any accepted logic of how and by whom this state of security is to be </w:t>
      </w:r>
      <w:proofErr w:type="spellStart"/>
      <w:r w:rsidRPr="00E9746F">
        <w:rPr>
          <w:sz w:val="14"/>
        </w:rPr>
        <w:t>realised</w:t>
      </w:r>
      <w:proofErr w:type="spellEnd"/>
      <w:r w:rsidRPr="00E9746F">
        <w:rPr>
          <w:sz w:val="14"/>
        </w:rPr>
        <w:t xml:space="preserve">, neither how this state of security is </w:t>
      </w:r>
      <w:proofErr w:type="spellStart"/>
      <w:r w:rsidRPr="00E9746F">
        <w:rPr>
          <w:sz w:val="14"/>
        </w:rPr>
        <w:t>characterised</w:t>
      </w:r>
      <w:proofErr w:type="spellEnd"/>
      <w:r w:rsidRPr="00E9746F">
        <w:rPr>
          <w:sz w:val="14"/>
        </w:rPr>
        <w:t xml:space="preserve">. </w:t>
      </w:r>
      <w:r w:rsidRPr="00E9746F">
        <w:rPr>
          <w:rStyle w:val="StyleUnderline"/>
        </w:rPr>
        <w:t xml:space="preserve">What can be observed, though, is a biopolitical and/or military enforcement of </w:t>
      </w:r>
      <w:r w:rsidRPr="00BD5161">
        <w:rPr>
          <w:rStyle w:val="StyleUnderline"/>
          <w:highlight w:val="green"/>
        </w:rPr>
        <w:t xml:space="preserve">the </w:t>
      </w:r>
      <w:r w:rsidRPr="00BD5161">
        <w:rPr>
          <w:rStyle w:val="Emphasis"/>
          <w:highlight w:val="green"/>
        </w:rPr>
        <w:t>‘liberal peace’</w:t>
      </w:r>
      <w:r w:rsidRPr="00E9746F">
        <w:rPr>
          <w:sz w:val="14"/>
        </w:rPr>
        <w:t xml:space="preserve"> </w:t>
      </w:r>
      <w:r w:rsidRPr="00E9746F">
        <w:rPr>
          <w:rStyle w:val="StyleUnderline"/>
        </w:rPr>
        <w:t>in the name of universal principles which do,</w:t>
      </w:r>
      <w:r w:rsidRPr="00E9746F">
        <w:rPr>
          <w:sz w:val="14"/>
        </w:rPr>
        <w:t xml:space="preserve"> however, </w:t>
      </w:r>
      <w:r w:rsidRPr="00BD5161">
        <w:rPr>
          <w:rStyle w:val="StyleUnderline"/>
          <w:highlight w:val="green"/>
        </w:rPr>
        <w:t>rest on the premise</w:t>
      </w:r>
      <w:r w:rsidRPr="00E9746F">
        <w:rPr>
          <w:rStyle w:val="StyleUnderline"/>
        </w:rPr>
        <w:t xml:space="preserve"> that </w:t>
      </w:r>
      <w:r w:rsidRPr="00BD5161">
        <w:rPr>
          <w:rStyle w:val="StyleUnderline"/>
          <w:highlight w:val="green"/>
        </w:rPr>
        <w:t>the only legitimate form of governmentality</w:t>
      </w:r>
      <w:r w:rsidRPr="00E9746F">
        <w:rPr>
          <w:rStyle w:val="StyleUnderline"/>
        </w:rPr>
        <w:t xml:space="preserve"> able to secure humans </w:t>
      </w:r>
      <w:r w:rsidRPr="00BD5161">
        <w:rPr>
          <w:rStyle w:val="StyleUnderline"/>
          <w:highlight w:val="green"/>
        </w:rPr>
        <w:t xml:space="preserve">is </w:t>
      </w:r>
      <w:r w:rsidRPr="00BD5161">
        <w:rPr>
          <w:rStyle w:val="Emphasis"/>
          <w:highlight w:val="green"/>
        </w:rPr>
        <w:t>the liberal state</w:t>
      </w:r>
      <w:r w:rsidRPr="00E9746F">
        <w:rPr>
          <w:sz w:val="14"/>
        </w:rPr>
        <w:t xml:space="preserve"> (Chandler 2004; Cohen 2003). It is here where the nexus of </w:t>
      </w:r>
      <w:r w:rsidRPr="00BD5161">
        <w:rPr>
          <w:rStyle w:val="StyleUnderline"/>
          <w:highlight w:val="green"/>
        </w:rPr>
        <w:t>sovereignty and legal universality finds a political expression</w:t>
      </w:r>
      <w:r w:rsidRPr="00E9746F">
        <w:rPr>
          <w:sz w:val="14"/>
        </w:rPr>
        <w:t xml:space="preserve">. Although procedures and codifications exist to, both, </w:t>
      </w:r>
      <w:proofErr w:type="spellStart"/>
      <w:r w:rsidRPr="00BD5161">
        <w:rPr>
          <w:rStyle w:val="Emphasis"/>
          <w:highlight w:val="green"/>
        </w:rPr>
        <w:t>legitimising</w:t>
      </w:r>
      <w:proofErr w:type="spellEnd"/>
      <w:r w:rsidRPr="00BD5161">
        <w:rPr>
          <w:rStyle w:val="Emphasis"/>
          <w:highlight w:val="green"/>
        </w:rPr>
        <w:t xml:space="preserve"> military interventions</w:t>
      </w:r>
      <w:r w:rsidRPr="00E9746F">
        <w:rPr>
          <w:sz w:val="14"/>
        </w:rPr>
        <w:t xml:space="preserve"> through of an un‐vetoed UN Security Council mandate as well as securing the ‘human’ in the sense of economic, social and political rights to which he or she is entitled (including the most basic rights of human dignity and physical integrity) </w:t>
      </w:r>
      <w:r w:rsidRPr="00E9746F">
        <w:rPr>
          <w:rStyle w:val="StyleUnderline"/>
        </w:rPr>
        <w:t xml:space="preserve">we can observe political practice that are </w:t>
      </w:r>
      <w:r w:rsidRPr="00E9746F">
        <w:rPr>
          <w:rStyle w:val="Emphasis"/>
        </w:rPr>
        <w:t>intended to transcend</w:t>
      </w:r>
      <w:r w:rsidRPr="00E9746F">
        <w:rPr>
          <w:rStyle w:val="StyleUnderline"/>
        </w:rPr>
        <w:t xml:space="preserve"> the sovereignty of non‐ liberal states to a post‐national sphere of international </w:t>
      </w:r>
      <w:proofErr w:type="spellStart"/>
      <w:r w:rsidRPr="00E9746F">
        <w:rPr>
          <w:rStyle w:val="StyleUnderline"/>
        </w:rPr>
        <w:t>legalisation</w:t>
      </w:r>
      <w:proofErr w:type="spellEnd"/>
      <w:r w:rsidRPr="00E9746F">
        <w:rPr>
          <w:sz w:val="14"/>
        </w:rPr>
        <w:t>. This type of analysis which observes a general shift in the locus of power away from the nation‐ state towards a post‐national liberal empire (most prominently proclaimed by Hardt and Negri 2000) or some kind of global governmentality (</w:t>
      </w:r>
      <w:proofErr w:type="spellStart"/>
      <w:r w:rsidRPr="00E9746F">
        <w:rPr>
          <w:sz w:val="14"/>
        </w:rPr>
        <w:t>Larner</w:t>
      </w:r>
      <w:proofErr w:type="spellEnd"/>
      <w:r w:rsidRPr="00E9746F">
        <w:rPr>
          <w:sz w:val="14"/>
        </w:rPr>
        <w:t xml:space="preserve"> and Walters 2004; Perry and Maurer 2004) however underestimates the willingness on behalf of liberal states to protect and defend their respective sovereignty. Secondly, it applies Foucault’s concepts of biopower and governmentality prematurely in ‘scaling them up’ to a political space beyond the nation‐state (cf. Selby 2007: 326, 334). We should thus rather proceed by </w:t>
      </w:r>
      <w:proofErr w:type="spellStart"/>
      <w:r w:rsidRPr="00E9746F">
        <w:rPr>
          <w:sz w:val="14"/>
        </w:rPr>
        <w:t>analysing</w:t>
      </w:r>
      <w:proofErr w:type="spellEnd"/>
      <w:r w:rsidRPr="00E9746F">
        <w:rPr>
          <w:sz w:val="14"/>
        </w:rPr>
        <w:t xml:space="preserve"> ‘human security’ as a form of concerted foreign policy. Hence, </w:t>
      </w:r>
      <w:r w:rsidRPr="00E9746F">
        <w:rPr>
          <w:rStyle w:val="StyleUnderline"/>
        </w:rPr>
        <w:t>even if recommendations of how to redefine state sovereignty</w:t>
      </w:r>
      <w:r w:rsidRPr="00E9746F">
        <w:rPr>
          <w:sz w:val="14"/>
        </w:rPr>
        <w:t xml:space="preserve"> </w:t>
      </w:r>
      <w:r w:rsidRPr="00E9746F">
        <w:rPr>
          <w:rStyle w:val="StyleUnderline"/>
        </w:rPr>
        <w:t>result in concrete policies of some states having the right to intervene</w:t>
      </w:r>
      <w:r w:rsidRPr="00E9746F">
        <w:rPr>
          <w:sz w:val="14"/>
        </w:rPr>
        <w:t xml:space="preserve"> (with the ICISS using the more euphemistic term: responsibility to react/protect) </w:t>
      </w:r>
      <w:r w:rsidRPr="00E9746F">
        <w:rPr>
          <w:rStyle w:val="StyleUnderline"/>
        </w:rPr>
        <w:t>in the affairs of others</w:t>
      </w:r>
      <w:r w:rsidRPr="00E9746F">
        <w:rPr>
          <w:sz w:val="14"/>
        </w:rPr>
        <w:t xml:space="preserve">, it </w:t>
      </w:r>
      <w:r w:rsidRPr="00E9746F">
        <w:rPr>
          <w:rStyle w:val="StyleUnderline"/>
        </w:rPr>
        <w:t>remains still unclear which measures have to</w:t>
      </w:r>
      <w:r w:rsidRPr="00E9746F">
        <w:rPr>
          <w:sz w:val="14"/>
        </w:rPr>
        <w:t xml:space="preserve"> </w:t>
      </w:r>
      <w:r w:rsidRPr="00E9746F">
        <w:rPr>
          <w:rStyle w:val="StyleUnderline"/>
        </w:rPr>
        <w:t xml:space="preserve">or </w:t>
      </w:r>
      <w:r w:rsidRPr="00E9746F">
        <w:rPr>
          <w:rStyle w:val="Emphasis"/>
        </w:rPr>
        <w:t>should b</w:t>
      </w:r>
      <w:r w:rsidRPr="00E9746F">
        <w:rPr>
          <w:rStyle w:val="StyleUnderline"/>
        </w:rPr>
        <w:t>e taken to provide for the security of the individual</w:t>
      </w:r>
      <w:r w:rsidRPr="00E9746F">
        <w:rPr>
          <w:sz w:val="14"/>
        </w:rPr>
        <w:t xml:space="preserve">. More fundamentally, however, </w:t>
      </w:r>
      <w:r w:rsidRPr="00E9746F">
        <w:rPr>
          <w:rStyle w:val="StyleUnderline"/>
        </w:rPr>
        <w:t>actors from the outside define the state of security as well as the means to achieve it</w:t>
      </w:r>
      <w:r w:rsidRPr="00E9746F">
        <w:rPr>
          <w:sz w:val="14"/>
        </w:rPr>
        <w:t xml:space="preserve">. This is because </w:t>
      </w:r>
      <w:r w:rsidRPr="00E9746F">
        <w:rPr>
          <w:rStyle w:val="StyleUnderline"/>
        </w:rPr>
        <w:t xml:space="preserve">their </w:t>
      </w:r>
      <w:proofErr w:type="spellStart"/>
      <w:r w:rsidRPr="00E9746F">
        <w:rPr>
          <w:rStyle w:val="StyleUnderline"/>
        </w:rPr>
        <w:t>conceptualisation</w:t>
      </w:r>
      <w:proofErr w:type="spellEnd"/>
      <w:r w:rsidRPr="00E9746F">
        <w:rPr>
          <w:sz w:val="14"/>
        </w:rPr>
        <w:t xml:space="preserve"> (unsurprisingly) </w:t>
      </w:r>
      <w:r w:rsidRPr="00E9746F">
        <w:rPr>
          <w:rStyle w:val="StyleUnderline"/>
        </w:rPr>
        <w:t xml:space="preserve">does not transcend the state but relates human security </w:t>
      </w:r>
      <w:r w:rsidRPr="00E9746F">
        <w:rPr>
          <w:rStyle w:val="Emphasis"/>
        </w:rPr>
        <w:t>to a certain kind of governmentality</w:t>
      </w:r>
      <w:r w:rsidRPr="00E9746F">
        <w:rPr>
          <w:sz w:val="14"/>
        </w:rPr>
        <w:t xml:space="preserve"> </w:t>
      </w:r>
      <w:r w:rsidRPr="00E9746F">
        <w:rPr>
          <w:rStyle w:val="StyleUnderline"/>
        </w:rPr>
        <w:t>that seeks to protect the individual from quantifiable and objectified threats.</w:t>
      </w:r>
      <w:r w:rsidRPr="00E9746F">
        <w:rPr>
          <w:sz w:val="14"/>
        </w:rPr>
        <w:t xml:space="preserve"> Following that logic the referent object of security becomes shifted from the state to the individual. Yet, only some states are allowed to protect an externally defined group by using certain kind of means. Put differently: </w:t>
      </w:r>
      <w:r w:rsidRPr="00E9746F">
        <w:rPr>
          <w:rStyle w:val="StyleUnderline"/>
        </w:rPr>
        <w:t>while political decisions are taken to protect individuals</w:t>
      </w:r>
      <w:r w:rsidRPr="00E9746F">
        <w:rPr>
          <w:sz w:val="14"/>
        </w:rPr>
        <w:t xml:space="preserve"> </w:t>
      </w:r>
      <w:r w:rsidRPr="00E9746F">
        <w:rPr>
          <w:rStyle w:val="StyleUnderline"/>
        </w:rPr>
        <w:t xml:space="preserve">neither are these individuals </w:t>
      </w:r>
      <w:r w:rsidRPr="00E9746F">
        <w:rPr>
          <w:rStyle w:val="Emphasis"/>
        </w:rPr>
        <w:t>involved</w:t>
      </w:r>
      <w:r w:rsidRPr="00E9746F">
        <w:rPr>
          <w:rStyle w:val="StyleUnderline"/>
        </w:rPr>
        <w:t xml:space="preserve"> in some</w:t>
      </w:r>
      <w:r w:rsidRPr="00E9746F">
        <w:rPr>
          <w:sz w:val="14"/>
        </w:rPr>
        <w:t xml:space="preserve"> deliberative </w:t>
      </w:r>
      <w:r w:rsidRPr="00E9746F">
        <w:rPr>
          <w:rStyle w:val="StyleUnderline"/>
        </w:rPr>
        <w:t>process whether they want to be freed</w:t>
      </w:r>
      <w:r w:rsidRPr="00E9746F">
        <w:rPr>
          <w:sz w:val="14"/>
        </w:rPr>
        <w:t xml:space="preserve"> from </w:t>
      </w:r>
      <w:r w:rsidRPr="00E9746F">
        <w:rPr>
          <w:rStyle w:val="StyleUnderline"/>
        </w:rPr>
        <w:t>the externally specified threat(s)</w:t>
      </w:r>
      <w:r w:rsidRPr="00E9746F">
        <w:rPr>
          <w:sz w:val="14"/>
        </w:rPr>
        <w:t xml:space="preserve"> </w:t>
      </w:r>
      <w:r w:rsidRPr="00E9746F">
        <w:rPr>
          <w:rStyle w:val="StyleUnderline"/>
        </w:rPr>
        <w:t>nor how this is going to take place</w:t>
      </w:r>
      <w:r w:rsidRPr="00E9746F">
        <w:rPr>
          <w:sz w:val="14"/>
        </w:rPr>
        <w:t xml:space="preserve">. At the </w:t>
      </w:r>
      <w:proofErr w:type="spellStart"/>
      <w:r w:rsidRPr="00E9746F">
        <w:rPr>
          <w:sz w:val="14"/>
        </w:rPr>
        <w:t>centre</w:t>
      </w:r>
      <w:proofErr w:type="spellEnd"/>
      <w:r w:rsidRPr="00E9746F">
        <w:rPr>
          <w:sz w:val="14"/>
        </w:rPr>
        <w:t xml:space="preserve"> of this </w:t>
      </w:r>
      <w:proofErr w:type="spellStart"/>
      <w:r w:rsidRPr="00E9746F">
        <w:rPr>
          <w:sz w:val="14"/>
        </w:rPr>
        <w:t>problematique</w:t>
      </w:r>
      <w:proofErr w:type="spellEnd"/>
      <w:r w:rsidRPr="00E9746F">
        <w:rPr>
          <w:sz w:val="14"/>
        </w:rPr>
        <w:t xml:space="preserve"> lies a (self‐righteous) understanding of liberal governments to associate the external enforcement of human rights with a hybrid form of national/post‐national sovereignty and a narrative of progress. </w:t>
      </w:r>
      <w:r w:rsidRPr="00BD5161">
        <w:rPr>
          <w:rStyle w:val="StyleUnderline"/>
          <w:highlight w:val="green"/>
        </w:rPr>
        <w:t>Increased</w:t>
      </w:r>
      <w:r w:rsidRPr="00E9746F">
        <w:rPr>
          <w:rStyle w:val="StyleUnderline"/>
        </w:rPr>
        <w:t xml:space="preserve"> legal regulation and </w:t>
      </w:r>
      <w:r w:rsidRPr="00BD5161">
        <w:rPr>
          <w:rStyle w:val="StyleUnderline"/>
          <w:highlight w:val="green"/>
        </w:rPr>
        <w:t>codification</w:t>
      </w:r>
      <w:r w:rsidRPr="00E9746F">
        <w:rPr>
          <w:rStyle w:val="StyleUnderline"/>
        </w:rPr>
        <w:t xml:space="preserve"> </w:t>
      </w:r>
      <w:r w:rsidRPr="00BD5161">
        <w:rPr>
          <w:rStyle w:val="StyleUnderline"/>
          <w:highlight w:val="green"/>
        </w:rPr>
        <w:t>in i</w:t>
      </w:r>
      <w:r w:rsidRPr="00E9746F">
        <w:rPr>
          <w:sz w:val="14"/>
        </w:rPr>
        <w:t xml:space="preserve">nternational </w:t>
      </w:r>
      <w:r w:rsidRPr="00BD5161">
        <w:rPr>
          <w:rStyle w:val="StyleUnderline"/>
          <w:highlight w:val="green"/>
        </w:rPr>
        <w:t>law</w:t>
      </w:r>
      <w:r w:rsidRPr="00BD5161">
        <w:rPr>
          <w:sz w:val="14"/>
          <w:highlight w:val="green"/>
        </w:rPr>
        <w:t xml:space="preserve"> </w:t>
      </w:r>
      <w:r w:rsidRPr="00BD5161">
        <w:rPr>
          <w:rStyle w:val="StyleUnderline"/>
          <w:highlight w:val="green"/>
        </w:rPr>
        <w:t xml:space="preserve">becomes equated with </w:t>
      </w:r>
      <w:r w:rsidRPr="00BD5161">
        <w:rPr>
          <w:rStyle w:val="Emphasis"/>
          <w:highlight w:val="green"/>
        </w:rPr>
        <w:t>a teleology</w:t>
      </w:r>
      <w:r w:rsidRPr="00BD5161">
        <w:rPr>
          <w:rStyle w:val="StyleUnderline"/>
          <w:highlight w:val="green"/>
        </w:rPr>
        <w:t xml:space="preserve"> of the rule of</w:t>
      </w:r>
      <w:r w:rsidRPr="00E9746F">
        <w:rPr>
          <w:rStyle w:val="StyleUnderline"/>
        </w:rPr>
        <w:t xml:space="preserve"> </w:t>
      </w:r>
      <w:r w:rsidRPr="00BD5161">
        <w:rPr>
          <w:rStyle w:val="StyleUnderline"/>
          <w:highlight w:val="green"/>
        </w:rPr>
        <w:t>law</w:t>
      </w:r>
      <w:r w:rsidRPr="00BD5161">
        <w:rPr>
          <w:sz w:val="14"/>
          <w:highlight w:val="green"/>
        </w:rPr>
        <w:t xml:space="preserve"> </w:t>
      </w:r>
      <w:r w:rsidRPr="00BD5161">
        <w:rPr>
          <w:rStyle w:val="StyleUnderline"/>
          <w:highlight w:val="green"/>
        </w:rPr>
        <w:t xml:space="preserve">as superior to the political which is seen as an </w:t>
      </w:r>
      <w:r w:rsidRPr="00BD5161">
        <w:rPr>
          <w:rStyle w:val="Emphasis"/>
          <w:highlight w:val="green"/>
        </w:rPr>
        <w:t>impediment to peace</w:t>
      </w:r>
      <w:r w:rsidRPr="00E9746F">
        <w:rPr>
          <w:sz w:val="14"/>
        </w:rPr>
        <w:t xml:space="preserve"> (Haltern 2007). This argument is in need of further elaboration. While we briefly discussed the changing locus of sovereignty from a ‘representative’ of the divine will in the form of the absolutist monarch to the ‘imagined community’ of the nation the idea of statehood, (post‐)national responsibility and the Westphalian (state) system has undergone a liberal metamorphosis that is hybrid and paradoxical in character. Human Security as a leitmotif of foreign policy reconstructs the legitimacy of liberal rule in Western societies through a narrative of interdependence, human insecurity abroad and a domestic politics based on values. As the Canadian White Book of 1995 puts it: </w:t>
      </w:r>
      <w:r w:rsidRPr="00BD5161">
        <w:rPr>
          <w:rStyle w:val="StyleUnderline"/>
          <w:highlight w:val="green"/>
        </w:rPr>
        <w:t>“Successful promotion of our values</w:t>
      </w:r>
      <w:r w:rsidRPr="00E9746F">
        <w:rPr>
          <w:rStyle w:val="StyleUnderline"/>
        </w:rPr>
        <w:t xml:space="preserve"> ‐ respect for human rights, </w:t>
      </w:r>
      <w:r w:rsidRPr="00BD5161">
        <w:rPr>
          <w:rStyle w:val="Emphasis"/>
          <w:highlight w:val="green"/>
        </w:rPr>
        <w:t>democracy</w:t>
      </w:r>
      <w:r w:rsidRPr="00BD5161">
        <w:rPr>
          <w:rStyle w:val="StyleUnderline"/>
          <w:highlight w:val="green"/>
        </w:rPr>
        <w:t xml:space="preserve">, </w:t>
      </w:r>
      <w:r w:rsidRPr="00BD5161">
        <w:rPr>
          <w:rStyle w:val="Emphasis"/>
          <w:highlight w:val="green"/>
        </w:rPr>
        <w:t>the rule of law</w:t>
      </w:r>
      <w:r w:rsidRPr="00E9746F">
        <w:rPr>
          <w:rStyle w:val="StyleUnderline"/>
        </w:rPr>
        <w:t>,</w:t>
      </w:r>
      <w:r w:rsidRPr="00E9746F">
        <w:rPr>
          <w:sz w:val="14"/>
        </w:rPr>
        <w:t xml:space="preserve"> and </w:t>
      </w:r>
      <w:r w:rsidRPr="00BD5161">
        <w:rPr>
          <w:rStyle w:val="Emphasis"/>
          <w:highlight w:val="green"/>
        </w:rPr>
        <w:t>the environment</w:t>
      </w:r>
      <w:r w:rsidRPr="00E9746F">
        <w:rPr>
          <w:sz w:val="14"/>
        </w:rPr>
        <w:t xml:space="preserve"> ‐ will </w:t>
      </w:r>
      <w:r w:rsidRPr="00BD5161">
        <w:rPr>
          <w:rStyle w:val="StyleUnderline"/>
          <w:highlight w:val="green"/>
        </w:rPr>
        <w:t>make an important contribution to</w:t>
      </w:r>
      <w:r w:rsidRPr="00E9746F">
        <w:rPr>
          <w:sz w:val="14"/>
        </w:rPr>
        <w:t xml:space="preserve"> international </w:t>
      </w:r>
      <w:r w:rsidRPr="00BD5161">
        <w:rPr>
          <w:rStyle w:val="StyleUnderline"/>
          <w:highlight w:val="green"/>
        </w:rPr>
        <w:t>security</w:t>
      </w:r>
      <w:r w:rsidRPr="00E9746F">
        <w:rPr>
          <w:sz w:val="14"/>
        </w:rPr>
        <w:t xml:space="preserve"> in </w:t>
      </w:r>
      <w:r w:rsidRPr="00E9746F">
        <w:rPr>
          <w:rStyle w:val="StyleUnderline"/>
        </w:rPr>
        <w:t>the face of new threats to stability</w:t>
      </w:r>
      <w:r w:rsidRPr="00E9746F">
        <w:rPr>
          <w:sz w:val="14"/>
        </w:rPr>
        <w:t xml:space="preserve">. Acceptance of such values abroad will help safeguard the quality of life at home: Canada is not an island able to resist a world community that devalued beliefs central to our identity” (DFAIT 1995: Summary). </w:t>
      </w:r>
      <w:r w:rsidRPr="00BD5161">
        <w:rPr>
          <w:rStyle w:val="StyleUnderline"/>
          <w:highlight w:val="green"/>
        </w:rPr>
        <w:t>This</w:t>
      </w:r>
      <w:r w:rsidRPr="00E9746F">
        <w:rPr>
          <w:rStyle w:val="StyleUnderline"/>
        </w:rPr>
        <w:t xml:space="preserve"> new </w:t>
      </w:r>
      <w:r w:rsidRPr="00BD5161">
        <w:rPr>
          <w:rStyle w:val="StyleUnderline"/>
          <w:highlight w:val="green"/>
        </w:rPr>
        <w:t>epistemic reality</w:t>
      </w:r>
      <w:r w:rsidRPr="00E9746F">
        <w:rPr>
          <w:rStyle w:val="StyleUnderline"/>
        </w:rPr>
        <w:t xml:space="preserve"> then </w:t>
      </w:r>
      <w:r w:rsidRPr="00BD5161">
        <w:rPr>
          <w:rStyle w:val="StyleUnderline"/>
          <w:highlight w:val="green"/>
        </w:rPr>
        <w:t>translates into a reconsideration of</w:t>
      </w:r>
      <w:r w:rsidRPr="00E9746F">
        <w:rPr>
          <w:rStyle w:val="StyleUnderline"/>
        </w:rPr>
        <w:t xml:space="preserve"> </w:t>
      </w:r>
      <w:r w:rsidRPr="00BD5161">
        <w:rPr>
          <w:rStyle w:val="StyleUnderline"/>
          <w:highlight w:val="green"/>
        </w:rPr>
        <w:t>the means to sustain the end:</w:t>
      </w:r>
      <w:r w:rsidRPr="00BD5161">
        <w:rPr>
          <w:sz w:val="14"/>
          <w:highlight w:val="green"/>
        </w:rPr>
        <w:t xml:space="preserve"> </w:t>
      </w:r>
      <w:r w:rsidRPr="00BD5161">
        <w:rPr>
          <w:rStyle w:val="Emphasis"/>
          <w:highlight w:val="green"/>
        </w:rPr>
        <w:t>the ontological security of the liberal state</w:t>
      </w:r>
      <w:r w:rsidRPr="00E9746F">
        <w:rPr>
          <w:sz w:val="14"/>
        </w:rPr>
        <w:t xml:space="preserve"> (</w:t>
      </w:r>
      <w:proofErr w:type="spellStart"/>
      <w:r w:rsidRPr="00E9746F">
        <w:rPr>
          <w:sz w:val="14"/>
        </w:rPr>
        <w:t>Mitzen</w:t>
      </w:r>
      <w:proofErr w:type="spellEnd"/>
      <w:r w:rsidRPr="00E9746F">
        <w:rPr>
          <w:sz w:val="14"/>
        </w:rPr>
        <w:t xml:space="preserve"> 2006). While it is less challenged in its territorial integrity ‘new’ security threats make it more vulnerable than ever before. The claim of former German </w:t>
      </w:r>
      <w:proofErr w:type="spellStart"/>
      <w:r w:rsidRPr="00E9746F">
        <w:rPr>
          <w:sz w:val="14"/>
        </w:rPr>
        <w:t>defence</w:t>
      </w:r>
      <w:proofErr w:type="spellEnd"/>
      <w:r w:rsidRPr="00E9746F">
        <w:rPr>
          <w:sz w:val="14"/>
        </w:rPr>
        <w:t xml:space="preserve"> secretary Peter Struck that “Germany’s security is also defended at the Hindu Kush” (</w:t>
      </w:r>
      <w:proofErr w:type="spellStart"/>
      <w:r w:rsidRPr="00E9746F">
        <w:rPr>
          <w:sz w:val="14"/>
        </w:rPr>
        <w:t>Netzeitung</w:t>
      </w:r>
      <w:proofErr w:type="spellEnd"/>
      <w:r w:rsidRPr="00E9746F">
        <w:rPr>
          <w:sz w:val="14"/>
        </w:rPr>
        <w:t xml:space="preserve"> 2004) is on the one hand illustrative of this discursive shift to frame (national) security in terms of interdependence. On the other hand proponents of human security, such as the Study Group on Europe’s Security Capabilities working for Javier Solana have identified an “enlightened self‐interest” (SGESC 2004: 10) for adopting a human security approach and relate it to a moral dimension (ibid.: 9). Thus, </w:t>
      </w:r>
      <w:r w:rsidRPr="00E9746F">
        <w:rPr>
          <w:rStyle w:val="StyleUnderline"/>
        </w:rPr>
        <w:t>the justification for acting becomes not only justified in cases where no ‘existential threat’ to the state exists</w:t>
      </w:r>
      <w:r w:rsidRPr="00E9746F">
        <w:rPr>
          <w:sz w:val="14"/>
        </w:rPr>
        <w:t xml:space="preserve"> (Buzan, </w:t>
      </w:r>
      <w:proofErr w:type="spellStart"/>
      <w:r w:rsidRPr="00E9746F">
        <w:rPr>
          <w:sz w:val="14"/>
        </w:rPr>
        <w:t>Waever</w:t>
      </w:r>
      <w:proofErr w:type="spellEnd"/>
      <w:r w:rsidRPr="00E9746F">
        <w:rPr>
          <w:sz w:val="14"/>
        </w:rPr>
        <w:t xml:space="preserve">, de Wilde 1998: 21‐22). </w:t>
      </w:r>
      <w:r w:rsidRPr="00E9746F">
        <w:rPr>
          <w:rStyle w:val="StyleUnderline"/>
        </w:rPr>
        <w:t xml:space="preserve">It is even portrayed as a legal obligation for the liberal state to extend its domestic duty to guaranteeing security </w:t>
      </w:r>
      <w:r w:rsidRPr="00E9746F">
        <w:rPr>
          <w:sz w:val="14"/>
        </w:rPr>
        <w:t xml:space="preserve">(as rooted in the social contract) </w:t>
      </w:r>
      <w:r w:rsidRPr="00E9746F">
        <w:rPr>
          <w:rStyle w:val="Emphasis"/>
        </w:rPr>
        <w:t>beyond its territorial border</w:t>
      </w:r>
      <w:r w:rsidRPr="00E9746F">
        <w:rPr>
          <w:sz w:val="14"/>
        </w:rPr>
        <w:t xml:space="preserve">. Whatever the prospects for a new governmentality of ‘human’ security may be: </w:t>
      </w:r>
      <w:r w:rsidRPr="00E9746F">
        <w:rPr>
          <w:rStyle w:val="StyleUnderline"/>
        </w:rPr>
        <w:t>the politics of human security</w:t>
      </w:r>
      <w:r w:rsidRPr="00E9746F">
        <w:rPr>
          <w:sz w:val="14"/>
        </w:rPr>
        <w:t xml:space="preserve"> – or better the biopolitical governance called human security – </w:t>
      </w:r>
      <w:r w:rsidRPr="00E9746F">
        <w:rPr>
          <w:rStyle w:val="StyleUnderline"/>
        </w:rPr>
        <w:t>needs to be transcended in order to arrive at a point where ‘post‐human security’ politics is possible</w:t>
      </w:r>
      <w:r w:rsidRPr="00E9746F">
        <w:rPr>
          <w:sz w:val="14"/>
        </w:rPr>
        <w:t xml:space="preserve">. Not only is </w:t>
      </w:r>
      <w:r w:rsidRPr="00F7015C">
        <w:rPr>
          <w:rStyle w:val="StyleUnderline"/>
        </w:rPr>
        <w:t>human security</w:t>
      </w:r>
      <w:r w:rsidRPr="00E9746F">
        <w:rPr>
          <w:rStyle w:val="StyleUnderline"/>
        </w:rPr>
        <w:t xml:space="preserve"> in current academic</w:t>
      </w:r>
      <w:r w:rsidRPr="00E9746F">
        <w:rPr>
          <w:sz w:val="14"/>
        </w:rPr>
        <w:t xml:space="preserve"> and political </w:t>
      </w:r>
      <w:r w:rsidRPr="00F7015C">
        <w:rPr>
          <w:rStyle w:val="StyleUnderline"/>
        </w:rPr>
        <w:t>discourse</w:t>
      </w:r>
      <w:r w:rsidRPr="00E9746F">
        <w:rPr>
          <w:rStyle w:val="StyleUnderline"/>
        </w:rPr>
        <w:t xml:space="preserve"> unthinkable without reference to the </w:t>
      </w:r>
      <w:r w:rsidRPr="00E9746F">
        <w:rPr>
          <w:rStyle w:val="Emphasis"/>
        </w:rPr>
        <w:t>nation state</w:t>
      </w:r>
      <w:r w:rsidRPr="00E9746F">
        <w:rPr>
          <w:rStyle w:val="StyleUnderline"/>
        </w:rPr>
        <w:t>, s</w:t>
      </w:r>
      <w:r w:rsidRPr="00E9746F">
        <w:rPr>
          <w:sz w:val="14"/>
        </w:rPr>
        <w:t xml:space="preserve">overeignty </w:t>
      </w:r>
      <w:r w:rsidRPr="00E9746F">
        <w:rPr>
          <w:rStyle w:val="StyleUnderline"/>
        </w:rPr>
        <w:t>and, thus</w:t>
      </w:r>
      <w:r w:rsidRPr="00E9746F">
        <w:rPr>
          <w:sz w:val="14"/>
        </w:rPr>
        <w:t xml:space="preserve">: the conception of </w:t>
      </w:r>
      <w:r w:rsidRPr="00BD5161">
        <w:rPr>
          <w:rStyle w:val="Emphasis"/>
          <w:highlight w:val="green"/>
        </w:rPr>
        <w:t>national security</w:t>
      </w:r>
      <w:r w:rsidRPr="00E9746F">
        <w:rPr>
          <w:rStyle w:val="Emphasis"/>
        </w:rPr>
        <w:t>.</w:t>
      </w:r>
      <w:r w:rsidRPr="00E9746F">
        <w:rPr>
          <w:sz w:val="14"/>
        </w:rPr>
        <w:t xml:space="preserve"> Crucial to a different understanding of ‘human’ security is the imagination of a condition in which the individual is thought of as ‘human’ without reference to various forms of biopolitics. In that respect one </w:t>
      </w:r>
      <w:r w:rsidRPr="00BD5161">
        <w:rPr>
          <w:rStyle w:val="StyleUnderline"/>
          <w:highlight w:val="green"/>
        </w:rPr>
        <w:t>has</w:t>
      </w:r>
      <w:r w:rsidRPr="00E9746F">
        <w:rPr>
          <w:rStyle w:val="StyleUnderline"/>
        </w:rPr>
        <w:t xml:space="preserve"> reflect on the </w:t>
      </w:r>
      <w:r w:rsidRPr="00BD5161">
        <w:rPr>
          <w:rStyle w:val="Emphasis"/>
          <w:highlight w:val="green"/>
        </w:rPr>
        <w:t>liberal</w:t>
      </w:r>
      <w:r w:rsidRPr="00BD5161">
        <w:rPr>
          <w:rStyle w:val="StyleUnderline"/>
          <w:highlight w:val="green"/>
        </w:rPr>
        <w:t xml:space="preserve">, </w:t>
      </w:r>
      <w:r w:rsidRPr="00BD5161">
        <w:rPr>
          <w:rStyle w:val="Emphasis"/>
          <w:highlight w:val="green"/>
        </w:rPr>
        <w:t>euro‐centric</w:t>
      </w:r>
      <w:r w:rsidRPr="00BD5161">
        <w:rPr>
          <w:rStyle w:val="StyleUnderline"/>
          <w:highlight w:val="green"/>
        </w:rPr>
        <w:t xml:space="preserve"> character</w:t>
      </w:r>
      <w:r w:rsidRPr="00E9746F">
        <w:rPr>
          <w:rStyle w:val="StyleUnderline"/>
        </w:rPr>
        <w:t xml:space="preserve"> of contemporary security governance</w:t>
      </w:r>
      <w:r w:rsidRPr="00E9746F">
        <w:rPr>
          <w:sz w:val="14"/>
        </w:rPr>
        <w:t xml:space="preserve"> (Acharya 2000) </w:t>
      </w:r>
      <w:r w:rsidRPr="00BD5161">
        <w:rPr>
          <w:rStyle w:val="StyleUnderline"/>
          <w:highlight w:val="green"/>
        </w:rPr>
        <w:t>and should try to re</w:t>
      </w:r>
      <w:r w:rsidRPr="00BD5161">
        <w:rPr>
          <w:rStyle w:val="Emphasis"/>
          <w:highlight w:val="green"/>
        </w:rPr>
        <w:t>‐</w:t>
      </w:r>
      <w:proofErr w:type="spellStart"/>
      <w:r w:rsidRPr="00BD5161">
        <w:rPr>
          <w:rStyle w:val="Emphasis"/>
          <w:highlight w:val="green"/>
        </w:rPr>
        <w:t>conceptualise</w:t>
      </w:r>
      <w:proofErr w:type="spellEnd"/>
      <w:r w:rsidRPr="00BD5161">
        <w:rPr>
          <w:sz w:val="14"/>
          <w:highlight w:val="green"/>
        </w:rPr>
        <w:t xml:space="preserve"> </w:t>
      </w:r>
      <w:r w:rsidRPr="00BD5161">
        <w:rPr>
          <w:rStyle w:val="StyleUnderline"/>
          <w:highlight w:val="green"/>
        </w:rPr>
        <w:t>the ‘human’</w:t>
      </w:r>
      <w:r w:rsidRPr="00E9746F">
        <w:rPr>
          <w:rStyle w:val="StyleUnderline"/>
        </w:rPr>
        <w:t xml:space="preserve"> in the security discourse as</w:t>
      </w:r>
      <w:r w:rsidRPr="00E9746F">
        <w:rPr>
          <w:sz w:val="14"/>
        </w:rPr>
        <w:t xml:space="preserve">: (a) </w:t>
      </w:r>
      <w:r w:rsidRPr="00E9746F">
        <w:rPr>
          <w:rStyle w:val="StyleUnderline"/>
        </w:rPr>
        <w:t xml:space="preserve">a member of and individual belonging to </w:t>
      </w:r>
      <w:r w:rsidRPr="00E9746F">
        <w:rPr>
          <w:rStyle w:val="Emphasis"/>
        </w:rPr>
        <w:t>diverse forms of community</w:t>
      </w:r>
      <w:r w:rsidRPr="00E9746F">
        <w:rPr>
          <w:sz w:val="14"/>
        </w:rPr>
        <w:t xml:space="preserve"> (Bauman 2003, Linklater 2005) </w:t>
      </w:r>
      <w:r w:rsidRPr="00E9746F">
        <w:rPr>
          <w:rStyle w:val="StyleUnderline"/>
        </w:rPr>
        <w:t>rather than a citizen whose security is to be protected by the state</w:t>
      </w:r>
      <w:r w:rsidRPr="00E9746F">
        <w:rPr>
          <w:sz w:val="14"/>
        </w:rPr>
        <w:t xml:space="preserve"> (that is itself reduced to the governmental logic of advanced liberalism), (b) a culturally influenced (or constructed) human being with an individual (subjective) perception of his/her security (</w:t>
      </w:r>
      <w:proofErr w:type="spellStart"/>
      <w:r w:rsidRPr="00E9746F">
        <w:rPr>
          <w:sz w:val="14"/>
        </w:rPr>
        <w:t>Barkawi</w:t>
      </w:r>
      <w:proofErr w:type="spellEnd"/>
      <w:r w:rsidRPr="00E9746F">
        <w:rPr>
          <w:sz w:val="14"/>
        </w:rPr>
        <w:t xml:space="preserve"> and Laffey 2006) rather than a human with a quantifiable and </w:t>
      </w:r>
      <w:proofErr w:type="spellStart"/>
      <w:r w:rsidRPr="00E9746F">
        <w:rPr>
          <w:sz w:val="14"/>
        </w:rPr>
        <w:t>generalisable</w:t>
      </w:r>
      <w:proofErr w:type="spellEnd"/>
      <w:r w:rsidRPr="00E9746F">
        <w:rPr>
          <w:sz w:val="14"/>
        </w:rPr>
        <w:t xml:space="preserve"> need of protection (c) an individual able to exert ‘choice’ (Booth 1991) as opposed to an ‘over‐ </w:t>
      </w:r>
      <w:proofErr w:type="spellStart"/>
      <w:r w:rsidRPr="00E9746F">
        <w:rPr>
          <w:sz w:val="14"/>
        </w:rPr>
        <w:t>securitised</w:t>
      </w:r>
      <w:proofErr w:type="spellEnd"/>
      <w:r w:rsidRPr="00E9746F">
        <w:rPr>
          <w:sz w:val="14"/>
        </w:rPr>
        <w:t xml:space="preserve">’ victim of a biopolitics through intervention. In doing so, we think that the current </w:t>
      </w:r>
      <w:proofErr w:type="spellStart"/>
      <w:r w:rsidRPr="00E9746F">
        <w:rPr>
          <w:sz w:val="14"/>
        </w:rPr>
        <w:t>securitisation</w:t>
      </w:r>
      <w:proofErr w:type="spellEnd"/>
      <w:r w:rsidRPr="00E9746F">
        <w:rPr>
          <w:sz w:val="14"/>
        </w:rPr>
        <w:t xml:space="preserve"> of humans or individuals does not secure humans, rather it – successfully – securitizes the political means and ends of a politics proclaiming to secure individuals. Put differently: </w:t>
      </w:r>
      <w:r w:rsidRPr="00E9746F">
        <w:rPr>
          <w:rStyle w:val="StyleUnderline"/>
        </w:rPr>
        <w:t xml:space="preserve">not the individual and its freedoms become </w:t>
      </w:r>
      <w:proofErr w:type="spellStart"/>
      <w:r w:rsidRPr="00E9746F">
        <w:rPr>
          <w:rStyle w:val="StyleUnderline"/>
        </w:rPr>
        <w:t>secur</w:t>
      </w:r>
      <w:proofErr w:type="spellEnd"/>
      <w:r w:rsidRPr="00E9746F">
        <w:rPr>
          <w:rStyle w:val="StyleUnderline"/>
        </w:rPr>
        <w:t xml:space="preserve">(itis)ed, but the political machinery to define who is to be </w:t>
      </w:r>
      <w:proofErr w:type="spellStart"/>
      <w:r w:rsidRPr="00E9746F">
        <w:rPr>
          <w:rStyle w:val="StyleUnderline"/>
        </w:rPr>
        <w:t>secur</w:t>
      </w:r>
      <w:proofErr w:type="spellEnd"/>
      <w:r w:rsidRPr="00E9746F">
        <w:rPr>
          <w:rStyle w:val="StyleUnderline"/>
        </w:rPr>
        <w:t>(itis)ed and from wha</w:t>
      </w:r>
      <w:r w:rsidRPr="00E9746F">
        <w:rPr>
          <w:sz w:val="14"/>
        </w:rPr>
        <w:t xml:space="preserve">t (one might argue from exercising his/her own freedom thereby creating his/her security). Worse, </w:t>
      </w:r>
      <w:r w:rsidRPr="00E9746F">
        <w:rPr>
          <w:rStyle w:val="StyleUnderline"/>
        </w:rPr>
        <w:t>no teleological character or component of human security</w:t>
      </w:r>
      <w:r w:rsidRPr="00E9746F">
        <w:rPr>
          <w:sz w:val="14"/>
        </w:rPr>
        <w:t xml:space="preserve"> (beyond a global political space of liberal states) </w:t>
      </w:r>
      <w:r w:rsidRPr="00E9746F">
        <w:rPr>
          <w:rStyle w:val="StyleUnderline"/>
        </w:rPr>
        <w:t>exists</w:t>
      </w:r>
      <w:r w:rsidRPr="00E9746F">
        <w:rPr>
          <w:sz w:val="14"/>
        </w:rPr>
        <w:t xml:space="preserve">, </w:t>
      </w:r>
      <w:r w:rsidRPr="00E9746F">
        <w:rPr>
          <w:rStyle w:val="StyleUnderline"/>
        </w:rPr>
        <w:t xml:space="preserve">hence making individual security the object of forces </w:t>
      </w:r>
      <w:proofErr w:type="spellStart"/>
      <w:r w:rsidRPr="00E9746F">
        <w:rPr>
          <w:rStyle w:val="StyleUnderline"/>
        </w:rPr>
        <w:t>legitimised</w:t>
      </w:r>
      <w:proofErr w:type="spellEnd"/>
      <w:r w:rsidRPr="00E9746F">
        <w:rPr>
          <w:sz w:val="14"/>
        </w:rPr>
        <w:t xml:space="preserve"> (or claiming legitimacy) </w:t>
      </w:r>
      <w:r w:rsidRPr="00E9746F">
        <w:rPr>
          <w:rStyle w:val="StyleUnderline"/>
        </w:rPr>
        <w:t>for any alteration in their unrestricted course of action</w:t>
      </w:r>
      <w:r w:rsidRPr="00E9746F">
        <w:rPr>
          <w:sz w:val="14"/>
        </w:rPr>
        <w:t xml:space="preserve">. </w:t>
      </w:r>
      <w:r w:rsidRPr="00BD5161">
        <w:rPr>
          <w:rStyle w:val="StyleUnderline"/>
          <w:highlight w:val="green"/>
        </w:rPr>
        <w:t>What is</w:t>
      </w:r>
      <w:r w:rsidRPr="00E9746F">
        <w:rPr>
          <w:rStyle w:val="StyleUnderline"/>
        </w:rPr>
        <w:t xml:space="preserve"> thus </w:t>
      </w:r>
      <w:r w:rsidRPr="00BD5161">
        <w:rPr>
          <w:rStyle w:val="StyleUnderline"/>
          <w:highlight w:val="green"/>
        </w:rPr>
        <w:t xml:space="preserve">needed </w:t>
      </w:r>
      <w:r w:rsidRPr="00F7015C">
        <w:rPr>
          <w:rStyle w:val="StyleUnderline"/>
        </w:rPr>
        <w:t>in</w:t>
      </w:r>
      <w:r w:rsidRPr="00E9746F">
        <w:rPr>
          <w:rStyle w:val="StyleUnderline"/>
        </w:rPr>
        <w:t xml:space="preserve"> order </w:t>
      </w:r>
      <w:r w:rsidRPr="00BD5161">
        <w:rPr>
          <w:rStyle w:val="StyleUnderline"/>
          <w:highlight w:val="green"/>
        </w:rPr>
        <w:t>to push</w:t>
      </w:r>
      <w:r w:rsidRPr="00E9746F">
        <w:rPr>
          <w:rStyle w:val="StyleUnderline"/>
        </w:rPr>
        <w:t xml:space="preserve"> for </w:t>
      </w:r>
      <w:r w:rsidRPr="00BD5161">
        <w:rPr>
          <w:rStyle w:val="StyleUnderline"/>
          <w:highlight w:val="green"/>
        </w:rPr>
        <w:t>a different form of human security</w:t>
      </w:r>
      <w:r w:rsidRPr="00E9746F">
        <w:rPr>
          <w:rStyle w:val="StyleUnderline"/>
        </w:rPr>
        <w:t xml:space="preserve"> politics </w:t>
      </w:r>
      <w:r w:rsidRPr="00BD5161">
        <w:rPr>
          <w:rStyle w:val="StyleUnderline"/>
          <w:highlight w:val="green"/>
        </w:rPr>
        <w:t>is</w:t>
      </w:r>
      <w:r w:rsidRPr="00E9746F">
        <w:rPr>
          <w:rStyle w:val="StyleUnderline"/>
        </w:rPr>
        <w:t xml:space="preserve"> not a </w:t>
      </w:r>
      <w:r w:rsidRPr="00BD5161">
        <w:rPr>
          <w:rStyle w:val="StyleUnderline"/>
          <w:highlight w:val="green"/>
        </w:rPr>
        <w:t>debate on</w:t>
      </w:r>
      <w:r w:rsidRPr="00E9746F">
        <w:rPr>
          <w:rStyle w:val="StyleUnderline"/>
        </w:rPr>
        <w:t xml:space="preserve"> the relationship of the state vs. the individual but rather on </w:t>
      </w:r>
      <w:r w:rsidRPr="00F7015C">
        <w:rPr>
          <w:rStyle w:val="StyleUnderline"/>
        </w:rPr>
        <w:t>the</w:t>
      </w:r>
      <w:r w:rsidRPr="00E9746F">
        <w:rPr>
          <w:rStyle w:val="StyleUnderline"/>
        </w:rPr>
        <w:t xml:space="preserve"> governmental </w:t>
      </w:r>
      <w:r w:rsidRPr="00BD5161">
        <w:rPr>
          <w:rStyle w:val="StyleUnderline"/>
          <w:highlight w:val="green"/>
        </w:rPr>
        <w:t>practices who</w:t>
      </w:r>
      <w:r w:rsidRPr="00E9746F">
        <w:rPr>
          <w:rStyle w:val="StyleUnderline"/>
        </w:rPr>
        <w:t xml:space="preserve"> define which kind of actor is given the right</w:t>
      </w:r>
      <w:r w:rsidRPr="00E9746F">
        <w:rPr>
          <w:sz w:val="14"/>
        </w:rPr>
        <w:t xml:space="preserve"> (or power) </w:t>
      </w:r>
      <w:r w:rsidRPr="00E9746F">
        <w:rPr>
          <w:rStyle w:val="StyleUnderline"/>
        </w:rPr>
        <w:t xml:space="preserve">to define </w:t>
      </w:r>
      <w:r w:rsidRPr="00BD5161">
        <w:rPr>
          <w:rStyle w:val="Emphasis"/>
          <w:highlight w:val="green"/>
        </w:rPr>
        <w:t>who is to be protected</w:t>
      </w:r>
      <w:r w:rsidRPr="00BD5161">
        <w:rPr>
          <w:rStyle w:val="StyleUnderline"/>
          <w:highlight w:val="green"/>
        </w:rPr>
        <w:t xml:space="preserve"> and</w:t>
      </w:r>
      <w:r w:rsidRPr="00BD5161">
        <w:rPr>
          <w:sz w:val="14"/>
          <w:highlight w:val="green"/>
        </w:rPr>
        <w:t xml:space="preserve"> </w:t>
      </w:r>
      <w:r w:rsidRPr="00BD5161">
        <w:rPr>
          <w:rStyle w:val="Emphasis"/>
          <w:highlight w:val="green"/>
        </w:rPr>
        <w:t>how</w:t>
      </w:r>
      <w:r w:rsidRPr="00E9746F">
        <w:rPr>
          <w:rStyle w:val="Emphasis"/>
        </w:rPr>
        <w:t xml:space="preserve"> that this is going to happen</w:t>
      </w:r>
      <w:r w:rsidRPr="00E9746F">
        <w:rPr>
          <w:sz w:val="14"/>
        </w:rPr>
        <w:t xml:space="preserve">. Since security is not only a ‘contested concept’ (Connolly) but an </w:t>
      </w:r>
      <w:proofErr w:type="spellStart"/>
      <w:r w:rsidRPr="00E9746F">
        <w:rPr>
          <w:sz w:val="14"/>
        </w:rPr>
        <w:t>ambigous</w:t>
      </w:r>
      <w:proofErr w:type="spellEnd"/>
      <w:r w:rsidRPr="00E9746F">
        <w:rPr>
          <w:sz w:val="14"/>
        </w:rPr>
        <w:t xml:space="preserve"> term entailing the subjective feeling of being secure and the (objective?) absence of a threat it becomes obvious that human security must take into account various subjectivities of security.</w:t>
      </w:r>
    </w:p>
    <w:p w14:paraId="017B4A6E" w14:textId="77777777" w:rsidR="002124C4" w:rsidRPr="00907651" w:rsidRDefault="002124C4" w:rsidP="002124C4">
      <w:pPr>
        <w:pStyle w:val="Heading4"/>
        <w:rPr>
          <w:rFonts w:cs="Calibri"/>
        </w:rPr>
      </w:pPr>
      <w:r w:rsidRPr="00907651">
        <w:rPr>
          <w:rFonts w:cs="Calibri"/>
        </w:rPr>
        <w:t xml:space="preserve">Threat imagery impoverishes scholarship and policy making- their claims can't be evaluated outside of the project of security that created them. </w:t>
      </w:r>
      <w:proofErr w:type="spellStart"/>
      <w:r w:rsidRPr="00907651">
        <w:rPr>
          <w:rFonts w:cs="Calibri"/>
        </w:rPr>
        <w:t>Self Fulfilling</w:t>
      </w:r>
      <w:proofErr w:type="spellEnd"/>
      <w:r w:rsidRPr="00907651">
        <w:rPr>
          <w:rFonts w:cs="Calibri"/>
        </w:rPr>
        <w:t xml:space="preserve"> prophecy outweighs </w:t>
      </w:r>
      <w:proofErr w:type="spellStart"/>
      <w:r w:rsidRPr="00907651">
        <w:rPr>
          <w:rFonts w:cs="Calibri"/>
        </w:rPr>
        <w:t>aff</w:t>
      </w:r>
      <w:proofErr w:type="spellEnd"/>
      <w:r w:rsidRPr="00907651">
        <w:rPr>
          <w:rFonts w:cs="Calibri"/>
        </w:rPr>
        <w:t xml:space="preserve"> predictions offense</w:t>
      </w:r>
    </w:p>
    <w:p w14:paraId="71E2FDA7" w14:textId="77777777" w:rsidR="002124C4" w:rsidRPr="00907651" w:rsidRDefault="002124C4" w:rsidP="002124C4">
      <w:r w:rsidRPr="00907651">
        <w:t xml:space="preserve">Gregory D </w:t>
      </w:r>
      <w:r w:rsidRPr="00907651">
        <w:rPr>
          <w:rStyle w:val="Style13ptBold"/>
        </w:rPr>
        <w:t>Foster</w:t>
      </w:r>
      <w:r w:rsidRPr="00907651">
        <w:t xml:space="preserve">,  J. </w:t>
      </w:r>
      <w:proofErr w:type="spellStart"/>
      <w:r w:rsidRPr="00907651">
        <w:t>Carolton</w:t>
      </w:r>
      <w:proofErr w:type="spellEnd"/>
      <w:r w:rsidRPr="00907651">
        <w:t xml:space="preserve"> Ward Distinguished Prof. National Defense University, West Point Grad 69, </w:t>
      </w:r>
      <w:r w:rsidRPr="00907651">
        <w:rPr>
          <w:rStyle w:val="Style13ptBold"/>
        </w:rPr>
        <w:t>PhD</w:t>
      </w:r>
      <w:r w:rsidRPr="00907651">
        <w:t xml:space="preserve"> from GWU, Interrogating the Future: The Question of Long-Term Threats, Alternatives 19 19</w:t>
      </w:r>
      <w:r w:rsidRPr="00907651">
        <w:rPr>
          <w:rStyle w:val="Style13ptBold"/>
        </w:rPr>
        <w:t>95</w:t>
      </w:r>
    </w:p>
    <w:p w14:paraId="2C29E981" w14:textId="77777777" w:rsidR="002124C4" w:rsidRPr="00FF2CB1" w:rsidRDefault="002124C4" w:rsidP="002124C4">
      <w:pPr>
        <w:rPr>
          <w:b/>
          <w:sz w:val="12"/>
          <w:szCs w:val="18"/>
          <w:u w:val="single"/>
        </w:rPr>
      </w:pPr>
      <w:r w:rsidRPr="00907651">
        <w:rPr>
          <w:rStyle w:val="StyleUnderline"/>
          <w:sz w:val="12"/>
          <w:szCs w:val="18"/>
        </w:rPr>
        <w:t xml:space="preserve">Where, then, </w:t>
      </w:r>
      <w:r w:rsidRPr="00907651">
        <w:rPr>
          <w:rStyle w:val="StyleUnderline"/>
          <w:szCs w:val="18"/>
        </w:rPr>
        <w:t>does this</w:t>
      </w:r>
      <w:r w:rsidRPr="00907651">
        <w:rPr>
          <w:rStyle w:val="StyleUnderline"/>
          <w:sz w:val="12"/>
          <w:szCs w:val="18"/>
        </w:rPr>
        <w:t xml:space="preserve"> </w:t>
      </w:r>
      <w:r w:rsidRPr="00907651">
        <w:rPr>
          <w:rStyle w:val="StyleUnderline"/>
          <w:szCs w:val="18"/>
        </w:rPr>
        <w:t>leave us—in an elevated state of awakening or in a depressed state of confusion</w:t>
      </w:r>
      <w:r w:rsidRPr="00907651">
        <w:rPr>
          <w:rStyle w:val="StyleUnderline"/>
          <w:sz w:val="12"/>
          <w:szCs w:val="18"/>
        </w:rPr>
        <w:t xml:space="preserve"> and resentment? </w:t>
      </w:r>
      <w:r w:rsidRPr="00907651">
        <w:rPr>
          <w:rStyle w:val="StyleUnderline"/>
          <w:szCs w:val="18"/>
        </w:rPr>
        <w:t>It is,</w:t>
      </w:r>
      <w:r w:rsidRPr="00907651">
        <w:rPr>
          <w:rStyle w:val="StyleUnderline"/>
          <w:sz w:val="12"/>
          <w:szCs w:val="18"/>
        </w:rPr>
        <w:t xml:space="preserve"> admittedly, </w:t>
      </w:r>
      <w:r w:rsidRPr="00907651">
        <w:rPr>
          <w:rStyle w:val="StyleUnderline"/>
          <w:szCs w:val="18"/>
        </w:rPr>
        <w:t>burdensome and intimidating to face a deluge of questions without being afforded the intellectual crutch of an authoritative answer or two</w:t>
      </w:r>
      <w:r w:rsidRPr="00907651">
        <w:rPr>
          <w:rStyle w:val="StyleUnderline"/>
          <w:sz w:val="12"/>
          <w:szCs w:val="18"/>
        </w:rPr>
        <w:t xml:space="preserve">. </w:t>
      </w:r>
      <w:r w:rsidRPr="00907651">
        <w:rPr>
          <w:rStyle w:val="StyleUnderline"/>
          <w:szCs w:val="18"/>
        </w:rPr>
        <w:t>That is the price we pay</w:t>
      </w:r>
      <w:r w:rsidRPr="00907651">
        <w:rPr>
          <w:rStyle w:val="StyleUnderline"/>
          <w:sz w:val="12"/>
          <w:szCs w:val="18"/>
        </w:rPr>
        <w:t xml:space="preserve">, though, </w:t>
      </w:r>
      <w:r w:rsidRPr="00907651">
        <w:rPr>
          <w:rStyle w:val="StyleUnderline"/>
          <w:szCs w:val="18"/>
        </w:rPr>
        <w:t>for having allowed our minds to be crippled by Cold War dogma</w:t>
      </w:r>
      <w:r w:rsidRPr="00907651">
        <w:rPr>
          <w:rStyle w:val="StyleUnderline"/>
          <w:sz w:val="12"/>
          <w:szCs w:val="18"/>
        </w:rPr>
        <w:t xml:space="preserve">. </w:t>
      </w:r>
      <w:r w:rsidRPr="00BD5161">
        <w:rPr>
          <w:rStyle w:val="StyleUnderline"/>
          <w:szCs w:val="18"/>
          <w:highlight w:val="green"/>
        </w:rPr>
        <w:t>Possessed of truth, we ignored</w:t>
      </w:r>
      <w:r w:rsidRPr="00907651">
        <w:rPr>
          <w:rStyle w:val="StyleUnderline"/>
          <w:szCs w:val="18"/>
        </w:rPr>
        <w:t>, we denied</w:t>
      </w:r>
      <w:r w:rsidRPr="00907651">
        <w:rPr>
          <w:rStyle w:val="StyleUnderline"/>
          <w:sz w:val="12"/>
          <w:szCs w:val="18"/>
        </w:rPr>
        <w:t xml:space="preserve">, we disdained </w:t>
      </w:r>
      <w:r w:rsidRPr="00907651">
        <w:rPr>
          <w:rStyle w:val="StyleUnderline"/>
          <w:szCs w:val="18"/>
        </w:rPr>
        <w:t xml:space="preserve">anyone or </w:t>
      </w:r>
      <w:r w:rsidRPr="00BD5161">
        <w:rPr>
          <w:rStyle w:val="StyleUnderline"/>
          <w:szCs w:val="18"/>
          <w:highlight w:val="green"/>
        </w:rPr>
        <w:t>anything that contradicted our certainty</w:t>
      </w:r>
      <w:r w:rsidRPr="00907651">
        <w:rPr>
          <w:rStyle w:val="StyleUnderline"/>
          <w:sz w:val="12"/>
          <w:szCs w:val="18"/>
        </w:rPr>
        <w:t xml:space="preserve">. We did not question, </w:t>
      </w:r>
      <w:r w:rsidRPr="00907651">
        <w:rPr>
          <w:rStyle w:val="StyleUnderline"/>
          <w:szCs w:val="18"/>
        </w:rPr>
        <w:t>we did not seek answers other than the ones we already had</w:t>
      </w:r>
      <w:r w:rsidRPr="00907651">
        <w:rPr>
          <w:rStyle w:val="StyleUnderline"/>
          <w:sz w:val="12"/>
          <w:szCs w:val="18"/>
        </w:rPr>
        <w:t xml:space="preserve">. To do so would have been superfluous, and clearly suspect. </w:t>
      </w:r>
      <w:r w:rsidRPr="00BD5161">
        <w:rPr>
          <w:rStyle w:val="StyleUnderline"/>
          <w:szCs w:val="18"/>
          <w:highlight w:val="green"/>
        </w:rPr>
        <w:t>Now we must undergo corrective surgery</w:t>
      </w:r>
      <w:r w:rsidRPr="00907651">
        <w:rPr>
          <w:rStyle w:val="StyleUnderline"/>
          <w:szCs w:val="18"/>
        </w:rPr>
        <w:t>. Whatever answers might emerge from the questions</w:t>
      </w:r>
      <w:r w:rsidRPr="00907651">
        <w:rPr>
          <w:rStyle w:val="StyleUnderline"/>
          <w:sz w:val="12"/>
          <w:szCs w:val="18"/>
        </w:rPr>
        <w:t xml:space="preserve"> posed here, </w:t>
      </w:r>
      <w:r w:rsidRPr="00907651">
        <w:rPr>
          <w:rStyle w:val="StyleUnderline"/>
          <w:szCs w:val="18"/>
        </w:rPr>
        <w:t>three</w:t>
      </w:r>
      <w:r w:rsidRPr="00907651">
        <w:rPr>
          <w:rStyle w:val="StyleUnderline"/>
          <w:sz w:val="12"/>
          <w:szCs w:val="18"/>
        </w:rPr>
        <w:t xml:space="preserve"> fundamental </w:t>
      </w:r>
      <w:r w:rsidRPr="00907651">
        <w:rPr>
          <w:rStyle w:val="StyleUnderline"/>
          <w:szCs w:val="18"/>
        </w:rPr>
        <w:t>issues deserve</w:t>
      </w:r>
      <w:r w:rsidRPr="00907651">
        <w:rPr>
          <w:rStyle w:val="StyleUnderline"/>
          <w:sz w:val="12"/>
          <w:szCs w:val="18"/>
        </w:rPr>
        <w:t xml:space="preserve"> our </w:t>
      </w:r>
      <w:r w:rsidRPr="00907651">
        <w:rPr>
          <w:rStyle w:val="StyleUnderline"/>
          <w:szCs w:val="18"/>
        </w:rPr>
        <w:t>attention</w:t>
      </w:r>
      <w:r w:rsidRPr="00907651">
        <w:rPr>
          <w:rStyle w:val="StyleUnderline"/>
          <w:sz w:val="12"/>
          <w:szCs w:val="18"/>
        </w:rPr>
        <w:t xml:space="preserve">. </w:t>
      </w:r>
      <w:r w:rsidRPr="00907651">
        <w:rPr>
          <w:rStyle w:val="StyleUnderline"/>
          <w:szCs w:val="18"/>
        </w:rPr>
        <w:t>The first</w:t>
      </w:r>
      <w:r w:rsidRPr="00907651">
        <w:rPr>
          <w:rStyle w:val="StyleUnderline"/>
          <w:sz w:val="12"/>
          <w:szCs w:val="18"/>
        </w:rPr>
        <w:t xml:space="preserve"> concerns </w:t>
      </w:r>
      <w:r w:rsidRPr="00907651">
        <w:rPr>
          <w:rStyle w:val="StyleUnderline"/>
          <w:szCs w:val="18"/>
        </w:rPr>
        <w:t xml:space="preserve">the very </w:t>
      </w:r>
      <w:r w:rsidRPr="00BD5161">
        <w:rPr>
          <w:rStyle w:val="StyleUnderline"/>
          <w:szCs w:val="18"/>
          <w:highlight w:val="green"/>
        </w:rPr>
        <w:t>language</w:t>
      </w:r>
      <w:r w:rsidRPr="00907651">
        <w:rPr>
          <w:rStyle w:val="StyleUnderline"/>
          <w:sz w:val="12"/>
          <w:szCs w:val="18"/>
        </w:rPr>
        <w:t>—the terminology—</w:t>
      </w:r>
      <w:r w:rsidRPr="00BD5161">
        <w:rPr>
          <w:rStyle w:val="StyleUnderline"/>
          <w:szCs w:val="18"/>
          <w:highlight w:val="green"/>
        </w:rPr>
        <w:t>we use</w:t>
      </w:r>
      <w:r w:rsidRPr="00907651">
        <w:rPr>
          <w:rStyle w:val="StyleUnderline"/>
          <w:sz w:val="12"/>
          <w:szCs w:val="18"/>
        </w:rPr>
        <w:t xml:space="preserve"> in public discourse. In his rather well-known 1946 essay, "Politics and the English Language," George </w:t>
      </w:r>
      <w:r w:rsidRPr="00941772">
        <w:rPr>
          <w:rStyle w:val="StyleUnderline"/>
          <w:szCs w:val="18"/>
        </w:rPr>
        <w:t>Orwell drew the link between</w:t>
      </w:r>
      <w:r w:rsidRPr="00907651">
        <w:rPr>
          <w:rStyle w:val="StyleUnderline"/>
          <w:szCs w:val="18"/>
        </w:rPr>
        <w:t xml:space="preserve"> the </w:t>
      </w:r>
      <w:r w:rsidRPr="00941772">
        <w:rPr>
          <w:rStyle w:val="StyleUnderline"/>
          <w:szCs w:val="18"/>
        </w:rPr>
        <w:t>debasement of language and</w:t>
      </w:r>
      <w:r w:rsidRPr="00907651">
        <w:rPr>
          <w:rStyle w:val="StyleUnderline"/>
          <w:szCs w:val="18"/>
        </w:rPr>
        <w:t xml:space="preserve"> the </w:t>
      </w:r>
      <w:r w:rsidRPr="00941772">
        <w:rPr>
          <w:rStyle w:val="StyleUnderline"/>
          <w:szCs w:val="18"/>
        </w:rPr>
        <w:t>decline of civilization</w:t>
      </w:r>
      <w:r w:rsidRPr="00907651">
        <w:rPr>
          <w:rStyle w:val="StyleUnderline"/>
          <w:sz w:val="12"/>
          <w:szCs w:val="18"/>
        </w:rPr>
        <w:t xml:space="preserve">. He was convinced that both conditions were taking place in tandem at the time he wrote. By the same token, </w:t>
      </w:r>
      <w:r w:rsidRPr="00907651">
        <w:rPr>
          <w:rStyle w:val="StyleUnderline"/>
          <w:szCs w:val="18"/>
        </w:rPr>
        <w:t xml:space="preserve">he believed </w:t>
      </w:r>
      <w:r w:rsidRPr="00BD5161">
        <w:rPr>
          <w:rStyle w:val="StyleUnderline"/>
          <w:szCs w:val="18"/>
          <w:highlight w:val="green"/>
        </w:rPr>
        <w:t>the problem could be reversed. By ridding oneself of</w:t>
      </w:r>
      <w:r w:rsidRPr="00907651">
        <w:rPr>
          <w:rStyle w:val="StyleUnderline"/>
          <w:sz w:val="12"/>
          <w:szCs w:val="18"/>
        </w:rPr>
        <w:t xml:space="preserve"> the many </w:t>
      </w:r>
      <w:r w:rsidRPr="00BD5161">
        <w:rPr>
          <w:rStyle w:val="StyleUnderline"/>
          <w:szCs w:val="18"/>
          <w:highlight w:val="green"/>
        </w:rPr>
        <w:t>bad habits</w:t>
      </w:r>
      <w:r w:rsidRPr="00907651">
        <w:rPr>
          <w:rStyle w:val="StyleUnderline"/>
          <w:szCs w:val="18"/>
        </w:rPr>
        <w:t xml:space="preserve"> </w:t>
      </w:r>
      <w:r w:rsidRPr="00907651">
        <w:rPr>
          <w:rStyle w:val="StyleUnderline"/>
          <w:sz w:val="12"/>
          <w:szCs w:val="18"/>
        </w:rPr>
        <w:t xml:space="preserve">of English usage we have adopted, </w:t>
      </w:r>
      <w:r w:rsidRPr="00907651">
        <w:rPr>
          <w:rStyle w:val="StyleUnderline"/>
          <w:szCs w:val="18"/>
        </w:rPr>
        <w:t xml:space="preserve">one can think more clearly, </w:t>
      </w:r>
      <w:r w:rsidRPr="00907651">
        <w:rPr>
          <w:rStyle w:val="StyleUnderline"/>
          <w:sz w:val="12"/>
          <w:szCs w:val="18"/>
        </w:rPr>
        <w:t xml:space="preserve">he said, </w:t>
      </w:r>
      <w:r w:rsidRPr="00907651">
        <w:rPr>
          <w:rStyle w:val="StyleUnderline"/>
          <w:szCs w:val="18"/>
        </w:rPr>
        <w:t>and thereby take the first step toward political regeneration</w:t>
      </w:r>
      <w:r w:rsidRPr="00907651">
        <w:rPr>
          <w:rStyle w:val="StyleUnderline"/>
          <w:sz w:val="12"/>
          <w:szCs w:val="18"/>
        </w:rPr>
        <w:t xml:space="preserve">.74 The use of </w:t>
      </w:r>
      <w:r w:rsidRPr="00941772">
        <w:rPr>
          <w:rStyle w:val="StyleUnderline"/>
          <w:szCs w:val="18"/>
        </w:rPr>
        <w:t>the word "threat</w:t>
      </w:r>
      <w:r w:rsidRPr="00907651">
        <w:rPr>
          <w:rStyle w:val="StyleUnderline"/>
          <w:sz w:val="12"/>
          <w:szCs w:val="18"/>
        </w:rPr>
        <w:t xml:space="preserve">" certainly seems to fit here. Although it is not a new word, </w:t>
      </w:r>
      <w:r w:rsidRPr="00941772">
        <w:rPr>
          <w:rStyle w:val="StyleUnderline"/>
          <w:szCs w:val="18"/>
        </w:rPr>
        <w:t>the Cold War gave</w:t>
      </w:r>
      <w:r w:rsidRPr="00907651">
        <w:rPr>
          <w:rStyle w:val="StyleUnderline"/>
          <w:szCs w:val="18"/>
        </w:rPr>
        <w:t xml:space="preserve"> it </w:t>
      </w:r>
      <w:r w:rsidRPr="00941772">
        <w:rPr>
          <w:rStyle w:val="StyleUnderline"/>
          <w:szCs w:val="18"/>
        </w:rPr>
        <w:t>heightened visibility</w:t>
      </w:r>
      <w:r w:rsidRPr="00907651">
        <w:rPr>
          <w:rStyle w:val="StyleUnderline"/>
          <w:szCs w:val="18"/>
        </w:rPr>
        <w:t>, broadened and obscured its meaning, and made it part of the lingua franca of contemporary international politics</w:t>
      </w:r>
      <w:r w:rsidRPr="00907651">
        <w:rPr>
          <w:rStyle w:val="StyleUnderline"/>
          <w:sz w:val="12"/>
          <w:szCs w:val="18"/>
        </w:rPr>
        <w:t xml:space="preserve">. </w:t>
      </w:r>
      <w:r w:rsidRPr="00BD5161">
        <w:rPr>
          <w:rStyle w:val="StyleUnderline"/>
          <w:szCs w:val="18"/>
          <w:highlight w:val="green"/>
        </w:rPr>
        <w:t xml:space="preserve">What should be all too obvious is the adversarial image the term conveys and the Manichean world view it engenders. </w:t>
      </w:r>
      <w:proofErr w:type="spellStart"/>
      <w:r w:rsidRPr="00BD5161">
        <w:rPr>
          <w:rStyle w:val="StyleUnderline"/>
          <w:szCs w:val="18"/>
          <w:highlight w:val="green"/>
        </w:rPr>
        <w:t>Threattalk</w:t>
      </w:r>
      <w:proofErr w:type="spellEnd"/>
      <w:r w:rsidRPr="00BD5161">
        <w:rPr>
          <w:rStyle w:val="StyleUnderline"/>
          <w:szCs w:val="18"/>
          <w:highlight w:val="green"/>
        </w:rPr>
        <w:t xml:space="preserve"> becomes </w:t>
      </w:r>
      <w:proofErr w:type="spellStart"/>
      <w:r w:rsidRPr="00BD5161">
        <w:rPr>
          <w:rStyle w:val="StyleUnderline"/>
          <w:szCs w:val="18"/>
          <w:highlight w:val="green"/>
        </w:rPr>
        <w:t>threatthink</w:t>
      </w:r>
      <w:proofErr w:type="spellEnd"/>
      <w:r w:rsidRPr="00BD5161">
        <w:rPr>
          <w:rStyle w:val="StyleUnderline"/>
          <w:szCs w:val="18"/>
          <w:highlight w:val="green"/>
        </w:rPr>
        <w:t>.</w:t>
      </w:r>
      <w:r w:rsidRPr="00907651">
        <w:rPr>
          <w:rStyle w:val="StyleUnderline"/>
          <w:sz w:val="12"/>
          <w:szCs w:val="18"/>
        </w:rPr>
        <w:t xml:space="preserve"> The </w:t>
      </w:r>
      <w:r w:rsidRPr="00BD5161">
        <w:rPr>
          <w:rStyle w:val="StyleUnderline"/>
          <w:szCs w:val="18"/>
          <w:highlight w:val="green"/>
        </w:rPr>
        <w:t>resultant paranoia</w:t>
      </w:r>
      <w:r w:rsidRPr="00907651">
        <w:rPr>
          <w:rStyle w:val="StyleUnderline"/>
          <w:szCs w:val="18"/>
        </w:rPr>
        <w:t xml:space="preserve"> and intolerance invariably </w:t>
      </w:r>
      <w:r w:rsidRPr="00BD5161">
        <w:rPr>
          <w:rStyle w:val="StyleUnderline"/>
          <w:szCs w:val="18"/>
          <w:highlight w:val="green"/>
        </w:rPr>
        <w:t>blind us to</w:t>
      </w:r>
      <w:r w:rsidRPr="00907651">
        <w:rPr>
          <w:rStyle w:val="StyleUnderline"/>
          <w:szCs w:val="18"/>
        </w:rPr>
        <w:t xml:space="preserve"> emerging developments and </w:t>
      </w:r>
      <w:r w:rsidRPr="00BD5161">
        <w:rPr>
          <w:rStyle w:val="StyleUnderline"/>
          <w:szCs w:val="18"/>
          <w:highlight w:val="green"/>
        </w:rPr>
        <w:t>conditions that truly threaten our well-being</w:t>
      </w:r>
      <w:r w:rsidRPr="00907651">
        <w:rPr>
          <w:rStyle w:val="StyleUnderline"/>
          <w:szCs w:val="18"/>
        </w:rPr>
        <w:t xml:space="preserve"> but fall outside the bounds of our distorted perception</w:t>
      </w:r>
      <w:r w:rsidRPr="00907651">
        <w:rPr>
          <w:rStyle w:val="StyleUnderline"/>
          <w:sz w:val="12"/>
          <w:szCs w:val="18"/>
        </w:rPr>
        <w:t xml:space="preserve">. This brings us to </w:t>
      </w:r>
      <w:r w:rsidRPr="00907651">
        <w:rPr>
          <w:rStyle w:val="StyleUnderline"/>
          <w:szCs w:val="18"/>
        </w:rPr>
        <w:t xml:space="preserve">a second fundamental issue: </w:t>
      </w:r>
      <w:r w:rsidRPr="00BD5161">
        <w:rPr>
          <w:rStyle w:val="StyleUnderline"/>
          <w:szCs w:val="18"/>
          <w:highlight w:val="green"/>
        </w:rPr>
        <w:t>the effect our image of threat has on reality</w:t>
      </w:r>
      <w:r w:rsidRPr="00907651">
        <w:rPr>
          <w:rStyle w:val="StyleUnderline"/>
          <w:sz w:val="12"/>
          <w:szCs w:val="18"/>
        </w:rPr>
        <w:t xml:space="preserve">. The late Kenneth </w:t>
      </w:r>
      <w:r w:rsidRPr="00907651">
        <w:rPr>
          <w:rStyle w:val="StyleUnderline"/>
          <w:szCs w:val="18"/>
        </w:rPr>
        <w:t>Boulding made the astute observation that there is a reciprocal, escalatory dynamic associated with threat imagery</w:t>
      </w:r>
      <w:r w:rsidRPr="00907651">
        <w:rPr>
          <w:rStyle w:val="StyleUnderline"/>
          <w:sz w:val="12"/>
          <w:szCs w:val="18"/>
        </w:rPr>
        <w:t xml:space="preserve">. For example, Country A, feeling itself threatened (however and for whatever reasons) by Country B, increases its armaments to reduce its insecurity. This makes B feel threatened, and so B increases its armaments to bolster its security. This makes A feel even more threatened, so A again increases its armaments. This growing  threat "forces" B to further increase its armaments. And so on until either war breaks out or some other change (such as internal economic collapse) reverses the process.75 This is how </w:t>
      </w:r>
      <w:proofErr w:type="spellStart"/>
      <w:r w:rsidRPr="00907651">
        <w:rPr>
          <w:rStyle w:val="StyleUnderline"/>
          <w:sz w:val="12"/>
          <w:szCs w:val="18"/>
        </w:rPr>
        <w:t>threatthink</w:t>
      </w:r>
      <w:proofErr w:type="spellEnd"/>
      <w:r w:rsidRPr="00907651">
        <w:rPr>
          <w:rStyle w:val="StyleUnderline"/>
          <w:sz w:val="12"/>
          <w:szCs w:val="18"/>
        </w:rPr>
        <w:t xml:space="preserve"> becomes threat. </w:t>
      </w:r>
      <w:r w:rsidRPr="00907651">
        <w:rPr>
          <w:rStyle w:val="StyleUnderline"/>
          <w:szCs w:val="18"/>
        </w:rPr>
        <w:t xml:space="preserve">If there is a single, documentable truth to be derived from an assessment of threat-based thinking, it is that </w:t>
      </w:r>
      <w:r w:rsidRPr="00BD5161">
        <w:rPr>
          <w:rStyle w:val="StyleUnderline"/>
          <w:szCs w:val="18"/>
          <w:highlight w:val="green"/>
        </w:rPr>
        <w:t>the perception of threat</w:t>
      </w:r>
      <w:r w:rsidRPr="00907651">
        <w:rPr>
          <w:rStyle w:val="StyleUnderline"/>
          <w:sz w:val="12"/>
          <w:szCs w:val="18"/>
        </w:rPr>
        <w:t xml:space="preserve">— at least where that threat has a human component—almost </w:t>
      </w:r>
      <w:r w:rsidRPr="00907651">
        <w:rPr>
          <w:rStyle w:val="StyleUnderline"/>
          <w:szCs w:val="18"/>
        </w:rPr>
        <w:t xml:space="preserve">invariably </w:t>
      </w:r>
      <w:r w:rsidRPr="00BD5161">
        <w:rPr>
          <w:rStyle w:val="StyleUnderline"/>
          <w:szCs w:val="18"/>
          <w:highlight w:val="green"/>
        </w:rPr>
        <w:t>becomes a self-fulfilling prophecy</w:t>
      </w:r>
      <w:r w:rsidRPr="00907651">
        <w:rPr>
          <w:rStyle w:val="StyleUnderline"/>
          <w:sz w:val="12"/>
          <w:szCs w:val="18"/>
        </w:rPr>
        <w:t xml:space="preserve">. For this reason alone—the fact that </w:t>
      </w:r>
      <w:r w:rsidRPr="00907651">
        <w:rPr>
          <w:rStyle w:val="StyleUnderline"/>
          <w:szCs w:val="18"/>
        </w:rPr>
        <w:t>we have shown ourselves perversely capable of creating unwanted inevitability—we must face up to</w:t>
      </w:r>
      <w:r w:rsidRPr="00907651">
        <w:rPr>
          <w:rStyle w:val="StyleUnderline"/>
          <w:sz w:val="12"/>
          <w:szCs w:val="18"/>
        </w:rPr>
        <w:t xml:space="preserve"> a third fundamental issue: </w:t>
      </w:r>
      <w:r w:rsidRPr="00907651">
        <w:rPr>
          <w:rStyle w:val="StyleUnderline"/>
          <w:szCs w:val="18"/>
        </w:rPr>
        <w:t xml:space="preserve">the </w:t>
      </w:r>
      <w:r w:rsidRPr="00907651">
        <w:rPr>
          <w:rStyle w:val="StyleUnderline"/>
          <w:sz w:val="12"/>
          <w:szCs w:val="18"/>
        </w:rPr>
        <w:t xml:space="preserve">more </w:t>
      </w:r>
      <w:r w:rsidRPr="00907651">
        <w:rPr>
          <w:rStyle w:val="StyleUnderline"/>
          <w:szCs w:val="18"/>
        </w:rPr>
        <w:t>general failure of our overall approach to envisioning the future</w:t>
      </w:r>
      <w:r w:rsidRPr="00907651">
        <w:rPr>
          <w:rStyle w:val="StyleUnderline"/>
          <w:sz w:val="12"/>
          <w:szCs w:val="18"/>
        </w:rPr>
        <w:t xml:space="preserve">. Most of us justifiably consider ourselves unqualified to divine the future. </w:t>
      </w:r>
      <w:r w:rsidRPr="00BD5161">
        <w:rPr>
          <w:rStyle w:val="StyleUnderline"/>
          <w:szCs w:val="18"/>
          <w:highlight w:val="green"/>
        </w:rPr>
        <w:t>We</w:t>
      </w:r>
      <w:r w:rsidRPr="00907651">
        <w:rPr>
          <w:rStyle w:val="StyleUnderline"/>
          <w:sz w:val="12"/>
          <w:szCs w:val="18"/>
        </w:rPr>
        <w:t xml:space="preserve"> therefore typically </w:t>
      </w:r>
      <w:r w:rsidRPr="00BD5161">
        <w:rPr>
          <w:rStyle w:val="StyleUnderline"/>
          <w:szCs w:val="18"/>
          <w:highlight w:val="green"/>
        </w:rPr>
        <w:t xml:space="preserve">defer to </w:t>
      </w:r>
      <w:r w:rsidRPr="00907651">
        <w:rPr>
          <w:rStyle w:val="StyleUnderline"/>
          <w:szCs w:val="18"/>
        </w:rPr>
        <w:t>experts and authorities</w:t>
      </w:r>
      <w:r w:rsidRPr="00907651">
        <w:rPr>
          <w:rStyle w:val="StyleUnderline"/>
          <w:sz w:val="12"/>
          <w:szCs w:val="18"/>
        </w:rPr>
        <w:t xml:space="preserve">—futurists and assorted government </w:t>
      </w:r>
      <w:r w:rsidRPr="00BD5161">
        <w:rPr>
          <w:rStyle w:val="StyleUnderline"/>
          <w:szCs w:val="18"/>
          <w:highlight w:val="green"/>
        </w:rPr>
        <w:t>technocrats</w:t>
      </w:r>
      <w:r w:rsidRPr="00907651">
        <w:rPr>
          <w:rStyle w:val="StyleUnderline"/>
          <w:szCs w:val="18"/>
        </w:rPr>
        <w:t xml:space="preserve"> presumably </w:t>
      </w:r>
      <w:r w:rsidRPr="00BD5161">
        <w:rPr>
          <w:rStyle w:val="StyleUnderline"/>
          <w:szCs w:val="18"/>
          <w:highlight w:val="green"/>
        </w:rPr>
        <w:t>possessed of special powers</w:t>
      </w:r>
      <w:r w:rsidRPr="00907651">
        <w:rPr>
          <w:rStyle w:val="StyleUnderline"/>
          <w:szCs w:val="18"/>
        </w:rPr>
        <w:t xml:space="preserve"> or information</w:t>
      </w:r>
      <w:r w:rsidRPr="00907651">
        <w:rPr>
          <w:rStyle w:val="StyleUnderline"/>
          <w:sz w:val="12"/>
          <w:szCs w:val="18"/>
        </w:rPr>
        <w:t xml:space="preserve"> the rest of us do not have—</w:t>
      </w:r>
      <w:r w:rsidRPr="00BD5161">
        <w:rPr>
          <w:rStyle w:val="StyleUnderline"/>
          <w:szCs w:val="18"/>
          <w:highlight w:val="green"/>
        </w:rPr>
        <w:t>who end up</w:t>
      </w:r>
      <w:r w:rsidRPr="00907651">
        <w:rPr>
          <w:rStyle w:val="StyleUnderline"/>
          <w:sz w:val="12"/>
          <w:szCs w:val="18"/>
        </w:rPr>
        <w:t xml:space="preserve"> thereby </w:t>
      </w:r>
      <w:r w:rsidRPr="00BD5161">
        <w:rPr>
          <w:rStyle w:val="StyleUnderline"/>
          <w:szCs w:val="18"/>
          <w:highlight w:val="green"/>
        </w:rPr>
        <w:t>dictating</w:t>
      </w:r>
      <w:r w:rsidRPr="00907651">
        <w:rPr>
          <w:rStyle w:val="StyleUnderline"/>
          <w:szCs w:val="18"/>
        </w:rPr>
        <w:t xml:space="preserve"> not only our future but </w:t>
      </w:r>
      <w:r w:rsidRPr="00BD5161">
        <w:rPr>
          <w:rStyle w:val="StyleUnderline"/>
          <w:szCs w:val="18"/>
          <w:highlight w:val="green"/>
        </w:rPr>
        <w:t>our present</w:t>
      </w:r>
      <w:r w:rsidRPr="00907651">
        <w:rPr>
          <w:rStyle w:val="StyleUnderline"/>
          <w:sz w:val="12"/>
          <w:szCs w:val="18"/>
        </w:rPr>
        <w:t xml:space="preserve"> as well. These are the individuals who tell us not only that there are threats, but what they are and how we must deal with them. What </w:t>
      </w:r>
      <w:r w:rsidRPr="00907651">
        <w:rPr>
          <w:rStyle w:val="StyleUnderline"/>
          <w:szCs w:val="18"/>
        </w:rPr>
        <w:t>we refuse to recognize</w:t>
      </w:r>
      <w:r w:rsidRPr="00907651">
        <w:rPr>
          <w:rStyle w:val="StyleUnderline"/>
          <w:sz w:val="12"/>
          <w:szCs w:val="18"/>
        </w:rPr>
        <w:t xml:space="preserve"> is that </w:t>
      </w:r>
      <w:r w:rsidRPr="00BD5161">
        <w:rPr>
          <w:rStyle w:val="StyleUnderline"/>
          <w:szCs w:val="18"/>
          <w:highlight w:val="green"/>
        </w:rPr>
        <w:t>the future these purported visionaries</w:t>
      </w:r>
      <w:r w:rsidRPr="00907651">
        <w:rPr>
          <w:rStyle w:val="StyleUnderline"/>
          <w:szCs w:val="18"/>
        </w:rPr>
        <w:t xml:space="preserve"> are able to </w:t>
      </w:r>
      <w:r w:rsidRPr="00BD5161">
        <w:rPr>
          <w:rStyle w:val="StyleUnderline"/>
          <w:szCs w:val="18"/>
          <w:highlight w:val="green"/>
        </w:rPr>
        <w:t>see is</w:t>
      </w:r>
      <w:r w:rsidRPr="00907651">
        <w:rPr>
          <w:rStyle w:val="StyleUnderline"/>
          <w:szCs w:val="18"/>
        </w:rPr>
        <w:t xml:space="preserve"> invariably </w:t>
      </w:r>
      <w:r w:rsidRPr="00BD5161">
        <w:rPr>
          <w:rStyle w:val="StyleUnderline"/>
          <w:szCs w:val="18"/>
          <w:highlight w:val="green"/>
        </w:rPr>
        <w:t>nothing more imaginative than a simple projection of what already is happening</w:t>
      </w:r>
      <w:r w:rsidRPr="00907651">
        <w:rPr>
          <w:rStyle w:val="StyleUnderline"/>
          <w:sz w:val="12"/>
          <w:szCs w:val="18"/>
        </w:rPr>
        <w:t xml:space="preserve">. It also is </w:t>
      </w:r>
      <w:r w:rsidRPr="00BD5161">
        <w:rPr>
          <w:rStyle w:val="StyleUnderline"/>
          <w:szCs w:val="18"/>
          <w:highlight w:val="green"/>
        </w:rPr>
        <w:t>an assured way for them to</w:t>
      </w:r>
      <w:r w:rsidRPr="00907651">
        <w:rPr>
          <w:rStyle w:val="StyleUnderline"/>
          <w:szCs w:val="18"/>
        </w:rPr>
        <w:t xml:space="preserve"> solidify and </w:t>
      </w:r>
      <w:r w:rsidRPr="00BD5161">
        <w:rPr>
          <w:rStyle w:val="StyleUnderline"/>
          <w:szCs w:val="18"/>
          <w:highlight w:val="green"/>
        </w:rPr>
        <w:t>perpetuate</w:t>
      </w:r>
      <w:r w:rsidRPr="00907651">
        <w:rPr>
          <w:rStyle w:val="StyleUnderline"/>
          <w:szCs w:val="18"/>
        </w:rPr>
        <w:t xml:space="preserve"> their </w:t>
      </w:r>
      <w:r w:rsidRPr="00907651">
        <w:rPr>
          <w:rStyle w:val="StyleUnderline"/>
          <w:sz w:val="12"/>
          <w:szCs w:val="18"/>
        </w:rPr>
        <w:t xml:space="preserve">own </w:t>
      </w:r>
      <w:r w:rsidRPr="00BD5161">
        <w:rPr>
          <w:rStyle w:val="StyleUnderline"/>
          <w:szCs w:val="18"/>
          <w:highlight w:val="green"/>
        </w:rPr>
        <w:t>power over us. The future they see</w:t>
      </w:r>
      <w:r w:rsidRPr="00907651">
        <w:rPr>
          <w:rStyle w:val="StyleUnderline"/>
          <w:szCs w:val="18"/>
        </w:rPr>
        <w:t xml:space="preserve">, because the rest of us accept it on authority as all but inevitable, </w:t>
      </w:r>
      <w:r w:rsidRPr="00BD5161">
        <w:rPr>
          <w:rStyle w:val="StyleUnderline"/>
          <w:szCs w:val="18"/>
          <w:highlight w:val="green"/>
        </w:rPr>
        <w:t>closes out any</w:t>
      </w:r>
      <w:r w:rsidRPr="00907651">
        <w:rPr>
          <w:rStyle w:val="StyleUnderline"/>
          <w:szCs w:val="18"/>
        </w:rPr>
        <w:t xml:space="preserve"> perceived </w:t>
      </w:r>
      <w:r w:rsidRPr="00BD5161">
        <w:rPr>
          <w:rStyle w:val="StyleUnderline"/>
          <w:szCs w:val="18"/>
          <w:highlight w:val="green"/>
        </w:rPr>
        <w:t>need to pursue other</w:t>
      </w:r>
      <w:r w:rsidRPr="00907651">
        <w:rPr>
          <w:rStyle w:val="StyleUnderline"/>
          <w:szCs w:val="18"/>
        </w:rPr>
        <w:t xml:space="preserve"> potentially </w:t>
      </w:r>
      <w:r w:rsidRPr="00BD5161">
        <w:rPr>
          <w:rStyle w:val="StyleUnderline"/>
          <w:szCs w:val="18"/>
          <w:highlight w:val="green"/>
        </w:rPr>
        <w:t>fruitful possibilities</w:t>
      </w:r>
      <w:r w:rsidRPr="00907651">
        <w:rPr>
          <w:rStyle w:val="StyleUnderline"/>
          <w:szCs w:val="18"/>
        </w:rPr>
        <w:t xml:space="preserve">; </w:t>
      </w:r>
      <w:r w:rsidRPr="00BD5161">
        <w:rPr>
          <w:rStyle w:val="StyleUnderline"/>
          <w:szCs w:val="18"/>
          <w:highlight w:val="green"/>
        </w:rPr>
        <w:t>it provides an excuse for ignoring present needs that, if fulfilled, might</w:t>
      </w:r>
      <w:r w:rsidRPr="00907651">
        <w:rPr>
          <w:rStyle w:val="StyleUnderline"/>
          <w:szCs w:val="18"/>
        </w:rPr>
        <w:t xml:space="preserve"> well </w:t>
      </w:r>
      <w:r w:rsidRPr="00BD5161">
        <w:rPr>
          <w:rStyle w:val="StyleUnderline"/>
          <w:szCs w:val="18"/>
          <w:highlight w:val="green"/>
        </w:rPr>
        <w:t>produce a</w:t>
      </w:r>
      <w:r w:rsidRPr="00907651">
        <w:rPr>
          <w:rStyle w:val="StyleUnderline"/>
          <w:szCs w:val="18"/>
        </w:rPr>
        <w:t xml:space="preserve"> markedly </w:t>
      </w:r>
      <w:r w:rsidRPr="00BD5161">
        <w:rPr>
          <w:rStyle w:val="StyleUnderline"/>
          <w:szCs w:val="18"/>
          <w:highlight w:val="green"/>
        </w:rPr>
        <w:t>different future</w:t>
      </w:r>
      <w:r w:rsidRPr="00907651">
        <w:rPr>
          <w:rStyle w:val="StyleUnderline"/>
          <w:szCs w:val="18"/>
        </w:rPr>
        <w:t xml:space="preserve">; it </w:t>
      </w:r>
      <w:r w:rsidRPr="00BD5161">
        <w:rPr>
          <w:rStyle w:val="StyleUnderline"/>
          <w:szCs w:val="18"/>
          <w:highlight w:val="green"/>
        </w:rPr>
        <w:t>ensures nothing more</w:t>
      </w:r>
      <w:r w:rsidRPr="00907651">
        <w:rPr>
          <w:rStyle w:val="StyleUnderline"/>
          <w:szCs w:val="18"/>
        </w:rPr>
        <w:t xml:space="preserve"> enlightened or </w:t>
      </w:r>
      <w:r w:rsidRPr="00BD5161">
        <w:rPr>
          <w:rStyle w:val="StyleUnderline"/>
          <w:szCs w:val="18"/>
          <w:highlight w:val="green"/>
        </w:rPr>
        <w:t>progressive than</w:t>
      </w:r>
      <w:r w:rsidRPr="00907651">
        <w:rPr>
          <w:rStyle w:val="StyleUnderline"/>
          <w:szCs w:val="18"/>
        </w:rPr>
        <w:t xml:space="preserve"> creeping </w:t>
      </w:r>
      <w:r w:rsidRPr="00BD5161">
        <w:rPr>
          <w:rStyle w:val="StyleUnderline"/>
          <w:szCs w:val="18"/>
          <w:highlight w:val="green"/>
        </w:rPr>
        <w:t>incrementalism</w:t>
      </w:r>
      <w:r w:rsidRPr="00907651">
        <w:rPr>
          <w:rStyle w:val="StyleUnderline"/>
          <w:szCs w:val="18"/>
        </w:rPr>
        <w:t xml:space="preserve"> and evolutionary drift; it </w:t>
      </w:r>
      <w:r w:rsidRPr="00BD5161">
        <w:rPr>
          <w:rStyle w:val="StyleUnderline"/>
          <w:szCs w:val="18"/>
          <w:highlight w:val="green"/>
        </w:rPr>
        <w:t>creates false expectations about what can and will be</w:t>
      </w:r>
      <w:r w:rsidRPr="00907651">
        <w:rPr>
          <w:rStyle w:val="StyleUnderline"/>
          <w:szCs w:val="18"/>
        </w:rPr>
        <w:t xml:space="preserve">; and </w:t>
      </w:r>
      <w:r w:rsidRPr="00BD5161">
        <w:rPr>
          <w:rStyle w:val="StyleUnderline"/>
          <w:szCs w:val="18"/>
          <w:highlight w:val="green"/>
        </w:rPr>
        <w:t>when it fails to materialize</w:t>
      </w:r>
      <w:r w:rsidRPr="00907651">
        <w:rPr>
          <w:rStyle w:val="StyleUnderline"/>
          <w:sz w:val="12"/>
          <w:szCs w:val="18"/>
        </w:rPr>
        <w:t>—as it so often does because of the unexpected</w:t>
      </w:r>
      <w:r w:rsidRPr="00907651">
        <w:rPr>
          <w:rStyle w:val="StyleUnderline"/>
          <w:szCs w:val="18"/>
        </w:rPr>
        <w:t>-</w:t>
      </w:r>
      <w:r w:rsidRPr="00BD5161">
        <w:rPr>
          <w:rStyle w:val="StyleUnderline"/>
          <w:szCs w:val="18"/>
          <w:highlight w:val="green"/>
        </w:rPr>
        <w:t>it produces</w:t>
      </w:r>
      <w:r w:rsidRPr="00907651">
        <w:rPr>
          <w:rStyle w:val="StyleUnderline"/>
          <w:szCs w:val="18"/>
        </w:rPr>
        <w:t xml:space="preserve"> feelings of </w:t>
      </w:r>
      <w:r w:rsidRPr="00BD5161">
        <w:rPr>
          <w:rStyle w:val="StyleUnderline"/>
          <w:szCs w:val="18"/>
          <w:highlight w:val="green"/>
        </w:rPr>
        <w:t>helplessness</w:t>
      </w:r>
      <w:r w:rsidRPr="00907651">
        <w:rPr>
          <w:rStyle w:val="StyleUnderline"/>
          <w:szCs w:val="18"/>
        </w:rPr>
        <w:t xml:space="preserve">, not among the purveyors of the deception, but </w:t>
      </w:r>
      <w:r w:rsidRPr="00BD5161">
        <w:rPr>
          <w:rStyle w:val="StyleUnderline"/>
          <w:szCs w:val="18"/>
          <w:highlight w:val="green"/>
        </w:rPr>
        <w:t>among those of us who</w:t>
      </w:r>
      <w:r w:rsidRPr="00907651">
        <w:rPr>
          <w:rStyle w:val="StyleUnderline"/>
          <w:szCs w:val="18"/>
        </w:rPr>
        <w:t xml:space="preserve"> have so </w:t>
      </w:r>
      <w:r w:rsidRPr="00BD5161">
        <w:rPr>
          <w:rStyle w:val="StyleUnderline"/>
          <w:szCs w:val="18"/>
          <w:highlight w:val="green"/>
        </w:rPr>
        <w:t>carelessly relinquished our fate</w:t>
      </w:r>
      <w:r w:rsidRPr="00907651">
        <w:rPr>
          <w:rStyle w:val="StyleUnderline"/>
          <w:szCs w:val="18"/>
        </w:rPr>
        <w:t xml:space="preserve"> to them</w:t>
      </w:r>
      <w:r w:rsidRPr="00907651">
        <w:rPr>
          <w:rStyle w:val="StyleUnderline"/>
          <w:sz w:val="12"/>
          <w:szCs w:val="18"/>
        </w:rPr>
        <w:t xml:space="preserve">.76 Threats are in the future. Threat assessment is about the future. Vision is of the future. </w:t>
      </w:r>
      <w:r w:rsidRPr="00907651">
        <w:rPr>
          <w:rStyle w:val="StyleUnderline"/>
          <w:szCs w:val="18"/>
        </w:rPr>
        <w:t>The Cold War clouded our vision and crippled our ability to determine, objectively, whether there are threats that should concern us,</w:t>
      </w:r>
      <w:r w:rsidRPr="00907651">
        <w:rPr>
          <w:rStyle w:val="StyleUnderline"/>
          <w:sz w:val="12"/>
          <w:szCs w:val="18"/>
        </w:rPr>
        <w:t xml:space="preserve"> what they are, why they are important, and how we should deal with them. </w:t>
      </w:r>
      <w:r w:rsidRPr="00BD5161">
        <w:rPr>
          <w:rStyle w:val="StyleUnderline"/>
          <w:szCs w:val="18"/>
          <w:highlight w:val="green"/>
        </w:rPr>
        <w:t>Our future will depend</w:t>
      </w:r>
      <w:r w:rsidRPr="00907651">
        <w:rPr>
          <w:rStyle w:val="StyleUnderline"/>
          <w:sz w:val="12"/>
          <w:szCs w:val="18"/>
        </w:rPr>
        <w:t xml:space="preserve"> in large measure </w:t>
      </w:r>
      <w:r w:rsidRPr="00BD5161">
        <w:rPr>
          <w:rStyle w:val="StyleUnderline"/>
          <w:szCs w:val="18"/>
          <w:highlight w:val="green"/>
        </w:rPr>
        <w:t>on</w:t>
      </w:r>
      <w:r w:rsidRPr="00907651">
        <w:rPr>
          <w:rStyle w:val="StyleUnderline"/>
          <w:szCs w:val="18"/>
        </w:rPr>
        <w:t xml:space="preserve"> our </w:t>
      </w:r>
      <w:r w:rsidRPr="00BD5161">
        <w:rPr>
          <w:rStyle w:val="StyleUnderline"/>
          <w:szCs w:val="18"/>
          <w:highlight w:val="green"/>
        </w:rPr>
        <w:t>willingness to overcome</w:t>
      </w:r>
      <w:r w:rsidRPr="00907651">
        <w:rPr>
          <w:rStyle w:val="StyleUnderline"/>
          <w:sz w:val="12"/>
          <w:szCs w:val="18"/>
        </w:rPr>
        <w:t xml:space="preserve"> our </w:t>
      </w:r>
      <w:r w:rsidRPr="00BD5161">
        <w:rPr>
          <w:rStyle w:val="StyleUnderline"/>
          <w:szCs w:val="18"/>
          <w:highlight w:val="green"/>
        </w:rPr>
        <w:t>Cold War myopia and</w:t>
      </w:r>
      <w:r w:rsidRPr="00907651">
        <w:rPr>
          <w:rStyle w:val="StyleUnderline"/>
          <w:sz w:val="12"/>
          <w:szCs w:val="18"/>
        </w:rPr>
        <w:t xml:space="preserve"> to </w:t>
      </w:r>
      <w:r w:rsidRPr="00BD5161">
        <w:rPr>
          <w:rStyle w:val="StyleUnderline"/>
          <w:szCs w:val="18"/>
          <w:highlight w:val="green"/>
        </w:rPr>
        <w:t>demonstrate</w:t>
      </w:r>
      <w:r w:rsidRPr="00907651">
        <w:rPr>
          <w:rStyle w:val="StyleUnderline"/>
          <w:szCs w:val="18"/>
        </w:rPr>
        <w:t xml:space="preserve"> a </w:t>
      </w:r>
      <w:r w:rsidRPr="00BD5161">
        <w:rPr>
          <w:rStyle w:val="StyleUnderline"/>
          <w:szCs w:val="18"/>
          <w:highlight w:val="green"/>
        </w:rPr>
        <w:t>newfound degree of</w:t>
      </w:r>
      <w:r w:rsidRPr="00907651">
        <w:rPr>
          <w:rStyle w:val="StyleUnderline"/>
          <w:szCs w:val="18"/>
        </w:rPr>
        <w:t xml:space="preserve"> individual and collective </w:t>
      </w:r>
      <w:r w:rsidRPr="00BD5161">
        <w:rPr>
          <w:rStyle w:val="StyleUnderline"/>
          <w:szCs w:val="18"/>
          <w:highlight w:val="green"/>
        </w:rPr>
        <w:t>vision</w:t>
      </w:r>
      <w:r w:rsidRPr="00907651">
        <w:rPr>
          <w:rStyle w:val="StyleUnderline"/>
          <w:szCs w:val="18"/>
        </w:rPr>
        <w:t xml:space="preserve">. </w:t>
      </w:r>
      <w:r w:rsidRPr="00907651">
        <w:rPr>
          <w:rStyle w:val="StyleUnderline"/>
          <w:sz w:val="12"/>
          <w:szCs w:val="18"/>
        </w:rPr>
        <w:t xml:space="preserve">Whether vision is a gift or an acquired skill, we will have to seek out the visionaries in our midst who can either lead the rest of us less gifted out of our self-imposed darkness or at least stand as models on which we can pattern ourselves. And </w:t>
      </w:r>
      <w:r w:rsidRPr="00907651">
        <w:rPr>
          <w:rStyle w:val="StyleUnderline"/>
          <w:szCs w:val="18"/>
        </w:rPr>
        <w:t>how will we know vision when we see it? We need not doubt  that its presence will be so unlike anything we are used to, we will know</w:t>
      </w:r>
      <w:r w:rsidRPr="00907651">
        <w:rPr>
          <w:rStyle w:val="StyleUnderline"/>
          <w:sz w:val="12"/>
          <w:szCs w:val="18"/>
        </w:rPr>
        <w:t>. But if we are searching for a standard against which to judge, we could do no better than to recall the surpassing insight Abraham Lincoln demonstrated on at least one occasion at the height of the US Civil War. At an official reception, the president referred to Southerners rather as erring human beings than as foes to be exterminated. An elderly lady, a fiery patriot, rebuked him for speaking kindly of his enemies when he ought to be thinking of destroying them. "Why, madam," said Lincoln, "do I not destroy my enemies when I make them my friends?',77 (86-88)</w:t>
      </w:r>
    </w:p>
    <w:p w14:paraId="5EEFC637" w14:textId="77777777" w:rsidR="002124C4" w:rsidRPr="00907651" w:rsidRDefault="002124C4" w:rsidP="002124C4">
      <w:pPr>
        <w:pStyle w:val="Heading4"/>
        <w:rPr>
          <w:rFonts w:cs="Calibri"/>
          <w:b w:val="0"/>
        </w:rPr>
      </w:pPr>
      <w:r w:rsidRPr="00907651">
        <w:rPr>
          <w:rFonts w:cs="Calibri"/>
        </w:rPr>
        <w:t xml:space="preserve">The alternative is to reject the AFF’s security representations as a critical intellectual labor that makes imagination of a more peaceful future possible.  </w:t>
      </w:r>
      <w:proofErr w:type="spellStart"/>
      <w:r w:rsidRPr="00907651">
        <w:rPr>
          <w:rFonts w:cs="Calibri"/>
        </w:rPr>
        <w:t>Neocleous</w:t>
      </w:r>
      <w:proofErr w:type="spellEnd"/>
      <w:r w:rsidRPr="00907651">
        <w:rPr>
          <w:rFonts w:cs="Calibri"/>
        </w:rPr>
        <w:t xml:space="preserve"> 08</w:t>
      </w:r>
    </w:p>
    <w:p w14:paraId="2F940958" w14:textId="77777777" w:rsidR="002124C4" w:rsidRPr="00907651" w:rsidRDefault="002124C4" w:rsidP="002124C4">
      <w:pPr>
        <w:rPr>
          <w:sz w:val="21"/>
          <w:szCs w:val="21"/>
        </w:rPr>
      </w:pPr>
      <w:r w:rsidRPr="00907651">
        <w:rPr>
          <w:sz w:val="21"/>
          <w:szCs w:val="21"/>
        </w:rPr>
        <w:t>(</w:t>
      </w:r>
      <w:proofErr w:type="spellStart"/>
      <w:r w:rsidRPr="00907651">
        <w:rPr>
          <w:sz w:val="21"/>
          <w:szCs w:val="21"/>
        </w:rPr>
        <w:t>Neocleous</w:t>
      </w:r>
      <w:proofErr w:type="spellEnd"/>
      <w:r w:rsidRPr="00907651">
        <w:rPr>
          <w:sz w:val="21"/>
          <w:szCs w:val="21"/>
        </w:rPr>
        <w:t xml:space="preserve"> 8 — Prof of Government @ Brunel University; London (Mark, Critique of Security, pg. 184-5)</w:t>
      </w:r>
    </w:p>
    <w:p w14:paraId="5D3734E2" w14:textId="77777777" w:rsidR="002124C4" w:rsidRPr="00907651" w:rsidRDefault="002124C4" w:rsidP="002124C4">
      <w:pPr>
        <w:rPr>
          <w:sz w:val="16"/>
        </w:rPr>
      </w:pPr>
      <w:r w:rsidRPr="00907651">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907651">
        <w:rPr>
          <w:rStyle w:val="StyleUnderline"/>
        </w:rPr>
        <w:t>'Academic life under fascism'</w:t>
      </w:r>
      <w:r w:rsidRPr="00907651">
        <w:rPr>
          <w:sz w:val="16"/>
        </w:rPr>
        <w:t xml:space="preserve">, notes Christopher Hutton, </w:t>
      </w:r>
      <w:r w:rsidRPr="00907651">
        <w:rPr>
          <w:rStyle w:val="StyleUnderline"/>
        </w:rPr>
        <w:t>'is a dismal ... episode in an unedifying story of relations between the modem academic and the state, and between academics and power both within and outside the university.</w:t>
      </w:r>
      <w:r w:rsidRPr="00907651">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principle myths, concerning security and the state. </w:t>
      </w:r>
      <w:r w:rsidRPr="00907651">
        <w:rPr>
          <w:rStyle w:val="StyleUnderline"/>
        </w:rPr>
        <w:t xml:space="preserve">Spouting the jargon of security and enthralled by the trappings of power, their intellectual </w:t>
      </w:r>
      <w:proofErr w:type="spellStart"/>
      <w:r w:rsidRPr="00907651">
        <w:rPr>
          <w:rStyle w:val="StyleUnderline"/>
        </w:rPr>
        <w:t>labour</w:t>
      </w:r>
      <w:proofErr w:type="spellEnd"/>
      <w:r w:rsidRPr="00907651">
        <w:rPr>
          <w:rStyle w:val="StyleUnderline"/>
        </w:rPr>
        <w:t xml:space="preserve"> consists of nothing less than attempts to write hand-books for the princes of the new security state. </w:t>
      </w:r>
      <w:r w:rsidRPr="00BD5161">
        <w:rPr>
          <w:rStyle w:val="StyleUnderline"/>
          <w:highlight w:val="green"/>
        </w:rPr>
        <w:t>The death of countless numbers in a more 'efficient' bombing of a city</w:t>
      </w:r>
      <w:r w:rsidRPr="00907651">
        <w:rPr>
          <w:rStyle w:val="StyleUnderline"/>
        </w:rPr>
        <w:t xml:space="preserve">, the stationing of troops halfway around the World in order to bring to an end any attempt at collective self-determination, </w:t>
      </w:r>
      <w:r w:rsidRPr="00BD5161">
        <w:rPr>
          <w:rStyle w:val="StyleUnderline"/>
          <w:highlight w:val="green"/>
        </w:rPr>
        <w:t>the use of military machines against civilians</w:t>
      </w:r>
      <w:r w:rsidRPr="00907651">
        <w:rPr>
          <w:rStyle w:val="StyleUnderline"/>
        </w:rPr>
        <w:t xml:space="preserve">, the training of police forces in counter-insurgency practices, </w:t>
      </w:r>
      <w:r w:rsidRPr="00BD5161">
        <w:rPr>
          <w:rStyle w:val="StyleUnderline"/>
          <w:highlight w:val="green"/>
        </w:rPr>
        <w:t xml:space="preserve">but more than anything the key concepts and categories used to explain and justify these things - all </w:t>
      </w:r>
      <w:r w:rsidRPr="00907651">
        <w:rPr>
          <w:rStyle w:val="StyleUnderline"/>
        </w:rPr>
        <w:t>defended,</w:t>
      </w:r>
      <w:r w:rsidRPr="00BD5161">
        <w:rPr>
          <w:rStyle w:val="StyleUnderline"/>
          <w:highlight w:val="green"/>
        </w:rPr>
        <w:t xml:space="preserve"> supported </w:t>
      </w:r>
      <w:r w:rsidRPr="00907651">
        <w:rPr>
          <w:rStyle w:val="StyleUnderline"/>
        </w:rPr>
        <w:t>and even ‘improved”</w:t>
      </w:r>
      <w:r w:rsidRPr="00BD5161">
        <w:rPr>
          <w:rStyle w:val="StyleUnderline"/>
          <w:highlight w:val="green"/>
        </w:rPr>
        <w:t xml:space="preserve"> by security intellectuals for whom</w:t>
      </w:r>
      <w:r w:rsidRPr="00907651">
        <w:rPr>
          <w:rStyle w:val="StyleUnderline"/>
        </w:rPr>
        <w:t xml:space="preserve">, ultimately, intelIecua1 </w:t>
      </w:r>
      <w:proofErr w:type="spellStart"/>
      <w:r w:rsidRPr="00907651">
        <w:rPr>
          <w:rStyle w:val="StyleUnderline"/>
        </w:rPr>
        <w:t>labour</w:t>
      </w:r>
      <w:proofErr w:type="spellEnd"/>
      <w:r w:rsidRPr="00907651">
        <w:rPr>
          <w:rStyle w:val="StyleUnderline"/>
        </w:rPr>
        <w:t xml:space="preserve"> boils down to little more than the question of the most efficient manner.</w:t>
      </w:r>
      <w:r w:rsidRPr="00907651">
        <w:rPr>
          <w:sz w:val="16"/>
        </w:rPr>
        <w:t xml:space="preserve"> In which to achieve the security demanded by the state and bourgeois order. In rationalizing the political and corporate logic of security</w:t>
      </w:r>
      <w:r w:rsidRPr="00907651">
        <w:rPr>
          <w:rStyle w:val="StyleUnderline"/>
        </w:rPr>
        <w:t xml:space="preserve">, </w:t>
      </w:r>
      <w:r w:rsidRPr="00BD5161">
        <w:rPr>
          <w:rStyle w:val="StyleUnderline"/>
          <w:highlight w:val="green"/>
        </w:rPr>
        <w:t xml:space="preserve">the security intellectual conceals the utter irrationality of the system as a whole. </w:t>
      </w:r>
      <w:r w:rsidRPr="00907651">
        <w:rPr>
          <w:rStyle w:val="StyleUnderline"/>
        </w:rPr>
        <w:t>The security intellectual then is nothing less than the security ideologue, peddling the fetish of our time</w:t>
      </w:r>
      <w:r w:rsidRPr="00BD5161">
        <w:rPr>
          <w:rStyle w:val="StyleUnderline"/>
          <w:highlight w:val="green"/>
        </w:rPr>
        <w:t>. The only way out of such a dilemma, to escape the fetish, is perhaps to eschew the logic of security altogether</w:t>
      </w:r>
      <w:r w:rsidRPr="00907651">
        <w:rPr>
          <w:rStyle w:val="StyleUnderline"/>
        </w:rPr>
        <w:t xml:space="preserve"> - to reject it as so ideologically loaded in </w:t>
      </w:r>
      <w:proofErr w:type="spellStart"/>
      <w:r w:rsidRPr="00907651">
        <w:rPr>
          <w:rStyle w:val="StyleUnderline"/>
        </w:rPr>
        <w:t>favour</w:t>
      </w:r>
      <w:proofErr w:type="spellEnd"/>
      <w:r w:rsidRPr="00907651">
        <w:rPr>
          <w:rStyle w:val="StyleUnderline"/>
        </w:rPr>
        <w:t xml:space="preserve"> of the state that any real political thought other than the authoritarian and reactionary should be pressed to give it up, That is clearly something that </w:t>
      </w:r>
      <w:proofErr w:type="spellStart"/>
      <w:r w:rsidRPr="00907651">
        <w:rPr>
          <w:rStyle w:val="StyleUnderline"/>
        </w:rPr>
        <w:t>can not</w:t>
      </w:r>
      <w:proofErr w:type="spellEnd"/>
      <w:r w:rsidRPr="00907651">
        <w:rPr>
          <w:rStyle w:val="StyleUnderline"/>
        </w:rPr>
        <w:t xml:space="preserve"> be achieved within the limits of bourgeois thought and thus could never even begin to be imagined by the security intellectual</w:t>
      </w:r>
      <w:r w:rsidRPr="00907651">
        <w:rPr>
          <w:sz w:val="16"/>
        </w:rPr>
        <w:t xml:space="preserve">. It is also something that the constant iteration of the refrain ‘this is an insecure world’ and reiteration of one fear, anxiety and insecurity after another will also make it hard to do, but it is something that the critique of security suggests we may have to consider if we want a political way out of the impasse of security. </w:t>
      </w:r>
      <w:r w:rsidRPr="00907651">
        <w:rPr>
          <w:rStyle w:val="StyleUnderline"/>
        </w:rPr>
        <w:t xml:space="preserve">This impasse exists because security has now become so all-encompassing that it marginalizes all else, most notably the constructive conflicts, debates and discussions that animate political life. </w:t>
      </w:r>
      <w:r w:rsidRPr="00BD5161">
        <w:rPr>
          <w:rStyle w:val="StyleUnderline"/>
          <w:highlight w:val="green"/>
        </w:rPr>
        <w:t>The constant prioritizing of a mythical security as a political end</w:t>
      </w:r>
      <w:r w:rsidRPr="00907651">
        <w:rPr>
          <w:sz w:val="16"/>
        </w:rPr>
        <w:t xml:space="preserve"> - as the political end - </w:t>
      </w:r>
      <w:r w:rsidRPr="00BD5161">
        <w:rPr>
          <w:rStyle w:val="StyleUnderline"/>
          <w:highlight w:val="green"/>
        </w:rPr>
        <w:t>constitutes a rejection of politics in any meaningful sense of the term</w:t>
      </w:r>
      <w:r w:rsidRPr="00907651">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907651">
        <w:rPr>
          <w:rStyle w:val="StyleUnderline"/>
        </w:rPr>
        <w:t>Security politics simply removes this; worse, it removes it while purportedly addressing it.</w:t>
      </w:r>
      <w:r w:rsidRPr="00907651">
        <w:rPr>
          <w:sz w:val="16"/>
        </w:rPr>
        <w:t xml:space="preserve"> </w:t>
      </w:r>
      <w:r w:rsidRPr="00907651">
        <w:rPr>
          <w:rStyle w:val="StyleUnderline"/>
        </w:rPr>
        <w:t>In so doing it suppresses all issues of power and turns political questions into debates about the most efficient way to achieve ‘security’, despite the fact that we are never quite told</w:t>
      </w:r>
      <w:r w:rsidRPr="00907651">
        <w:rPr>
          <w:sz w:val="16"/>
        </w:rPr>
        <w:t xml:space="preserve"> - never could be told – </w:t>
      </w:r>
      <w:r w:rsidRPr="00907651">
        <w:rPr>
          <w:rStyle w:val="StyleUnderline"/>
        </w:rPr>
        <w:t>what might count as having achieved it</w:t>
      </w:r>
      <w:r w:rsidRPr="00907651">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state, and legitimizes state intervention in yet more and more areas of our lives. Simon Dalby reports a personal communication with Michael Williams, co-editor of the important text Critical Security Studies, in which the latter asks: </w:t>
      </w:r>
      <w:r w:rsidRPr="00907651">
        <w:rPr>
          <w:rStyle w:val="StyleUnderline"/>
        </w:rPr>
        <w:t>if you take away security, what do you put in the hole that’s left behind?</w:t>
      </w:r>
      <w:r w:rsidRPr="00907651">
        <w:rPr>
          <w:sz w:val="16"/>
        </w:rPr>
        <w:t xml:space="preserve"> But I’m inclined to agree with Dalby: </w:t>
      </w:r>
      <w:r w:rsidRPr="00907651">
        <w:rPr>
          <w:rStyle w:val="StyleUnderline"/>
        </w:rPr>
        <w:t xml:space="preserve">maybe there is no hole. </w:t>
      </w:r>
      <w:r w:rsidRPr="00BD5161">
        <w:rPr>
          <w:rStyle w:val="StyleUnderline"/>
          <w:highlight w:val="green"/>
        </w:rPr>
        <w:t>The mistake has been to think that</w:t>
      </w:r>
      <w:r w:rsidRPr="00907651">
        <w:rPr>
          <w:rStyle w:val="StyleUnderline"/>
        </w:rPr>
        <w:t xml:space="preserve"> there is a hole and that </w:t>
      </w:r>
      <w:r w:rsidRPr="00BD5161">
        <w:rPr>
          <w:rStyle w:val="StyleUnderline"/>
          <w:highlight w:val="green"/>
        </w:rPr>
        <w:t>this hole needs to be filled with a new vision or revision of security</w:t>
      </w:r>
      <w:r w:rsidRPr="00907651">
        <w:rPr>
          <w:rStyle w:val="StyleUnderline"/>
        </w:rPr>
        <w:t xml:space="preserve"> in which it is re-mapped or </w:t>
      </w:r>
      <w:proofErr w:type="spellStart"/>
      <w:r w:rsidRPr="00907651">
        <w:rPr>
          <w:rStyle w:val="StyleUnderline"/>
        </w:rPr>
        <w:t>civilised</w:t>
      </w:r>
      <w:proofErr w:type="spellEnd"/>
      <w:r w:rsidRPr="00907651">
        <w:rPr>
          <w:rStyle w:val="StyleUnderline"/>
        </w:rPr>
        <w:t xml:space="preserve"> or gendered or </w:t>
      </w:r>
      <w:proofErr w:type="spellStart"/>
      <w:r w:rsidRPr="00907651">
        <w:rPr>
          <w:rStyle w:val="StyleUnderline"/>
        </w:rPr>
        <w:t>humanised</w:t>
      </w:r>
      <w:proofErr w:type="spellEnd"/>
      <w:r w:rsidRPr="00907651">
        <w:rPr>
          <w:rStyle w:val="StyleUnderline"/>
        </w:rPr>
        <w:t xml:space="preserve"> or expanded or whatever. All of these ultimately remain within the statist political imaginary, and consequently end up re-affirming the state as the terrain of modem politics, the grounds of security. </w:t>
      </w:r>
      <w:r w:rsidRPr="00BD5161">
        <w:rPr>
          <w:rStyle w:val="StyleUnderline"/>
          <w:highlight w:val="green"/>
        </w:rPr>
        <w:t xml:space="preserve">The real task is </w:t>
      </w:r>
      <w:r w:rsidRPr="00907651">
        <w:rPr>
          <w:rStyle w:val="StyleUnderline"/>
        </w:rPr>
        <w:t>not to fill the supposed hole with yet another vision of security, but</w:t>
      </w:r>
      <w:r w:rsidRPr="00BD5161">
        <w:rPr>
          <w:rStyle w:val="StyleUnderline"/>
          <w:highlight w:val="green"/>
        </w:rPr>
        <w:t xml:space="preserve"> to fight for an alternative political language </w:t>
      </w:r>
      <w:r w:rsidRPr="00907651">
        <w:rPr>
          <w:rStyle w:val="StyleUnderline"/>
        </w:rPr>
        <w:t>which takes us beyond the narrow horizon of bourgeois security and which therefore does not constantly throw us into the arms of the state</w:t>
      </w:r>
      <w:r w:rsidRPr="00907651">
        <w:rPr>
          <w:sz w:val="16"/>
        </w:rPr>
        <w:t xml:space="preserve">. That’s the point of critical politics: to develop a new political language more adequate to the kind of society we want. Thus while much of what I have said here has been of a negative order, </w:t>
      </w:r>
      <w:r w:rsidRPr="00907651">
        <w:rPr>
          <w:rStyle w:val="StyleUnderline"/>
        </w:rPr>
        <w:t xml:space="preserve">part of the tradition of critical theory is that </w:t>
      </w:r>
      <w:r w:rsidRPr="00BD5161">
        <w:rPr>
          <w:rStyle w:val="StyleUnderline"/>
          <w:highlight w:val="green"/>
        </w:rPr>
        <w:t>the negative may be as significant as the positive in setting thought on new paths</w:t>
      </w:r>
      <w:r w:rsidRPr="00907651">
        <w:rPr>
          <w:rStyle w:val="StyleUnderline"/>
        </w:rPr>
        <w:t>.</w:t>
      </w:r>
      <w:r w:rsidRPr="00907651">
        <w:rPr>
          <w:sz w:val="16"/>
        </w:rPr>
        <w:t xml:space="preserve"> For if security really is the supreme concept of bourgeois society and the fundamental thematic of liberalism, then to keep harping on about insecurity and </w:t>
      </w:r>
      <w:r w:rsidRPr="00907651">
        <w:rPr>
          <w:rStyle w:val="StyleUnderline"/>
        </w:rPr>
        <w:t>to keep demanding ‘more security’</w:t>
      </w:r>
      <w:r w:rsidRPr="00907651">
        <w:rPr>
          <w:sz w:val="16"/>
        </w:rPr>
        <w:t xml:space="preserve"> (while meekly hoping that this increased security doesn’t damage our liberty) </w:t>
      </w:r>
      <w:r w:rsidRPr="00907651">
        <w:rPr>
          <w:rStyle w:val="StyleUnderline"/>
        </w:rPr>
        <w:t>is to blind ourselves to the possibility of building real alternatives to the authoritarian tendencies in contemporary politics</w:t>
      </w:r>
      <w:r w:rsidRPr="00907651">
        <w:rPr>
          <w:sz w:val="16"/>
        </w:rPr>
        <w:t xml:space="preserve">. </w:t>
      </w:r>
      <w:r w:rsidRPr="00BD5161">
        <w:rPr>
          <w:rStyle w:val="StyleUnderline"/>
          <w:highlight w:val="green"/>
        </w:rPr>
        <w:t>To situate ourselves against security politics would allow us to circumvent the debilitating effect achieved through the constant securitizing of</w:t>
      </w:r>
      <w:r w:rsidRPr="00907651">
        <w:rPr>
          <w:rStyle w:val="StyleUnderline"/>
        </w:rPr>
        <w:t xml:space="preserve"> social and </w:t>
      </w:r>
      <w:r w:rsidRPr="00BD5161">
        <w:rPr>
          <w:rStyle w:val="StyleUnderline"/>
          <w:highlight w:val="green"/>
        </w:rPr>
        <w:t>political issues</w:t>
      </w:r>
      <w:r w:rsidRPr="00907651">
        <w:rPr>
          <w:rStyle w:val="StyleUnderline"/>
        </w:rPr>
        <w:t>, debilitating in the sense that ‘security’ helps consolidate the power of the existing forms of social domination and justifies the short-circuiting of even the most democratic forms.</w:t>
      </w:r>
      <w:r w:rsidRPr="00907651">
        <w:rPr>
          <w:sz w:val="16"/>
        </w:rPr>
        <w:t xml:space="preserve"> It would also allow us to forge another kind of politics centered on a different conception of the good. </w:t>
      </w:r>
      <w:r w:rsidRPr="00907651">
        <w:rPr>
          <w:rStyle w:val="StyleUnderline"/>
        </w:rPr>
        <w:t>We need a new way of thinking and talking about social being and politics that moves us beyond security</w:t>
      </w:r>
      <w:r w:rsidRPr="00907651">
        <w:rPr>
          <w:sz w:val="16"/>
        </w:rPr>
        <w:t xml:space="preserve">. This would perhaps be emancipatory in the true sense of the word. </w:t>
      </w:r>
      <w:r w:rsidRPr="00907651">
        <w:rPr>
          <w:rStyle w:val="StyleUnderline"/>
        </w:rPr>
        <w:t xml:space="preserve">What this might mean, precisely, must be open to debate. But it certainly requires recognizing that security is an illusion that has forgotten it is an illusion; it requires </w:t>
      </w:r>
      <w:proofErr w:type="spellStart"/>
      <w:r w:rsidRPr="00907651">
        <w:rPr>
          <w:rStyle w:val="StyleUnderline"/>
        </w:rPr>
        <w:t>recognising</w:t>
      </w:r>
      <w:proofErr w:type="spellEnd"/>
      <w:r w:rsidRPr="00907651">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907651">
        <w:rPr>
          <w:sz w:val="16"/>
        </w:rPr>
        <w:t>; it requires us to be brave enough to return the gift.</w:t>
      </w:r>
    </w:p>
    <w:p w14:paraId="29F4999F" w14:textId="77777777" w:rsidR="002124C4" w:rsidRPr="0067605B" w:rsidRDefault="002124C4" w:rsidP="002124C4">
      <w:pPr>
        <w:rPr>
          <w:rStyle w:val="StyleUnderline"/>
          <w:sz w:val="12"/>
        </w:rPr>
      </w:pPr>
    </w:p>
    <w:p w14:paraId="27B6223C" w14:textId="77777777" w:rsidR="002124C4" w:rsidRDefault="002124C4" w:rsidP="002124C4">
      <w:pPr>
        <w:pStyle w:val="Heading4"/>
      </w:pPr>
      <w:r>
        <w:t>The K comes first – scholarly analysis is a prior task to effectively regulating private enterprise</w:t>
      </w:r>
    </w:p>
    <w:p w14:paraId="114C177D" w14:textId="77777777" w:rsidR="002124C4" w:rsidRPr="00C86787" w:rsidRDefault="002124C4" w:rsidP="002124C4">
      <w:pPr>
        <w:rPr>
          <w:rStyle w:val="Style13ptBold"/>
        </w:rPr>
      </w:pPr>
      <w:r w:rsidRPr="00C86787">
        <w:rPr>
          <w:rStyle w:val="Style13ptBold"/>
        </w:rPr>
        <w:t>Peoples 11</w:t>
      </w:r>
    </w:p>
    <w:p w14:paraId="2F2DD906" w14:textId="77777777" w:rsidR="002124C4" w:rsidRPr="00C86787" w:rsidRDefault="002124C4" w:rsidP="002124C4">
      <w:r w:rsidRPr="00C86787">
        <w:t>Peoples, Columba</w:t>
      </w:r>
      <w:r>
        <w:t xml:space="preserve"> (PhD international politics &amp; Critical Security Expert), </w:t>
      </w:r>
      <w:r w:rsidRPr="00C86787">
        <w:t>2011</w:t>
      </w:r>
      <w:r>
        <w:t>,</w:t>
      </w:r>
      <w:r w:rsidRPr="00C86787">
        <w:t> </w:t>
      </w:r>
      <w:r>
        <w:t>“</w:t>
      </w:r>
      <w:r w:rsidRPr="00C86787">
        <w:t>The Securitization of Outer Space: Challenges for Arms Control</w:t>
      </w:r>
      <w:r>
        <w:t>”</w:t>
      </w:r>
      <w:r w:rsidRPr="00C86787">
        <w:t xml:space="preserve"> Contemporary Security Policy, 32(1), 76–98. doi:10.1080/13523260.2011.5568</w:t>
      </w:r>
      <w:r>
        <w:t xml:space="preserve"> // HW AW</w:t>
      </w:r>
    </w:p>
    <w:p w14:paraId="0CEB8104" w14:textId="77777777" w:rsidR="002124C4" w:rsidRPr="00B77155" w:rsidRDefault="002124C4" w:rsidP="002124C4">
      <w:pPr>
        <w:rPr>
          <w:sz w:val="16"/>
        </w:rPr>
      </w:pPr>
      <w:r w:rsidRPr="00F63535">
        <w:rPr>
          <w:sz w:val="16"/>
        </w:rPr>
        <w:t xml:space="preserve">The </w:t>
      </w:r>
      <w:r w:rsidRPr="00BD5161">
        <w:rPr>
          <w:highlight w:val="green"/>
          <w:u w:val="single"/>
        </w:rPr>
        <w:t>context</w:t>
      </w:r>
      <w:r w:rsidRPr="00C86787">
        <w:rPr>
          <w:u w:val="single"/>
        </w:rPr>
        <w:t xml:space="preserve"> in which outer space is used by international actors </w:t>
      </w:r>
      <w:r w:rsidRPr="00BD5161">
        <w:rPr>
          <w:highlight w:val="green"/>
          <w:u w:val="single"/>
        </w:rPr>
        <w:t>is evolving rapidly</w:t>
      </w:r>
      <w:r w:rsidRPr="00F63535">
        <w:rPr>
          <w:sz w:val="16"/>
        </w:rPr>
        <w:t xml:space="preserve"> and in potentially divergent directions. Most prominently, the increased use of space-based technologies to provide critical elements of national and international infrastructure (such as media, communications, and environmental monitoring) has been accompanied by growing dependence on space-based elements of military support such as reconnaissance, military surveillance, and targeting. At the same time, </w:t>
      </w:r>
      <w:r w:rsidRPr="00712403">
        <w:rPr>
          <w:b/>
          <w:bCs/>
          <w:u w:val="single"/>
        </w:rPr>
        <w:t xml:space="preserve">the </w:t>
      </w:r>
      <w:r w:rsidRPr="00BD5161">
        <w:rPr>
          <w:b/>
          <w:bCs/>
          <w:highlight w:val="green"/>
          <w:u w:val="single"/>
        </w:rPr>
        <w:t>variety of actors claiming</w:t>
      </w:r>
      <w:r w:rsidRPr="00712403">
        <w:rPr>
          <w:b/>
          <w:bCs/>
          <w:u w:val="single"/>
        </w:rPr>
        <w:t xml:space="preserve"> an </w:t>
      </w:r>
      <w:r w:rsidRPr="00BD5161">
        <w:rPr>
          <w:b/>
          <w:bCs/>
          <w:highlight w:val="green"/>
          <w:u w:val="single"/>
        </w:rPr>
        <w:t>interest</w:t>
      </w:r>
      <w:r w:rsidRPr="00712403">
        <w:rPr>
          <w:b/>
          <w:bCs/>
          <w:u w:val="single"/>
        </w:rPr>
        <w:t xml:space="preserve"> in access to, and use of, outer space is also proliferating rapidly to </w:t>
      </w:r>
      <w:r w:rsidRPr="00BD5161">
        <w:rPr>
          <w:b/>
          <w:bCs/>
          <w:highlight w:val="green"/>
          <w:u w:val="single"/>
        </w:rPr>
        <w:t>include</w:t>
      </w:r>
      <w:r w:rsidRPr="00712403">
        <w:rPr>
          <w:b/>
          <w:bCs/>
          <w:u w:val="single"/>
        </w:rPr>
        <w:t xml:space="preserve"> states, regional organizations, and </w:t>
      </w:r>
      <w:r w:rsidRPr="00BD5161">
        <w:rPr>
          <w:b/>
          <w:bCs/>
          <w:highlight w:val="green"/>
          <w:u w:val="single"/>
        </w:rPr>
        <w:t>private enterprise</w:t>
      </w:r>
      <w:r w:rsidRPr="00F63535">
        <w:rPr>
          <w:sz w:val="16"/>
        </w:rPr>
        <w:t xml:space="preserve">.1 The combination of these developments raises the question of whether outer space is the site of a nascent security dilemma, wherein even ostensibly nonmilitary uses of outer space may generate dynamics of military competition due to the latent dual-use potential of many commercial space technologies.2 In light of the above, many have argued that </w:t>
      </w:r>
      <w:r w:rsidRPr="00F63535">
        <w:rPr>
          <w:u w:val="single"/>
        </w:rPr>
        <w:t xml:space="preserve">the </w:t>
      </w:r>
      <w:r w:rsidRPr="00BD5161">
        <w:rPr>
          <w:highlight w:val="green"/>
          <w:u w:val="single"/>
        </w:rPr>
        <w:t>existing regulation</w:t>
      </w:r>
      <w:r w:rsidRPr="00F63535">
        <w:rPr>
          <w:u w:val="single"/>
        </w:rPr>
        <w:t xml:space="preserve"> of the use of outer space</w:t>
      </w:r>
      <w:r w:rsidRPr="00F63535">
        <w:rPr>
          <w:sz w:val="16"/>
        </w:rPr>
        <w:t xml:space="preserve"> (originally developed within the Cold War context and the era of the ’space race’ between the United States and Soviet Union)3 </w:t>
      </w:r>
      <w:r w:rsidRPr="00BD5161">
        <w:rPr>
          <w:highlight w:val="green"/>
          <w:u w:val="single"/>
        </w:rPr>
        <w:t>needs to b</w:t>
      </w:r>
      <w:r w:rsidRPr="00F63535">
        <w:rPr>
          <w:u w:val="single"/>
        </w:rPr>
        <w:t xml:space="preserve">e reviewed, </w:t>
      </w:r>
      <w:r w:rsidRPr="00BD5161">
        <w:rPr>
          <w:highlight w:val="green"/>
          <w:u w:val="single"/>
        </w:rPr>
        <w:t>revised</w:t>
      </w:r>
      <w:r w:rsidRPr="00F63535">
        <w:rPr>
          <w:u w:val="single"/>
        </w:rPr>
        <w:t xml:space="preserve"> and updated, particularly with the emergence of new space powers such as China, India and, as a regional actor, the European Union.</w:t>
      </w:r>
      <w:r w:rsidRPr="00F63535">
        <w:rPr>
          <w:b/>
          <w:bCs/>
          <w:u w:val="single"/>
        </w:rPr>
        <w:t xml:space="preserve">4 </w:t>
      </w:r>
      <w:r w:rsidRPr="00BD5161">
        <w:rPr>
          <w:b/>
          <w:bCs/>
          <w:highlight w:val="green"/>
          <w:u w:val="single"/>
        </w:rPr>
        <w:t>Before this can proceed</w:t>
      </w:r>
      <w:r w:rsidRPr="00F63535">
        <w:rPr>
          <w:sz w:val="16"/>
        </w:rPr>
        <w:t xml:space="preserve">, however, and given that a shared consensus on a revised international framework on the use of outer space has thus far been elusive, </w:t>
      </w:r>
      <w:r w:rsidRPr="00F63535">
        <w:rPr>
          <w:b/>
          <w:bCs/>
          <w:u w:val="single"/>
        </w:rPr>
        <w:t xml:space="preserve">greater </w:t>
      </w:r>
      <w:r w:rsidRPr="00BD5161">
        <w:rPr>
          <w:b/>
          <w:bCs/>
          <w:highlight w:val="green"/>
          <w:u w:val="single"/>
        </w:rPr>
        <w:t xml:space="preserve">research needs to be undertaken into the terms in which key international actors view outer space </w:t>
      </w:r>
      <w:r w:rsidRPr="00B77155">
        <w:rPr>
          <w:b/>
          <w:bCs/>
          <w:highlight w:val="green"/>
          <w:u w:val="single"/>
        </w:rPr>
        <w:t>and how they perceive and construe their interests</w:t>
      </w:r>
      <w:r w:rsidRPr="00B77155">
        <w:rPr>
          <w:b/>
          <w:bCs/>
          <w:u w:val="single"/>
        </w:rPr>
        <w:t xml:space="preserve"> in this regard.</w:t>
      </w:r>
      <w:r w:rsidRPr="00B77155">
        <w:rPr>
          <w:sz w:val="16"/>
        </w:rPr>
        <w:t xml:space="preserve"> With regard to the current state of the field of space security, </w:t>
      </w:r>
      <w:r w:rsidRPr="00B77155">
        <w:rPr>
          <w:u w:val="single"/>
        </w:rPr>
        <w:t>academic considerations of this subject recurrently tend to break down into a distinction between militarization and weaponization, and discuss the relative merits of each for space power</w:t>
      </w:r>
      <w:r w:rsidRPr="00B77155">
        <w:rPr>
          <w:sz w:val="16"/>
        </w:rPr>
        <w:t xml:space="preserve">s.5 Space militarization generally denotes the use of space-based technology and infrastructure for the purposes of supporting military operations and functions (including reconnaissance, navigation, and use of satellite targeting systems for terrestrial weapons). Space weaponization is usually taken to refer to the actual placement of weapons in outer space, although the precise definition of the term is often muddied by issues of whether targeting from space itself represents de facto weaponization, and considerations of whether the capacity to attack satellites with land-based ballistic missiles (or other such forms of rudimentary Anti-Satellite Attack Technologies [ASATs]) constitutes a latent form of space weaponization. </w:t>
      </w:r>
      <w:r w:rsidRPr="00B77155">
        <w:rPr>
          <w:u w:val="single"/>
        </w:rPr>
        <w:t>As a result, academic analysis has tended to become bogged down in the same debates over the finer points of distinguishing between militarization and weaponization that have persistently dogged proposals for new international frameworks on the</w:t>
      </w:r>
      <w:r w:rsidRPr="00B77155">
        <w:rPr>
          <w:sz w:val="16"/>
        </w:rPr>
        <w:t xml:space="preserve"> Contemporary Security Policy, Vol.32, No.1 (April 2011), pp.76–98 ISSN 1352-3260 print/1743-8764 online DOI: 10.1080/13523260.2011.556846 # 2011 Taylor &amp; Francis Downloaded by [University of Tennessee, Knoxville] at 06:10 01 January 2015 </w:t>
      </w:r>
      <w:r w:rsidRPr="00B77155">
        <w:rPr>
          <w:u w:val="single"/>
        </w:rPr>
        <w:t>use of outer space.</w:t>
      </w:r>
      <w:r w:rsidRPr="00B77155">
        <w:rPr>
          <w:sz w:val="16"/>
        </w:rPr>
        <w:t xml:space="preserve"> </w:t>
      </w:r>
      <w:r w:rsidRPr="00B77155">
        <w:rPr>
          <w:b/>
          <w:bCs/>
          <w:u w:val="single"/>
        </w:rPr>
        <w:t xml:space="preserve">By contrast, this article proposes the introduction of the </w:t>
      </w:r>
      <w:r w:rsidRPr="00B77155">
        <w:rPr>
          <w:b/>
          <w:bCs/>
          <w:highlight w:val="green"/>
          <w:u w:val="single"/>
        </w:rPr>
        <w:t>alternative concept of securitization</w:t>
      </w:r>
      <w:r w:rsidRPr="00B77155">
        <w:rPr>
          <w:b/>
          <w:bCs/>
          <w:u w:val="single"/>
        </w:rPr>
        <w:t xml:space="preserve"> from the field of critical security studies </w:t>
      </w:r>
      <w:r w:rsidRPr="00B77155">
        <w:rPr>
          <w:b/>
          <w:bCs/>
          <w:highlight w:val="green"/>
          <w:u w:val="single"/>
        </w:rPr>
        <w:t>as a better means of capturing the exact relationship between space and security</w:t>
      </w:r>
      <w:r w:rsidRPr="00B77155">
        <w:rPr>
          <w:b/>
          <w:bCs/>
          <w:u w:val="single"/>
        </w:rPr>
        <w:t xml:space="preserve"> within the contemporary policy discourses of major space-faring powers, and as a means to open up a broader discussion of </w:t>
      </w:r>
      <w:r w:rsidRPr="00B77155">
        <w:rPr>
          <w:b/>
          <w:bCs/>
          <w:highlight w:val="green"/>
          <w:u w:val="single"/>
        </w:rPr>
        <w:t>Controlling the Means of Violence</w:t>
      </w:r>
      <w:r w:rsidRPr="00B77155">
        <w:rPr>
          <w:b/>
          <w:bCs/>
          <w:u w:val="single"/>
        </w:rPr>
        <w:t xml:space="preserve"> (CMV) in relation to outer space</w:t>
      </w:r>
      <w:r w:rsidRPr="00B77155">
        <w:rPr>
          <w:b/>
          <w:bCs/>
        </w:rPr>
        <w:t>.</w:t>
      </w:r>
      <w:r w:rsidRPr="00B77155">
        <w:rPr>
          <w:b/>
          <w:bCs/>
          <w:sz w:val="16"/>
        </w:rPr>
        <w:t xml:space="preserve"> </w:t>
      </w:r>
      <w:r w:rsidRPr="00B77155">
        <w:rPr>
          <w:u w:val="single"/>
        </w:rPr>
        <w:t xml:space="preserve">Securitization refers to the </w:t>
      </w:r>
      <w:r w:rsidRPr="00B77155">
        <w:rPr>
          <w:highlight w:val="green"/>
          <w:u w:val="single"/>
        </w:rPr>
        <w:t>discursive processes by which a particular issue comes to be spoken and thought of as a security issue</w:t>
      </w:r>
      <w:r w:rsidRPr="00B77155">
        <w:rPr>
          <w:u w:val="single"/>
        </w:rPr>
        <w:t>, with particular reference to the ways in which policy makers successfully employ securitizing moves or speech acts.</w:t>
      </w:r>
      <w:r w:rsidRPr="00B77155">
        <w:rPr>
          <w:sz w:val="16"/>
        </w:rPr>
        <w:t xml:space="preserve"> 6 Taking this perspective it is possible to argue that </w:t>
      </w:r>
      <w:r w:rsidRPr="00B77155">
        <w:rPr>
          <w:highlight w:val="green"/>
          <w:u w:val="single"/>
        </w:rPr>
        <w:t>outer space is rapidly becoming securitized</w:t>
      </w:r>
      <w:r w:rsidRPr="00B77155">
        <w:rPr>
          <w:u w:val="single"/>
        </w:rPr>
        <w:t xml:space="preserve"> in important aspects that are largely missed by current academic accounts, and this has </w:t>
      </w:r>
      <w:r w:rsidRPr="00B77155">
        <w:rPr>
          <w:highlight w:val="green"/>
          <w:u w:val="single"/>
        </w:rPr>
        <w:t>implications both for</w:t>
      </w:r>
      <w:r w:rsidRPr="00B77155">
        <w:rPr>
          <w:u w:val="single"/>
        </w:rPr>
        <w:t xml:space="preserve"> thinking through more </w:t>
      </w:r>
      <w:r w:rsidRPr="00B77155">
        <w:rPr>
          <w:highlight w:val="green"/>
          <w:u w:val="single"/>
        </w:rPr>
        <w:t>traditional</w:t>
      </w:r>
      <w:r w:rsidRPr="00B77155">
        <w:rPr>
          <w:u w:val="single"/>
        </w:rPr>
        <w:t xml:space="preserve"> forms of </w:t>
      </w:r>
      <w:r w:rsidRPr="00B77155">
        <w:rPr>
          <w:highlight w:val="green"/>
          <w:u w:val="single"/>
        </w:rPr>
        <w:t>arms control</w:t>
      </w:r>
      <w:r w:rsidRPr="00B77155">
        <w:rPr>
          <w:u w:val="single"/>
        </w:rPr>
        <w:t xml:space="preserve"> </w:t>
      </w:r>
      <w:r w:rsidRPr="00B77155">
        <w:rPr>
          <w:highlight w:val="green"/>
          <w:u w:val="single"/>
        </w:rPr>
        <w:t>and</w:t>
      </w:r>
      <w:r w:rsidRPr="00B77155">
        <w:rPr>
          <w:u w:val="single"/>
        </w:rPr>
        <w:t xml:space="preserve"> the more expansive </w:t>
      </w:r>
      <w:r w:rsidRPr="00B77155">
        <w:rPr>
          <w:highlight w:val="green"/>
          <w:u w:val="single"/>
        </w:rPr>
        <w:t>CMV perspective</w:t>
      </w:r>
      <w:r w:rsidRPr="00B77155">
        <w:rPr>
          <w:u w:val="single"/>
        </w:rPr>
        <w:t xml:space="preserve"> suggested in this special issue</w:t>
      </w:r>
      <w:r w:rsidRPr="00B77155">
        <w:rPr>
          <w:sz w:val="16"/>
        </w:rPr>
        <w:t xml:space="preserve">. To make this argument, the article maps the current context of space arms control and the contemporary challenges it faces, assessing key definitional issues with regard to debates over space security and arms control in further detail. It then outlines an </w:t>
      </w:r>
      <w:r w:rsidRPr="00B77155">
        <w:rPr>
          <w:highlight w:val="green"/>
          <w:u w:val="single"/>
        </w:rPr>
        <w:t>alternative framework</w:t>
      </w:r>
      <w:r w:rsidRPr="00B77155">
        <w:rPr>
          <w:u w:val="single"/>
        </w:rPr>
        <w:t xml:space="preserve"> for understanding and conceptualizing space security </w:t>
      </w:r>
      <w:r w:rsidRPr="00B77155">
        <w:rPr>
          <w:highlight w:val="green"/>
          <w:u w:val="single"/>
        </w:rPr>
        <w:t>based on</w:t>
      </w:r>
      <w:r w:rsidRPr="00B77155">
        <w:rPr>
          <w:u w:val="single"/>
        </w:rPr>
        <w:t xml:space="preserve"> the idea of </w:t>
      </w:r>
      <w:r w:rsidRPr="00B77155">
        <w:rPr>
          <w:highlight w:val="green"/>
          <w:u w:val="single"/>
        </w:rPr>
        <w:t>securitization</w:t>
      </w:r>
      <w:r w:rsidRPr="00B77155">
        <w:rPr>
          <w:sz w:val="16"/>
        </w:rPr>
        <w:t>, illustrating this via an analysis of space securitization in American and European Union space policy discourses. Here it compares the historical understanding of space security in the established discourse of American space policy with the more recently emergent discourse of the EU. This comparative analysis is used to generate critical reflections on the idea of space securitization and its implications for thinking through both arms control (in a more traditional understanding) and the more expansive idea of CMV with regard to outer space. In particular, the concluding section of the article uses the previous analysis to open up a broader debate on whether the securitization of outer space is to be avoided or encouraged from a CMV perspective.</w:t>
      </w:r>
    </w:p>
    <w:p w14:paraId="41C13505" w14:textId="77777777" w:rsidR="002124C4" w:rsidRPr="00CF706B" w:rsidRDefault="002124C4" w:rsidP="002124C4">
      <w:pPr>
        <w:rPr>
          <w:strike/>
        </w:rPr>
      </w:pPr>
    </w:p>
    <w:p w14:paraId="078A4FA8" w14:textId="77777777" w:rsidR="00941772" w:rsidRDefault="00941772" w:rsidP="00941772">
      <w:pPr>
        <w:pStyle w:val="Heading3"/>
      </w:pPr>
      <w:r>
        <w:t>CP (15)</w:t>
      </w:r>
    </w:p>
    <w:p w14:paraId="601EA14B" w14:textId="77777777" w:rsidR="00941772" w:rsidRDefault="00941772" w:rsidP="00941772">
      <w:pPr>
        <w:pStyle w:val="Heading4"/>
      </w:pPr>
      <w:r>
        <w:t xml:space="preserve">Space faring nations should multilaterally establish the Massive Collision Monitoring Activity </w:t>
      </w:r>
    </w:p>
    <w:p w14:paraId="121E9C1B" w14:textId="77777777" w:rsidR="00941772" w:rsidRPr="00040D18" w:rsidRDefault="00941772" w:rsidP="00941772">
      <w:pPr>
        <w:pStyle w:val="Heading4"/>
      </w:pPr>
      <w:r>
        <w:t>Your impact card says it solves, plus it has more multilateralism than the plan. Research sharing is better than vague i-law</w:t>
      </w:r>
    </w:p>
    <w:p w14:paraId="3B5773D4" w14:textId="77777777" w:rsidR="00941772" w:rsidRPr="00040D18" w:rsidRDefault="00941772" w:rsidP="00941772">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5035273" w14:textId="77777777" w:rsidR="00941772" w:rsidRPr="00040D18" w:rsidRDefault="00941772" w:rsidP="00941772">
      <w:pPr>
        <w:rPr>
          <w:rStyle w:val="StyleUnderline"/>
        </w:rPr>
      </w:pPr>
      <w:r w:rsidRPr="00040D18">
        <w:rPr>
          <w:rStyle w:val="StyleUnderline"/>
        </w:rPr>
        <w:t xml:space="preserve">However, </w:t>
      </w:r>
      <w:r w:rsidRPr="00BD5161">
        <w:rPr>
          <w:rStyle w:val="StyleUnderline"/>
          <w:highlight w:val="green"/>
        </w:rPr>
        <w:t>no one is currently monitoring</w:t>
      </w:r>
      <w:r w:rsidRPr="00040D18">
        <w:rPr>
          <w:rStyle w:val="StyleUnderline"/>
        </w:rPr>
        <w:t xml:space="preserve"> these potential </w:t>
      </w:r>
      <w:r w:rsidRPr="00BD5161">
        <w:rPr>
          <w:rStyle w:val="StyleUnderline"/>
          <w:highlight w:val="green"/>
        </w:rPr>
        <w:t>events</w:t>
      </w:r>
      <w:r w:rsidRPr="00040D18">
        <w:rPr>
          <w:rStyle w:val="StyleUnderline"/>
        </w:rPr>
        <w:t xml:space="preserve">. It is proposed that it would be a </w:t>
      </w:r>
      <w:r w:rsidRPr="00BD5161">
        <w:rPr>
          <w:rStyle w:val="StyleUnderline"/>
          <w:highlight w:val="green"/>
        </w:rPr>
        <w:t>prudent risk management approach</w:t>
      </w:r>
      <w:r w:rsidRPr="00040D18">
        <w:rPr>
          <w:rStyle w:val="StyleUnderline"/>
        </w:rPr>
        <w:t xml:space="preserve"> for space flight safety to </w:t>
      </w:r>
      <w:r w:rsidRPr="00BD5161">
        <w:rPr>
          <w:rStyle w:val="StyleUnderline"/>
          <w:highlight w:val="green"/>
        </w:rPr>
        <w:t>monitor and characterize</w:t>
      </w:r>
      <w:r w:rsidRPr="00040D18">
        <w:rPr>
          <w:rStyle w:val="StyleUnderline"/>
        </w:rPr>
        <w:t xml:space="preserve"> this inter-</w:t>
      </w:r>
      <w:r w:rsidRPr="00BD5161">
        <w:rPr>
          <w:rStyle w:val="StyleUnderline"/>
          <w:highlight w:val="green"/>
        </w:rPr>
        <w:t>cluster collision risk</w:t>
      </w:r>
      <w:r w:rsidRPr="00040D18">
        <w:rPr>
          <w:rStyle w:val="StyleUnderline"/>
        </w:rPr>
        <w:t>. The Massive Collision Monitoring Activity (</w:t>
      </w:r>
      <w:r w:rsidRPr="00BD5161">
        <w:rPr>
          <w:rStyle w:val="StyleUnderline"/>
          <w:highlight w:val="green"/>
        </w:rPr>
        <w:t>MCMA</w:t>
      </w:r>
      <w:r w:rsidRPr="00040D18">
        <w:rPr>
          <w:rStyle w:val="StyleUnderline"/>
        </w:rPr>
        <w:t xml:space="preserve">) is proposed whereby the </w:t>
      </w:r>
      <w:r w:rsidRPr="00BD5161">
        <w:rPr>
          <w:rStyle w:val="StyleUnderline"/>
          <w:highlight w:val="green"/>
        </w:rPr>
        <w:t>encounters</w:t>
      </w:r>
      <w:r w:rsidRPr="00040D18">
        <w:rPr>
          <w:rStyle w:val="StyleUnderline"/>
        </w:rPr>
        <w:t xml:space="preserve"> between members of these clusters </w:t>
      </w:r>
      <w:r w:rsidRPr="00BD5161">
        <w:rPr>
          <w:rStyle w:val="StyleUnderline"/>
          <w:highlight w:val="green"/>
        </w:rPr>
        <w:t>are constantly monitored</w:t>
      </w:r>
      <w:r w:rsidRPr="00040D18">
        <w:rPr>
          <w:rStyle w:val="StyleUnderline"/>
        </w:rPr>
        <w:t xml:space="preserve"> and close encounter </w:t>
      </w:r>
      <w:r w:rsidRPr="00BD5161">
        <w:rPr>
          <w:rStyle w:val="StyleUnderline"/>
          <w:highlight w:val="green"/>
        </w:rPr>
        <w:t>information collected, plotted, analyzed, and shared</w:t>
      </w:r>
      <w:r w:rsidRPr="00040D18">
        <w:rPr>
          <w:rStyle w:val="StyleUnderline"/>
        </w:rPr>
        <w:t xml:space="preserve">. This would provide a </w:t>
      </w:r>
      <w:r w:rsidRPr="00BD5161">
        <w:rPr>
          <w:rStyle w:val="StyleUnderline"/>
          <w:highlight w:val="green"/>
        </w:rPr>
        <w:t>rich research base for scientists and a predictive service for spacefaring countries.</w:t>
      </w:r>
      <w:r w:rsidRPr="00040D18">
        <w:rPr>
          <w:rStyle w:val="StyleUnderline"/>
        </w:rPr>
        <w:t xml:space="preserve"> I am currently executing a subset of this proposed activity in an ad hoc fashion in conjunction with </w:t>
      </w:r>
      <w:proofErr w:type="spellStart"/>
      <w:r w:rsidRPr="00040D18">
        <w:rPr>
          <w:rStyle w:val="StyleUnderline"/>
        </w:rPr>
        <w:t>JSpOC</w:t>
      </w:r>
      <w:proofErr w:type="spellEnd"/>
      <w:r w:rsidRPr="00040D18">
        <w:rPr>
          <w:rStyle w:val="StyleUnderline"/>
        </w:rPr>
        <w:t>. I have been monitoring the interaction dynamics between the SL-16 population in the 820- 865km altitude region for the last nine months.</w:t>
      </w:r>
    </w:p>
    <w:p w14:paraId="0B7ED5BB" w14:textId="77777777" w:rsidR="00941772" w:rsidRDefault="00941772" w:rsidP="00941772">
      <w:pPr>
        <w:pStyle w:val="Heading2"/>
      </w:pPr>
      <w:r>
        <w:t>Case (2)</w:t>
      </w:r>
    </w:p>
    <w:p w14:paraId="1BDA1325" w14:textId="77777777" w:rsidR="00941772" w:rsidRPr="001036DE" w:rsidRDefault="00941772" w:rsidP="00941772">
      <w:pPr>
        <w:pStyle w:val="Heading3"/>
      </w:pPr>
      <w:r>
        <w:t>Adv 1</w:t>
      </w:r>
    </w:p>
    <w:p w14:paraId="181D2C5D" w14:textId="77777777" w:rsidR="00941772" w:rsidRDefault="00941772" w:rsidP="00941772">
      <w:pPr>
        <w:pStyle w:val="Heading4"/>
      </w:pPr>
      <w:r>
        <w:t xml:space="preserve">Garcia 18 doesn’t say mining is increasing now, it says mining is legal, but doesn’t account for all of the technological barriers. Hold </w:t>
      </w:r>
      <w:proofErr w:type="spellStart"/>
      <w:r>
        <w:t>ev</w:t>
      </w:r>
      <w:proofErr w:type="spellEnd"/>
      <w:r>
        <w:t xml:space="preserve"> to a super high standard – if we prove mining won’t happen, then all of their advantages are false. Pref our </w:t>
      </w:r>
      <w:proofErr w:type="spellStart"/>
      <w:r>
        <w:t>ev</w:t>
      </w:r>
      <w:proofErr w:type="spellEnd"/>
      <w:r>
        <w:t xml:space="preserve"> for </w:t>
      </w:r>
      <w:proofErr w:type="spellStart"/>
      <w:r>
        <w:t>specificty</w:t>
      </w:r>
      <w:proofErr w:type="spellEnd"/>
      <w:r>
        <w:t xml:space="preserve"> and recency</w:t>
      </w:r>
    </w:p>
    <w:p w14:paraId="323BAEEC" w14:textId="77777777" w:rsidR="00941772" w:rsidRDefault="00941772" w:rsidP="00941772">
      <w:pPr>
        <w:rPr>
          <w:rStyle w:val="Style13ptBold"/>
        </w:rPr>
      </w:pPr>
      <w:proofErr w:type="spellStart"/>
      <w:r>
        <w:rPr>
          <w:rStyle w:val="Style13ptBold"/>
        </w:rPr>
        <w:t>Fickling</w:t>
      </w:r>
      <w:proofErr w:type="spellEnd"/>
      <w:r>
        <w:rPr>
          <w:rStyle w:val="Style13ptBold"/>
        </w:rPr>
        <w:t xml:space="preserve"> 20</w:t>
      </w:r>
    </w:p>
    <w:p w14:paraId="36B263FC" w14:textId="77777777" w:rsidR="00941772" w:rsidRPr="00CD263D" w:rsidRDefault="00941772" w:rsidP="00941772">
      <w:pPr>
        <w:rPr>
          <w:rStyle w:val="StyleUnderline"/>
          <w:sz w:val="16"/>
          <w:szCs w:val="16"/>
        </w:rPr>
      </w:pPr>
      <w:r>
        <w:rPr>
          <w:sz w:val="16"/>
          <w:szCs w:val="16"/>
        </w:rPr>
        <w:t xml:space="preserve">David </w:t>
      </w:r>
      <w:proofErr w:type="spellStart"/>
      <w:r>
        <w:rPr>
          <w:sz w:val="16"/>
          <w:szCs w:val="16"/>
        </w:rPr>
        <w:t>Fickling</w:t>
      </w:r>
      <w:proofErr w:type="spellEnd"/>
      <w:r w:rsidRPr="00BD2BBF">
        <w:rPr>
          <w:sz w:val="16"/>
          <w:szCs w:val="16"/>
        </w:rPr>
        <w:t xml:space="preserve"> (</w:t>
      </w:r>
      <w:r w:rsidRPr="00FA5F0C">
        <w:rPr>
          <w:sz w:val="16"/>
          <w:szCs w:val="16"/>
        </w:rPr>
        <w:t>columnist covering commodities</w:t>
      </w:r>
      <w:r>
        <w:rPr>
          <w:sz w:val="16"/>
          <w:szCs w:val="16"/>
        </w:rPr>
        <w:t xml:space="preserve"> and</w:t>
      </w:r>
      <w:r w:rsidRPr="00FA5F0C">
        <w:rPr>
          <w:sz w:val="16"/>
          <w:szCs w:val="16"/>
        </w:rPr>
        <w:t xml:space="preserve"> industrial and consumer companies</w:t>
      </w:r>
      <w:r>
        <w:rPr>
          <w:sz w:val="16"/>
          <w:szCs w:val="16"/>
        </w:rPr>
        <w:t>,</w:t>
      </w:r>
      <w:r w:rsidRPr="00FA5F0C">
        <w:rPr>
          <w:sz w:val="16"/>
          <w:szCs w:val="16"/>
        </w:rPr>
        <w:t xml:space="preserve"> reporter for Bloomberg, Dow Jones, </w:t>
      </w:r>
      <w:r>
        <w:rPr>
          <w:sz w:val="16"/>
          <w:szCs w:val="16"/>
        </w:rPr>
        <w:t>WSJ</w:t>
      </w:r>
      <w:r w:rsidRPr="00FA5F0C">
        <w:rPr>
          <w:sz w:val="16"/>
          <w:szCs w:val="16"/>
        </w:rPr>
        <w:t>, Financial Times</w:t>
      </w:r>
      <w:r>
        <w:rPr>
          <w:sz w:val="16"/>
          <w:szCs w:val="16"/>
        </w:rPr>
        <w:t xml:space="preserve">, </w:t>
      </w:r>
      <w:r w:rsidRPr="00FA5F0C">
        <w:rPr>
          <w:sz w:val="16"/>
          <w:szCs w:val="16"/>
        </w:rPr>
        <w:t>Guardian.</w:t>
      </w:r>
      <w:r w:rsidRPr="00BD2BBF">
        <w:rPr>
          <w:sz w:val="16"/>
          <w:szCs w:val="16"/>
        </w:rPr>
        <w:t xml:space="preserve">; </w:t>
      </w:r>
      <w:r>
        <w:rPr>
          <w:sz w:val="16"/>
          <w:szCs w:val="16"/>
        </w:rPr>
        <w:t>“</w:t>
      </w:r>
      <w:r w:rsidRPr="00CB7CE9">
        <w:rPr>
          <w:sz w:val="16"/>
          <w:szCs w:val="16"/>
        </w:rPr>
        <w:t>We’re Never Going to Mine the Asteroid Belt</w:t>
      </w:r>
      <w:r>
        <w:rPr>
          <w:sz w:val="16"/>
          <w:szCs w:val="16"/>
        </w:rPr>
        <w:t xml:space="preserve">”; </w:t>
      </w:r>
      <w:r>
        <w:rPr>
          <w:i/>
          <w:iCs/>
          <w:sz w:val="16"/>
          <w:szCs w:val="16"/>
        </w:rPr>
        <w:t>Bloomberg News</w:t>
      </w:r>
      <w:r w:rsidRPr="00BD2BBF">
        <w:rPr>
          <w:sz w:val="16"/>
          <w:szCs w:val="16"/>
        </w:rPr>
        <w:t xml:space="preserve">; </w:t>
      </w:r>
      <w:r>
        <w:rPr>
          <w:sz w:val="16"/>
          <w:szCs w:val="16"/>
        </w:rPr>
        <w:t>December 21, 2020</w:t>
      </w:r>
      <w:r w:rsidRPr="00BD2BBF">
        <w:rPr>
          <w:sz w:val="16"/>
          <w:szCs w:val="16"/>
        </w:rPr>
        <w:t xml:space="preserve">; </w:t>
      </w:r>
      <w:hyperlink r:id="rId7" w:history="1">
        <w:r>
          <w:rPr>
            <w:rStyle w:val="Hyperlink"/>
            <w:sz w:val="16"/>
            <w:szCs w:val="16"/>
          </w:rPr>
          <w:t>https://www.bloomberg.com/opinion/articles/2020-12-21/space-mining-on-asteroids-is-never-going-to-happen</w:t>
        </w:r>
      </w:hyperlink>
      <w:r>
        <w:rPr>
          <w:sz w:val="16"/>
          <w:szCs w:val="16"/>
        </w:rPr>
        <w:t>; HW-</w:t>
      </w:r>
      <w:r w:rsidRPr="00BD2BBF">
        <w:rPr>
          <w:sz w:val="16"/>
          <w:szCs w:val="16"/>
        </w:rPr>
        <w:t>EMJ</w:t>
      </w:r>
    </w:p>
    <w:p w14:paraId="74B282A0" w14:textId="77777777" w:rsidR="00941772" w:rsidRPr="00CD263D" w:rsidRDefault="00941772" w:rsidP="00941772">
      <w:pPr>
        <w:rPr>
          <w:rStyle w:val="StyleUnderline"/>
        </w:rPr>
      </w:pPr>
      <w:r w:rsidRPr="00CD263D">
        <w:rPr>
          <w:rStyle w:val="StyleUnderline"/>
        </w:rPr>
        <w:t xml:space="preserve">It’s wonderful that people are shooting for the stars — but </w:t>
      </w:r>
      <w:r w:rsidRPr="00FE2CC4">
        <w:rPr>
          <w:rStyle w:val="StyleUnderline"/>
          <w:sz w:val="14"/>
        </w:rPr>
        <w:t xml:space="preserve">those who declined to fund the expansive plans of the nascent space mining industry were right about the fundamentals. </w:t>
      </w:r>
      <w:r w:rsidRPr="00BD5161">
        <w:rPr>
          <w:rStyle w:val="Emphasis"/>
          <w:highlight w:val="green"/>
        </w:rPr>
        <w:t>Space mining won’t get off the ground in any foreseeable future</w:t>
      </w:r>
      <w:r w:rsidRPr="00BD5161">
        <w:rPr>
          <w:rStyle w:val="StyleUnderline"/>
          <w:highlight w:val="green"/>
        </w:rPr>
        <w:t xml:space="preserve"> </w:t>
      </w:r>
      <w:r w:rsidRPr="00CD263D">
        <w:rPr>
          <w:rStyle w:val="StyleUnderline"/>
        </w:rPr>
        <w:t>— and you only have to look at the history of civilization to see why.</w:t>
      </w:r>
      <w:r>
        <w:rPr>
          <w:rStyle w:val="StyleUnderline"/>
        </w:rPr>
        <w:t xml:space="preserve"> </w:t>
      </w:r>
      <w:r w:rsidRPr="00BD5161">
        <w:rPr>
          <w:rStyle w:val="StyleUnderline"/>
          <w:highlight w:val="green"/>
        </w:rPr>
        <w:t>One factor</w:t>
      </w:r>
      <w:r w:rsidRPr="00CD263D">
        <w:rPr>
          <w:rStyle w:val="StyleUnderline"/>
        </w:rPr>
        <w:t xml:space="preserve"> rules out most space mining</w:t>
      </w:r>
      <w:r w:rsidRPr="00FE2CC4">
        <w:rPr>
          <w:rStyle w:val="StyleUnderline"/>
          <w:sz w:val="14"/>
        </w:rPr>
        <w:t xml:space="preserve"> at the outset: </w:t>
      </w:r>
      <w:r w:rsidRPr="00BD5161">
        <w:rPr>
          <w:rStyle w:val="Emphasis"/>
          <w:highlight w:val="green"/>
        </w:rPr>
        <w:t>gravity</w:t>
      </w:r>
      <w:r w:rsidRPr="00FE2CC4">
        <w:rPr>
          <w:rStyle w:val="StyleUnderline"/>
          <w:sz w:val="14"/>
        </w:rPr>
        <w:t xml:space="preserve">. On one hand, it guarantees that most of the solar system’s best mineral resources are to be found under our feet. Earth is the largest rocky planet orbiting the sun. As a result, </w:t>
      </w:r>
      <w:r w:rsidRPr="00CD263D">
        <w:rPr>
          <w:rStyle w:val="StyleUnderline"/>
        </w:rPr>
        <w:t>the cornucopia of minerals the globe attracted</w:t>
      </w:r>
      <w:r w:rsidRPr="00FE2CC4">
        <w:rPr>
          <w:rStyle w:val="StyleUnderline"/>
          <w:sz w:val="14"/>
        </w:rPr>
        <w:t xml:space="preserve"> as it coalesced is as rich as </w:t>
      </w:r>
      <w:r w:rsidRPr="00CD263D">
        <w:rPr>
          <w:rStyle w:val="StyleUnderline"/>
        </w:rPr>
        <w:t>will be found this side of Alpha Centauri.</w:t>
      </w:r>
      <w:r w:rsidRPr="00FE2CC4">
        <w:rPr>
          <w:rStyle w:val="StyleUnderline"/>
          <w:sz w:val="14"/>
        </w:rPr>
        <w:t xml:space="preserve"> </w:t>
      </w:r>
      <w:r w:rsidRPr="00CD263D">
        <w:rPr>
          <w:rStyle w:val="StyleUnderline"/>
        </w:rPr>
        <w:t xml:space="preserve">Gravity poses a more technical problem, too. </w:t>
      </w:r>
      <w:r w:rsidRPr="00BD5161">
        <w:rPr>
          <w:rStyle w:val="StyleUnderline"/>
          <w:highlight w:val="green"/>
        </w:rPr>
        <w:t>Escaping Earth’s gravitational field makes transporting</w:t>
      </w:r>
      <w:r w:rsidRPr="00BD5161">
        <w:rPr>
          <w:rStyle w:val="StyleUnderline"/>
          <w:sz w:val="14"/>
          <w:highlight w:val="green"/>
        </w:rPr>
        <w:t xml:space="preserve"> </w:t>
      </w:r>
      <w:r w:rsidRPr="00FE2CC4">
        <w:rPr>
          <w:rStyle w:val="StyleUnderline"/>
          <w:sz w:val="14"/>
        </w:rPr>
        <w:t xml:space="preserve">the volumes of </w:t>
      </w:r>
      <w:r w:rsidRPr="00BD5161">
        <w:rPr>
          <w:rStyle w:val="StyleUnderline"/>
          <w:highlight w:val="green"/>
        </w:rPr>
        <w:t>material</w:t>
      </w:r>
      <w:r w:rsidRPr="00BD5161">
        <w:rPr>
          <w:rStyle w:val="StyleUnderline"/>
          <w:sz w:val="14"/>
          <w:highlight w:val="green"/>
        </w:rPr>
        <w:t xml:space="preserve"> </w:t>
      </w:r>
      <w:r w:rsidRPr="00FE2CC4">
        <w:rPr>
          <w:rStyle w:val="StyleUnderline"/>
          <w:sz w:val="14"/>
        </w:rPr>
        <w:t xml:space="preserve">needed in a mining operation </w:t>
      </w:r>
      <w:r w:rsidRPr="00BD5161">
        <w:rPr>
          <w:rStyle w:val="StyleUnderline"/>
          <w:highlight w:val="green"/>
        </w:rPr>
        <w:t>hugely expensive</w:t>
      </w:r>
      <w:r w:rsidRPr="00FE2CC4">
        <w:rPr>
          <w:rStyle w:val="StyleUnderline"/>
          <w:sz w:val="14"/>
        </w:rPr>
        <w:t xml:space="preserve">. On Falcon </w:t>
      </w:r>
      <w:r w:rsidRPr="00BD5161">
        <w:rPr>
          <w:rStyle w:val="StyleUnderline"/>
          <w:highlight w:val="green"/>
        </w:rPr>
        <w:t>Heavy</w:t>
      </w:r>
      <w:r w:rsidRPr="00FE2CC4">
        <w:rPr>
          <w:rStyle w:val="StyleUnderline"/>
          <w:sz w:val="14"/>
        </w:rPr>
        <w:t xml:space="preserve">, the large rocket being developed </w:t>
      </w:r>
      <w:r w:rsidRPr="00BD5161">
        <w:rPr>
          <w:rStyle w:val="StyleUnderline"/>
          <w:highlight w:val="green"/>
        </w:rPr>
        <w:t>by</w:t>
      </w:r>
      <w:r w:rsidRPr="00BD5161">
        <w:rPr>
          <w:rStyle w:val="StyleUnderline"/>
          <w:sz w:val="14"/>
          <w:highlight w:val="green"/>
        </w:rPr>
        <w:t xml:space="preserve"> </w:t>
      </w:r>
      <w:r w:rsidRPr="00FE2CC4">
        <w:rPr>
          <w:rStyle w:val="StyleUnderline"/>
          <w:sz w:val="14"/>
        </w:rPr>
        <w:t xml:space="preserve">Elon </w:t>
      </w:r>
      <w:r w:rsidRPr="00CD263D">
        <w:rPr>
          <w:rStyle w:val="StyleUnderline"/>
        </w:rPr>
        <w:t xml:space="preserve">Musk’s </w:t>
      </w:r>
      <w:r w:rsidRPr="00BD5161">
        <w:rPr>
          <w:rStyle w:val="StyleUnderline"/>
          <w:highlight w:val="green"/>
        </w:rPr>
        <w:t>SpaceX</w:t>
      </w:r>
      <w:r w:rsidRPr="00FE2CC4">
        <w:rPr>
          <w:rStyle w:val="StyleUnderline"/>
          <w:sz w:val="14"/>
        </w:rPr>
        <w:t xml:space="preserve">, transporting a payload to the orbit of Mars </w:t>
      </w:r>
      <w:r w:rsidRPr="00BD5161">
        <w:rPr>
          <w:rStyle w:val="StyleUnderline"/>
          <w:highlight w:val="green"/>
        </w:rPr>
        <w:t>comes to as little as $5,357 per kilogram</w:t>
      </w:r>
      <w:r w:rsidRPr="00BD5161">
        <w:rPr>
          <w:rStyle w:val="StyleUnderline"/>
          <w:sz w:val="14"/>
          <w:highlight w:val="green"/>
        </w:rPr>
        <w:t xml:space="preserve"> </w:t>
      </w:r>
      <w:r w:rsidRPr="00FE2CC4">
        <w:rPr>
          <w:rStyle w:val="StyleUnderline"/>
          <w:sz w:val="14"/>
        </w:rPr>
        <w:t xml:space="preserve">— a drastic reduction in normal launch costs. </w:t>
      </w:r>
      <w:r w:rsidRPr="00CD263D">
        <w:rPr>
          <w:rStyle w:val="StyleUnderline"/>
        </w:rPr>
        <w:t>Still, at those prices just lofting a single half-ton drilling rig to the asteroid belt would use up the annual exploration budget of a small mining company.</w:t>
      </w:r>
      <w:r>
        <w:rPr>
          <w:rStyle w:val="StyleUnderline"/>
        </w:rPr>
        <w:t xml:space="preserve"> </w:t>
      </w:r>
      <w:r w:rsidRPr="00BD5161">
        <w:rPr>
          <w:rStyle w:val="Emphasis"/>
          <w:highlight w:val="green"/>
        </w:rPr>
        <w:t>Power</w:t>
      </w:r>
      <w:r w:rsidRPr="00BD5161">
        <w:rPr>
          <w:rStyle w:val="StyleUnderline"/>
          <w:highlight w:val="green"/>
        </w:rPr>
        <w:t xml:space="preserve"> is another issue. The i</w:t>
      </w:r>
      <w:r w:rsidRPr="00CD263D">
        <w:rPr>
          <w:rStyle w:val="StyleUnderline"/>
        </w:rPr>
        <w:t xml:space="preserve">nternational </w:t>
      </w:r>
      <w:r w:rsidRPr="00BD5161">
        <w:rPr>
          <w:rStyle w:val="StyleUnderline"/>
          <w:highlight w:val="green"/>
        </w:rPr>
        <w:t>s</w:t>
      </w:r>
      <w:r w:rsidRPr="00CD263D">
        <w:rPr>
          <w:rStyle w:val="StyleUnderline"/>
        </w:rPr>
        <w:t xml:space="preserve">pace </w:t>
      </w:r>
      <w:r w:rsidRPr="00BD5161">
        <w:rPr>
          <w:rStyle w:val="StyleUnderline"/>
          <w:highlight w:val="green"/>
        </w:rPr>
        <w:t>s</w:t>
      </w:r>
      <w:r w:rsidRPr="00CD263D">
        <w:rPr>
          <w:rStyle w:val="StyleUnderline"/>
        </w:rPr>
        <w:t>tation</w:t>
      </w:r>
      <w:r w:rsidRPr="00FE2CC4">
        <w:rPr>
          <w:rStyle w:val="StyleUnderline"/>
          <w:sz w:val="14"/>
        </w:rPr>
        <w:t xml:space="preserve">, with 35,000 square feet of solar arrays, </w:t>
      </w:r>
      <w:r w:rsidRPr="00BD5161">
        <w:rPr>
          <w:rStyle w:val="StyleUnderline"/>
          <w:highlight w:val="green"/>
        </w:rPr>
        <w:t xml:space="preserve">generates up to 120 kilowatts </w:t>
      </w:r>
      <w:r w:rsidRPr="00CD263D">
        <w:rPr>
          <w:rStyle w:val="StyleUnderline"/>
        </w:rPr>
        <w:t>of electricity</w:t>
      </w:r>
      <w:r w:rsidRPr="00FE2CC4">
        <w:rPr>
          <w:rStyle w:val="StyleUnderline"/>
          <w:sz w:val="14"/>
        </w:rPr>
        <w:t xml:space="preserve">. That drill would need a similar-sized power plant — and most mining companies operate multiple rigs at a time. </w:t>
      </w:r>
      <w:r w:rsidRPr="00BD5161">
        <w:rPr>
          <w:rStyle w:val="StyleUnderline"/>
          <w:highlight w:val="green"/>
        </w:rPr>
        <w:t xml:space="preserve">Power demands rise drastically once you move from exploration </w:t>
      </w:r>
      <w:r w:rsidRPr="00CD263D">
        <w:rPr>
          <w:rStyle w:val="StyleUnderline"/>
        </w:rPr>
        <w:t xml:space="preserve">drilling </w:t>
      </w:r>
      <w:r w:rsidRPr="00BD5161">
        <w:rPr>
          <w:rStyle w:val="StyleUnderline"/>
          <w:highlight w:val="green"/>
        </w:rPr>
        <w:t xml:space="preserve">to mining </w:t>
      </w:r>
      <w:r w:rsidRPr="00CD263D">
        <w:rPr>
          <w:rStyle w:val="StyleUnderline"/>
        </w:rPr>
        <w:t xml:space="preserve">and processing. </w:t>
      </w:r>
      <w:r w:rsidRPr="00BD5161">
        <w:rPr>
          <w:rStyle w:val="StyleUnderline"/>
          <w:highlight w:val="green"/>
        </w:rPr>
        <w:t>Bringing material back to Earth would raise the costs even more</w:t>
      </w:r>
      <w:r w:rsidRPr="00CD263D">
        <w:rPr>
          <w:rStyle w:val="StyleUnderline"/>
        </w:rPr>
        <w:t>.</w:t>
      </w:r>
      <w:r w:rsidRPr="00FE2CC4">
        <w:rPr>
          <w:rStyle w:val="StyleUnderline"/>
          <w:sz w:val="14"/>
        </w:rPr>
        <w:t xml:space="preserve"> Japan’s Hayabusa2 satellite spent six years and 16.4 billion yen ($157 million) recovering a single gram of material from the asteroid </w:t>
      </w:r>
      <w:proofErr w:type="spellStart"/>
      <w:r w:rsidRPr="00FE2CC4">
        <w:rPr>
          <w:rStyle w:val="StyleUnderline"/>
          <w:sz w:val="14"/>
        </w:rPr>
        <w:t>Ryugu</w:t>
      </w:r>
      <w:proofErr w:type="spellEnd"/>
      <w:r w:rsidRPr="00FE2CC4">
        <w:rPr>
          <w:rStyle w:val="StyleUnderline"/>
          <w:sz w:val="14"/>
        </w:rPr>
        <w:t xml:space="preserve"> and returning it to Earth earlier this month. </w:t>
      </w:r>
      <w:r w:rsidRPr="00CD263D">
        <w:rPr>
          <w:rStyle w:val="StyleUnderline"/>
        </w:rPr>
        <w:t>What might you want to mine from space? Water</w:t>
      </w:r>
      <w:r w:rsidRPr="00FE2CC4">
        <w:rPr>
          <w:rStyle w:val="StyleUnderline"/>
          <w:sz w:val="14"/>
        </w:rPr>
        <w:t xml:space="preserve"> is an essential component of most earth-bound mining operations and a potential raw material for hydrogen-oxygen fuel that could be used in space. The </w:t>
      </w:r>
      <w:r w:rsidRPr="00CD263D">
        <w:rPr>
          <w:rStyle w:val="StyleUnderline"/>
        </w:rPr>
        <w:t xml:space="preserve">discovery </w:t>
      </w:r>
      <w:r w:rsidRPr="00FE2CC4">
        <w:rPr>
          <w:rStyle w:val="StyleUnderline"/>
          <w:sz w:val="14"/>
        </w:rPr>
        <w:t xml:space="preserve">in October </w:t>
      </w:r>
      <w:r w:rsidRPr="00CD263D">
        <w:rPr>
          <w:rStyle w:val="StyleUnderline"/>
        </w:rPr>
        <w:t xml:space="preserve">of ice </w:t>
      </w:r>
      <w:r w:rsidRPr="00FE2CC4">
        <w:rPr>
          <w:rStyle w:val="StyleUnderline"/>
          <w:sz w:val="14"/>
        </w:rPr>
        <w:t xml:space="preserve">molecules in craters </w:t>
      </w:r>
      <w:r w:rsidRPr="00CD263D">
        <w:rPr>
          <w:rStyle w:val="StyleUnderline"/>
        </w:rPr>
        <w:t xml:space="preserve">on the Moon was </w:t>
      </w:r>
      <w:r w:rsidRPr="00FE2CC4">
        <w:rPr>
          <w:rStyle w:val="StyleUnderline"/>
          <w:sz w:val="14"/>
        </w:rPr>
        <w:t xml:space="preserve">taken as </w:t>
      </w:r>
      <w:r w:rsidRPr="00CD263D">
        <w:rPr>
          <w:rStyle w:val="StyleUnderline"/>
        </w:rPr>
        <w:t>a major breakthrough. Still, the concentrations of 100 to 412 parts per million are extraordinarily low</w:t>
      </w:r>
      <w:r w:rsidRPr="00FE2CC4">
        <w:rPr>
          <w:rStyle w:val="StyleUnderline"/>
          <w:sz w:val="14"/>
        </w:rPr>
        <w:t xml:space="preserve"> by terrestrial standards. </w:t>
      </w:r>
      <w:r w:rsidRPr="00CD263D">
        <w:rPr>
          <w:rStyle w:val="StyleUnderline"/>
        </w:rPr>
        <w:t>Copper, which</w:t>
      </w:r>
      <w:r w:rsidRPr="00FE2CC4">
        <w:rPr>
          <w:rStyle w:val="StyleUnderline"/>
          <w:sz w:val="14"/>
        </w:rPr>
        <w:t xml:space="preserve"> typically </w:t>
      </w:r>
      <w:r w:rsidRPr="00CD263D">
        <w:rPr>
          <w:rStyle w:val="StyleUnderline"/>
        </w:rPr>
        <w:t>costs about $4,500 per metric ton to refine, has an average ore grade of about 6,000 ppm.</w:t>
      </w:r>
      <w:r>
        <w:rPr>
          <w:rStyle w:val="StyleUnderline"/>
        </w:rPr>
        <w:t xml:space="preserve"> </w:t>
      </w:r>
      <w:r w:rsidRPr="00FE2CC4">
        <w:rPr>
          <w:rStyle w:val="StyleUnderline"/>
          <w:sz w:val="14"/>
        </w:rPr>
        <w:t xml:space="preserve">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 Still, </w:t>
      </w:r>
      <w:r w:rsidRPr="00CD263D">
        <w:rPr>
          <w:rStyle w:val="StyleUnderline"/>
        </w:rPr>
        <w:t>human ingenuity is all about cutting our coat according to our cloth. If such platinum-group metals are going to justify the literally astronomical costs of space mining, they’ll need to count on sustained high prices for the decade</w:t>
      </w:r>
      <w:r w:rsidRPr="00FE2CC4">
        <w:rPr>
          <w:rStyle w:val="StyleUnderline"/>
          <w:sz w:val="14"/>
        </w:rPr>
        <w:t xml:space="preserve"> or so that would be needed to get such an operation up and running — and that sort of situation is all but unheard-of in the materials industry. </w:t>
      </w:r>
      <w:r w:rsidRPr="00BD5161">
        <w:rPr>
          <w:rStyle w:val="StyleUnderline"/>
          <w:highlight w:val="green"/>
        </w:rPr>
        <w:t xml:space="preserve">When prices of an essential commodity get excessively high, chemists </w:t>
      </w:r>
      <w:r w:rsidRPr="00175239">
        <w:rPr>
          <w:rStyle w:val="StyleUnderline"/>
        </w:rPr>
        <w:t xml:space="preserve">get </w:t>
      </w:r>
      <w:r w:rsidRPr="00CD263D">
        <w:rPr>
          <w:rStyle w:val="StyleUnderline"/>
        </w:rPr>
        <w:t xml:space="preserve">extraordinarily </w:t>
      </w:r>
      <w:r w:rsidRPr="00175239">
        <w:rPr>
          <w:rStyle w:val="StyleUnderline"/>
        </w:rPr>
        <w:t xml:space="preserve">good at finding ways to </w:t>
      </w:r>
      <w:r w:rsidRPr="00BD5161">
        <w:rPr>
          <w:rStyle w:val="StyleUnderline"/>
          <w:highlight w:val="green"/>
        </w:rPr>
        <w:t>avoid</w:t>
      </w:r>
      <w:r w:rsidRPr="00CD263D">
        <w:rPr>
          <w:rStyle w:val="StyleUnderline"/>
        </w:rPr>
        <w:t xml:space="preserve"> using </w:t>
      </w:r>
      <w:r w:rsidRPr="00BD5161">
        <w:rPr>
          <w:rStyle w:val="StyleUnderline"/>
          <w:highlight w:val="green"/>
        </w:rPr>
        <w:t>it</w:t>
      </w:r>
      <w:r w:rsidRPr="00FE2CC4">
        <w:rPr>
          <w:rStyle w:val="StyleUnderline"/>
          <w:sz w:val="14"/>
        </w:rPr>
        <w:t xml:space="preserve">, scrap merchants improve their recycling rates, and miners discover new deposits that wouldn’t have been viable at lower prices. Even criminals get in on the game. </w:t>
      </w:r>
      <w:r w:rsidRPr="00BD5161">
        <w:rPr>
          <w:rStyle w:val="StyleUnderline"/>
          <w:highlight w:val="green"/>
        </w:rPr>
        <w:t>That eventually pushes supply up and demand down</w:t>
      </w:r>
      <w:r w:rsidRPr="00FE2CC4">
        <w:rPr>
          <w:rStyle w:val="StyleUnderline"/>
          <w:sz w:val="14"/>
        </w:rPr>
        <w:t xml:space="preserve">, so that prices rebalance — a dynamic we’ve seen play out in the markets for rare earths, lithium and cobalt in recent years. The world mines about three times more platinum than it did in the early 1970s, but prices have barely changed once adjusted for inflation. </w:t>
      </w:r>
      <w:r w:rsidRPr="00BD5161">
        <w:rPr>
          <w:rStyle w:val="StyleUnderline"/>
          <w:highlight w:val="green"/>
        </w:rPr>
        <w:t xml:space="preserve">That might </w:t>
      </w:r>
      <w:r w:rsidRPr="00CD263D">
        <w:rPr>
          <w:rStyle w:val="StyleUnderline"/>
        </w:rPr>
        <w:t xml:space="preserve">sound a </w:t>
      </w:r>
      <w:r w:rsidRPr="00BD5161">
        <w:rPr>
          <w:rStyle w:val="Emphasis"/>
          <w:highlight w:val="green"/>
        </w:rPr>
        <w:t>disappointi</w:t>
      </w:r>
      <w:r w:rsidRPr="00175239">
        <w:rPr>
          <w:rStyle w:val="Emphasis"/>
        </w:rPr>
        <w:t>ng prospect</w:t>
      </w:r>
      <w:r w:rsidRPr="00CD263D">
        <w:rPr>
          <w:rStyle w:val="StyleUnderline"/>
        </w:rPr>
        <w:t xml:space="preserve"> to </w:t>
      </w:r>
      <w:r w:rsidRPr="00BD5161">
        <w:rPr>
          <w:rStyle w:val="StyleUnderline"/>
          <w:highlight w:val="green"/>
        </w:rPr>
        <w:t>those looking</w:t>
      </w:r>
      <w:r w:rsidRPr="00CD263D">
        <w:rPr>
          <w:rStyle w:val="StyleUnderline"/>
        </w:rPr>
        <w:t xml:space="preserve"> for excuses for humanity </w:t>
      </w:r>
      <w:r w:rsidRPr="00BD5161">
        <w:rPr>
          <w:rStyle w:val="StyleUnderline"/>
          <w:highlight w:val="green"/>
        </w:rPr>
        <w:t xml:space="preserve">to colonize space </w:t>
      </w:r>
      <w:r w:rsidRPr="00CD263D">
        <w:rPr>
          <w:rStyle w:val="StyleUnderline"/>
        </w:rPr>
        <w:t xml:space="preserve">— but really </w:t>
      </w:r>
      <w:r w:rsidRPr="00FE2CC4">
        <w:rPr>
          <w:rStyle w:val="StyleUnderline"/>
          <w:sz w:val="14"/>
        </w:rPr>
        <w:t xml:space="preserve">it should be seen as a tribute to our ingenuity. Humanity’s failure to exploit extraterrestrial ore reserves </w:t>
      </w:r>
      <w:r w:rsidRPr="00CD263D">
        <w:rPr>
          <w:rStyle w:val="StyleUnderline"/>
        </w:rPr>
        <w:t>isn’t a sign that we lack imagination</w:t>
      </w:r>
      <w:r w:rsidRPr="00FE2CC4">
        <w:rPr>
          <w:rStyle w:val="StyleUnderline"/>
          <w:sz w:val="14"/>
        </w:rPr>
        <w:t xml:space="preserve">. If anything, </w:t>
      </w:r>
      <w:r w:rsidRPr="00CD263D">
        <w:rPr>
          <w:rStyle w:val="StyleUnderline"/>
        </w:rPr>
        <w:t>it’s a sign of the adaptive genius that put us in orbit in the first place.</w:t>
      </w:r>
    </w:p>
    <w:p w14:paraId="7F4A2A49" w14:textId="77777777" w:rsidR="00941772" w:rsidRDefault="00941772" w:rsidP="00941772">
      <w:pPr>
        <w:pStyle w:val="Heading4"/>
      </w:pPr>
      <w:r>
        <w:t xml:space="preserve">Gent 20 says that US policy is terrible, stops multilateralism, and lets countries mine without restriction. This </w:t>
      </w:r>
      <w:proofErr w:type="spellStart"/>
      <w:r>
        <w:t>ev</w:t>
      </w:r>
      <w:proofErr w:type="spellEnd"/>
      <w:r>
        <w:t xml:space="preserve"> proves the plan will get fought tooth and nail by the us and inevitably get watered down</w:t>
      </w:r>
    </w:p>
    <w:p w14:paraId="5B451D97" w14:textId="77777777" w:rsidR="00941772" w:rsidRDefault="00941772" w:rsidP="00941772">
      <w:pPr>
        <w:pStyle w:val="Heading4"/>
      </w:pPr>
      <w:r>
        <w:t>Johnson 13 is classic exceptionalism– it spells out the problem that everyone, including the US contributes to and then says only the US capabilities deserve to be preserved – this is the exact logic that justifies securitization and intervention</w:t>
      </w:r>
    </w:p>
    <w:p w14:paraId="058D196D" w14:textId="220C7D28" w:rsidR="00941772" w:rsidRDefault="00941772" w:rsidP="00941772">
      <w:pPr>
        <w:pStyle w:val="Heading4"/>
      </w:pPr>
      <w:r>
        <w:t xml:space="preserve">Johnson 13 is too old and isn’t </w:t>
      </w:r>
      <w:proofErr w:type="spellStart"/>
      <w:r>
        <w:t>russia</w:t>
      </w:r>
      <w:proofErr w:type="spellEnd"/>
      <w:r>
        <w:t>-specific. Their link chain isn’t complete</w:t>
      </w:r>
    </w:p>
    <w:p w14:paraId="11152FD6" w14:textId="77777777" w:rsidR="00941772" w:rsidRDefault="00941772" w:rsidP="00941772">
      <w:pPr>
        <w:pStyle w:val="Heading4"/>
      </w:pPr>
      <w:r>
        <w:t xml:space="preserve">Environmental monitoring as per </w:t>
      </w:r>
      <w:proofErr w:type="spellStart"/>
      <w:r>
        <w:t>biggs</w:t>
      </w:r>
      <w:proofErr w:type="spellEnd"/>
      <w:r>
        <w:t xml:space="preserve"> 18 is a joke and only is the oil industry’s current ploy to say “we don’t have enough tech to know we are killing the environment” – it’s just false</w:t>
      </w:r>
    </w:p>
    <w:p w14:paraId="74D8D1EC" w14:textId="77777777" w:rsidR="00941772" w:rsidRDefault="00941772" w:rsidP="00941772">
      <w:pPr>
        <w:pStyle w:val="Heading4"/>
      </w:pPr>
      <w:r>
        <w:t xml:space="preserve">Xu speaks In extreme hypotheticals as discussed on the K, and speaks of national races. It doesn’t say </w:t>
      </w:r>
      <w:proofErr w:type="spellStart"/>
      <w:r>
        <w:t>bezos</w:t>
      </w:r>
      <w:proofErr w:type="spellEnd"/>
      <w:r>
        <w:t xml:space="preserve"> and musk are going to go to war over a random asteroid, which is the only scenario they can solve for</w:t>
      </w:r>
    </w:p>
    <w:p w14:paraId="3CFA38E1" w14:textId="76CA587B" w:rsidR="00941772" w:rsidRDefault="00941772" w:rsidP="00941772">
      <w:pPr>
        <w:pStyle w:val="Heading4"/>
      </w:pPr>
      <w:r>
        <w:t>Grego 18 is also in the context of international war, and no nations are going to war to protect the asteroid that a given company wants</w:t>
      </w:r>
    </w:p>
    <w:p w14:paraId="234241CA" w14:textId="77777777" w:rsidR="002124C4" w:rsidRPr="001036DE" w:rsidRDefault="002124C4" w:rsidP="002124C4">
      <w:pPr>
        <w:pStyle w:val="Heading3"/>
      </w:pPr>
      <w:r>
        <w:t>Adv 2</w:t>
      </w:r>
    </w:p>
    <w:p w14:paraId="3FE2B5DA" w14:textId="77777777" w:rsidR="002124C4" w:rsidRDefault="002124C4" w:rsidP="002124C4">
      <w:pPr>
        <w:pStyle w:val="Heading4"/>
      </w:pPr>
      <w:r>
        <w:t>Wall 20 concedes public sector alt cause in the small text:</w:t>
      </w:r>
    </w:p>
    <w:p w14:paraId="7767535E" w14:textId="77777777" w:rsidR="002124C4" w:rsidRPr="00A660AA" w:rsidRDefault="002124C4" w:rsidP="002124C4">
      <w:r w:rsidRPr="00A660AA">
        <w:t xml:space="preserve">For </w:t>
      </w:r>
      <w:r w:rsidRPr="00BD5161">
        <w:rPr>
          <w:highlight w:val="green"/>
        </w:rPr>
        <w:t>decades, spacefaring nations have been licensing launches internally</w:t>
      </w:r>
      <w:r w:rsidRPr="00A660AA">
        <w:t xml:space="preserve">, </w:t>
      </w:r>
      <w:r w:rsidRPr="00BD5161">
        <w:rPr>
          <w:highlight w:val="green"/>
        </w:rPr>
        <w:t>without much international coordination</w:t>
      </w:r>
      <w:r w:rsidRPr="00A660AA">
        <w:t xml:space="preserve">, cooperation or long-term planning. In recent years, low-Earth orbit has become </w:t>
      </w:r>
      <w:r w:rsidRPr="00BD5161">
        <w:rPr>
          <w:highlight w:val="green"/>
        </w:rPr>
        <w:t>crowded enough with satellites</w:t>
      </w:r>
      <w:r w:rsidRPr="00A660AA">
        <w:t xml:space="preserve"> and hunks of debris that collisions are a real concern. For example, the </w:t>
      </w:r>
      <w:r w:rsidRPr="00BD5161">
        <w:rPr>
          <w:highlight w:val="green"/>
        </w:rPr>
        <w:t>International Space Station</w:t>
      </w:r>
      <w:r w:rsidRPr="00A660AA">
        <w:t xml:space="preserve"> has had to maneuver itself away from potential impacts three times so far in 2020 alone.</w:t>
      </w:r>
    </w:p>
    <w:p w14:paraId="51F641EC" w14:textId="77777777" w:rsidR="002124C4" w:rsidRDefault="002124C4" w:rsidP="002124C4">
      <w:pPr>
        <w:pStyle w:val="Heading4"/>
      </w:pPr>
      <w:r>
        <w:t>Beard 17 says every country has to be involved for it to be fair, but the plan only involves space-faring nations – treat this as a terminal solvency takeout because their internal link disagrees with the plan text</w:t>
      </w:r>
    </w:p>
    <w:p w14:paraId="6F4BCF7A" w14:textId="77777777" w:rsidR="002124C4" w:rsidRDefault="002124C4" w:rsidP="002124C4">
      <w:pPr>
        <w:pStyle w:val="Heading4"/>
      </w:pPr>
      <w:r>
        <w:t xml:space="preserve">Pelton 17 and </w:t>
      </w:r>
      <w:proofErr w:type="spellStart"/>
      <w:r>
        <w:t>gallagher</w:t>
      </w:r>
      <w:proofErr w:type="spellEnd"/>
      <w:r>
        <w:t xml:space="preserve"> 13 says if we had an international space framework that would be cool, but all the plan does is making mining a little harder for companies – they don’t make the progress that either card sets the threshold for solvency at</w:t>
      </w:r>
    </w:p>
    <w:p w14:paraId="4A6365DE" w14:textId="77777777" w:rsidR="002124C4" w:rsidRDefault="002124C4" w:rsidP="002124C4">
      <w:pPr>
        <w:pStyle w:val="Heading4"/>
      </w:pPr>
      <w:r>
        <w:t xml:space="preserve">Blake 17 says that establishing such a framework is super hard and won’t happen naturally – another instance of terminal defense on their </w:t>
      </w:r>
      <w:proofErr w:type="spellStart"/>
      <w:r>
        <w:t>multilat</w:t>
      </w:r>
      <w:proofErr w:type="spellEnd"/>
      <w:r>
        <w:t xml:space="preserve"> advantage since there’s no chance for spillover </w:t>
      </w:r>
    </w:p>
    <w:p w14:paraId="4BB1652A" w14:textId="77777777" w:rsidR="00511F04" w:rsidRPr="00511F04" w:rsidRDefault="00511F04" w:rsidP="00511F04"/>
    <w:sectPr w:rsidR="00511F04" w:rsidRPr="00511F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42493988528"/>
    <w:docVar w:name="VerbatimVersion" w:val="5.1"/>
  </w:docVars>
  <w:rsids>
    <w:rsidRoot w:val="00941772"/>
    <w:rsid w:val="000139A3"/>
    <w:rsid w:val="00100833"/>
    <w:rsid w:val="00104529"/>
    <w:rsid w:val="00105942"/>
    <w:rsid w:val="00107396"/>
    <w:rsid w:val="00144A4C"/>
    <w:rsid w:val="0014544C"/>
    <w:rsid w:val="00176AB0"/>
    <w:rsid w:val="00177B7D"/>
    <w:rsid w:val="0018322D"/>
    <w:rsid w:val="001B5776"/>
    <w:rsid w:val="001E527A"/>
    <w:rsid w:val="001F78CE"/>
    <w:rsid w:val="002124C4"/>
    <w:rsid w:val="002213BF"/>
    <w:rsid w:val="00251FC7"/>
    <w:rsid w:val="00282C89"/>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1F04"/>
    <w:rsid w:val="00537BD5"/>
    <w:rsid w:val="0057268A"/>
    <w:rsid w:val="005A3FAD"/>
    <w:rsid w:val="005D2912"/>
    <w:rsid w:val="006065BD"/>
    <w:rsid w:val="00645FA9"/>
    <w:rsid w:val="00647866"/>
    <w:rsid w:val="00665003"/>
    <w:rsid w:val="006A2AD0"/>
    <w:rsid w:val="006C2375"/>
    <w:rsid w:val="006D4ECC"/>
    <w:rsid w:val="00722258"/>
    <w:rsid w:val="007243E5"/>
    <w:rsid w:val="00766EA0"/>
    <w:rsid w:val="007A2226"/>
    <w:rsid w:val="007B60E0"/>
    <w:rsid w:val="007F5B66"/>
    <w:rsid w:val="00823A1C"/>
    <w:rsid w:val="00845B9D"/>
    <w:rsid w:val="00860984"/>
    <w:rsid w:val="008B3ECB"/>
    <w:rsid w:val="008B4E85"/>
    <w:rsid w:val="008C1B2E"/>
    <w:rsid w:val="0091627E"/>
    <w:rsid w:val="00941772"/>
    <w:rsid w:val="0097032B"/>
    <w:rsid w:val="009D2EAD"/>
    <w:rsid w:val="009D54B2"/>
    <w:rsid w:val="009E1922"/>
    <w:rsid w:val="009E45E2"/>
    <w:rsid w:val="009F7ED2"/>
    <w:rsid w:val="00A93661"/>
    <w:rsid w:val="00A95652"/>
    <w:rsid w:val="00AC0AB8"/>
    <w:rsid w:val="00B33C6D"/>
    <w:rsid w:val="00B4508F"/>
    <w:rsid w:val="00B55AD5"/>
    <w:rsid w:val="00B7715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706B"/>
    <w:rsid w:val="00D325A9"/>
    <w:rsid w:val="00D36A8A"/>
    <w:rsid w:val="00D61409"/>
    <w:rsid w:val="00D6691E"/>
    <w:rsid w:val="00D71170"/>
    <w:rsid w:val="00DA1C92"/>
    <w:rsid w:val="00DA25D4"/>
    <w:rsid w:val="00DA6538"/>
    <w:rsid w:val="00E15E75"/>
    <w:rsid w:val="00E5262C"/>
    <w:rsid w:val="00EC7DC4"/>
    <w:rsid w:val="00ED30CF"/>
    <w:rsid w:val="00F176EF"/>
    <w:rsid w:val="00F26B8A"/>
    <w:rsid w:val="00F45E10"/>
    <w:rsid w:val="00F6364A"/>
    <w:rsid w:val="00F9113A"/>
    <w:rsid w:val="00FD60A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28360"/>
  <w15:chartTrackingRefBased/>
  <w15:docId w15:val="{D80E9760-689D-4877-B4A8-33F12FDBC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2C89"/>
    <w:rPr>
      <w:rFonts w:ascii="Calibri" w:hAnsi="Calibri" w:cs="Calibri"/>
    </w:rPr>
  </w:style>
  <w:style w:type="paragraph" w:styleId="Heading1">
    <w:name w:val="heading 1"/>
    <w:aliases w:val="Pocket"/>
    <w:basedOn w:val="Normal"/>
    <w:next w:val="Normal"/>
    <w:link w:val="Heading1Char"/>
    <w:qFormat/>
    <w:rsid w:val="00282C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1"/>
    <w:unhideWhenUsed/>
    <w:qFormat/>
    <w:rsid w:val="00282C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282C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2 Char,Heading 2 Char1 Char Char, Ch,Ch,TAG,no read,No Spacing211,No Spacing12,No Spacing2111,No Spacing4,No Spacing11111,No Spacing5,No Spacing21,Tags,tags,No Spacing1111,ta,No Spacing1,t"/>
    <w:basedOn w:val="Normal"/>
    <w:next w:val="Normal"/>
    <w:link w:val="Heading4Char"/>
    <w:uiPriority w:val="3"/>
    <w:unhideWhenUsed/>
    <w:qFormat/>
    <w:rsid w:val="00282C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2C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C89"/>
  </w:style>
  <w:style w:type="character" w:customStyle="1" w:styleId="Heading1Char">
    <w:name w:val="Heading 1 Char"/>
    <w:aliases w:val="Pocket Char"/>
    <w:basedOn w:val="DefaultParagraphFont"/>
    <w:link w:val="Heading1"/>
    <w:rsid w:val="00282C89"/>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1"/>
    <w:rsid w:val="00282C8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282C8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Heading 2 Char2 Char Char,Heading 2 Char1 Char Char Char, Ch Char,Ch Char,TAG Char,no read Char,No Spacing211 Char,No Spacing12 Char,No Spacing2111 Char,No Spacing4 Char"/>
    <w:basedOn w:val="DefaultParagraphFont"/>
    <w:link w:val="Heading4"/>
    <w:uiPriority w:val="3"/>
    <w:rsid w:val="00282C8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282C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282C89"/>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282C89"/>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Card Text"/>
    <w:basedOn w:val="DefaultParagraphFont"/>
    <w:link w:val="Card"/>
    <w:uiPriority w:val="99"/>
    <w:unhideWhenUsed/>
    <w:rsid w:val="00282C89"/>
    <w:rPr>
      <w:color w:val="auto"/>
      <w:u w:val="none"/>
    </w:rPr>
  </w:style>
  <w:style w:type="character" w:styleId="FollowedHyperlink">
    <w:name w:val="FollowedHyperlink"/>
    <w:basedOn w:val="DefaultParagraphFont"/>
    <w:uiPriority w:val="99"/>
    <w:semiHidden/>
    <w:unhideWhenUsed/>
    <w:rsid w:val="00282C89"/>
    <w:rPr>
      <w:color w:val="auto"/>
      <w:u w:val="none"/>
    </w:rPr>
  </w:style>
  <w:style w:type="paragraph" w:customStyle="1" w:styleId="Emphasis1">
    <w:name w:val="Emphasis1"/>
    <w:basedOn w:val="Normal"/>
    <w:link w:val="Emphasis"/>
    <w:uiPriority w:val="7"/>
    <w:qFormat/>
    <w:rsid w:val="0094177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link w:val="Hyperlink"/>
    <w:autoRedefine/>
    <w:uiPriority w:val="99"/>
    <w:qFormat/>
    <w:rsid w:val="0094177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loomberg.com/opinion/articles/2020-12-21/space-mining-on-asteroids-is-never-going-to-happ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isa-net.org/be-bruga/eisa/files/events/turin/Bosold-Bosold&amp;Hynek_SGIR.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8078</Words>
  <Characters>46049</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5</cp:revision>
  <dcterms:created xsi:type="dcterms:W3CDTF">2022-02-12T18:58:00Z</dcterms:created>
  <dcterms:modified xsi:type="dcterms:W3CDTF">2022-02-13T16:06:00Z</dcterms:modified>
</cp:coreProperties>
</file>