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46C89" w14:textId="77777777" w:rsidR="00FC1211" w:rsidRDefault="00FC1211" w:rsidP="00FC1211">
      <w:pPr>
        <w:pStyle w:val="Heading2"/>
      </w:pPr>
      <w:r>
        <w:t>Cap</w:t>
      </w:r>
    </w:p>
    <w:p w14:paraId="78F4B7E8" w14:textId="77777777" w:rsidR="00FC1211" w:rsidRPr="006501D5" w:rsidRDefault="00FC1211" w:rsidP="00FC1211">
      <w:pPr>
        <w:pStyle w:val="Heading3"/>
        <w:rPr>
          <w:rStyle w:val="Emphasis"/>
          <w:b/>
          <w:iCs w:val="0"/>
        </w:rPr>
      </w:pPr>
      <w:r>
        <w:t>Contention 1: the Space Industrial Complex</w:t>
      </w:r>
    </w:p>
    <w:p w14:paraId="5F402DF3" w14:textId="77777777" w:rsidR="00FC1211" w:rsidRDefault="00FC1211" w:rsidP="00FC1211">
      <w:pPr>
        <w:pStyle w:val="Heading4"/>
      </w:pPr>
      <w:r>
        <w:t>Private space activity is expanding, 2022 is the crucial year to demonstrate profitability</w:t>
      </w:r>
    </w:p>
    <w:p w14:paraId="3C2FA80E" w14:textId="77777777" w:rsidR="00FC1211" w:rsidRPr="00CB6CFC" w:rsidRDefault="00FC1211" w:rsidP="00FC1211">
      <w:pPr>
        <w:rPr>
          <w:rStyle w:val="Style13ptBold"/>
        </w:rPr>
      </w:pPr>
      <w:r w:rsidRPr="00CB6CFC">
        <w:rPr>
          <w:rStyle w:val="Style13ptBold"/>
        </w:rPr>
        <w:t>Kramer 1-4-22</w:t>
      </w:r>
    </w:p>
    <w:p w14:paraId="0B4F06B1" w14:textId="77777777" w:rsidR="00FC1211" w:rsidRPr="00A54F59" w:rsidRDefault="00FC1211" w:rsidP="00FC1211">
      <w:pPr>
        <w:rPr>
          <w:sz w:val="16"/>
        </w:rPr>
      </w:pPr>
      <w:r w:rsidRPr="00A54F59">
        <w:rPr>
          <w:sz w:val="16"/>
        </w:rPr>
        <w:t xml:space="preserve">(Miriam, (Space Reporter for </w:t>
      </w:r>
      <w:proofErr w:type="spellStart"/>
      <w:r w:rsidRPr="00A54F59">
        <w:rPr>
          <w:sz w:val="16"/>
        </w:rPr>
        <w:t>Axios</w:t>
      </w:r>
      <w:proofErr w:type="spellEnd"/>
      <w:r w:rsidRPr="00A54F59">
        <w:rPr>
          <w:sz w:val="16"/>
        </w:rPr>
        <w:t xml:space="preserve"> News)  https://www.axios.com/private-human-spaceflight-2022-8ec6082a-e3ae-4d6b-8073-3f8af3e7e2a5.html)</w:t>
      </w:r>
    </w:p>
    <w:p w14:paraId="71C07376" w14:textId="77777777" w:rsidR="00FC1211" w:rsidRDefault="00FC1211" w:rsidP="00FC1211">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3651E3">
        <w:rPr>
          <w:rStyle w:val="Emphasis"/>
        </w:rPr>
        <w:t>20</w:t>
      </w:r>
      <w:r w:rsidRPr="00F508D2">
        <w:rPr>
          <w:rStyle w:val="Emphasis"/>
          <w:highlight w:val="green"/>
        </w:rPr>
        <w:t>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founder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7F1A7AC9" w14:textId="77777777" w:rsidR="00FC1211" w:rsidRDefault="00FC1211" w:rsidP="00FC1211">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35E57A37" w14:textId="77777777" w:rsidR="00FC1211" w:rsidRPr="00894FCE" w:rsidRDefault="00FC1211" w:rsidP="00FC1211">
      <w:pPr>
        <w:rPr>
          <w:rStyle w:val="Style13ptBold"/>
        </w:rPr>
      </w:pPr>
      <w:r w:rsidRPr="00894FCE">
        <w:rPr>
          <w:rStyle w:val="Style13ptBold"/>
        </w:rPr>
        <w:t>Penny 20</w:t>
      </w:r>
    </w:p>
    <w:p w14:paraId="3F8E59EF" w14:textId="77777777" w:rsidR="00FC1211" w:rsidRPr="00EF027B" w:rsidRDefault="00FC1211" w:rsidP="00FC1211">
      <w:r w:rsidRPr="00EF027B">
        <w:t>(ELEANOR PENNY is a writer, poet and essayist based in London. member of the Society of Authors (</w:t>
      </w:r>
      <w:proofErr w:type="spellStart"/>
      <w:r w:rsidRPr="00EF027B">
        <w:t>SoA</w:t>
      </w:r>
      <w:proofErr w:type="spellEnd"/>
      <w:r w:rsidRPr="00EF027B">
        <w:t xml:space="preserve">) and the National Institute for Writers in Education (NAWE). , </w:t>
      </w:r>
      <w:hyperlink r:id="rId6" w:history="1">
        <w:r w:rsidRPr="00EF027B">
          <w:rPr>
            <w:rStyle w:val="Hyperlink"/>
          </w:rPr>
          <w:t>https://inthesetimes.com/article/space-privatization-future-technology-silicon-valley-elon-musk-jeff-bezos</w:t>
        </w:r>
      </w:hyperlink>
      <w:r w:rsidRPr="00EF027B">
        <w:t>, 12-17)</w:t>
      </w:r>
    </w:p>
    <w:p w14:paraId="531D0A61" w14:textId="77777777" w:rsidR="00FC1211" w:rsidRDefault="00FC1211" w:rsidP="00FC1211">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w:t>
      </w:r>
      <w:proofErr w:type="spellStart"/>
      <w:r w:rsidRPr="00ED5156">
        <w:rPr>
          <w:sz w:val="16"/>
        </w:rPr>
        <w:t>Bastani</w:t>
      </w:r>
      <w:proofErr w:type="spellEnd"/>
      <w:r w:rsidRPr="00ED5156">
        <w:rPr>
          <w:sz w:val="16"/>
        </w:rPr>
        <w:t xml:space="preserve">,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proofErr w:type="spellStart"/>
      <w:r w:rsidRPr="00ED5156">
        <w:rPr>
          <w:rStyle w:val="StyleUnderline"/>
        </w:rPr>
        <w:t>starways</w:t>
      </w:r>
      <w:proofErr w:type="spellEnd"/>
      <w:r w:rsidRPr="00ED5156">
        <w:rPr>
          <w:rStyle w:val="StyleUnderline"/>
        </w:rPr>
        <w:t>,</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ED5156">
        <w:rPr>
          <w:rStyle w:val="Emphasis"/>
          <w:highlight w:val="green"/>
        </w:rPr>
        <w:t>Military might physically captures</w:t>
      </w:r>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654B75EF" w14:textId="77777777" w:rsidR="00FC1211" w:rsidRDefault="00FC1211" w:rsidP="00FC1211">
      <w:pPr>
        <w:pStyle w:val="Heading4"/>
      </w:pPr>
      <w:r>
        <w:t>Capitalism undergirds all modern conflicts and regions of instability</w:t>
      </w:r>
    </w:p>
    <w:p w14:paraId="1AF8345C" w14:textId="77777777" w:rsidR="00FC1211" w:rsidRPr="001B1E2C" w:rsidRDefault="00FC1211" w:rsidP="00FC1211">
      <w:r w:rsidRPr="001B1E2C">
        <w:rPr>
          <w:rStyle w:val="Style13ptBold"/>
        </w:rPr>
        <w:t xml:space="preserve">Fernandes </w:t>
      </w:r>
      <w:r>
        <w:rPr>
          <w:rStyle w:val="Style13ptBold"/>
        </w:rPr>
        <w:t xml:space="preserve">PhD </w:t>
      </w:r>
      <w:r w:rsidRPr="001B1E2C">
        <w:rPr>
          <w:rStyle w:val="Style13ptBold"/>
        </w:rPr>
        <w:t>18</w:t>
      </w:r>
      <w:r w:rsidRPr="001B1E2C">
        <w:t xml:space="preserve"> (Marcelo Fernandes, Ph.D. - Université Libre de </w:t>
      </w:r>
      <w:proofErr w:type="spellStart"/>
      <w:r w:rsidRPr="001B1E2C">
        <w:t>Bruxelles</w:t>
      </w:r>
      <w:proofErr w:type="spellEnd"/>
      <w:r w:rsidRPr="001B1E2C">
        <w:t xml:space="preserve">, Research Areas: Econometrics Empirical Finance, Jan-April 2018, "Imperialism and the Question of System Stability," </w:t>
      </w:r>
      <w:proofErr w:type="spellStart"/>
      <w:r w:rsidRPr="001B1E2C">
        <w:t>ScieElo</w:t>
      </w:r>
      <w:proofErr w:type="spellEnd"/>
      <w:r w:rsidRPr="001B1E2C">
        <w:t>, http://www.scielo.br/scielo.php?script=sci_arttext&amp;pid=S0102-85292018000100033)///PSC</w:t>
      </w:r>
    </w:p>
    <w:p w14:paraId="3EFD5B6E" w14:textId="77777777" w:rsidR="00FC1211" w:rsidRDefault="00FC1211" w:rsidP="00FC1211">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proofErr w:type="spellStart"/>
      <w:r w:rsidRPr="00496F30">
        <w:rPr>
          <w:rStyle w:val="StyleUnderline"/>
        </w:rPr>
        <w:t>Sakellaropoulos</w:t>
      </w:r>
      <w:proofErr w:type="spellEnd"/>
      <w:r w:rsidRPr="00496F30">
        <w:rPr>
          <w:rStyle w:val="StyleUnderline"/>
        </w:rPr>
        <w:t xml:space="preserve"> (2009), </w:t>
      </w:r>
      <w:proofErr w:type="spellStart"/>
      <w:r w:rsidRPr="00496F30">
        <w:rPr>
          <w:rStyle w:val="StyleUnderline"/>
        </w:rPr>
        <w:t>Sakellaropoulos</w:t>
      </w:r>
      <w:proofErr w:type="spellEnd"/>
      <w:r w:rsidRPr="00496F30">
        <w:rPr>
          <w:rStyle w:val="StyleUnderline"/>
        </w:rPr>
        <w:t xml:space="preserve">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254419">
        <w:rPr>
          <w:rStyle w:val="StyleUnderline"/>
          <w:highlight w:val="green"/>
        </w:rPr>
        <w:t>Lenin’s theory of imperialism</w:t>
      </w:r>
      <w:r w:rsidRPr="001B1E2C">
        <w:rPr>
          <w:sz w:val="16"/>
        </w:rPr>
        <w:t xml:space="preserve">. Therefore, </w:t>
      </w:r>
      <w:r w:rsidRPr="00496F30">
        <w:rPr>
          <w:rStyle w:val="StyleUnderline"/>
        </w:rPr>
        <w:t xml:space="preserve">they manage to establish some opposition to the idea of system stability </w:t>
      </w:r>
      <w:proofErr w:type="spellStart"/>
      <w:r w:rsidRPr="00496F30">
        <w:rPr>
          <w:rStyle w:val="StyleUnderline"/>
        </w:rPr>
        <w:t>analysed</w:t>
      </w:r>
      <w:proofErr w:type="spellEnd"/>
      <w:r w:rsidRPr="00496F30">
        <w:rPr>
          <w:rStyle w:val="StyleUnderline"/>
        </w:rPr>
        <w:t xml:space="preserve"> in the previous sections</w:t>
      </w:r>
      <w:r w:rsidRPr="001B1E2C">
        <w:rPr>
          <w:sz w:val="16"/>
        </w:rPr>
        <w:t xml:space="preserve">. Lenin ([1916] 1979) </w:t>
      </w:r>
      <w:proofErr w:type="spellStart"/>
      <w:r w:rsidRPr="001B1E2C">
        <w:rPr>
          <w:sz w:val="16"/>
        </w:rPr>
        <w:t>characterised</w:t>
      </w:r>
      <w:proofErr w:type="spellEnd"/>
      <w:r w:rsidRPr="001B1E2C">
        <w:rPr>
          <w:sz w:val="16"/>
        </w:rPr>
        <w:t xml:space="preserve"> imperialism as a specific stage of the capitalist mode of production, resulting from a substantial change in its </w:t>
      </w:r>
      <w:proofErr w:type="spellStart"/>
      <w:r w:rsidRPr="001B1E2C">
        <w:rPr>
          <w:sz w:val="16"/>
        </w:rPr>
        <w:t>organisational</w:t>
      </w:r>
      <w:proofErr w:type="spellEnd"/>
      <w:r w:rsidRPr="001B1E2C">
        <w:rPr>
          <w:sz w:val="16"/>
        </w:rPr>
        <w:t xml:space="preserve">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254419">
        <w:rPr>
          <w:rStyle w:val="StyleUnderline"/>
          <w:highlight w:val="green"/>
        </w:rPr>
        <w:t>imperialism</w:t>
      </w:r>
      <w:r w:rsidRPr="00496F30">
        <w:rPr>
          <w:rStyle w:val="StyleUnderline"/>
        </w:rPr>
        <w:t xml:space="preserve"> was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 xml:space="preserve">concentration and </w:t>
      </w:r>
      <w:proofErr w:type="spellStart"/>
      <w:r w:rsidRPr="00254419">
        <w:rPr>
          <w:rStyle w:val="StyleUnderline"/>
          <w:highlight w:val="green"/>
        </w:rPr>
        <w:t>centralisation</w:t>
      </w:r>
      <w:proofErr w:type="spellEnd"/>
      <w:r w:rsidRPr="00254419">
        <w:rPr>
          <w:rStyle w:val="StyleUnderline"/>
          <w:highlight w:val="green"/>
        </w:rPr>
        <w:t xml:space="preserve"> prevail</w:t>
      </w:r>
      <w:r w:rsidRPr="00496F30">
        <w:rPr>
          <w:rStyle w:val="StyleUnderline"/>
        </w:rPr>
        <w:t xml:space="preserve"> – and of the </w:t>
      </w:r>
      <w:r w:rsidRPr="00254419">
        <w:rPr>
          <w:rStyle w:val="StyleUnderline"/>
          <w:highlight w:val="green"/>
        </w:rPr>
        <w:t>contradictions</w:t>
      </w:r>
      <w:r w:rsidRPr="00496F30">
        <w:rPr>
          <w:rStyle w:val="StyleUnderline"/>
        </w:rPr>
        <w:t xml:space="preserve"> arising from the class struggle in capitalism, as </w:t>
      </w:r>
      <w:proofErr w:type="spellStart"/>
      <w:r w:rsidRPr="00496F30">
        <w:rPr>
          <w:rStyle w:val="StyleUnderline"/>
        </w:rPr>
        <w:t>analysed</w:t>
      </w:r>
      <w:proofErr w:type="spellEnd"/>
      <w:r w:rsidRPr="00496F30">
        <w:rPr>
          <w:rStyle w:val="StyleUnderline"/>
        </w:rPr>
        <w:t xml:space="preserve">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 xml:space="preserve">at all costs desire to place capitalism in a </w:t>
      </w:r>
      <w:proofErr w:type="spellStart"/>
      <w:r w:rsidRPr="00254419">
        <w:rPr>
          <w:rStyle w:val="Emphasis"/>
          <w:highlight w:val="green"/>
        </w:rPr>
        <w:t>favourable</w:t>
      </w:r>
      <w:proofErr w:type="spellEnd"/>
      <w:r w:rsidRPr="00254419">
        <w:rPr>
          <w:rStyle w:val="Emphasis"/>
          <w:highlight w:val="green"/>
        </w:rPr>
        <w:t xml:space="preserve"> light</w:t>
      </w:r>
      <w:r w:rsidRPr="001B1E2C">
        <w:rPr>
          <w:sz w:val="16"/>
        </w:rPr>
        <w:t xml:space="preserve">. On the contrary, monopoly which is created in certain branches of industry increases and intensifies the anarchy inherent in the system of capitalist production as a whole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Argentina and Uruguay. Even so, the state plays an essential role in the functioning of capitalism. In the absence of global government, capital cannot reproduce itself without nation-states. </w:t>
      </w:r>
      <w:r w:rsidRPr="00496F30">
        <w:rPr>
          <w:rStyle w:val="Emphasis"/>
        </w:rPr>
        <w:t xml:space="preserve">In order to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 xml:space="preserve">to manage the </w:t>
      </w:r>
      <w:proofErr w:type="spellStart"/>
      <w:r w:rsidRPr="00254419">
        <w:rPr>
          <w:rStyle w:val="Emphasis"/>
          <w:highlight w:val="green"/>
        </w:rPr>
        <w:t>labour</w:t>
      </w:r>
      <w:proofErr w:type="spellEnd"/>
      <w:r w:rsidRPr="00254419">
        <w:rPr>
          <w:rStyle w:val="Emphasis"/>
          <w:highlight w:val="green"/>
        </w:rPr>
        <w:t xml:space="preserve">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and </w:t>
      </w:r>
      <w:r w:rsidRPr="00254419">
        <w:rPr>
          <w:rStyle w:val="Emphasis"/>
          <w:highlight w:val="green"/>
        </w:rPr>
        <w:t>promote its expansion</w:t>
      </w:r>
      <w:r w:rsidRPr="00496F30">
        <w:rPr>
          <w:rStyle w:val="Emphasis"/>
        </w:rPr>
        <w:t xml:space="preserve"> in the </w:t>
      </w:r>
      <w:r w:rsidRPr="00254419">
        <w:rPr>
          <w:rStyle w:val="Emphasis"/>
          <w:highlight w:val="green"/>
        </w:rPr>
        <w:t>international</w:t>
      </w:r>
      <w:r w:rsidRPr="00496F30">
        <w:rPr>
          <w:rStyle w:val="Emphasis"/>
        </w:rPr>
        <w:t xml:space="preserve"> economy</w:t>
      </w:r>
      <w:r w:rsidRPr="001B1E2C">
        <w:rPr>
          <w:sz w:val="16"/>
        </w:rPr>
        <w:t xml:space="preserve"> (</w:t>
      </w:r>
      <w:proofErr w:type="spellStart"/>
      <w:r w:rsidRPr="001B1E2C">
        <w:rPr>
          <w:sz w:val="16"/>
        </w:rPr>
        <w:t>Sakellaropoulos</w:t>
      </w:r>
      <w:proofErr w:type="spellEnd"/>
      <w:r w:rsidRPr="001B1E2C">
        <w:rPr>
          <w:sz w:val="16"/>
        </w:rPr>
        <w:t xml:space="preserve"> 2009: 63). However, capital exports also lead to competition among states, since they also play the role of mediating among the interests of different ruling classes. Monopolies can join forces in several parts of the world, yet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That causes a permanent warmongering atmosphere, since it is functional for monopolies linked to the war industry to have external enemies, whether real or illusory, to justify military purchases. Hence, the term ‘</w:t>
      </w:r>
      <w:proofErr w:type="spellStart"/>
      <w:r w:rsidRPr="001B1E2C">
        <w:rPr>
          <w:sz w:val="16"/>
        </w:rPr>
        <w:t>globalisation</w:t>
      </w:r>
      <w:proofErr w:type="spellEnd"/>
      <w:r w:rsidRPr="001B1E2C">
        <w:rPr>
          <w:sz w:val="16"/>
        </w:rPr>
        <w:t xml:space="preserve">’, which describes a capitalist world without borders, available and subservient to the supposedly stateless capital of a unified bourgeoisie, hides or denies crucial aspects of the functioning of the international system15 (Halliday 2002; </w:t>
      </w:r>
      <w:proofErr w:type="spellStart"/>
      <w:r w:rsidRPr="001B1E2C">
        <w:rPr>
          <w:sz w:val="16"/>
        </w:rPr>
        <w:t>Petras</w:t>
      </w:r>
      <w:proofErr w:type="spellEnd"/>
      <w:r w:rsidRPr="001B1E2C">
        <w:rPr>
          <w:sz w:val="16"/>
        </w:rPr>
        <w:t xml:space="preserve"> and </w:t>
      </w:r>
      <w:proofErr w:type="spellStart"/>
      <w:r w:rsidRPr="001B1E2C">
        <w:rPr>
          <w:sz w:val="16"/>
        </w:rPr>
        <w:t>Veltmeyer</w:t>
      </w:r>
      <w:proofErr w:type="spellEnd"/>
      <w:r w:rsidRPr="001B1E2C">
        <w:rPr>
          <w:sz w:val="16"/>
        </w:rPr>
        <w:t xml:space="preserve"> 2000; </w:t>
      </w:r>
      <w:proofErr w:type="spellStart"/>
      <w:r w:rsidRPr="001B1E2C">
        <w:rPr>
          <w:sz w:val="16"/>
        </w:rPr>
        <w:t>Ruccio</w:t>
      </w:r>
      <w:proofErr w:type="spellEnd"/>
      <w:r w:rsidRPr="001B1E2C">
        <w:rPr>
          <w:sz w:val="16"/>
        </w:rPr>
        <w:t xml:space="preserve"> 2003). In reality, </w:t>
      </w:r>
      <w:r w:rsidRPr="00496F30">
        <w:rPr>
          <w:rStyle w:val="Emphasis"/>
        </w:rPr>
        <w:t xml:space="preserve">the concepts of </w:t>
      </w:r>
      <w:r w:rsidRPr="00254419">
        <w:rPr>
          <w:rStyle w:val="Emphasis"/>
          <w:highlight w:val="green"/>
        </w:rPr>
        <w:t xml:space="preserve">imperialism and </w:t>
      </w:r>
      <w:proofErr w:type="spellStart"/>
      <w:r w:rsidRPr="00254419">
        <w:rPr>
          <w:rStyle w:val="Emphasis"/>
          <w:highlight w:val="green"/>
        </w:rPr>
        <w:t>globalisation</w:t>
      </w:r>
      <w:proofErr w:type="spellEnd"/>
      <w:r w:rsidRPr="00254419">
        <w:rPr>
          <w:rStyle w:val="Emphasis"/>
          <w:highlight w:val="green"/>
        </w:rPr>
        <w:t xml:space="preserve">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254419">
        <w:rPr>
          <w:rStyle w:val="StyleUnderline"/>
          <w:highlight w:val="green"/>
        </w:rPr>
        <w:t>cannot be adopted at the same time</w:t>
      </w:r>
      <w:r w:rsidRPr="00496F30">
        <w:rPr>
          <w:rStyle w:val="StyleUnderline"/>
        </w:rPr>
        <w:t xml:space="preserve">, since the idea of </w:t>
      </w:r>
      <w:proofErr w:type="spellStart"/>
      <w:r w:rsidRPr="00496F30">
        <w:rPr>
          <w:rStyle w:val="StyleUnderline"/>
        </w:rPr>
        <w:t>globalisation</w:t>
      </w:r>
      <w:proofErr w:type="spellEnd"/>
      <w:r w:rsidRPr="00496F30">
        <w:rPr>
          <w:rStyle w:val="StyleUnderline"/>
        </w:rPr>
        <w:t xml:space="preserve"> suppresses a series of questions related to the historical development of the relations of exploitation within the capitalist system, and the role of imperialism as a theoretical and historical reference</w:t>
      </w:r>
      <w:r w:rsidRPr="001B1E2C">
        <w:rPr>
          <w:sz w:val="16"/>
        </w:rPr>
        <w:t xml:space="preserve"> (</w:t>
      </w:r>
      <w:proofErr w:type="spellStart"/>
      <w:r w:rsidRPr="001B1E2C">
        <w:rPr>
          <w:sz w:val="16"/>
        </w:rPr>
        <w:t>Sakellaropoulos</w:t>
      </w:r>
      <w:proofErr w:type="spellEnd"/>
      <w:r w:rsidRPr="001B1E2C">
        <w:rPr>
          <w:sz w:val="16"/>
        </w:rPr>
        <w:t xml:space="preserve"> 2009). The view of various Marxist authors that the international system is </w:t>
      </w:r>
      <w:proofErr w:type="spellStart"/>
      <w:r w:rsidRPr="001B1E2C">
        <w:rPr>
          <w:sz w:val="16"/>
        </w:rPr>
        <w:t>characterised</w:t>
      </w:r>
      <w:proofErr w:type="spellEnd"/>
      <w:r w:rsidRPr="001B1E2C">
        <w:rPr>
          <w:sz w:val="16"/>
        </w:rPr>
        <w:t xml:space="preserve">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w:t>
      </w:r>
      <w:proofErr w:type="spellStart"/>
      <w:r w:rsidRPr="001B1E2C">
        <w:rPr>
          <w:sz w:val="16"/>
        </w:rPr>
        <w:t>favouring</w:t>
      </w:r>
      <w:proofErr w:type="spellEnd"/>
      <w:r w:rsidRPr="001B1E2C">
        <w:rPr>
          <w:sz w:val="16"/>
        </w:rPr>
        <w:t xml:space="preserve">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 xml:space="preserve">The tendency towards the </w:t>
      </w:r>
      <w:proofErr w:type="spellStart"/>
      <w:r w:rsidRPr="00496F30">
        <w:rPr>
          <w:rStyle w:val="StyleUnderline"/>
        </w:rPr>
        <w:t>centralisation</w:t>
      </w:r>
      <w:proofErr w:type="spellEnd"/>
      <w:r w:rsidRPr="00496F30">
        <w:rPr>
          <w:rStyle w:val="StyleUnderline"/>
        </w:rPr>
        <w:t xml:space="preserve">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 xml:space="preserve">there can be no unified bourgeoisie exploiting markets around the world in an </w:t>
      </w:r>
      <w:proofErr w:type="spellStart"/>
      <w:r w:rsidRPr="004F7FE0">
        <w:rPr>
          <w:rStyle w:val="StyleUnderline"/>
        </w:rPr>
        <w:t>organised</w:t>
      </w:r>
      <w:proofErr w:type="spellEnd"/>
      <w:r w:rsidRPr="004F7FE0">
        <w:rPr>
          <w:rStyle w:val="StyleUnderline"/>
        </w:rPr>
        <w:t xml:space="preserve"> way, capable of suppressing economic crises and their economic-social consequences</w:t>
      </w:r>
      <w:r w:rsidRPr="001B1E2C">
        <w:rPr>
          <w:sz w:val="16"/>
        </w:rPr>
        <w:t xml:space="preserve">. In fact, the upsurge of capital </w:t>
      </w:r>
      <w:proofErr w:type="spellStart"/>
      <w:r w:rsidRPr="001B1E2C">
        <w:rPr>
          <w:sz w:val="16"/>
        </w:rPr>
        <w:t>internationalisation</w:t>
      </w:r>
      <w:proofErr w:type="spellEnd"/>
      <w:r w:rsidRPr="001B1E2C">
        <w:rPr>
          <w:sz w:val="16"/>
        </w:rPr>
        <w:t xml:space="preserve">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w:t>
      </w:r>
      <w:proofErr w:type="spellStart"/>
      <w:r w:rsidRPr="001B1E2C">
        <w:rPr>
          <w:sz w:val="16"/>
        </w:rPr>
        <w:t>Gindin’s</w:t>
      </w:r>
      <w:proofErr w:type="spellEnd"/>
      <w:r w:rsidRPr="001B1E2C">
        <w:rPr>
          <w:sz w:val="16"/>
        </w:rPr>
        <w:t xml:space="preserve"> idea that the USA serves the interests of a world capitalist class first and foremost. Therefore, </w:t>
      </w:r>
      <w:r w:rsidRPr="004F7FE0">
        <w:rPr>
          <w:rStyle w:val="StyleUnderline"/>
        </w:rPr>
        <w:t>in contrast to ‘</w:t>
      </w:r>
      <w:proofErr w:type="spellStart"/>
      <w:r w:rsidRPr="004F7FE0">
        <w:rPr>
          <w:rStyle w:val="StyleUnderline"/>
        </w:rPr>
        <w:t>globalisation</w:t>
      </w:r>
      <w:proofErr w:type="spellEnd"/>
      <w:r w:rsidRPr="004F7FE0">
        <w:rPr>
          <w:rStyle w:val="StyleUnderline"/>
        </w:rPr>
        <w:t>’,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w:t>
      </w:r>
      <w:proofErr w:type="spellStart"/>
      <w:r w:rsidRPr="001B1E2C">
        <w:rPr>
          <w:sz w:val="16"/>
        </w:rPr>
        <w:t>Milios</w:t>
      </w:r>
      <w:proofErr w:type="spellEnd"/>
      <w:r w:rsidRPr="001B1E2C">
        <w:rPr>
          <w:sz w:val="16"/>
        </w:rPr>
        <w:t xml:space="preserve">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because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254419">
        <w:rPr>
          <w:rStyle w:val="Emphasis"/>
          <w:highlight w:val="green"/>
        </w:rPr>
        <w:t>erode</w:t>
      </w:r>
      <w:r w:rsidRPr="004F7FE0">
        <w:rPr>
          <w:rStyle w:val="Emphasis"/>
        </w:rPr>
        <w:t xml:space="preserve"> the </w:t>
      </w:r>
      <w:proofErr w:type="spellStart"/>
      <w:r w:rsidRPr="004F7FE0">
        <w:rPr>
          <w:rStyle w:val="Emphasis"/>
        </w:rPr>
        <w:t>centre’s</w:t>
      </w:r>
      <w:proofErr w:type="spellEnd"/>
      <w:r w:rsidRPr="004F7FE0">
        <w:rPr>
          <w:rStyle w:val="Emphasis"/>
        </w:rPr>
        <w:t xml:space="preserve"> </w:t>
      </w:r>
      <w:r w:rsidRPr="00254419">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w:t>
      </w:r>
      <w:proofErr w:type="spellStart"/>
      <w:r w:rsidRPr="001B1E2C">
        <w:rPr>
          <w:sz w:val="16"/>
        </w:rPr>
        <w:t>Poulantzas</w:t>
      </w:r>
      <w:proofErr w:type="spellEnd"/>
      <w:r w:rsidRPr="001B1E2C">
        <w:rPr>
          <w:sz w:val="16"/>
        </w:rPr>
        <w:t xml:space="preserve">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w:t>
      </w:r>
      <w:proofErr w:type="spellStart"/>
      <w:r w:rsidRPr="004F7FE0">
        <w:rPr>
          <w:rStyle w:val="StyleUnderline"/>
        </w:rPr>
        <w:t>globalisation</w:t>
      </w:r>
      <w:proofErr w:type="spellEnd"/>
      <w:r w:rsidRPr="004F7FE0">
        <w:rPr>
          <w:rStyle w:val="StyleUnderline"/>
        </w:rPr>
        <w:t>’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r w:rsidRPr="004F7FE0">
        <w:rPr>
          <w:rStyle w:val="StyleUnderline"/>
        </w:rPr>
        <w:t>Later on,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 xml:space="preserve">but this was soon followed by the US </w:t>
      </w:r>
      <w:proofErr w:type="spellStart"/>
      <w:r w:rsidRPr="004F7FE0">
        <w:rPr>
          <w:rStyle w:val="Emphasis"/>
        </w:rPr>
        <w:t>subprimecrisis</w:t>
      </w:r>
      <w:proofErr w:type="spellEnd"/>
      <w:r w:rsidRPr="004F7FE0">
        <w:rPr>
          <w:rStyle w:val="Emphasis"/>
        </w:rPr>
        <w:t xml:space="preserve"> in 2007, triggering the greatest global economic crisis since the Great Depression of the 1930s</w:t>
      </w:r>
      <w:r w:rsidRPr="001B1E2C">
        <w:rPr>
          <w:sz w:val="16"/>
        </w:rPr>
        <w:t xml:space="preserve">. The crisis began in the USA, the </w:t>
      </w:r>
      <w:proofErr w:type="spellStart"/>
      <w:r w:rsidRPr="001B1E2C">
        <w:rPr>
          <w:sz w:val="16"/>
        </w:rPr>
        <w:t>centre</w:t>
      </w:r>
      <w:proofErr w:type="spellEnd"/>
      <w:r w:rsidRPr="001B1E2C">
        <w:rPr>
          <w:sz w:val="16"/>
        </w:rPr>
        <w:t xml:space="preserve"> of capitalism, and affected a major part of Europe as well as other world regions. </w:t>
      </w:r>
      <w:r w:rsidRPr="004F7FE0">
        <w:rPr>
          <w:rStyle w:val="Emphasis"/>
        </w:rPr>
        <w:t xml:space="preserve">This </w:t>
      </w:r>
      <w:r w:rsidRPr="00254419">
        <w:rPr>
          <w:rStyle w:val="Emphasis"/>
          <w:highlight w:val="green"/>
        </w:rPr>
        <w:t>exposed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r w:rsidRPr="00254419">
        <w:rPr>
          <w:rStyle w:val="Emphasis"/>
          <w:highlight w:val="green"/>
        </w:rPr>
        <w:t>architecture</w:t>
      </w:r>
      <w:r w:rsidRPr="004F7FE0">
        <w:rPr>
          <w:rStyle w:val="Emphasis"/>
        </w:rPr>
        <w:t>, and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254419">
        <w:rPr>
          <w:rStyle w:val="StyleUnderline"/>
          <w:highlight w:val="green"/>
        </w:rPr>
        <w:t>low</w:t>
      </w:r>
      <w:r w:rsidRPr="004F7FE0">
        <w:rPr>
          <w:rStyle w:val="StyleUnderline"/>
        </w:rPr>
        <w:t xml:space="preserve"> levels of economic </w:t>
      </w:r>
      <w:r w:rsidRPr="00254419">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254419">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w:t>
      </w:r>
      <w:proofErr w:type="spellStart"/>
      <w:r w:rsidRPr="001B1E2C">
        <w:rPr>
          <w:sz w:val="16"/>
        </w:rPr>
        <w:t>Sakellaropoulos</w:t>
      </w:r>
      <w:proofErr w:type="spellEnd"/>
      <w:r w:rsidRPr="001B1E2C">
        <w:rPr>
          <w:sz w:val="16"/>
        </w:rPr>
        <w:t xml:space="preserve">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w:t>
      </w:r>
      <w:proofErr w:type="spellStart"/>
      <w:r w:rsidRPr="001B1E2C">
        <w:rPr>
          <w:sz w:val="16"/>
        </w:rPr>
        <w:t>Sakellaropoulos</w:t>
      </w:r>
      <w:proofErr w:type="spellEnd"/>
      <w:r w:rsidRPr="001B1E2C">
        <w:rPr>
          <w:sz w:val="16"/>
        </w:rPr>
        <w:t xml:space="preserve">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w:t>
      </w:r>
      <w:proofErr w:type="spellStart"/>
      <w:r w:rsidRPr="001B1E2C">
        <w:rPr>
          <w:sz w:val="16"/>
        </w:rPr>
        <w:t>multipolarisation</w:t>
      </w:r>
      <w:proofErr w:type="spellEnd"/>
      <w:r w:rsidRPr="001B1E2C">
        <w:rPr>
          <w:sz w:val="16"/>
        </w:rPr>
        <w:t xml:space="preserve">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254419">
        <w:rPr>
          <w:rStyle w:val="Emphasis"/>
          <w:highlight w:val="green"/>
        </w:rPr>
        <w:t>explain the growing reaction against</w:t>
      </w:r>
      <w:r w:rsidRPr="004F7FE0">
        <w:rPr>
          <w:rStyle w:val="Emphasis"/>
        </w:rPr>
        <w:t xml:space="preserve"> </w:t>
      </w:r>
      <w:r w:rsidRPr="00254419">
        <w:rPr>
          <w:rStyle w:val="Emphasis"/>
          <w:highlight w:val="green"/>
        </w:rPr>
        <w:t>US</w:t>
      </w:r>
      <w:r w:rsidRPr="004F7FE0">
        <w:rPr>
          <w:rStyle w:val="Emphasis"/>
        </w:rPr>
        <w:t xml:space="preserve"> foreign policy, which after ‘</w:t>
      </w:r>
      <w:r w:rsidRPr="00254419">
        <w:rPr>
          <w:rStyle w:val="Emphasis"/>
          <w:highlight w:val="green"/>
        </w:rPr>
        <w:t>09/11’</w:t>
      </w:r>
      <w:r w:rsidRPr="004F7FE0">
        <w:rPr>
          <w:rStyle w:val="Emphasis"/>
        </w:rPr>
        <w:t xml:space="preserve"> began to use a </w:t>
      </w:r>
      <w:r w:rsidRPr="00254419">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Britain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254419">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This was the first increase since 2011. But before that, expenditure grew steadily for 13 years between 1998 and 2011 (</w:t>
      </w:r>
      <w:proofErr w:type="spellStart"/>
      <w:r w:rsidRPr="001B1E2C">
        <w:rPr>
          <w:sz w:val="16"/>
        </w:rPr>
        <w:t>Perlo</w:t>
      </w:r>
      <w:proofErr w:type="spellEnd"/>
      <w:r w:rsidRPr="001B1E2C">
        <w:rPr>
          <w:sz w:val="16"/>
        </w:rPr>
        <w:t xml:space="preserve">-Freeman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w:t>
      </w:r>
      <w:proofErr w:type="spellStart"/>
      <w:r w:rsidRPr="001B1E2C">
        <w:rPr>
          <w:sz w:val="16"/>
        </w:rPr>
        <w:t>Slijper</w:t>
      </w:r>
      <w:proofErr w:type="spellEnd"/>
      <w:r w:rsidRPr="001B1E2C">
        <w:rPr>
          <w:sz w:val="16"/>
        </w:rPr>
        <w:t xml:space="preserve"> (2013), the military spending of countries such as Spain, Greece and Italy, which were at the </w:t>
      </w:r>
      <w:proofErr w:type="spellStart"/>
      <w:r w:rsidRPr="001B1E2C">
        <w:rPr>
          <w:sz w:val="16"/>
        </w:rPr>
        <w:t>epicentre</w:t>
      </w:r>
      <w:proofErr w:type="spellEnd"/>
      <w:r w:rsidRPr="001B1E2C">
        <w:rPr>
          <w:sz w:val="16"/>
        </w:rPr>
        <w:t xml:space="preserve"> of the crisis in the euro area and have struggled to implement economic austerity </w:t>
      </w:r>
      <w:proofErr w:type="spellStart"/>
      <w:r w:rsidRPr="001B1E2C">
        <w:rPr>
          <w:sz w:val="16"/>
        </w:rPr>
        <w:t>programmes</w:t>
      </w:r>
      <w:proofErr w:type="spellEnd"/>
      <w:r w:rsidRPr="001B1E2C">
        <w:rPr>
          <w:sz w:val="16"/>
        </w:rPr>
        <w:t xml:space="preserve"> at great social cost, remains impressively high. </w:t>
      </w:r>
      <w:r w:rsidRPr="001B1E2C">
        <w:rPr>
          <w:rStyle w:val="StyleUnderline"/>
        </w:rPr>
        <w:t xml:space="preserve">This clearly contradicts the </w:t>
      </w:r>
      <w:proofErr w:type="spellStart"/>
      <w:r w:rsidRPr="001B1E2C">
        <w:rPr>
          <w:rStyle w:val="StyleUnderline"/>
        </w:rPr>
        <w:t>Kautskyan</w:t>
      </w:r>
      <w:proofErr w:type="spellEnd"/>
      <w:r w:rsidRPr="001B1E2C">
        <w:rPr>
          <w:rStyle w:val="StyleUnderline"/>
        </w:rPr>
        <w:t xml:space="preserve"> perspective, which predicted a reduction in military spending as a primary result of ultra-imperialism.</w:t>
      </w:r>
    </w:p>
    <w:p w14:paraId="18A952AC" w14:textId="77777777" w:rsidR="00FC1211" w:rsidRDefault="00FC1211" w:rsidP="00FC1211">
      <w:pPr>
        <w:pStyle w:val="Heading4"/>
      </w:pPr>
      <w:r w:rsidRPr="00EC5826">
        <w:t>Capitalism causes extinction through e</w:t>
      </w:r>
      <w:r>
        <w:t xml:space="preserve">nvironmental degradation. Rejecting market fundamentalism is crucial to avoid total expenditure of finite resources </w:t>
      </w:r>
    </w:p>
    <w:p w14:paraId="32D53D71" w14:textId="77777777" w:rsidR="00FC1211" w:rsidRPr="00DF5034" w:rsidRDefault="00FC1211" w:rsidP="00FC1211">
      <w:pPr>
        <w:rPr>
          <w:rStyle w:val="Style13ptBold"/>
          <w:lang w:val="de-DE"/>
        </w:rPr>
      </w:pPr>
      <w:r w:rsidRPr="00DF5034">
        <w:rPr>
          <w:rStyle w:val="Style13ptBold"/>
          <w:lang w:val="de-DE"/>
        </w:rPr>
        <w:t>Monbiot 10-30-21</w:t>
      </w:r>
    </w:p>
    <w:p w14:paraId="39A2F14B" w14:textId="77777777" w:rsidR="00FC1211" w:rsidRPr="00DF5034" w:rsidRDefault="00FC1211" w:rsidP="00FC1211">
      <w:pPr>
        <w:rPr>
          <w:sz w:val="16"/>
          <w:lang w:val="de-DE"/>
        </w:rPr>
      </w:pPr>
      <w:r w:rsidRPr="00DF5034">
        <w:rPr>
          <w:sz w:val="16"/>
          <w:lang w:val="de-DE"/>
        </w:rPr>
        <w:t>(George, MA Zoology https://www.theguardian.com/environment/2021/oct/30/capitalism-is-killing-the-planet-its-time-to-stop-buying-into-our-own-destruction)</w:t>
      </w:r>
    </w:p>
    <w:p w14:paraId="3B0F8A89" w14:textId="77777777" w:rsidR="00FC1211" w:rsidRPr="004D3875" w:rsidRDefault="00FC1211" w:rsidP="00FC1211">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w:t>
      </w:r>
      <w:proofErr w:type="spellStart"/>
      <w:r w:rsidRPr="00EC5826">
        <w:rPr>
          <w:sz w:val="16"/>
        </w:rPr>
        <w:t>Oblivia</w:t>
      </w:r>
      <w:proofErr w:type="spellEnd"/>
      <w:r w:rsidRPr="00EC5826">
        <w:rPr>
          <w:sz w:val="16"/>
        </w:rPr>
        <w:t xml:space="preserve">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ED5156">
        <w:rPr>
          <w:rStyle w:val="Emphasis"/>
          <w:highlight w:val="green"/>
        </w:rPr>
        <w:t>complex</w:t>
      </w:r>
      <w:r w:rsidRPr="004D3875">
        <w:rPr>
          <w:rStyle w:val="Emphasis"/>
        </w:rPr>
        <w:t xml:space="preserve"> </w:t>
      </w:r>
      <w:r w:rsidRPr="00ED5156">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w:t>
      </w:r>
      <w:proofErr w:type="spellStart"/>
      <w:r w:rsidRPr="00ED3F42">
        <w:rPr>
          <w:sz w:val="16"/>
        </w:rPr>
        <w:t>behaviour</w:t>
      </w:r>
      <w:proofErr w:type="spellEnd"/>
      <w:r w:rsidRPr="00ED3F42">
        <w:rPr>
          <w:sz w:val="16"/>
        </w:rPr>
        <w:t xml:space="preserve"> follows certain mathematical rules. </w:t>
      </w:r>
      <w:r w:rsidRPr="00927C3D">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927C3D">
        <w:rPr>
          <w:rStyle w:val="StyleUnderline"/>
          <w:highlight w:val="green"/>
        </w:rPr>
        <w:t xml:space="preserve">then it </w:t>
      </w:r>
      <w:r w:rsidRPr="00927C3D">
        <w:rPr>
          <w:rStyle w:val="Emphasis"/>
          <w:highlight w:val="green"/>
        </w:rPr>
        <w:t>suddenly flips</w:t>
      </w:r>
      <w:r w:rsidRPr="004D3875">
        <w:rPr>
          <w:rStyle w:val="StyleUnderline"/>
        </w:rPr>
        <w:t xml:space="preserve">. It </w:t>
      </w:r>
      <w:r w:rsidRPr="00ED5156">
        <w:rPr>
          <w:rStyle w:val="StyleUnderline"/>
          <w:highlight w:val="green"/>
        </w:rPr>
        <w:t xml:space="preserve">passes </w:t>
      </w:r>
      <w:r w:rsidRPr="00927C3D">
        <w:rPr>
          <w:rStyle w:val="StyleUnderline"/>
          <w:highlight w:val="green"/>
        </w:rPr>
        <w:t>a tipping point</w:t>
      </w:r>
      <w:r w:rsidRPr="004D3875">
        <w:rPr>
          <w:rStyle w:val="StyleUnderline"/>
        </w:rPr>
        <w:t xml:space="preserve">, then falls into a new state of equilibrium, which is often </w:t>
      </w:r>
      <w:r w:rsidRPr="00927C3D">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w:t>
      </w:r>
      <w:proofErr w:type="spellStart"/>
      <w:r w:rsidRPr="00ED3F42">
        <w:rPr>
          <w:sz w:val="16"/>
        </w:rPr>
        <w:t>Cerrado</w:t>
      </w:r>
      <w:proofErr w:type="spellEnd"/>
      <w:r w:rsidRPr="00ED3F42">
        <w:rPr>
          <w:sz w:val="16"/>
        </w:rPr>
        <w:t xml:space="preserve">, covers central Brazil. Its vegetation depends on dew forming, which depends in turn on deep-rooted trees drawing up groundwater, then releasing it into the air through their leaves. But over the past few years, vast tracts of the </w:t>
      </w:r>
      <w:proofErr w:type="spellStart"/>
      <w:r w:rsidRPr="00ED3F42">
        <w:rPr>
          <w:sz w:val="16"/>
        </w:rPr>
        <w:t>Cerrado</w:t>
      </w:r>
      <w:proofErr w:type="spellEnd"/>
      <w:r w:rsidRPr="00ED3F42">
        <w:rPr>
          <w:sz w:val="16"/>
        </w:rPr>
        <w:t xml:space="preserve">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w:t>
      </w:r>
      <w:proofErr w:type="spellStart"/>
      <w:r w:rsidRPr="00ED3F42">
        <w:rPr>
          <w:sz w:val="16"/>
        </w:rPr>
        <w:t>Cerrado</w:t>
      </w:r>
      <w:proofErr w:type="spellEnd"/>
      <w:r w:rsidRPr="00ED3F42">
        <w:rPr>
          <w:sz w:val="16"/>
        </w:rPr>
        <w:t xml:space="preserve">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w:t>
      </w:r>
      <w:proofErr w:type="spellStart"/>
      <w:r w:rsidRPr="00ED3F42">
        <w:rPr>
          <w:sz w:val="16"/>
        </w:rPr>
        <w:t>Cerrado</w:t>
      </w:r>
      <w:proofErr w:type="spellEnd"/>
      <w:r w:rsidRPr="00ED3F42">
        <w:rPr>
          <w:sz w:val="16"/>
        </w:rPr>
        <w:t xml:space="preserve">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927C3D">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927C3D">
        <w:rPr>
          <w:rStyle w:val="Emphasis"/>
          <w:highlight w:val="green"/>
        </w:rPr>
        <w:t>this year is a great global flickering</w:t>
      </w:r>
      <w:r w:rsidRPr="00ED3F42">
        <w:rPr>
          <w:sz w:val="16"/>
        </w:rPr>
        <w:t xml:space="preserve">, </w:t>
      </w:r>
      <w:r w:rsidRPr="002C0D1B">
        <w:rPr>
          <w:rStyle w:val="StyleUnderline"/>
        </w:rPr>
        <w:t xml:space="preserve">as Earth </w:t>
      </w:r>
      <w:r w:rsidRPr="00927C3D">
        <w:rPr>
          <w:rStyle w:val="StyleUnderline"/>
          <w:highlight w:val="green"/>
        </w:rPr>
        <w:t xml:space="preserve">systems </w:t>
      </w:r>
      <w:r w:rsidRPr="00ED5156">
        <w:rPr>
          <w:rStyle w:val="StyleUnderline"/>
        </w:rPr>
        <w:t>begin to</w:t>
      </w:r>
      <w:r w:rsidRPr="00927C3D">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FC09D8">
        <w:rPr>
          <w:rStyle w:val="StyleUnderline"/>
          <w:highlight w:val="green"/>
        </w:rPr>
        <w:t>cake” was mentioned 10 times as often as “climate change”</w:t>
      </w:r>
      <w:r w:rsidRPr="002C0D1B">
        <w:rPr>
          <w:rStyle w:val="StyleUnderline"/>
        </w:rPr>
        <w:t xml:space="preserve"> </w:t>
      </w:r>
      <w:r w:rsidRPr="00FC09D8">
        <w:rPr>
          <w:rStyle w:val="StyleUnderline"/>
          <w:highlight w:val="green"/>
        </w:rPr>
        <w:t>on</w:t>
      </w:r>
      <w:r w:rsidRPr="002C0D1B">
        <w:rPr>
          <w:rStyle w:val="StyleUnderline"/>
        </w:rPr>
        <w:t xml:space="preserve"> UK </w:t>
      </w:r>
      <w:r w:rsidRPr="00FC09D8">
        <w:rPr>
          <w:rStyle w:val="StyleUnderline"/>
          <w:highlight w:val="green"/>
        </w:rPr>
        <w:t>TV</w:t>
      </w:r>
      <w:r w:rsidRPr="00ED3F42">
        <w:rPr>
          <w:sz w:val="16"/>
        </w:rPr>
        <w:t xml:space="preserve"> </w:t>
      </w:r>
      <w:proofErr w:type="spellStart"/>
      <w:r w:rsidRPr="00ED3F42">
        <w:rPr>
          <w:sz w:val="16"/>
        </w:rPr>
        <w:t>programmes</w:t>
      </w:r>
      <w:proofErr w:type="spellEnd"/>
      <w:r w:rsidRPr="00ED3F42">
        <w:rPr>
          <w:sz w:val="16"/>
        </w:rPr>
        <w:t xml:space="preserve"> in 2020. “Scotch egg” received double the mentions of “biodiversity”. “Banana bread” beat “wind power” and “solar power” put together. I </w:t>
      </w:r>
      <w:proofErr w:type="spellStart"/>
      <w:r w:rsidRPr="00ED3F42">
        <w:rPr>
          <w:sz w:val="16"/>
        </w:rPr>
        <w:t>recognise</w:t>
      </w:r>
      <w:proofErr w:type="spellEnd"/>
      <w:r w:rsidRPr="00ED3F42">
        <w:rPr>
          <w:sz w:val="16"/>
        </w:rPr>
        <w:t xml:space="preserv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FC09D8">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FC09D8">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w:t>
      </w:r>
      <w:proofErr w:type="spellStart"/>
      <w:r w:rsidRPr="00ED3F42">
        <w:rPr>
          <w:sz w:val="16"/>
        </w:rPr>
        <w:t>trivialisation</w:t>
      </w:r>
      <w:proofErr w:type="spellEnd"/>
      <w:r w:rsidRPr="00ED3F42">
        <w:rPr>
          <w:sz w:val="16"/>
        </w:rPr>
        <w:t xml:space="preserve">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w:t>
      </w:r>
      <w:proofErr w:type="spellStart"/>
      <w:r w:rsidRPr="00ED3F42">
        <w:rPr>
          <w:sz w:val="16"/>
        </w:rPr>
        <w:t>favour</w:t>
      </w:r>
      <w:proofErr w:type="spellEnd"/>
      <w:r w:rsidRPr="00ED3F42">
        <w:rPr>
          <w:sz w:val="16"/>
        </w:rPr>
        <w:t xml:space="preserve">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w:t>
      </w:r>
      <w:proofErr w:type="spellStart"/>
      <w:r w:rsidRPr="00ED3F42">
        <w:rPr>
          <w:sz w:val="16"/>
        </w:rPr>
        <w:t>Soletair</w:t>
      </w:r>
      <w:proofErr w:type="spellEnd"/>
      <w:r w:rsidRPr="00ED3F42">
        <w:rPr>
          <w:sz w:val="16"/>
        </w:rPr>
        <w:t xml:space="preserve">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has to be built to accommodate the family they’ve displaced). </w:t>
      </w:r>
      <w:r w:rsidRPr="00ED3F42">
        <w:rPr>
          <w:rStyle w:val="StyleUnderline"/>
        </w:rPr>
        <w:t xml:space="preserve">And I suspect that, in some deep, unlit recess of the mind, </w:t>
      </w:r>
      <w:r w:rsidRPr="00FC09D8">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w:t>
      </w:r>
      <w:proofErr w:type="spellStart"/>
      <w:r w:rsidRPr="00ED3F42">
        <w:rPr>
          <w:sz w:val="16"/>
        </w:rPr>
        <w:t>Beurden</w:t>
      </w:r>
      <w:proofErr w:type="spellEnd"/>
      <w:r w:rsidRPr="00ED3F42">
        <w:rPr>
          <w:sz w:val="16"/>
        </w:rPr>
        <w:t xml:space="preserve">. He instructed us to “eat seasonally and recycle more”, and publicly berated his chauffeur for buying a </w:t>
      </w:r>
      <w:proofErr w:type="spellStart"/>
      <w:r w:rsidRPr="00ED3F42">
        <w:rPr>
          <w:sz w:val="16"/>
        </w:rPr>
        <w:t>punnet</w:t>
      </w:r>
      <w:proofErr w:type="spellEnd"/>
      <w:r w:rsidRPr="00ED3F42">
        <w:rPr>
          <w:sz w:val="16"/>
        </w:rPr>
        <w:t xml:space="preserve"> of strawberries in January. </w:t>
      </w:r>
      <w:r w:rsidRPr="00ED3F42">
        <w:rPr>
          <w:rStyle w:val="StyleUnderline"/>
        </w:rPr>
        <w:t xml:space="preserve">The great political transition of the past 50 years, driven by </w:t>
      </w:r>
      <w:r w:rsidRPr="00FC09D8">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FC09D8">
        <w:rPr>
          <w:rStyle w:val="Emphasis"/>
          <w:highlight w:val="green"/>
        </w:rPr>
        <w:t>has turned us from citizens into consumers</w:t>
      </w:r>
      <w:r w:rsidRPr="00ED3F42">
        <w:rPr>
          <w:sz w:val="16"/>
        </w:rPr>
        <w:t xml:space="preserve">. It’s not hard to see why we have been herded down this path. </w:t>
      </w:r>
      <w:r w:rsidRPr="00FC09D8">
        <w:rPr>
          <w:rStyle w:val="StyleUnderline"/>
          <w:highlight w:val="green"/>
        </w:rPr>
        <w:t>As citizens</w:t>
      </w:r>
      <w:r w:rsidRPr="00ED3F42">
        <w:rPr>
          <w:rStyle w:val="StyleUnderline"/>
        </w:rPr>
        <w:t xml:space="preserve">, joining together to demand political change, </w:t>
      </w:r>
      <w:r w:rsidRPr="00FC09D8">
        <w:rPr>
          <w:rStyle w:val="StyleUnderline"/>
          <w:highlight w:val="green"/>
        </w:rPr>
        <w:t>we are powerful</w:t>
      </w:r>
      <w:r w:rsidRPr="00ED3F42">
        <w:rPr>
          <w:rStyle w:val="StyleUnderline"/>
        </w:rPr>
        <w:t xml:space="preserve">. As </w:t>
      </w:r>
      <w:r w:rsidRPr="00FC09D8">
        <w:rPr>
          <w:rStyle w:val="StyleUnderline"/>
          <w:highlight w:val="green"/>
        </w:rPr>
        <w:t>consumers</w:t>
      </w:r>
      <w:r w:rsidRPr="00ED3F42">
        <w:rPr>
          <w:rStyle w:val="StyleUnderline"/>
        </w:rPr>
        <w:t xml:space="preserve">, </w:t>
      </w:r>
      <w:r w:rsidRPr="00ED3F42">
        <w:rPr>
          <w:rStyle w:val="Emphasis"/>
        </w:rPr>
        <w:t xml:space="preserve">we are almost </w:t>
      </w:r>
      <w:r w:rsidRPr="00FC09D8">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w:t>
      </w:r>
      <w:proofErr w:type="spellStart"/>
      <w:r w:rsidRPr="00ED3F42">
        <w:rPr>
          <w:sz w:val="16"/>
        </w:rPr>
        <w:t>Vasily</w:t>
      </w:r>
      <w:proofErr w:type="spellEnd"/>
      <w:r w:rsidRPr="00ED3F42">
        <w:rPr>
          <w:sz w:val="16"/>
        </w:rPr>
        <w:t xml:space="preserve">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w:t>
      </w:r>
      <w:proofErr w:type="spellStart"/>
      <w:r w:rsidRPr="00ED3F42">
        <w:rPr>
          <w:sz w:val="16"/>
        </w:rPr>
        <w:t>civilisational</w:t>
      </w:r>
      <w:proofErr w:type="spellEnd"/>
      <w:r w:rsidRPr="00ED3F42">
        <w:rPr>
          <w:sz w:val="16"/>
        </w:rPr>
        <w:t xml:space="preserve">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w:t>
      </w:r>
      <w:proofErr w:type="spellStart"/>
      <w:r w:rsidRPr="00ED3F42">
        <w:rPr>
          <w:sz w:val="16"/>
        </w:rPr>
        <w:t>Gemino</w:t>
      </w:r>
      <w:proofErr w:type="spellEnd"/>
      <w:r w:rsidRPr="00ED3F42">
        <w:rPr>
          <w:sz w:val="16"/>
        </w:rPr>
        <w:t xml:space="preserve">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w:t>
      </w:r>
      <w:proofErr w:type="spellStart"/>
      <w:r w:rsidRPr="00ED3F42">
        <w:rPr>
          <w:sz w:val="16"/>
        </w:rPr>
        <w:t>Gemino</w:t>
      </w:r>
      <w:proofErr w:type="spellEnd"/>
      <w:r w:rsidRPr="00ED3F42">
        <w:rPr>
          <w:sz w:val="16"/>
        </w:rPr>
        <w:t xml:space="preserve">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w:t>
      </w:r>
      <w:proofErr w:type="spellStart"/>
      <w:r w:rsidRPr="00ED3F42">
        <w:rPr>
          <w:sz w:val="16"/>
        </w:rPr>
        <w:t>industrialisation</w:t>
      </w:r>
      <w:proofErr w:type="spellEnd"/>
      <w:r w:rsidRPr="00ED3F42">
        <w:rPr>
          <w:sz w:val="16"/>
        </w:rPr>
        <w:t xml:space="preserve"> at home and the </w:t>
      </w:r>
      <w:proofErr w:type="spellStart"/>
      <w:r w:rsidRPr="00ED3F42">
        <w:rPr>
          <w:sz w:val="16"/>
        </w:rPr>
        <w:t>colonisation</w:t>
      </w:r>
      <w:proofErr w:type="spellEnd"/>
      <w:r w:rsidRPr="00ED3F42">
        <w:rPr>
          <w:sz w:val="16"/>
        </w:rPr>
        <w:t xml:space="preserve">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ED5156">
        <w:rPr>
          <w:rStyle w:val="Emphasis"/>
          <w:highlight w:val="green"/>
        </w:rPr>
        <w:t>main cause of</w:t>
      </w:r>
      <w:r w:rsidRPr="00ED5156">
        <w:rPr>
          <w:rStyle w:val="Emphasis"/>
        </w:rPr>
        <w:t xml:space="preserve"> your </w:t>
      </w:r>
      <w:r w:rsidRPr="00ED5156">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u w:val="single"/>
        </w:rPr>
        <w:t xml:space="preserve">It isn’t the choices you make. It’s your </w:t>
      </w:r>
      <w:r w:rsidRPr="00ED5156">
        <w:rPr>
          <w:highlight w:val="green"/>
          <w:u w:val="single"/>
        </w:rPr>
        <w:t>money</w:t>
      </w:r>
      <w:r w:rsidRPr="00ED5156">
        <w:rPr>
          <w:u w:val="single"/>
        </w:rPr>
        <w:t>. If</w:t>
      </w:r>
      <w:r w:rsidRPr="00FC09D8">
        <w:rPr>
          <w:u w:val="single"/>
        </w:rPr>
        <w:t xml:space="preserve"> you have surplus money, you spend it. While you might persuade yourself that you are a green mega-consumer, in reality </w:t>
      </w:r>
      <w:r w:rsidRPr="00FC09D8">
        <w:rPr>
          <w:highlight w:val="green"/>
          <w:u w:val="single"/>
        </w:rPr>
        <w:t>you are just a mega-consumer</w:t>
      </w:r>
      <w:r w:rsidRPr="00FC09D8">
        <w:rPr>
          <w:sz w:val="16"/>
        </w:rPr>
        <w:t>.</w:t>
      </w:r>
      <w:r w:rsidRPr="00ED3F42">
        <w:rPr>
          <w:sz w:val="16"/>
        </w:rPr>
        <w:t xml:space="preserve"> This is why the environmental impacts of the very rich, however right-on they may be, are massively greater than those of everyone else. Preventing more than 1.5C of global heating means that our average emissions should be no greater than two </w:t>
      </w:r>
      <w:proofErr w:type="spellStart"/>
      <w:r w:rsidRPr="00ED3F42">
        <w:rPr>
          <w:sz w:val="16"/>
        </w:rPr>
        <w:t>tonnes</w:t>
      </w:r>
      <w:proofErr w:type="spellEnd"/>
      <w:r w:rsidRPr="00ED3F42">
        <w:rPr>
          <w:sz w:val="16"/>
        </w:rPr>
        <w:t xml:space="preserve"> of carbon dioxide per person per year. But the richest 1% of the world’s people produce an average of more than 70 </w:t>
      </w:r>
      <w:proofErr w:type="spellStart"/>
      <w:r w:rsidRPr="00ED3F42">
        <w:rPr>
          <w:sz w:val="16"/>
        </w:rPr>
        <w:t>tonnes</w:t>
      </w:r>
      <w:proofErr w:type="spellEnd"/>
      <w:r w:rsidRPr="00ED3F42">
        <w:rPr>
          <w:sz w:val="16"/>
        </w:rPr>
        <w:t xml:space="preserve">. Bill Gates, according to one estimate, emits almost 7,500 </w:t>
      </w:r>
      <w:proofErr w:type="spellStart"/>
      <w:r w:rsidRPr="00ED3F42">
        <w:rPr>
          <w:sz w:val="16"/>
        </w:rPr>
        <w:t>tonnes</w:t>
      </w:r>
      <w:proofErr w:type="spellEnd"/>
      <w:r w:rsidRPr="00ED3F42">
        <w:rPr>
          <w:sz w:val="16"/>
        </w:rPr>
        <w:t xml:space="preserve"> of CO2, mostly from flying in his private jets. Roman Abramovich, the same figures suggest, produces almost 34,000 </w:t>
      </w:r>
      <w:proofErr w:type="spellStart"/>
      <w:r w:rsidRPr="00ED3F42">
        <w:rPr>
          <w:sz w:val="16"/>
        </w:rPr>
        <w:t>tonnes</w:t>
      </w:r>
      <w:proofErr w:type="spellEnd"/>
      <w:r w:rsidRPr="00ED3F42">
        <w:rPr>
          <w:sz w:val="16"/>
        </w:rPr>
        <w:t xml:space="preserve">,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w:t>
      </w:r>
      <w:proofErr w:type="spellStart"/>
      <w:r w:rsidRPr="00ED3F42">
        <w:rPr>
          <w:sz w:val="16"/>
        </w:rPr>
        <w:t>favoured</w:t>
      </w:r>
      <w:proofErr w:type="spellEnd"/>
      <w:r w:rsidRPr="00ED3F42">
        <w:rPr>
          <w:sz w:val="16"/>
        </w:rPr>
        <w:t xml:space="preserve">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FC09D8">
        <w:rPr>
          <w:rStyle w:val="StyleUnderline"/>
          <w:highlight w:val="green"/>
        </w:rPr>
        <w:t>direct impacts</w:t>
      </w:r>
      <w:r w:rsidRPr="00ED3F42">
        <w:rPr>
          <w:rStyle w:val="StyleUnderline"/>
        </w:rPr>
        <w:t xml:space="preserve"> of the ultra-wealthy </w:t>
      </w:r>
      <w:r w:rsidRPr="00FC09D8">
        <w:rPr>
          <w:rStyle w:val="StyleUnderline"/>
          <w:highlight w:val="green"/>
        </w:rPr>
        <w:t>is</w:t>
      </w:r>
      <w:r w:rsidRPr="00ED3F42">
        <w:rPr>
          <w:rStyle w:val="StyleUnderline"/>
        </w:rPr>
        <w:t xml:space="preserve"> the </w:t>
      </w:r>
      <w:r w:rsidRPr="00FC09D8">
        <w:rPr>
          <w:rStyle w:val="StyleUnderline"/>
          <w:highlight w:val="green"/>
        </w:rPr>
        <w:t>political</w:t>
      </w:r>
      <w:r w:rsidRPr="00ED3F42">
        <w:rPr>
          <w:rStyle w:val="StyleUnderline"/>
        </w:rPr>
        <w:t xml:space="preserve"> and cultural </w:t>
      </w:r>
      <w:r w:rsidRPr="00FC09D8">
        <w:rPr>
          <w:rStyle w:val="StyleUnderline"/>
          <w:highlight w:val="green"/>
        </w:rPr>
        <w:t>power</w:t>
      </w:r>
      <w:r w:rsidRPr="00ED3F42">
        <w:rPr>
          <w:rStyle w:val="StyleUnderline"/>
        </w:rPr>
        <w:t xml:space="preserve"> </w:t>
      </w:r>
      <w:r w:rsidRPr="00FC09D8">
        <w:rPr>
          <w:rStyle w:val="StyleUnderline"/>
          <w:highlight w:val="green"/>
        </w:rPr>
        <w:t>with</w:t>
      </w:r>
      <w:r w:rsidRPr="00ED3F42">
        <w:rPr>
          <w:rStyle w:val="StyleUnderline"/>
        </w:rPr>
        <w:t xml:space="preserve"> </w:t>
      </w:r>
      <w:r w:rsidRPr="00FC09D8">
        <w:rPr>
          <w:rStyle w:val="StyleUnderline"/>
          <w:highlight w:val="green"/>
        </w:rPr>
        <w:t>which they block effective change</w:t>
      </w:r>
      <w:r w:rsidRPr="00ED3F42">
        <w:rPr>
          <w:rStyle w:val="StyleUnderline"/>
        </w:rPr>
        <w:t xml:space="preserve">. Their cultural power relies on a </w:t>
      </w:r>
      <w:proofErr w:type="spellStart"/>
      <w:r w:rsidRPr="00ED3F42">
        <w:rPr>
          <w:rStyle w:val="StyleUnderline"/>
        </w:rPr>
        <w:t>hypnotising</w:t>
      </w:r>
      <w:proofErr w:type="spellEnd"/>
      <w:r w:rsidRPr="00ED3F42">
        <w:rPr>
          <w:rStyle w:val="StyleUnderline"/>
        </w:rPr>
        <w:t xml:space="preserve"> fairytale. </w:t>
      </w:r>
      <w:r w:rsidRPr="00FC09D8">
        <w:rPr>
          <w:rStyle w:val="StyleUnderline"/>
        </w:rPr>
        <w:t>Capitalism persuades us that we are all temporarily embarrassed millionaires</w:t>
      </w:r>
      <w:r w:rsidRPr="00FC09D8">
        <w:rPr>
          <w:sz w:val="16"/>
        </w:rPr>
        <w:t>. This i</w:t>
      </w:r>
      <w:r w:rsidRPr="00ED3F42">
        <w:rPr>
          <w:sz w:val="16"/>
        </w:rPr>
        <w:t xml:space="preserve">s why we tolerate it. </w:t>
      </w:r>
      <w:r w:rsidRPr="00ED3F42">
        <w:rPr>
          <w:rStyle w:val="StyleUnderline"/>
        </w:rPr>
        <w:t xml:space="preserve">In reality, some </w:t>
      </w:r>
      <w:r w:rsidRPr="00B81AB0">
        <w:rPr>
          <w:rStyle w:val="StyleUnderline"/>
          <w:bCs/>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FC09D8">
        <w:rPr>
          <w:rStyle w:val="Emphasis"/>
          <w:highlight w:val="green"/>
        </w:rPr>
        <w:t>the fairytale of universal wealth</w:t>
      </w:r>
      <w:r w:rsidRPr="00ED3F42">
        <w:rPr>
          <w:rStyle w:val="Emphasis"/>
        </w:rPr>
        <w:t xml:space="preserve">, one day, </w:t>
      </w:r>
      <w:r w:rsidRPr="00FC09D8">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w:t>
      </w:r>
      <w:proofErr w:type="spellStart"/>
      <w:r w:rsidRPr="00ED3F42">
        <w:rPr>
          <w:sz w:val="16"/>
        </w:rPr>
        <w:t>Robeyns</w:t>
      </w:r>
      <w:proofErr w:type="spellEnd"/>
      <w:r w:rsidRPr="00ED3F42">
        <w:rPr>
          <w:sz w:val="16"/>
        </w:rPr>
        <w:t xml:space="preserve"> calls </w:t>
      </w:r>
      <w:proofErr w:type="spellStart"/>
      <w:r w:rsidRPr="00ED3F42">
        <w:rPr>
          <w:sz w:val="16"/>
        </w:rPr>
        <w:t>limitarianism</w:t>
      </w:r>
      <w:proofErr w:type="spellEnd"/>
      <w:r w:rsidRPr="00ED3F42">
        <w:rPr>
          <w:sz w:val="16"/>
        </w:rPr>
        <w:t xml:space="preserve">. Just as there is a poverty line below which no one should fall, there is a wealth line above which no one should rise. What we need are not carbon taxes, but wealth taxes. It shouldn’t surprise us that ExxonMobil </w:t>
      </w:r>
      <w:proofErr w:type="spellStart"/>
      <w:r w:rsidRPr="00ED3F42">
        <w:rPr>
          <w:sz w:val="16"/>
        </w:rPr>
        <w:t>favours</w:t>
      </w:r>
      <w:proofErr w:type="spellEnd"/>
      <w:r w:rsidRPr="00ED3F42">
        <w:rPr>
          <w:sz w:val="16"/>
        </w:rPr>
        <w:t xml:space="preserve">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w:t>
      </w:r>
      <w:proofErr w:type="spellStart"/>
      <w:r w:rsidRPr="00ED3F42">
        <w:rPr>
          <w:sz w:val="16"/>
        </w:rPr>
        <w:t>centres</w:t>
      </w:r>
      <w:proofErr w:type="spellEnd"/>
      <w:r w:rsidRPr="00ED3F42">
        <w:rPr>
          <w:sz w:val="16"/>
        </w:rPr>
        <w:t xml:space="preserve">. We should each have our own small domains – private sufficiency – but when we want to spread our wings, we could do so without seizing resources from other people. </w:t>
      </w:r>
      <w:r w:rsidRPr="00FC09D8">
        <w:rPr>
          <w:rStyle w:val="StyleUnderline"/>
          <w:highlight w:val="green"/>
        </w:rPr>
        <w:t xml:space="preserve">In consenting to the continued destruction of our life-support systems, we accommodate </w:t>
      </w:r>
      <w:r w:rsidRPr="00ED5156">
        <w:rPr>
          <w:rStyle w:val="StyleUnderline"/>
        </w:rPr>
        <w:t xml:space="preserve">the desires of </w:t>
      </w:r>
      <w:r w:rsidRPr="00FC09D8">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w:t>
      </w:r>
      <w:proofErr w:type="spellStart"/>
      <w:r w:rsidRPr="00ED3F42">
        <w:rPr>
          <w:sz w:val="16"/>
        </w:rPr>
        <w:t>licence</w:t>
      </w:r>
      <w:proofErr w:type="spellEnd"/>
      <w:r w:rsidRPr="00ED3F42">
        <w:rPr>
          <w:sz w:val="16"/>
        </w:rPr>
        <w:t xml:space="preserve"> to operate. </w:t>
      </w:r>
      <w:r w:rsidRPr="00FC09D8">
        <w:rPr>
          <w:rStyle w:val="Emphasis"/>
          <w:highlight w:val="green"/>
        </w:rPr>
        <w:t>We will endure only if we cease to consent</w:t>
      </w:r>
      <w:r w:rsidRPr="00ED3F42">
        <w:rPr>
          <w:sz w:val="16"/>
        </w:rPr>
        <w:t xml:space="preserve">. The 19th-century democracy campaigners knew this, the suffragettes knew it, Gandhi knew it, Martin Luther King knew 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5E427DC3" w14:textId="77777777" w:rsidR="00FC1211" w:rsidRPr="00D40D68" w:rsidRDefault="00FC1211" w:rsidP="00FC1211">
      <w:pPr>
        <w:rPr>
          <w:sz w:val="16"/>
        </w:rPr>
      </w:pPr>
    </w:p>
    <w:p w14:paraId="37DF936F" w14:textId="77777777" w:rsidR="00FC1211" w:rsidRDefault="00FC1211" w:rsidP="00FC1211">
      <w:pPr>
        <w:pStyle w:val="Heading3"/>
      </w:pPr>
      <w:r>
        <w:t>Contention 2: A New Hope</w:t>
      </w:r>
    </w:p>
    <w:p w14:paraId="1727CAE4" w14:textId="77777777" w:rsidR="00FC1211" w:rsidRDefault="00FC1211" w:rsidP="00FC1211">
      <w:pPr>
        <w:pStyle w:val="Heading4"/>
      </w:pPr>
      <w:r>
        <w:t xml:space="preserve">Capitalism is not natural or inevitable, extending it to space is a disastrous political choice. </w:t>
      </w:r>
    </w:p>
    <w:p w14:paraId="6C9F3DD4" w14:textId="138298A3" w:rsidR="00FC1211" w:rsidRPr="00894FCE" w:rsidRDefault="00FC1211" w:rsidP="00FC1211">
      <w:pPr>
        <w:rPr>
          <w:rStyle w:val="Style13ptBold"/>
        </w:rPr>
      </w:pPr>
      <w:r w:rsidRPr="00894FCE">
        <w:rPr>
          <w:rStyle w:val="Style13ptBold"/>
        </w:rPr>
        <w:t xml:space="preserve"> 20</w:t>
      </w:r>
    </w:p>
    <w:p w14:paraId="3413E647" w14:textId="77777777" w:rsidR="00FC1211" w:rsidRDefault="00FC1211" w:rsidP="00FC1211">
      <w:pPr>
        <w:rPr>
          <w:sz w:val="16"/>
        </w:rPr>
      </w:pPr>
      <w:r w:rsidRPr="00894FCE">
        <w:rPr>
          <w:sz w:val="16"/>
        </w:rPr>
        <w:t xml:space="preserve">(ELEANOR PENNY is a writer, poet and essayist based in London. She is a senior editor at Novara Media, </w:t>
      </w:r>
      <w:hyperlink r:id="rId7" w:history="1">
        <w:r w:rsidRPr="00894FCE">
          <w:rPr>
            <w:rStyle w:val="Hyperlink"/>
            <w:sz w:val="16"/>
          </w:rPr>
          <w:t>https://inthesetimes.com/article/space-privatization-future-technology-silicon-valley-elon-musk-jeff-bezos</w:t>
        </w:r>
      </w:hyperlink>
      <w:r w:rsidRPr="00894FCE">
        <w:rPr>
          <w:sz w:val="16"/>
        </w:rPr>
        <w:t>, 12-17)</w:t>
      </w:r>
    </w:p>
    <w:p w14:paraId="7A75F9CC" w14:textId="77777777" w:rsidR="00FC1211" w:rsidRPr="00894FCE" w:rsidRDefault="00FC1211" w:rsidP="00FC1211">
      <w:pPr>
        <w:rPr>
          <w:sz w:val="16"/>
        </w:rPr>
      </w:pPr>
      <w:r>
        <w:rPr>
          <w:sz w:val="16"/>
        </w:rPr>
        <w:t>**bracketed for gendered language</w:t>
      </w:r>
    </w:p>
    <w:p w14:paraId="1AFCF64E" w14:textId="77777777" w:rsidR="00FC1211" w:rsidRDefault="00FC1211" w:rsidP="00FC1211">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destitution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So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This future access to a new natural commons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global commons.</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7581D717" w14:textId="77777777" w:rsidR="00FC1211" w:rsidRDefault="00FC1211" w:rsidP="00FC1211">
      <w:pPr>
        <w:pStyle w:val="Heading4"/>
      </w:pPr>
      <w:r>
        <w:t>Absent private companies, dystopian, militaristic visions would be replaced with educational, valiant ones. Space has the possibility to transform our society but must be vested from private hands.</w:t>
      </w:r>
    </w:p>
    <w:p w14:paraId="11257582" w14:textId="77777777" w:rsidR="00FC1211" w:rsidRPr="00A4071D" w:rsidRDefault="00FC1211" w:rsidP="00FC1211">
      <w:pPr>
        <w:rPr>
          <w:rStyle w:val="Style13ptBold"/>
        </w:rPr>
      </w:pPr>
      <w:r w:rsidRPr="00A4071D">
        <w:rPr>
          <w:rStyle w:val="Style13ptBold"/>
        </w:rPr>
        <w:t xml:space="preserve">Roberts 21 </w:t>
      </w:r>
    </w:p>
    <w:p w14:paraId="6519C248" w14:textId="77777777" w:rsidR="00FC1211" w:rsidRPr="00A4071D" w:rsidRDefault="00FC1211" w:rsidP="00FC1211">
      <w:pPr>
        <w:rPr>
          <w:sz w:val="16"/>
        </w:rPr>
      </w:pPr>
      <w:r w:rsidRPr="00A4071D">
        <w:rPr>
          <w:sz w:val="16"/>
        </w:rPr>
        <w:t xml:space="preserve">(Spencer Roberts is a science writer, musician, ecologist, and rooftop solar engineer from Colorado. </w:t>
      </w:r>
      <w:hyperlink r:id="rId8" w:history="1">
        <w:r w:rsidRPr="00A4071D">
          <w:rPr>
            <w:rStyle w:val="Hyperlink"/>
            <w:sz w:val="16"/>
          </w:rPr>
          <w:t>https://www.jacobinmag.com/2021/09/socialist-space-exploration-publicly-funded-nasa-education-futurism</w:t>
        </w:r>
      </w:hyperlink>
      <w:r w:rsidRPr="00A4071D">
        <w:rPr>
          <w:sz w:val="16"/>
        </w:rPr>
        <w:t xml:space="preserve"> , 9-8)</w:t>
      </w:r>
    </w:p>
    <w:p w14:paraId="283F3DFE" w14:textId="77777777" w:rsidR="00FC1211" w:rsidRDefault="00FC1211" w:rsidP="00FC1211">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a brief moment,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r w:rsidRPr="00D60DE0">
        <w:rPr>
          <w:rStyle w:val="StyleUnderline"/>
          <w:bCs/>
        </w:rPr>
        <w:t xml:space="preserve">first priority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w:t>
      </w:r>
      <w:proofErr w:type="spellStart"/>
      <w:r w:rsidRPr="00D60DE0">
        <w:rPr>
          <w:sz w:val="14"/>
        </w:rPr>
        <w:t>Starlink</w:t>
      </w:r>
      <w:proofErr w:type="spellEnd"/>
      <w:r w:rsidRPr="00D60DE0">
        <w:rPr>
          <w:sz w:val="14"/>
        </w:rPr>
        <w:t xml:space="preserve"> and Bezos’ Project Kuiper actually </w:t>
      </w:r>
      <w:r w:rsidRPr="00D60DE0">
        <w:rPr>
          <w:rStyle w:val="Emphasis"/>
          <w:highlight w:val="green"/>
        </w:rPr>
        <w:t>pose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w:t>
      </w:r>
      <w:proofErr w:type="spellStart"/>
      <w:r w:rsidRPr="00D60DE0">
        <w:rPr>
          <w:rStyle w:val="StyleUnderline"/>
        </w:rPr>
        <w:t>Túpac</w:t>
      </w:r>
      <w:proofErr w:type="spellEnd"/>
      <w:r w:rsidRPr="00D60DE0">
        <w:rPr>
          <w:rStyle w:val="StyleUnderline"/>
        </w:rPr>
        <w:t xml:space="preserve"> </w:t>
      </w:r>
      <w:proofErr w:type="spellStart"/>
      <w:r w:rsidRPr="00D60DE0">
        <w:rPr>
          <w:rStyle w:val="StyleUnderline"/>
        </w:rPr>
        <w:t>Katari</w:t>
      </w:r>
      <w:proofErr w:type="spellEnd"/>
      <w:r w:rsidRPr="00D60DE0">
        <w:rPr>
          <w:rStyle w:val="StyleUnderline"/>
        </w:rPr>
        <w:t xml:space="preserve"> 1 satellite (</w:t>
      </w:r>
      <w:proofErr w:type="spellStart"/>
      <w:r w:rsidRPr="00D60DE0">
        <w:rPr>
          <w:rStyle w:val="StyleUnderline"/>
        </w:rPr>
        <w:t>TKSat</w:t>
      </w:r>
      <w:proofErr w:type="spellEnd"/>
      <w:r w:rsidRPr="00D60DE0">
        <w:rPr>
          <w:rStyle w:val="StyleUnderline"/>
        </w:rPr>
        <w:t xml:space="preserve">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w:t>
      </w:r>
      <w:proofErr w:type="spellStart"/>
      <w:r w:rsidRPr="00D60DE0">
        <w:rPr>
          <w:rStyle w:val="StyleUnderline"/>
        </w:rPr>
        <w:t>TKSat</w:t>
      </w:r>
      <w:proofErr w:type="spellEnd"/>
      <w:r w:rsidRPr="00D60DE0">
        <w:rPr>
          <w:rStyle w:val="StyleUnderline"/>
        </w:rPr>
        <w:t xml:space="preserve">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1D39FA17" w14:textId="77777777" w:rsidR="00FC1211" w:rsidRDefault="00FC1211" w:rsidP="00FC1211">
      <w:pPr>
        <w:pStyle w:val="Heading4"/>
      </w:pPr>
      <w:r>
        <w:t>The tradeoff is direct- tax dodging billionaires get government subsidies for space programs that only serve the elite</w:t>
      </w:r>
    </w:p>
    <w:p w14:paraId="543BFC67" w14:textId="77777777" w:rsidR="00FC1211" w:rsidRPr="003C2339" w:rsidRDefault="00FC1211" w:rsidP="00FC1211">
      <w:pPr>
        <w:rPr>
          <w:rStyle w:val="Style13ptBold"/>
        </w:rPr>
      </w:pPr>
      <w:proofErr w:type="spellStart"/>
      <w:r w:rsidRPr="003C2339">
        <w:rPr>
          <w:rStyle w:val="Style13ptBold"/>
        </w:rPr>
        <w:t>Pizzigati</w:t>
      </w:r>
      <w:proofErr w:type="spellEnd"/>
      <w:r w:rsidRPr="003C2339">
        <w:rPr>
          <w:rStyle w:val="Style13ptBold"/>
        </w:rPr>
        <w:t xml:space="preserve"> 21 </w:t>
      </w:r>
    </w:p>
    <w:p w14:paraId="1C4ED02A" w14:textId="77777777" w:rsidR="00FC1211" w:rsidRDefault="00FC1211" w:rsidP="00FC1211">
      <w:pPr>
        <w:rPr>
          <w:sz w:val="16"/>
        </w:rPr>
      </w:pPr>
      <w:r>
        <w:rPr>
          <w:sz w:val="16"/>
        </w:rPr>
        <w:t xml:space="preserve">(Veteran labor journalist and Institute for Policy Studies associate fellow Sam </w:t>
      </w:r>
      <w:proofErr w:type="spellStart"/>
      <w:r>
        <w:rPr>
          <w:sz w:val="16"/>
        </w:rPr>
        <w:t>Pizzigati</w:t>
      </w:r>
      <w:proofErr w:type="spellEnd"/>
      <w:r>
        <w:rPr>
          <w:sz w:val="16"/>
        </w:rPr>
        <w:t xml:space="preserve"> co-edits Inequality.org, the Institute’s weekly newsletter on our great divides. He also contributes a regular column to </w:t>
      </w:r>
      <w:proofErr w:type="spellStart"/>
      <w:r>
        <w:rPr>
          <w:sz w:val="16"/>
        </w:rPr>
        <w:t>OtherWords</w:t>
      </w:r>
      <w:proofErr w:type="spellEnd"/>
      <w:r>
        <w:rPr>
          <w:sz w:val="16"/>
        </w:rPr>
        <w:t xml:space="preserve">, the IPS national nonprofit editorial service. </w:t>
      </w:r>
      <w:hyperlink r:id="rId9" w:history="1">
        <w:r w:rsidRPr="00466D3C">
          <w:rPr>
            <w:rStyle w:val="Hyperlink"/>
            <w:sz w:val="16"/>
          </w:rPr>
          <w:t>https://ips-dc.org/our-billionaires-are-blasting-off-good-riddance/</w:t>
        </w:r>
      </w:hyperlink>
      <w:r>
        <w:rPr>
          <w:sz w:val="16"/>
        </w:rPr>
        <w:t xml:space="preserve">, 7-17) </w:t>
      </w:r>
    </w:p>
    <w:p w14:paraId="16949F72" w14:textId="77777777" w:rsidR="00FC1211" w:rsidRDefault="00FC1211" w:rsidP="00FC1211">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Their common corporate goal: to get satellites, people, and cargo “into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5EB59721" w14:textId="77777777" w:rsidR="00FC1211" w:rsidRPr="0047664E" w:rsidRDefault="00FC1211" w:rsidP="00FC1211">
      <w:pPr>
        <w:rPr>
          <w:rStyle w:val="StyleUnderline"/>
        </w:rPr>
      </w:pPr>
    </w:p>
    <w:p w14:paraId="7773A819" w14:textId="77777777" w:rsidR="00FC1211" w:rsidRPr="00073FF2" w:rsidRDefault="00FC1211" w:rsidP="00FC1211">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2B04C27E" w14:textId="77777777" w:rsidR="00FC1211" w:rsidRPr="00073FF2" w:rsidRDefault="00FC1211" w:rsidP="00FC1211">
      <w:pPr>
        <w:rPr>
          <w:rStyle w:val="Style13ptBold"/>
        </w:rPr>
      </w:pPr>
      <w:r w:rsidRPr="00073FF2">
        <w:rPr>
          <w:rStyle w:val="Style13ptBold"/>
        </w:rPr>
        <w:t>Marx 20</w:t>
      </w:r>
    </w:p>
    <w:p w14:paraId="70A6158A" w14:textId="77777777" w:rsidR="00FC1211" w:rsidRPr="00073FF2" w:rsidRDefault="00FC1211" w:rsidP="00FC1211">
      <w:pPr>
        <w:rPr>
          <w:sz w:val="16"/>
        </w:rPr>
      </w:pPr>
      <w:r w:rsidRPr="00073FF2">
        <w:rPr>
          <w:sz w:val="16"/>
        </w:rPr>
        <w:t xml:space="preserve">(Paris Marx is a freelance writer, host of left-wing tech podcast Tech Won't Save Us, and editor of Radical Urbanist. </w:t>
      </w:r>
      <w:hyperlink r:id="rId10" w:history="1">
        <w:r w:rsidRPr="00073FF2">
          <w:rPr>
            <w:rStyle w:val="Hyperlink"/>
            <w:sz w:val="16"/>
          </w:rPr>
          <w:t>https://www.jacobinmag.com/2020/06/spacex-elon-musk-jeff-bezos-capitalism</w:t>
        </w:r>
      </w:hyperlink>
      <w:r w:rsidRPr="00073FF2">
        <w:rPr>
          <w:sz w:val="16"/>
        </w:rPr>
        <w:t>, 6-8)</w:t>
      </w:r>
    </w:p>
    <w:p w14:paraId="2E95510F" w14:textId="77777777" w:rsidR="00FC1211" w:rsidRPr="00073FF2" w:rsidRDefault="00FC1211" w:rsidP="00FC1211">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have little stake in the well-being of the majority</w:t>
      </w:r>
      <w:r w:rsidRPr="00073FF2">
        <w:rPr>
          <w:rStyle w:val="Emphasis"/>
        </w:rPr>
        <w:t xml:space="preserve"> of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formed long before they started the empires they currently lord 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space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w:t>
      </w:r>
      <w:proofErr w:type="spellStart"/>
      <w:r w:rsidRPr="00073FF2">
        <w:rPr>
          <w:sz w:val="16"/>
        </w:rPr>
        <w:t>Mozarts</w:t>
      </w:r>
      <w:proofErr w:type="spellEnd"/>
      <w:r w:rsidRPr="00073FF2">
        <w:rPr>
          <w:sz w:val="16"/>
        </w:rPr>
        <w:t xml:space="preserve"> and a thousand </w:t>
      </w:r>
      <w:proofErr w:type="spellStart"/>
      <w:r w:rsidRPr="00073FF2">
        <w:rPr>
          <w:sz w:val="16"/>
        </w:rPr>
        <w:t>Einsteins</w:t>
      </w:r>
      <w:proofErr w:type="spellEnd"/>
      <w:r w:rsidRPr="00073FF2">
        <w:rPr>
          <w:sz w:val="16"/>
        </w:rPr>
        <w:t xml:space="preserve">”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r w:rsidRPr="00CA7731">
        <w:rPr>
          <w:rStyle w:val="Emphasis"/>
          <w:highlight w:val="green"/>
        </w:rPr>
        <w:t>technology</w:t>
      </w:r>
      <w:r w:rsidRPr="00073FF2">
        <w:rPr>
          <w:rStyle w:val="StyleUnderline"/>
        </w:rPr>
        <w:t>,</w:t>
      </w:r>
      <w:r w:rsidRPr="00073FF2">
        <w:rPr>
          <w:sz w:val="16"/>
        </w:rPr>
        <w:t xml:space="preserve"> but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31538517" w14:textId="77777777" w:rsidR="00FC1211" w:rsidRPr="00BD2068" w:rsidRDefault="00FC1211" w:rsidP="00FC1211">
      <w:pPr>
        <w:rPr>
          <w:u w:val="single"/>
        </w:rPr>
      </w:pPr>
    </w:p>
    <w:p w14:paraId="6C25989F" w14:textId="77777777" w:rsidR="00FC1211" w:rsidRDefault="00FC1211" w:rsidP="00FC1211">
      <w:pPr>
        <w:pStyle w:val="Heading3"/>
      </w:pPr>
      <w:r>
        <w:t xml:space="preserve">Contention 3: the </w:t>
      </w:r>
      <w:proofErr w:type="spellStart"/>
      <w:r>
        <w:t>Thanos</w:t>
      </w:r>
      <w:proofErr w:type="spellEnd"/>
      <w:r>
        <w:t xml:space="preserve"> Paradox</w:t>
      </w:r>
    </w:p>
    <w:p w14:paraId="795D00B9" w14:textId="77777777" w:rsidR="00FC1211" w:rsidRDefault="00FC1211" w:rsidP="00FC1211">
      <w:pPr>
        <w:pStyle w:val="Heading4"/>
      </w:pPr>
      <w:r>
        <w:t>We defend the resolution: The appropriation of outer space by private entities is unjust</w:t>
      </w:r>
    </w:p>
    <w:p w14:paraId="7FF1A7DF" w14:textId="77777777" w:rsidR="00FC1211" w:rsidRPr="00BD2068" w:rsidRDefault="00FC1211" w:rsidP="00FC1211">
      <w:pPr>
        <w:pStyle w:val="Heading4"/>
      </w:pPr>
      <w:r>
        <w:t>To clarify, we perform a moral calculus about whether private appropriation is just or not – that’s what the resolution said to do</w:t>
      </w:r>
    </w:p>
    <w:p w14:paraId="74C22127" w14:textId="77777777" w:rsidR="00FC1211" w:rsidRDefault="00FC1211" w:rsidP="00FC1211">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of capitalism isn’t </w:t>
      </w:r>
      <w:r>
        <w:rPr>
          <w:i/>
        </w:rPr>
        <w:t>possible</w:t>
      </w:r>
      <w:r>
        <w:t xml:space="preserve">, it’s </w:t>
      </w:r>
      <w:r>
        <w:rPr>
          <w:i/>
        </w:rPr>
        <w:t xml:space="preserve">necessary </w:t>
      </w:r>
    </w:p>
    <w:p w14:paraId="567EBAD8" w14:textId="77777777" w:rsidR="00FC1211" w:rsidRPr="002C2366" w:rsidRDefault="00FC1211" w:rsidP="00FC1211">
      <w:pPr>
        <w:rPr>
          <w:rStyle w:val="Style13ptBold"/>
        </w:rPr>
      </w:pPr>
      <w:r w:rsidRPr="002C2366">
        <w:rPr>
          <w:rStyle w:val="Style13ptBold"/>
        </w:rPr>
        <w:t xml:space="preserve">Robinson and O’Keefe 20 </w:t>
      </w:r>
    </w:p>
    <w:p w14:paraId="56D2DD0A" w14:textId="77777777" w:rsidR="00FC1211" w:rsidRPr="002C2366" w:rsidRDefault="00FC1211" w:rsidP="00FC1211">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11" w:history="1">
        <w:r w:rsidRPr="002C2366">
          <w:rPr>
            <w:rStyle w:val="Hyperlink"/>
            <w:sz w:val="16"/>
          </w:rPr>
          <w:t>https://www.jacobinmag.com/2020/10/kim-stanley-robinson-ministry-future-science-fiction</w:t>
        </w:r>
      </w:hyperlink>
      <w:r w:rsidRPr="002C2366">
        <w:rPr>
          <w:sz w:val="16"/>
        </w:rPr>
        <w:t>, 10-22)</w:t>
      </w:r>
    </w:p>
    <w:p w14:paraId="7276AA09" w14:textId="5762965E" w:rsidR="00FC1211" w:rsidRPr="002F5102" w:rsidRDefault="00FC1211" w:rsidP="00FC1211">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137EF1">
        <w:rPr>
          <w:rStyle w:val="Emphasis"/>
        </w:rPr>
        <w:t>, to an entirely different system</w:t>
      </w:r>
      <w:r w:rsidRPr="00137EF1">
        <w:rPr>
          <w:rStyle w:val="StyleUnderline"/>
        </w:rPr>
        <w:t xml:space="preserve"> that would work without mass disruption and perhaps blowback failures, so it’s </w:t>
      </w:r>
      <w:r w:rsidRPr="00137EF1">
        <w:rPr>
          <w:rStyle w:val="StyleUnderline"/>
          <w:highlight w:val="green"/>
        </w:rPr>
        <w:t>better to try</w:t>
      </w:r>
      <w:r w:rsidRPr="00137EF1">
        <w:rPr>
          <w:rStyle w:val="StyleUnderline"/>
        </w:rPr>
        <w:t xml:space="preserve"> to </w:t>
      </w:r>
      <w:r w:rsidRPr="00137EF1">
        <w:rPr>
          <w:rStyle w:val="Emphasis"/>
        </w:rPr>
        <w:t xml:space="preserve">imagine </w:t>
      </w:r>
      <w:r w:rsidRPr="00137EF1">
        <w:rPr>
          <w:rStyle w:val="Emphasis"/>
          <w:highlight w:val="green"/>
        </w:rPr>
        <w:t>a stepwise progression</w:t>
      </w:r>
      <w:r w:rsidRPr="00137EF1">
        <w:rPr>
          <w:rStyle w:val="StyleUnderline"/>
        </w:rPr>
        <w:t xml:space="preserve"> from what we’ve got now to a better system</w:t>
      </w:r>
      <w:r w:rsidRPr="00137EF1">
        <w:rPr>
          <w:sz w:val="14"/>
        </w:rPr>
        <w:t xml:space="preserve">. And </w:t>
      </w:r>
      <w:r w:rsidRPr="00137EF1">
        <w:rPr>
          <w:rStyle w:val="StyleUnderline"/>
        </w:rPr>
        <w:t>by the time we’re done</w:t>
      </w:r>
      <w:r w:rsidRPr="00137EF1">
        <w:rPr>
          <w:sz w:val="14"/>
        </w:rPr>
        <w:t xml:space="preserve"> — I mean, “done” is the wrong word — but by the end of the century, </w:t>
      </w:r>
      <w:r w:rsidRPr="00137EF1">
        <w:rPr>
          <w:rStyle w:val="Emphasis"/>
        </w:rPr>
        <w:t xml:space="preserve">we might </w:t>
      </w:r>
      <w:r w:rsidRPr="00137EF1">
        <w:rPr>
          <w:rStyle w:val="Emphasis"/>
          <w:highlight w:val="green"/>
        </w:rPr>
        <w:t>have a radically different system</w:t>
      </w:r>
      <w:r w:rsidRPr="00137EF1">
        <w:rPr>
          <w:rStyle w:val="Emphasis"/>
        </w:rPr>
        <w:t xml:space="preserve"> than the one we’ve got now</w:t>
      </w:r>
      <w:r w:rsidRPr="00137EF1">
        <w:rPr>
          <w:sz w:val="14"/>
        </w:rPr>
        <w:t xml:space="preserve">. And </w:t>
      </w:r>
      <w:r w:rsidRPr="00137EF1">
        <w:rPr>
          <w:rStyle w:val="StyleUnderline"/>
        </w:rPr>
        <w:t xml:space="preserve">this is kind of necessary if we’re going to survive without disaster. </w:t>
      </w:r>
      <w:r w:rsidRPr="00137EF1">
        <w:rPr>
          <w:sz w:val="14"/>
        </w:rPr>
        <w:t xml:space="preserve">So, </w:t>
      </w:r>
      <w:r w:rsidRPr="00137EF1">
        <w:rPr>
          <w:rStyle w:val="Emphasis"/>
        </w:rPr>
        <w:t xml:space="preserve">since </w:t>
      </w:r>
      <w:r w:rsidRPr="00137EF1">
        <w:rPr>
          <w:rStyle w:val="Emphasis"/>
          <w:highlight w:val="green"/>
        </w:rPr>
        <w:t>it’s necessary</w:t>
      </w:r>
      <w:r w:rsidRPr="00137EF1">
        <w:rPr>
          <w:rStyle w:val="Emphasis"/>
        </w:rPr>
        <w:t>, it might happen</w:t>
      </w:r>
      <w:r w:rsidRPr="00137EF1">
        <w:rPr>
          <w:sz w:val="14"/>
        </w:rPr>
        <w:t xml:space="preserve">. And </w:t>
      </w:r>
      <w:r w:rsidRPr="00137EF1">
        <w:rPr>
          <w:rStyle w:val="StyleUnderline"/>
        </w:rPr>
        <w:t xml:space="preserve">I’m always looking for the plausible models that already exist and imagining that they get ramped up. </w:t>
      </w:r>
      <w:r w:rsidRPr="00137EF1">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137EF1">
        <w:rPr>
          <w:rStyle w:val="StyleUnderline"/>
        </w:rPr>
        <w:t>there are ideological reasons</w:t>
      </w:r>
      <w:r w:rsidRPr="00137EF1">
        <w:rPr>
          <w:sz w:val="14"/>
        </w:rPr>
        <w:t xml:space="preserve">; </w:t>
      </w:r>
      <w:r w:rsidRPr="00137EF1">
        <w:rPr>
          <w:rStyle w:val="Emphasis"/>
        </w:rPr>
        <w:t>if you’re a defender of capitalism</w:t>
      </w:r>
      <w:r w:rsidRPr="00137EF1">
        <w:rPr>
          <w:sz w:val="14"/>
        </w:rPr>
        <w:t xml:space="preserve"> per se, </w:t>
      </w:r>
      <w:r w:rsidRPr="00137EF1">
        <w:rPr>
          <w:rStyle w:val="StyleUnderline"/>
        </w:rPr>
        <w:t xml:space="preserve">then you would say these are outliers of sorts or </w:t>
      </w:r>
      <w:r w:rsidRPr="00137EF1">
        <w:rPr>
          <w:rStyle w:val="Emphasis"/>
        </w:rPr>
        <w:t>too small to be relevant</w:t>
      </w:r>
      <w:r w:rsidRPr="00137EF1">
        <w:rPr>
          <w:rStyle w:val="StyleUnderline"/>
        </w:rPr>
        <w:t xml:space="preserve"> </w:t>
      </w:r>
      <w:r w:rsidRPr="00137EF1">
        <w:rPr>
          <w:sz w:val="14"/>
        </w:rPr>
        <w:t xml:space="preserve">— </w:t>
      </w:r>
      <w:r w:rsidRPr="00137EF1">
        <w:rPr>
          <w:rStyle w:val="StyleUnderline"/>
        </w:rPr>
        <w:t>but if you’re a leftist</w:t>
      </w:r>
      <w:r w:rsidRPr="00137EF1">
        <w:rPr>
          <w:sz w:val="14"/>
        </w:rPr>
        <w:t xml:space="preserve">, </w:t>
      </w:r>
      <w:r w:rsidRPr="00137EF1">
        <w:rPr>
          <w:rStyle w:val="StyleUnderline"/>
        </w:rPr>
        <w:t>you look at them and see the public support for what they’re doing, and you ask, “Why couldn’t that work at a larger scale?</w:t>
      </w:r>
      <w:r w:rsidRPr="00137EF1">
        <w:rPr>
          <w:sz w:val="14"/>
        </w:rPr>
        <w:t xml:space="preserve">” </w:t>
      </w:r>
      <w:r w:rsidRPr="00137EF1">
        <w:rPr>
          <w:rStyle w:val="StyleUnderline"/>
        </w:rPr>
        <w:t xml:space="preserve">Especially if you’re trying to </w:t>
      </w:r>
      <w:r w:rsidRPr="00137EF1">
        <w:rPr>
          <w:rStyle w:val="StyleUnderline"/>
          <w:highlight w:val="green"/>
        </w:rPr>
        <w:t>imagine futures</w:t>
      </w:r>
      <w:r w:rsidRPr="00137EF1">
        <w:rPr>
          <w:rStyle w:val="StyleUnderline"/>
        </w:rPr>
        <w:t xml:space="preserve"> that are working better, which is what a utopian science fiction writer does, then you’re kind of desperate for real world-models. </w:t>
      </w:r>
      <w:r w:rsidRPr="00137EF1">
        <w:rPr>
          <w:sz w:val="14"/>
        </w:rPr>
        <w:t xml:space="preserve">DOK When I originally heard the synopsis for this book, it struck me immediately as something like an </w:t>
      </w:r>
      <w:proofErr w:type="spellStart"/>
      <w:r w:rsidRPr="00137EF1">
        <w:rPr>
          <w:sz w:val="14"/>
        </w:rPr>
        <w:t>ecosocialist</w:t>
      </w:r>
      <w:proofErr w:type="spellEnd"/>
      <w:r w:rsidRPr="00137EF1">
        <w:rPr>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137EF1">
        <w:rPr>
          <w:rStyle w:val="StyleUnderline"/>
        </w:rPr>
        <w:t>utopia is separated by space</w:t>
      </w:r>
      <w:r w:rsidRPr="00137EF1">
        <w:rPr>
          <w:sz w:val="14"/>
        </w:rPr>
        <w:t xml:space="preserve"> or time, by a disjunction. </w:t>
      </w:r>
      <w:r w:rsidRPr="00137EF1">
        <w:rPr>
          <w:rStyle w:val="StyleUnderline"/>
        </w:rPr>
        <w:t>They call it the Great Trench.</w:t>
      </w:r>
      <w:r w:rsidRPr="00137EF1">
        <w:rPr>
          <w:sz w:val="14"/>
        </w:rPr>
        <w:t xml:space="preserve"> In Utopia, they dug a great trench across the peninsula so that their peninsula became an island. And the Great Trench is endemic in utopian literature. </w:t>
      </w:r>
      <w:r w:rsidRPr="00137EF1">
        <w:rPr>
          <w:rStyle w:val="StyleUnderline"/>
        </w:rPr>
        <w:t xml:space="preserve">There’s almost always a break that allows the utopian society to be implemented and to run successfully. I’ve never liked that because one </w:t>
      </w:r>
      <w:r w:rsidRPr="00137EF1">
        <w:rPr>
          <w:rStyle w:val="StyleUnderline"/>
          <w:highlight w:val="green"/>
        </w:rPr>
        <w:t>connotation</w:t>
      </w:r>
      <w:r w:rsidRPr="00137EF1">
        <w:rPr>
          <w:rStyle w:val="StyleUnderline"/>
        </w:rPr>
        <w:t xml:space="preserve"> </w:t>
      </w:r>
      <w:r w:rsidRPr="00137EF1">
        <w:rPr>
          <w:rStyle w:val="StyleUnderline"/>
          <w:highlight w:val="green"/>
        </w:rPr>
        <w:t>of</w:t>
      </w:r>
      <w:r w:rsidRPr="00137EF1">
        <w:rPr>
          <w:rStyle w:val="StyleUnderline"/>
        </w:rPr>
        <w:t xml:space="preserve"> the word “</w:t>
      </w:r>
      <w:r w:rsidRPr="00137EF1">
        <w:rPr>
          <w:rStyle w:val="StyleUnderline"/>
          <w:highlight w:val="green"/>
        </w:rPr>
        <w:t>utopian</w:t>
      </w:r>
      <w:r w:rsidRPr="00137EF1">
        <w:rPr>
          <w:rStyle w:val="StyleUnderline"/>
        </w:rPr>
        <w:t xml:space="preserve">” </w:t>
      </w:r>
      <w:r w:rsidRPr="00137EF1">
        <w:rPr>
          <w:rStyle w:val="StyleUnderline"/>
          <w:highlight w:val="green"/>
        </w:rPr>
        <w:t>is unreality</w:t>
      </w:r>
      <w:r w:rsidRPr="00137EF1">
        <w:rPr>
          <w:rStyle w:val="StyleUnderline"/>
        </w:rPr>
        <w:t>, in the sense that it’s “</w:t>
      </w:r>
      <w:r w:rsidRPr="00137EF1">
        <w:rPr>
          <w:rStyle w:val="Emphasis"/>
        </w:rPr>
        <w:t>never going to happen.”</w:t>
      </w:r>
      <w:r w:rsidRPr="00137EF1">
        <w:rPr>
          <w:sz w:val="14"/>
        </w:rPr>
        <w:t xml:space="preserve"> So </w:t>
      </w:r>
      <w:r w:rsidRPr="00137EF1">
        <w:rPr>
          <w:rStyle w:val="Emphasis"/>
          <w:highlight w:val="green"/>
        </w:rPr>
        <w:t>we have to fill in this trench</w:t>
      </w:r>
      <w:r w:rsidRPr="00137EF1">
        <w:rPr>
          <w:sz w:val="14"/>
        </w:rPr>
        <w:t xml:space="preserve">. When </w:t>
      </w:r>
      <w:r w:rsidRPr="00137EF1">
        <w:rPr>
          <w:rStyle w:val="StyleUnderline"/>
        </w:rPr>
        <w:t xml:space="preserve">Jameson </w:t>
      </w:r>
      <w:r w:rsidRPr="00137EF1">
        <w:rPr>
          <w:sz w:val="14"/>
        </w:rPr>
        <w:t xml:space="preserve">said it’s easier to imagine the end of the world than the end of capitalism, I think what he </w:t>
      </w:r>
      <w:r w:rsidRPr="00137EF1">
        <w:rPr>
          <w:rStyle w:val="StyleUnderline"/>
        </w:rPr>
        <w:t>was talking about</w:t>
      </w:r>
      <w:r w:rsidRPr="00137EF1">
        <w:rPr>
          <w:sz w:val="14"/>
        </w:rPr>
        <w:t xml:space="preserve"> is </w:t>
      </w:r>
      <w:r w:rsidRPr="00137EF1">
        <w:rPr>
          <w:rStyle w:val="Emphasis"/>
        </w:rPr>
        <w:t>that missing bridge</w:t>
      </w:r>
      <w:r w:rsidRPr="00137EF1">
        <w:rPr>
          <w:sz w:val="14"/>
        </w:rPr>
        <w:t xml:space="preserve"> from here to there. It’s hard to imagine a positive history, but it’s not impossible. And now, yes, it’s easy to imagine the end of the world because we are at the start of a mass extinction event. But </w:t>
      </w:r>
      <w:r w:rsidRPr="00137EF1">
        <w:rPr>
          <w:rStyle w:val="StyleUnderline"/>
        </w:rPr>
        <w:t>he’s talking about hegemony</w:t>
      </w:r>
      <w:r w:rsidRPr="00137EF1">
        <w:rPr>
          <w:sz w:val="14"/>
        </w:rPr>
        <w:t xml:space="preserve">, and a kind of Marxist reading of history, and </w:t>
      </w:r>
      <w:r w:rsidRPr="00137EF1">
        <w:rPr>
          <w:rStyle w:val="StyleUnderline"/>
        </w:rPr>
        <w:t>the kind of Gramscian notion that everybody’s in the mindset that capitalism is reality itself and that there can never be any other way</w:t>
      </w:r>
      <w:r w:rsidRPr="00137EF1">
        <w:rPr>
          <w:sz w:val="14"/>
        </w:rPr>
        <w:t xml:space="preserve"> — so it’s hard to imagine the end of capitalism. But </w:t>
      </w:r>
      <w:r w:rsidRPr="00137EF1">
        <w:rPr>
          <w:rStyle w:val="StyleUnderline"/>
        </w:rPr>
        <w:t>I would just flip it and say, it’s hard to imagine how we get to a better system</w:t>
      </w:r>
      <w:r w:rsidRPr="00137EF1">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137EF1">
        <w:rPr>
          <w:rStyle w:val="StyleUnderline"/>
        </w:rPr>
        <w:t>I</w:t>
      </w:r>
      <w:r w:rsidRPr="00137EF1">
        <w:rPr>
          <w:sz w:val="14"/>
        </w:rPr>
        <w:t xml:space="preserve"> would </w:t>
      </w:r>
      <w:r w:rsidRPr="00137EF1">
        <w:rPr>
          <w:rStyle w:val="StyleUnderline"/>
        </w:rPr>
        <w:t xml:space="preserve">want to make a distinction between </w:t>
      </w:r>
      <w:r w:rsidRPr="00137EF1">
        <w:rPr>
          <w:rStyle w:val="StyleUnderline"/>
          <w:highlight w:val="green"/>
        </w:rPr>
        <w:t>economics</w:t>
      </w:r>
      <w:r w:rsidRPr="00137EF1">
        <w:rPr>
          <w:rStyle w:val="StyleUnderline"/>
        </w:rPr>
        <w:t xml:space="preserve"> and political economy</w:t>
      </w:r>
      <w:r w:rsidRPr="00137EF1">
        <w:rPr>
          <w:sz w:val="14"/>
        </w:rPr>
        <w:t xml:space="preserve">, because by and large, </w:t>
      </w:r>
      <w:r w:rsidRPr="00137EF1">
        <w:rPr>
          <w:rStyle w:val="StyleUnderline"/>
        </w:rPr>
        <w:t>economics as it’s practiced</w:t>
      </w:r>
      <w:r w:rsidRPr="00137EF1">
        <w:rPr>
          <w:sz w:val="14"/>
        </w:rPr>
        <w:t xml:space="preserve"> now </w:t>
      </w:r>
      <w:r w:rsidRPr="00137EF1">
        <w:rPr>
          <w:rStyle w:val="Emphasis"/>
        </w:rPr>
        <w:t xml:space="preserve">is the </w:t>
      </w:r>
      <w:r w:rsidRPr="00137EF1">
        <w:rPr>
          <w:rStyle w:val="Emphasis"/>
          <w:highlight w:val="green"/>
        </w:rPr>
        <w:t>study of capitalism</w:t>
      </w:r>
      <w:r w:rsidRPr="00137EF1">
        <w:rPr>
          <w:sz w:val="14"/>
        </w:rPr>
        <w:t xml:space="preserve">. </w:t>
      </w:r>
      <w:r w:rsidRPr="00137EF1">
        <w:rPr>
          <w:rStyle w:val="Emphasis"/>
        </w:rPr>
        <w:t xml:space="preserve">It </w:t>
      </w:r>
      <w:r w:rsidRPr="00137EF1">
        <w:rPr>
          <w:rStyle w:val="Emphasis"/>
          <w:highlight w:val="green"/>
        </w:rPr>
        <w:t>takes</w:t>
      </w:r>
      <w:r w:rsidRPr="00137EF1">
        <w:rPr>
          <w:rStyle w:val="Emphasis"/>
        </w:rPr>
        <w:t xml:space="preserve"> the </w:t>
      </w:r>
      <w:r w:rsidRPr="00137EF1">
        <w:rPr>
          <w:rStyle w:val="Emphasis"/>
          <w:highlight w:val="green"/>
        </w:rPr>
        <w:t>axioms</w:t>
      </w:r>
      <w:r w:rsidRPr="00137EF1">
        <w:rPr>
          <w:rStyle w:val="Emphasis"/>
        </w:rPr>
        <w:t xml:space="preserve"> of capitalism </w:t>
      </w:r>
      <w:r w:rsidRPr="00137EF1">
        <w:rPr>
          <w:rStyle w:val="Emphasis"/>
          <w:highlight w:val="green"/>
        </w:rPr>
        <w:t>as givens</w:t>
      </w:r>
      <w:r w:rsidRPr="00137EF1">
        <w:rPr>
          <w:sz w:val="14"/>
        </w:rPr>
        <w:t xml:space="preserve"> </w:t>
      </w:r>
      <w:r w:rsidRPr="00137EF1">
        <w:rPr>
          <w:rStyle w:val="StyleUnderline"/>
        </w:rPr>
        <w:t>and then tries to work from those to various ameliorations and tweaks to the system</w:t>
      </w:r>
      <w:r w:rsidRPr="00137EF1">
        <w:rPr>
          <w:sz w:val="14"/>
        </w:rPr>
        <w:t xml:space="preserve"> </w:t>
      </w:r>
      <w:r w:rsidRPr="00137EF1">
        <w:rPr>
          <w:rStyle w:val="StyleUnderline"/>
        </w:rPr>
        <w:t>that would make for a better capitalism</w:t>
      </w:r>
      <w:r w:rsidRPr="00137EF1">
        <w:rPr>
          <w:sz w:val="14"/>
        </w:rPr>
        <w:t xml:space="preserve">, </w:t>
      </w:r>
      <w:r w:rsidRPr="00137EF1">
        <w:rPr>
          <w:rStyle w:val="StyleUnderline"/>
        </w:rPr>
        <w:t xml:space="preserve">but they </w:t>
      </w:r>
      <w:r w:rsidRPr="00137EF1">
        <w:rPr>
          <w:rStyle w:val="Emphasis"/>
        </w:rPr>
        <w:t>don’t question the fundamental axioms</w:t>
      </w:r>
      <w:r w:rsidRPr="00137EF1">
        <w:rPr>
          <w:sz w:val="14"/>
        </w:rPr>
        <w:t xml:space="preserve">: </w:t>
      </w:r>
      <w:r w:rsidRPr="00137EF1">
        <w:rPr>
          <w:rStyle w:val="StyleUnderline"/>
        </w:rPr>
        <w:t>everybody’s in it for themselves, everybody pursues their own self-interest, which will produce the best possible outcomes</w:t>
      </w:r>
      <w:r w:rsidRPr="00137EF1">
        <w:rPr>
          <w:sz w:val="14"/>
        </w:rPr>
        <w:t xml:space="preserve"> for everybody. </w:t>
      </w:r>
      <w:r w:rsidRPr="00137EF1">
        <w:rPr>
          <w:rStyle w:val="Emphasis"/>
        </w:rPr>
        <w:t xml:space="preserve">These </w:t>
      </w:r>
      <w:r w:rsidRPr="00137EF1">
        <w:rPr>
          <w:rStyle w:val="Emphasis"/>
          <w:highlight w:val="green"/>
        </w:rPr>
        <w:t>axioms are</w:t>
      </w:r>
      <w:r w:rsidRPr="00137EF1">
        <w:rPr>
          <w:rStyle w:val="Emphasis"/>
        </w:rPr>
        <w:t xml:space="preserve"> highly </w:t>
      </w:r>
      <w:r w:rsidRPr="00137EF1">
        <w:rPr>
          <w:rStyle w:val="Emphasis"/>
          <w:highlight w:val="green"/>
        </w:rPr>
        <w:t>questionable</w:t>
      </w:r>
      <w:r w:rsidRPr="00137EF1">
        <w:rPr>
          <w:sz w:val="14"/>
        </w:rPr>
        <w:t xml:space="preserve">, and they come out of the eighteenth century or are even older, and </w:t>
      </w:r>
      <w:r w:rsidRPr="00137EF1">
        <w:rPr>
          <w:rStyle w:val="StyleUnderline"/>
        </w:rPr>
        <w:t xml:space="preserve">they </w:t>
      </w:r>
      <w:r w:rsidRPr="00137EF1">
        <w:rPr>
          <w:rStyle w:val="StyleUnderline"/>
          <w:highlight w:val="green"/>
        </w:rPr>
        <w:t>don’t match with</w:t>
      </w:r>
      <w:r w:rsidRPr="00137EF1">
        <w:rPr>
          <w:rStyle w:val="StyleUnderline"/>
        </w:rPr>
        <w:t xml:space="preserve"> modern </w:t>
      </w:r>
      <w:r w:rsidRPr="00137EF1">
        <w:rPr>
          <w:rStyle w:val="StyleUnderline"/>
          <w:highlight w:val="green"/>
        </w:rPr>
        <w:t>social science or history</w:t>
      </w:r>
      <w:r w:rsidRPr="00137EF1">
        <w:rPr>
          <w:rStyle w:val="StyleUnderline"/>
        </w:rPr>
        <w:t xml:space="preserve"> </w:t>
      </w:r>
      <w:r w:rsidRPr="002F5102">
        <w:rPr>
          <w:rStyle w:val="StyleUnderline"/>
        </w:rPr>
        <w:t xml:space="preserve">itself in terms of how we behave, and they </w:t>
      </w:r>
      <w:r w:rsidRPr="002F5102">
        <w:rPr>
          <w:rStyle w:val="StyleUnderline"/>
          <w:highlight w:val="green"/>
        </w:rPr>
        <w:t>don’t value the</w:t>
      </w:r>
      <w:r w:rsidRPr="002F5102">
        <w:rPr>
          <w:rStyle w:val="StyleUnderline"/>
        </w:rPr>
        <w:t xml:space="preserve"> natural </w:t>
      </w:r>
      <w:r w:rsidRPr="002F5102">
        <w:rPr>
          <w:rStyle w:val="StyleUnderline"/>
          <w:highlight w:val="green"/>
        </w:rPr>
        <w:t>biosphere</w:t>
      </w:r>
      <w:r w:rsidRPr="002F5102">
        <w:rPr>
          <w:rStyle w:val="StyleUnderline"/>
        </w:rPr>
        <w:t xml:space="preserve"> properly, and they tend to </w:t>
      </w:r>
      <w:r w:rsidRPr="002F5102">
        <w:rPr>
          <w:rStyle w:val="StyleUnderline"/>
          <w:highlight w:val="green"/>
        </w:rPr>
        <w:t>encourage</w:t>
      </w:r>
      <w:r w:rsidRPr="002F5102">
        <w:rPr>
          <w:rStyle w:val="StyleUnderline"/>
        </w:rPr>
        <w:t xml:space="preserve"> </w:t>
      </w:r>
      <w:r w:rsidRPr="002F5102">
        <w:rPr>
          <w:rStyle w:val="Emphasis"/>
        </w:rPr>
        <w:t xml:space="preserve">short-term </w:t>
      </w:r>
      <w:r w:rsidRPr="002F5102">
        <w:rPr>
          <w:rStyle w:val="Emphasis"/>
          <w:highlight w:val="green"/>
        </w:rPr>
        <w:t>extractive gain</w:t>
      </w:r>
      <w:r w:rsidRPr="002F5102">
        <w:rPr>
          <w:rStyle w:val="Emphasis"/>
        </w:rPr>
        <w:t xml:space="preserve"> and short-term interests</w:t>
      </w:r>
      <w:r w:rsidRPr="002F5102">
        <w:rPr>
          <w:rStyle w:val="StyleUnderline"/>
        </w:rPr>
        <w:t>.</w:t>
      </w:r>
      <w:r w:rsidRPr="002F5102">
        <w:rPr>
          <w:sz w:val="14"/>
        </w:rPr>
        <w:t xml:space="preserve"> </w:t>
      </w:r>
      <w:r w:rsidRPr="002F5102">
        <w:rPr>
          <w:rStyle w:val="StyleUnderline"/>
        </w:rPr>
        <w:t xml:space="preserve">These are philosophical positions that are expressed as though they are </w:t>
      </w:r>
      <w:r w:rsidRPr="002F5102">
        <w:rPr>
          <w:rStyle w:val="Emphasis"/>
        </w:rPr>
        <w:t>fixed or are nature itself</w:t>
      </w:r>
      <w:r w:rsidRPr="002F5102">
        <w:rPr>
          <w:rStyle w:val="StyleUnderline"/>
        </w:rPr>
        <w:t xml:space="preserve">, when in reality </w:t>
      </w:r>
      <w:r w:rsidRPr="002F5102">
        <w:rPr>
          <w:rStyle w:val="Emphasis"/>
        </w:rPr>
        <w:t xml:space="preserve">they are </w:t>
      </w:r>
      <w:r w:rsidRPr="002F5102">
        <w:rPr>
          <w:rStyle w:val="Emphasis"/>
          <w:highlight w:val="green"/>
        </w:rPr>
        <w:t>made by culture</w:t>
      </w:r>
      <w:r w:rsidRPr="002F5102">
        <w:rPr>
          <w:rStyle w:val="Emphasis"/>
        </w:rPr>
        <w:t>.</w:t>
      </w:r>
      <w:r w:rsidRPr="002F5102">
        <w:rPr>
          <w:rStyle w:val="StyleUnderline"/>
        </w:rPr>
        <w:t xml:space="preserve"> Political economy is</w:t>
      </w:r>
      <w:r w:rsidRPr="002F5102">
        <w:rPr>
          <w:sz w:val="14"/>
        </w:rPr>
        <w:t xml:space="preserve"> a kind of nineteenth-century thing, </w:t>
      </w:r>
      <w:r w:rsidRPr="002F5102">
        <w:rPr>
          <w:rStyle w:val="StyleUnderline"/>
        </w:rPr>
        <w:t>a more open-ended idea where we could have different systems</w:t>
      </w:r>
      <w:r w:rsidRPr="002F5102">
        <w:rPr>
          <w:sz w:val="14"/>
        </w:rPr>
        <w:t xml:space="preserve">. And that accounts for a lot of the struggles of the twentieth century. </w:t>
      </w:r>
      <w:r w:rsidRPr="002F5102">
        <w:rPr>
          <w:rStyle w:val="Emphasis"/>
        </w:rPr>
        <w:t xml:space="preserve">But </w:t>
      </w:r>
      <w:r w:rsidRPr="002F5102">
        <w:rPr>
          <w:rStyle w:val="Emphasis"/>
          <w:highlight w:val="green"/>
        </w:rPr>
        <w:t>capitalism</w:t>
      </w:r>
      <w:r w:rsidRPr="002F5102">
        <w:rPr>
          <w:rStyle w:val="Emphasis"/>
        </w:rPr>
        <w:t xml:space="preserve"> likes to </w:t>
      </w:r>
      <w:r w:rsidRPr="002F5102">
        <w:rPr>
          <w:rStyle w:val="Emphasis"/>
          <w:highlight w:val="green"/>
        </w:rPr>
        <w:t>pretend that it’s nature</w:t>
      </w:r>
      <w:r w:rsidRPr="002F5102">
        <w:rPr>
          <w:rStyle w:val="Emphasis"/>
        </w:rPr>
        <w:t xml:space="preserve"> itself</w:t>
      </w:r>
      <w:r w:rsidRPr="002F5102">
        <w:rPr>
          <w:sz w:val="14"/>
        </w:rPr>
        <w:t xml:space="preserve">, </w:t>
      </w:r>
      <w:r w:rsidRPr="002F5102">
        <w:rPr>
          <w:rStyle w:val="StyleUnderline"/>
        </w:rPr>
        <w:t>and that’s what economics is today, largely</w:t>
      </w:r>
      <w:r w:rsidRPr="002F5102">
        <w:rPr>
          <w:sz w:val="14"/>
        </w:rPr>
        <w:t xml:space="preserve">. </w:t>
      </w:r>
      <w:r w:rsidRPr="002F5102">
        <w:rPr>
          <w:rStyle w:val="StyleUnderline"/>
        </w:rPr>
        <w:t>Take</w:t>
      </w:r>
      <w:r w:rsidRPr="002F5102">
        <w:rPr>
          <w:sz w:val="14"/>
        </w:rPr>
        <w:t xml:space="preserve"> the term </w:t>
      </w:r>
      <w:r w:rsidRPr="002F5102">
        <w:rPr>
          <w:rStyle w:val="Emphasis"/>
        </w:rPr>
        <w:t>“</w:t>
      </w:r>
      <w:r w:rsidRPr="002F5102">
        <w:rPr>
          <w:rStyle w:val="Emphasis"/>
          <w:highlight w:val="green"/>
        </w:rPr>
        <w:t>efficiency</w:t>
      </w:r>
      <w:r w:rsidRPr="002F5102">
        <w:rPr>
          <w:rStyle w:val="Emphasis"/>
        </w:rPr>
        <w:t>.”</w:t>
      </w:r>
      <w:r w:rsidRPr="002F5102">
        <w:rPr>
          <w:sz w:val="14"/>
        </w:rPr>
        <w:t xml:space="preserve"> </w:t>
      </w:r>
      <w:r w:rsidRPr="002F5102">
        <w:rPr>
          <w:rStyle w:val="Emphasis"/>
        </w:rPr>
        <w:t xml:space="preserve">In capitalist economics, that’s just regarded as almost a </w:t>
      </w:r>
      <w:r w:rsidRPr="002F5102">
        <w:rPr>
          <w:rStyle w:val="Emphasis"/>
          <w:highlight w:val="green"/>
        </w:rPr>
        <w:t>synonym for “good</w:t>
      </w:r>
      <w:r w:rsidRPr="002F5102">
        <w:rPr>
          <w:sz w:val="14"/>
        </w:rPr>
        <w:t xml:space="preserve">,” </w:t>
      </w:r>
      <w:r w:rsidRPr="002F5102">
        <w:rPr>
          <w:rStyle w:val="StyleUnderline"/>
        </w:rPr>
        <w:t>but it completely depends on what the efficiency is being aimed at.</w:t>
      </w:r>
      <w:r w:rsidRPr="002F5102">
        <w:rPr>
          <w:sz w:val="14"/>
        </w:rPr>
        <w:t xml:space="preserve"> You know, </w:t>
      </w:r>
      <w:r w:rsidRPr="002F5102">
        <w:rPr>
          <w:rStyle w:val="Emphasis"/>
        </w:rPr>
        <w:t xml:space="preserve">machine guns are efficient, </w:t>
      </w:r>
      <w:r w:rsidRPr="002F5102">
        <w:rPr>
          <w:rStyle w:val="Emphasis"/>
          <w:highlight w:val="green"/>
        </w:rPr>
        <w:t>gas chambers are efficient</w:t>
      </w:r>
      <w:r w:rsidRPr="002F5102">
        <w:rPr>
          <w:rStyle w:val="Emphasis"/>
        </w:rPr>
        <w:t>.</w:t>
      </w:r>
      <w:r w:rsidRPr="002F5102">
        <w:rPr>
          <w:sz w:val="14"/>
        </w:rPr>
        <w:t xml:space="preserve"> So, “efficiency” as such does not mean “good.” It is a measure of the least amount of effort put in for the most amount gotten out. One of the things you’re seeing during the pandemic is that </w:t>
      </w:r>
      <w:r w:rsidRPr="002F5102">
        <w:rPr>
          <w:rStyle w:val="StyleUnderline"/>
        </w:rPr>
        <w:t>the global system of creating masks is efficient, but it is also fragile, brittle, and unreliable because redundancy, robustness, and resilience are all relatively inefficient, if the only rubric of efficiency is profit</w:t>
      </w:r>
      <w:r w:rsidRPr="002F5102">
        <w:rPr>
          <w:sz w:val="14"/>
        </w:rPr>
        <w:t xml:space="preserve">. </w:t>
      </w:r>
      <w:r w:rsidRPr="002F5102">
        <w:rPr>
          <w:rStyle w:val="Emphasis"/>
        </w:rPr>
        <w:t xml:space="preserve">Capitalist </w:t>
      </w:r>
      <w:r w:rsidRPr="002F5102">
        <w:rPr>
          <w:rStyle w:val="Emphasis"/>
          <w:highlight w:val="green"/>
        </w:rPr>
        <w:t>economics misunderstands</w:t>
      </w:r>
      <w:r w:rsidRPr="002F5102">
        <w:rPr>
          <w:rStyle w:val="Emphasis"/>
        </w:rPr>
        <w:t xml:space="preserve"> and misjudges </w:t>
      </w:r>
      <w:r w:rsidRPr="002F5102">
        <w:rPr>
          <w:rStyle w:val="Emphasis"/>
          <w:highlight w:val="green"/>
        </w:rPr>
        <w:t>the world</w:t>
      </w:r>
      <w:r w:rsidRPr="002F5102">
        <w:rPr>
          <w:rStyle w:val="Emphasis"/>
        </w:rPr>
        <w:t xml:space="preserve"> badly</w:t>
      </w:r>
      <w:r w:rsidRPr="002F5102">
        <w:rPr>
          <w:sz w:val="14"/>
        </w:rPr>
        <w:t xml:space="preserve">, and </w:t>
      </w:r>
      <w:r w:rsidRPr="002F5102">
        <w:rPr>
          <w:rStyle w:val="StyleUnderline"/>
        </w:rPr>
        <w:t>that’s why we’re in the mess we’re in</w:t>
      </w:r>
      <w:r w:rsidRPr="002F5102">
        <w:rPr>
          <w:sz w:val="14"/>
        </w:rPr>
        <w:t xml:space="preserve"> — </w:t>
      </w:r>
      <w:r w:rsidRPr="002F5102">
        <w:rPr>
          <w:rStyle w:val="StyleUnderline"/>
        </w:rPr>
        <w:t xml:space="preserve">caught between </w:t>
      </w:r>
      <w:r w:rsidRPr="002F5102">
        <w:rPr>
          <w:rStyle w:val="StyleUnderline"/>
          <w:highlight w:val="green"/>
        </w:rPr>
        <w:t>biosphere degradation</w:t>
      </w:r>
      <w:r w:rsidRPr="002F5102">
        <w:rPr>
          <w:rStyle w:val="StyleUnderline"/>
        </w:rPr>
        <w:t xml:space="preserve"> </w:t>
      </w:r>
      <w:r w:rsidRPr="002F5102">
        <w:rPr>
          <w:rStyle w:val="StyleUnderline"/>
          <w:highlight w:val="green"/>
        </w:rPr>
        <w:t>and</w:t>
      </w:r>
      <w:r w:rsidRPr="002F5102">
        <w:rPr>
          <w:rStyle w:val="StyleUnderline"/>
        </w:rPr>
        <w:t xml:space="preserve"> radical social </w:t>
      </w:r>
      <w:r w:rsidRPr="002F5102">
        <w:rPr>
          <w:rStyle w:val="StyleUnderline"/>
          <w:highlight w:val="green"/>
        </w:rPr>
        <w:t>inequality</w:t>
      </w:r>
      <w:r w:rsidRPr="002F5102">
        <w:rPr>
          <w:rStyle w:val="StyleUnderline"/>
        </w:rPr>
        <w:t xml:space="preserve">. These are both natural results of capitalism as such, a </w:t>
      </w:r>
      <w:r w:rsidRPr="002F5102">
        <w:rPr>
          <w:rStyle w:val="StyleUnderline"/>
          <w:highlight w:val="green"/>
        </w:rPr>
        <w:t xml:space="preserve">result of the </w:t>
      </w:r>
      <w:r w:rsidRPr="002F5102">
        <w:rPr>
          <w:rStyle w:val="Emphasis"/>
          <w:highlight w:val="green"/>
        </w:rPr>
        <w:t>economic calculations</w:t>
      </w:r>
      <w:r w:rsidRPr="002F5102">
        <w:rPr>
          <w:rStyle w:val="Emphasis"/>
        </w:rPr>
        <w:t xml:space="preserve"> we make under capitalist axioms</w:t>
      </w:r>
      <w:r w:rsidRPr="002F5102">
        <w:rPr>
          <w:rStyle w:val="StyleUnderline"/>
        </w:rPr>
        <w:t>. Distinctions have to be made here. Quantification is really part of science. Social science has some tools for understanding and generalizing from the particulars of individuals to what the group might want</w:t>
      </w:r>
      <w:r w:rsidRPr="002F5102">
        <w:rPr>
          <w:sz w:val="14"/>
        </w:rPr>
        <w:t xml:space="preserve">. </w:t>
      </w:r>
      <w:r w:rsidRPr="002F5102">
        <w:rPr>
          <w:rStyle w:val="StyleUnderline"/>
        </w:rPr>
        <w:t>Twenty-five years ago, I might have said, “Economics, we have to throw it out.”</w:t>
      </w:r>
      <w:r w:rsidRPr="002F5102">
        <w:rPr>
          <w:sz w:val="14"/>
        </w:rPr>
        <w:t xml:space="preserve"> </w:t>
      </w:r>
      <w:r w:rsidRPr="002F5102">
        <w:rPr>
          <w:rStyle w:val="StyleUnderline"/>
        </w:rPr>
        <w:t>That doesn’t hold for me anymore</w:t>
      </w:r>
      <w:r w:rsidRPr="002F5102">
        <w:rPr>
          <w:rStyle w:val="Emphasis"/>
        </w:rPr>
        <w:t>. Economics has a set of tools</w:t>
      </w:r>
      <w:r w:rsidRPr="002F5102">
        <w:rPr>
          <w:sz w:val="14"/>
        </w:rPr>
        <w:t xml:space="preserve">. And </w:t>
      </w:r>
      <w:r w:rsidRPr="002F5102">
        <w:rPr>
          <w:rStyle w:val="StyleUnderline"/>
        </w:rPr>
        <w:t xml:space="preserve">social science tools, working with the right axioms, could make for a </w:t>
      </w:r>
      <w:r w:rsidRPr="002F5102">
        <w:rPr>
          <w:rStyle w:val="Emphasis"/>
          <w:highlight w:val="green"/>
        </w:rPr>
        <w:t>socialist economics</w:t>
      </w:r>
      <w:r w:rsidRPr="002F5102">
        <w:rPr>
          <w:rStyle w:val="Emphasis"/>
        </w:rPr>
        <w:t>.</w:t>
      </w:r>
      <w:r w:rsidRPr="002F5102">
        <w:rPr>
          <w:rStyle w:val="StyleUnderline"/>
        </w:rPr>
        <w:t xml:space="preserve"> There could be a </w:t>
      </w:r>
      <w:r w:rsidRPr="002F5102">
        <w:rPr>
          <w:rStyle w:val="StyleUnderline"/>
          <w:highlight w:val="green"/>
        </w:rPr>
        <w:t>post-capitalist economic system</w:t>
      </w:r>
      <w:r w:rsidRPr="002F5102">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2F5102">
        <w:rPr>
          <w:rStyle w:val="StyleUnderline"/>
        </w:rPr>
        <w:t>This is why I hold myself to calling it “</w:t>
      </w:r>
      <w:r w:rsidRPr="002F5102">
        <w:rPr>
          <w:rStyle w:val="StyleUnderline"/>
          <w:highlight w:val="green"/>
        </w:rPr>
        <w:t>post-capitalism</w:t>
      </w:r>
      <w:r w:rsidRPr="002F5102">
        <w:rPr>
          <w:rStyle w:val="StyleUnderline"/>
        </w:rPr>
        <w:t xml:space="preserve">,” so as </w:t>
      </w:r>
      <w:r w:rsidRPr="002F5102">
        <w:rPr>
          <w:rStyle w:val="StyleUnderline"/>
          <w:highlight w:val="green"/>
        </w:rPr>
        <w:t>not to</w:t>
      </w:r>
      <w:r w:rsidRPr="002F5102">
        <w:rPr>
          <w:rStyle w:val="StyleUnderline"/>
        </w:rPr>
        <w:t xml:space="preserve"> try and </w:t>
      </w:r>
      <w:r w:rsidRPr="002F5102">
        <w:rPr>
          <w:rStyle w:val="StyleUnderline"/>
          <w:highlight w:val="green"/>
        </w:rPr>
        <w:t>define it by</w:t>
      </w:r>
      <w:r w:rsidRPr="002F5102">
        <w:rPr>
          <w:rStyle w:val="StyleUnderline"/>
        </w:rPr>
        <w:t xml:space="preserve"> any of the </w:t>
      </w:r>
      <w:r w:rsidRPr="002F5102">
        <w:rPr>
          <w:rStyle w:val="StyleUnderline"/>
          <w:highlight w:val="green"/>
        </w:rPr>
        <w:t>nineteenth-century political economies</w:t>
      </w:r>
      <w:r w:rsidRPr="002F5102">
        <w:rPr>
          <w:sz w:val="14"/>
        </w:rPr>
        <w:t xml:space="preserve">. I think many of the solutions can be found in socialism, but I don’t call myself a socialist. I would want to keep it a little more open to the idea that </w:t>
      </w:r>
      <w:r w:rsidRPr="002F5102">
        <w:rPr>
          <w:rStyle w:val="Emphasis"/>
        </w:rPr>
        <w:t xml:space="preserve">we have to </w:t>
      </w:r>
      <w:r w:rsidRPr="002F5102">
        <w:rPr>
          <w:rStyle w:val="Emphasis"/>
          <w:highlight w:val="green"/>
        </w:rPr>
        <w:t>morph capitalism</w:t>
      </w:r>
      <w:r w:rsidRPr="002F5102">
        <w:rPr>
          <w:rStyle w:val="Emphasis"/>
        </w:rPr>
        <w:t xml:space="preserve"> as such</w:t>
      </w:r>
      <w:r w:rsidRPr="002F5102">
        <w:rPr>
          <w:sz w:val="14"/>
        </w:rPr>
        <w:t xml:space="preserve">, </w:t>
      </w:r>
      <w:r w:rsidRPr="002F5102">
        <w:rPr>
          <w:rStyle w:val="StyleUnderline"/>
        </w:rPr>
        <w:t>and that we might shove it to the margins,</w:t>
      </w:r>
      <w:r w:rsidRPr="002F5102">
        <w:rPr>
          <w:sz w:val="14"/>
        </w:rPr>
        <w:t xml:space="preserve"> where we might have a market for the non-necessities. I think </w:t>
      </w:r>
      <w:r w:rsidRPr="002F5102">
        <w:rPr>
          <w:rStyle w:val="StyleUnderline"/>
        </w:rPr>
        <w:t>the market itself has to be reexamined</w:t>
      </w:r>
      <w:r w:rsidRPr="002F5102">
        <w:rPr>
          <w:sz w:val="14"/>
        </w:rPr>
        <w:t xml:space="preserve">, and </w:t>
      </w:r>
      <w:r w:rsidRPr="002F5102">
        <w:rPr>
          <w:rStyle w:val="StyleUnderline"/>
        </w:rPr>
        <w:t>this is so fundamental to the way that modern society works that it’s frightening</w:t>
      </w:r>
      <w:r w:rsidRPr="002F5102">
        <w:rPr>
          <w:sz w:val="14"/>
        </w:rPr>
        <w:t xml:space="preserve">, and, for me, </w:t>
      </w:r>
      <w:r w:rsidRPr="002F5102">
        <w:rPr>
          <w:rStyle w:val="Emphasis"/>
        </w:rPr>
        <w:t xml:space="preserve">it’s better to </w:t>
      </w:r>
      <w:r w:rsidRPr="002F5102">
        <w:rPr>
          <w:rStyle w:val="Emphasis"/>
          <w:highlight w:val="green"/>
        </w:rPr>
        <w:t>think in a stepwise fashion</w:t>
      </w:r>
      <w:r w:rsidRPr="002F5102">
        <w:rPr>
          <w:rStyle w:val="Emphasis"/>
        </w:rPr>
        <w:t xml:space="preserve"> and to imagine society from where we are now transforming to an undefined better political economy. </w:t>
      </w:r>
      <w:r w:rsidRPr="002F5102">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2F5102">
        <w:rPr>
          <w:rStyle w:val="StyleUnderline"/>
        </w:rPr>
        <w:t xml:space="preserve">Because </w:t>
      </w:r>
      <w:r w:rsidRPr="002F5102">
        <w:rPr>
          <w:rStyle w:val="StyleUnderline"/>
          <w:highlight w:val="green"/>
        </w:rPr>
        <w:t>saving the biosphere</w:t>
      </w:r>
      <w:r w:rsidRPr="002F5102">
        <w:rPr>
          <w:rStyle w:val="StyleUnderline"/>
        </w:rPr>
        <w:t xml:space="preserve"> </w:t>
      </w:r>
      <w:r w:rsidRPr="002F5102">
        <w:rPr>
          <w:rStyle w:val="StyleUnderline"/>
          <w:highlight w:val="green"/>
        </w:rPr>
        <w:t>doesn’t</w:t>
      </w:r>
      <w:r w:rsidRPr="002F5102">
        <w:rPr>
          <w:rStyle w:val="StyleUnderline"/>
        </w:rPr>
        <w:t xml:space="preserve"> make a </w:t>
      </w:r>
      <w:r w:rsidRPr="002F5102">
        <w:rPr>
          <w:rStyle w:val="StyleUnderline"/>
          <w:highlight w:val="green"/>
        </w:rPr>
        <w:t>profit</w:t>
      </w:r>
      <w:r w:rsidRPr="002F5102">
        <w:rPr>
          <w:rStyle w:val="StyleUnderline"/>
        </w:rPr>
        <w:t xml:space="preserve"> in the capitalist order, </w:t>
      </w:r>
      <w:r w:rsidRPr="002F5102">
        <w:rPr>
          <w:rStyle w:val="StyleUnderline"/>
          <w:highlight w:val="green"/>
        </w:rPr>
        <w:t>we will never do it</w:t>
      </w:r>
      <w:r w:rsidRPr="002F5102">
        <w:rPr>
          <w:rStyle w:val="StyleUnderline"/>
        </w:rPr>
        <w:t>, and we are therefore doomed</w:t>
      </w:r>
      <w:r w:rsidRPr="002F5102">
        <w:rPr>
          <w:sz w:val="14"/>
        </w:rPr>
        <w:t xml:space="preserve">. So </w:t>
      </w:r>
      <w:r w:rsidRPr="002F5102">
        <w:rPr>
          <w:rStyle w:val="StyleUnderline"/>
        </w:rPr>
        <w:t>a very fundamental reform of how we regard money itself is absolutely necessary</w:t>
      </w:r>
      <w:r w:rsidRPr="002F5102">
        <w:rPr>
          <w:sz w:val="14"/>
        </w:rPr>
        <w:t xml:space="preserve">. I’m saying that </w:t>
      </w:r>
      <w:r w:rsidRPr="002F5102">
        <w:rPr>
          <w:rStyle w:val="StyleUnderline"/>
        </w:rPr>
        <w:t xml:space="preserve">a post-capitalist political economy that </w:t>
      </w:r>
      <w:r w:rsidRPr="002F5102">
        <w:rPr>
          <w:rStyle w:val="Emphasis"/>
        </w:rPr>
        <w:t xml:space="preserve">regards </w:t>
      </w:r>
      <w:r w:rsidRPr="002F5102">
        <w:rPr>
          <w:rStyle w:val="Emphasis"/>
          <w:highlight w:val="green"/>
        </w:rPr>
        <w:t>money as created for the public good</w:t>
      </w:r>
      <w:r w:rsidRPr="002F5102">
        <w:rPr>
          <w:rStyle w:val="StyleUnderline"/>
        </w:rPr>
        <w:t xml:space="preserve"> and is spent on that first — and then trickles into the general economy — is a fundamental shift, and without it, we’re in terrible trouble. </w:t>
      </w:r>
      <w:r w:rsidRPr="002F5102">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2F5102">
        <w:rPr>
          <w:rStyle w:val="Emphasis"/>
        </w:rPr>
        <w:t>the Left has to fight fire with fire</w:t>
      </w:r>
      <w:r w:rsidRPr="002F5102">
        <w:rPr>
          <w:sz w:val="14"/>
        </w:rPr>
        <w:t xml:space="preserve">. </w:t>
      </w:r>
      <w:r w:rsidRPr="002F5102">
        <w:rPr>
          <w:rStyle w:val="StyleUnderline"/>
        </w:rPr>
        <w:t xml:space="preserve">Right-wing ideas are also conceptions of globalization, in terribly poor disguises as being nationalist. But </w:t>
      </w:r>
      <w:r w:rsidRPr="002F5102">
        <w:rPr>
          <w:rStyle w:val="Emphasis"/>
        </w:rPr>
        <w:t xml:space="preserve">the </w:t>
      </w:r>
      <w:r w:rsidRPr="002F5102">
        <w:rPr>
          <w:rStyle w:val="Emphasis"/>
          <w:highlight w:val="green"/>
        </w:rPr>
        <w:t>nationalist system is embedded in capitalism</w:t>
      </w:r>
      <w:r w:rsidRPr="002F5102">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2F5102">
        <w:rPr>
          <w:rStyle w:val="StyleUnderline"/>
        </w:rPr>
        <w:t>the Left needs to be much more aggressive</w:t>
      </w:r>
      <w:r w:rsidRPr="002F5102">
        <w:rPr>
          <w:sz w:val="14"/>
        </w:rPr>
        <w:t xml:space="preserve"> on that, </w:t>
      </w:r>
      <w:r w:rsidRPr="002F5102">
        <w:rPr>
          <w:rStyle w:val="Emphasis"/>
        </w:rPr>
        <w:t>and say the problem is not globalization per se</w:t>
      </w:r>
      <w:r w:rsidRPr="002F5102">
        <w:rPr>
          <w:sz w:val="14"/>
        </w:rPr>
        <w:t xml:space="preserve">; </w:t>
      </w:r>
      <w:r w:rsidRPr="002F5102">
        <w:rPr>
          <w:rStyle w:val="StyleUnderline"/>
        </w:rPr>
        <w:t>the problem is bad globalization, which is capitalism</w:t>
      </w:r>
      <w:r w:rsidRPr="002F5102">
        <w:rPr>
          <w:sz w:val="14"/>
        </w:rPr>
        <w:t xml:space="preserve">, </w:t>
      </w:r>
      <w:r w:rsidRPr="002F5102">
        <w:rPr>
          <w:rStyle w:val="StyleUnderline"/>
        </w:rPr>
        <w:t xml:space="preserve">as opposed to good globalization, which is mutual </w:t>
      </w:r>
    </w:p>
    <w:p w14:paraId="4D662091" w14:textId="77777777" w:rsidR="00FC1211" w:rsidRPr="002F5102" w:rsidRDefault="00FC1211" w:rsidP="00FC1211">
      <w:pPr>
        <w:pStyle w:val="Heading4"/>
      </w:pPr>
      <w:r w:rsidRPr="002F5102">
        <w:t xml:space="preserve">Beware the space industrial complex- it’s only purpose is to bring unequal relations to the stars – futurism should be viewed with “extreme skepticism” </w:t>
      </w:r>
    </w:p>
    <w:p w14:paraId="61FC39E8" w14:textId="77777777" w:rsidR="00FC1211" w:rsidRPr="002F5102" w:rsidRDefault="00FC1211" w:rsidP="00FC1211">
      <w:pPr>
        <w:rPr>
          <w:rStyle w:val="Style13ptBold"/>
        </w:rPr>
      </w:pPr>
      <w:r w:rsidRPr="002F5102">
        <w:rPr>
          <w:rStyle w:val="Style13ptBold"/>
        </w:rPr>
        <w:t>Savage 21</w:t>
      </w:r>
    </w:p>
    <w:p w14:paraId="24467451" w14:textId="77777777" w:rsidR="00FC1211" w:rsidRPr="002F5102" w:rsidRDefault="00FC1211" w:rsidP="00FC1211">
      <w:pPr>
        <w:rPr>
          <w:sz w:val="16"/>
        </w:rPr>
      </w:pPr>
      <w:r w:rsidRPr="002F5102">
        <w:rPr>
          <w:sz w:val="16"/>
        </w:rPr>
        <w:t xml:space="preserve">(Luke, MA Political Theory and Economy @ </w:t>
      </w:r>
      <w:proofErr w:type="spellStart"/>
      <w:r w:rsidRPr="002F5102">
        <w:rPr>
          <w:sz w:val="16"/>
        </w:rPr>
        <w:t>UToronto</w:t>
      </w:r>
      <w:proofErr w:type="spellEnd"/>
      <w:r w:rsidRPr="002F5102">
        <w:rPr>
          <w:sz w:val="16"/>
        </w:rPr>
        <w:t>, https://www.jacobinmag.com/2021/05/spacex-blue-origin-musk-bezos-space-race-endless-frontier-act)</w:t>
      </w:r>
    </w:p>
    <w:p w14:paraId="3DE904A5" w14:textId="77777777" w:rsidR="00FC1211" w:rsidRPr="002F5102" w:rsidRDefault="00FC1211" w:rsidP="00FC1211">
      <w:pPr>
        <w:rPr>
          <w:b/>
          <w:iCs/>
          <w:u w:val="single"/>
        </w:rPr>
      </w:pPr>
      <w:r w:rsidRPr="002F5102">
        <w:rPr>
          <w:rStyle w:val="StyleUnderline"/>
        </w:rPr>
        <w:t>In its promethean quest to conquer the heavens</w:t>
      </w:r>
      <w:r w:rsidRPr="002F5102">
        <w:rPr>
          <w:sz w:val="16"/>
        </w:rPr>
        <w:t xml:space="preserve"> and transcend the limitations of earthly existence, </w:t>
      </w:r>
      <w:r w:rsidRPr="002F5102">
        <w:rPr>
          <w:rStyle w:val="StyleUnderline"/>
        </w:rPr>
        <w:t>the human race may be on the cusp of reaching an historic milestone:</w:t>
      </w:r>
      <w:r w:rsidRPr="002F5102">
        <w:rPr>
          <w:sz w:val="16"/>
        </w:rPr>
        <w:t xml:space="preserve"> in this case, </w:t>
      </w:r>
      <w:r w:rsidRPr="002F5102">
        <w:rPr>
          <w:rStyle w:val="StyleUnderline"/>
        </w:rPr>
        <w:t>the successful launch of a giant barrel filled with pork into outer space</w:t>
      </w:r>
      <w:r w:rsidRPr="002F5102">
        <w:rPr>
          <w:sz w:val="16"/>
        </w:rPr>
        <w:t xml:space="preserve">. </w:t>
      </w:r>
      <w:r w:rsidRPr="002F5102">
        <w:rPr>
          <w:rStyle w:val="StyleUnderline"/>
        </w:rPr>
        <w:t xml:space="preserve">Thanks in large part to the </w:t>
      </w:r>
      <w:r w:rsidRPr="002F5102">
        <w:rPr>
          <w:rStyle w:val="Emphasis"/>
        </w:rPr>
        <w:t xml:space="preserve">giant </w:t>
      </w:r>
      <w:r w:rsidRPr="002F5102">
        <w:rPr>
          <w:rStyle w:val="Emphasis"/>
          <w:highlight w:val="green"/>
        </w:rPr>
        <w:t>corporate PR machines</w:t>
      </w:r>
      <w:r w:rsidRPr="002F5102">
        <w:rPr>
          <w:sz w:val="16"/>
        </w:rPr>
        <w:t xml:space="preserve"> now in the fray, </w:t>
      </w:r>
      <w:r w:rsidRPr="002F5102">
        <w:rPr>
          <w:rStyle w:val="StyleUnderline"/>
        </w:rPr>
        <w:t xml:space="preserve">the burgeoning contest for dominance of the twenty-first century space travel market tends to be perceived in the </w:t>
      </w:r>
      <w:r w:rsidRPr="002F5102">
        <w:rPr>
          <w:rStyle w:val="Emphasis"/>
        </w:rPr>
        <w:t>loftiest of terms</w:t>
      </w:r>
      <w:r w:rsidRPr="002F5102">
        <w:rPr>
          <w:sz w:val="16"/>
        </w:rPr>
        <w:t xml:space="preserve">: </w:t>
      </w:r>
      <w:r w:rsidRPr="002F5102">
        <w:rPr>
          <w:rStyle w:val="Emphasis"/>
        </w:rPr>
        <w:t xml:space="preserve">saturated with </w:t>
      </w:r>
      <w:r w:rsidRPr="002F5102">
        <w:rPr>
          <w:rStyle w:val="Emphasis"/>
          <w:highlight w:val="green"/>
        </w:rPr>
        <w:t>futurist mythology</w:t>
      </w:r>
      <w:r w:rsidRPr="002F5102">
        <w:rPr>
          <w:rStyle w:val="Emphasis"/>
        </w:rPr>
        <w:t xml:space="preserve"> and defined by grandiose pronouncements</w:t>
      </w:r>
      <w:r w:rsidRPr="002F5102">
        <w:rPr>
          <w:sz w:val="16"/>
        </w:rPr>
        <w:t xml:space="preserve"> </w:t>
      </w:r>
      <w:r w:rsidRPr="002F5102">
        <w:rPr>
          <w:rStyle w:val="StyleUnderline"/>
        </w:rPr>
        <w:t>about asteroid mining, multiyear voyages to Mars, and interstellar colonization</w:t>
      </w:r>
      <w:r w:rsidRPr="002F5102">
        <w:rPr>
          <w:sz w:val="16"/>
        </w:rPr>
        <w:t xml:space="preserve">. </w:t>
      </w:r>
      <w:r w:rsidRPr="002F5102">
        <w:rPr>
          <w:rStyle w:val="StyleUnderline"/>
        </w:rPr>
        <w:t>But, as this week’s wrangling</w:t>
      </w:r>
      <w:r w:rsidRPr="002F5102">
        <w:rPr>
          <w:sz w:val="16"/>
        </w:rPr>
        <w:t xml:space="preserve"> in Congress </w:t>
      </w:r>
      <w:r w:rsidRPr="002F5102">
        <w:rPr>
          <w:rStyle w:val="StyleUnderline"/>
        </w:rPr>
        <w:t>suggests, the accelerating rivalry between</w:t>
      </w:r>
      <w:r w:rsidRPr="002F5102">
        <w:rPr>
          <w:sz w:val="16"/>
        </w:rPr>
        <w:t xml:space="preserve"> Elon Musk’s </w:t>
      </w:r>
      <w:r w:rsidRPr="002F5102">
        <w:rPr>
          <w:rStyle w:val="StyleUnderline"/>
        </w:rPr>
        <w:t>SpaceX and</w:t>
      </w:r>
      <w:r w:rsidRPr="002F5102">
        <w:rPr>
          <w:sz w:val="16"/>
        </w:rPr>
        <w:t xml:space="preserve"> Jeff Bezos’ </w:t>
      </w:r>
      <w:r w:rsidRPr="002F5102">
        <w:rPr>
          <w:rStyle w:val="StyleUnderline"/>
        </w:rPr>
        <w:t xml:space="preserve">Blue Origin is destined to play out in a decidedly </w:t>
      </w:r>
      <w:r w:rsidRPr="002F5102">
        <w:rPr>
          <w:rStyle w:val="Emphasis"/>
        </w:rPr>
        <w:t>less than utopian fashion</w:t>
      </w:r>
      <w:r w:rsidRPr="002F5102">
        <w:rPr>
          <w:sz w:val="16"/>
        </w:rPr>
        <w:t xml:space="preserve">. </w:t>
      </w:r>
      <w:r w:rsidRPr="002F5102">
        <w:rPr>
          <w:rStyle w:val="StyleUnderline"/>
        </w:rPr>
        <w:t>The tell,</w:t>
      </w:r>
      <w:r w:rsidRPr="002F5102">
        <w:rPr>
          <w:sz w:val="16"/>
        </w:rPr>
        <w:t xml:space="preserve"> as documented in a recent report from the Intercept, </w:t>
      </w:r>
      <w:r w:rsidRPr="002F5102">
        <w:rPr>
          <w:rStyle w:val="StyleUnderline"/>
        </w:rPr>
        <w:t>is an absurd $</w:t>
      </w:r>
      <w:r w:rsidRPr="002F5102">
        <w:rPr>
          <w:rStyle w:val="StyleUnderline"/>
          <w:highlight w:val="green"/>
        </w:rPr>
        <w:t>10 billion</w:t>
      </w:r>
      <w:r w:rsidRPr="002F5102">
        <w:rPr>
          <w:rStyle w:val="StyleUnderline"/>
        </w:rPr>
        <w:t xml:space="preserve"> amendment </w:t>
      </w:r>
      <w:r w:rsidRPr="002F5102">
        <w:rPr>
          <w:rStyle w:val="StyleUnderline"/>
          <w:highlight w:val="green"/>
        </w:rPr>
        <w:t>to</w:t>
      </w:r>
      <w:r w:rsidRPr="002F5102">
        <w:rPr>
          <w:rStyle w:val="StyleUnderline"/>
        </w:rPr>
        <w:t xml:space="preserve"> the sinisterly titled </w:t>
      </w:r>
      <w:r w:rsidRPr="002F5102">
        <w:rPr>
          <w:rStyle w:val="StyleUnderline"/>
          <w:highlight w:val="green"/>
        </w:rPr>
        <w:t>Endless Frontier Act</w:t>
      </w:r>
      <w:r w:rsidRPr="002F5102">
        <w:rPr>
          <w:sz w:val="16"/>
        </w:rPr>
        <w:t xml:space="preserve"> introduced by Washington senator Maria Cantwell. Under the highly dubious auspices of funding scientific and technological research, </w:t>
      </w:r>
      <w:r w:rsidRPr="002F5102">
        <w:rPr>
          <w:rStyle w:val="StyleUnderline"/>
        </w:rPr>
        <w:t xml:space="preserve">the cash would almost certainly go </w:t>
      </w:r>
      <w:r w:rsidRPr="002F5102">
        <w:rPr>
          <w:rStyle w:val="StyleUnderline"/>
          <w:highlight w:val="green"/>
        </w:rPr>
        <w:t>straight to Blue Origin</w:t>
      </w:r>
      <w:r w:rsidRPr="002F510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2F5102">
        <w:rPr>
          <w:rStyle w:val="Emphasis"/>
        </w:rPr>
        <w:t xml:space="preserve">the whole episode looks like a textbook case of </w:t>
      </w:r>
      <w:r w:rsidRPr="002F5102">
        <w:rPr>
          <w:rStyle w:val="Emphasis"/>
          <w:highlight w:val="green"/>
        </w:rPr>
        <w:t>pork barrel politics</w:t>
      </w:r>
      <w:r w:rsidRPr="002F5102">
        <w:rPr>
          <w:rStyle w:val="Emphasis"/>
        </w:rPr>
        <w:t xml:space="preserve"> run amok</w:t>
      </w:r>
      <w:r w:rsidRPr="002F510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2F510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2F5102">
        <w:rPr>
          <w:rStyle w:val="Emphasis"/>
        </w:rPr>
        <w:t>question the whole idea</w:t>
      </w:r>
      <w:r w:rsidRPr="002F5102">
        <w:rPr>
          <w:rStyle w:val="StyleUnderline"/>
        </w:rPr>
        <w:t xml:space="preserve"> of privately led space exploration</w:t>
      </w:r>
      <w:r w:rsidRPr="002F5102">
        <w:rPr>
          <w:sz w:val="16"/>
        </w:rPr>
        <w:t xml:space="preserve">: When we were younger, and Neil Armstrong made it to the Moon, there was incredible joy and pride in this country that the United States of America did something people had forever thought was impossible: </w:t>
      </w:r>
      <w:r w:rsidRPr="002F5102">
        <w:rPr>
          <w:rStyle w:val="StyleUnderline"/>
        </w:rPr>
        <w:t>we sent a man to the Moon … an extraordinary accomplishment for all of humanity, not just the United States</w:t>
      </w:r>
      <w:r w:rsidRPr="002F5102">
        <w:rPr>
          <w:sz w:val="16"/>
        </w:rPr>
        <w:t xml:space="preserve">…. I worry very much that </w:t>
      </w:r>
      <w:r w:rsidRPr="002F5102">
        <w:rPr>
          <w:rStyle w:val="StyleUnderline"/>
        </w:rPr>
        <w:t>what we are seeing now is two of the wealthiest people in this country</w:t>
      </w:r>
      <w:r w:rsidRPr="002F5102">
        <w:rPr>
          <w:sz w:val="16"/>
        </w:rPr>
        <w:t xml:space="preserve"> — Elon Musk and Mr. Bezos — d</w:t>
      </w:r>
      <w:r w:rsidRPr="002F5102">
        <w:rPr>
          <w:rStyle w:val="StyleUnderline"/>
        </w:rPr>
        <w:t xml:space="preserve">eciding that they are going to take control over our [efforts] to get to the Moon and, maybe, even the extraordinary accomplishment of </w:t>
      </w:r>
      <w:r w:rsidRPr="002F5102">
        <w:rPr>
          <w:rStyle w:val="StyleUnderline"/>
          <w:highlight w:val="green"/>
        </w:rPr>
        <w:t>getting to Mars</w:t>
      </w:r>
      <w:r w:rsidRPr="002F5102">
        <w:rPr>
          <w:sz w:val="16"/>
        </w:rPr>
        <w:t xml:space="preserve">…. I have a real problem that, to a significant degree, </w:t>
      </w:r>
      <w:r w:rsidRPr="002F5102">
        <w:rPr>
          <w:rStyle w:val="Emphasis"/>
        </w:rPr>
        <w:t>we are privatizing that effort</w:t>
      </w:r>
      <w:r w:rsidRPr="002F5102">
        <w:rPr>
          <w:sz w:val="16"/>
        </w:rPr>
        <w:t xml:space="preserve">…. </w:t>
      </w:r>
      <w:r w:rsidRPr="002F5102">
        <w:rPr>
          <w:rStyle w:val="StyleUnderline"/>
        </w:rPr>
        <w:t xml:space="preserve">This is something that … </w:t>
      </w:r>
      <w:r w:rsidRPr="002F5102">
        <w:rPr>
          <w:rStyle w:val="Emphasis"/>
          <w:highlight w:val="green"/>
        </w:rPr>
        <w:t>all of us should be part of</w:t>
      </w:r>
      <w:r w:rsidRPr="002F5102">
        <w:rPr>
          <w:rStyle w:val="Emphasis"/>
        </w:rPr>
        <w:t>, and not simply a private corporate undertaking</w:t>
      </w:r>
      <w:r w:rsidRPr="002F5102">
        <w:rPr>
          <w:rStyle w:val="StyleUnderline"/>
        </w:rPr>
        <w:t xml:space="preserve">. As the </w:t>
      </w:r>
      <w:r w:rsidRPr="002F5102">
        <w:rPr>
          <w:rStyle w:val="StyleUnderline"/>
          <w:highlight w:val="green"/>
        </w:rPr>
        <w:t xml:space="preserve">free market </w:t>
      </w:r>
      <w:r w:rsidRPr="002F5102">
        <w:rPr>
          <w:rStyle w:val="Emphasis"/>
          <w:highlight w:val="green"/>
        </w:rPr>
        <w:t>innovates its way to monopolistic control</w:t>
      </w:r>
      <w:r w:rsidRPr="002F5102">
        <w:rPr>
          <w:rStyle w:val="Emphasis"/>
        </w:rPr>
        <w:t xml:space="preserve"> of the solar system</w:t>
      </w:r>
      <w:r w:rsidRPr="002F5102">
        <w:rPr>
          <w:sz w:val="16"/>
        </w:rPr>
        <w:t xml:space="preserve"> </w:t>
      </w:r>
      <w:r w:rsidRPr="002F5102">
        <w:rPr>
          <w:rStyle w:val="StyleUnderline"/>
        </w:rPr>
        <w:t xml:space="preserve">by the Earth’s two richest men, it remains as yet unclear how far both technology and capitalism will actually allow the billionaire-dominated venture to go. </w:t>
      </w:r>
      <w:r w:rsidRPr="002F5102">
        <w:rPr>
          <w:rStyle w:val="StyleUnderline"/>
          <w:highlight w:val="green"/>
        </w:rPr>
        <w:t>Bezos</w:t>
      </w:r>
      <w:r w:rsidRPr="002F5102">
        <w:rPr>
          <w:rStyle w:val="StyleUnderline"/>
        </w:rPr>
        <w:t xml:space="preserve"> and Musk</w:t>
      </w:r>
      <w:r w:rsidRPr="002F5102">
        <w:rPr>
          <w:sz w:val="16"/>
        </w:rPr>
        <w:t xml:space="preserve">, as you might expect, </w:t>
      </w:r>
      <w:r w:rsidRPr="002F5102">
        <w:rPr>
          <w:rStyle w:val="Emphasis"/>
          <w:highlight w:val="green"/>
        </w:rPr>
        <w:t>paint a</w:t>
      </w:r>
      <w:r w:rsidRPr="002F5102">
        <w:rPr>
          <w:rStyle w:val="Emphasis"/>
        </w:rPr>
        <w:t xml:space="preserve"> </w:t>
      </w:r>
      <w:r w:rsidRPr="002F5102">
        <w:rPr>
          <w:rStyle w:val="Emphasis"/>
          <w:highlight w:val="green"/>
        </w:rPr>
        <w:t>utopian portrait</w:t>
      </w:r>
      <w:r w:rsidRPr="002F5102">
        <w:rPr>
          <w:rStyle w:val="Emphasis"/>
        </w:rPr>
        <w:t xml:space="preserve"> of interplanetary</w:t>
      </w:r>
      <w:r w:rsidRPr="002F5102">
        <w:rPr>
          <w:sz w:val="16"/>
        </w:rPr>
        <w:t xml:space="preserve"> </w:t>
      </w:r>
      <w:r w:rsidRPr="002F5102">
        <w:rPr>
          <w:rStyle w:val="StyleUnderline"/>
        </w:rPr>
        <w:t>colonies and abundant life flourishing off-world.</w:t>
      </w:r>
      <w:r w:rsidRPr="002F5102">
        <w:rPr>
          <w:sz w:val="16"/>
        </w:rPr>
        <w:t xml:space="preserve"> </w:t>
      </w:r>
      <w:r w:rsidRPr="002F5102">
        <w:rPr>
          <w:rStyle w:val="StyleUnderline"/>
        </w:rPr>
        <w:t>Investors in speculative companies</w:t>
      </w:r>
      <w:r w:rsidRPr="002F5102">
        <w:rPr>
          <w:sz w:val="16"/>
        </w:rPr>
        <w:t xml:space="preserve"> like Planetary Resources and Deep Space Industries, meanwhile, </w:t>
      </w:r>
      <w:r w:rsidRPr="002F5102">
        <w:rPr>
          <w:rStyle w:val="StyleUnderline"/>
        </w:rPr>
        <w:t>hope that the mining of precious metals</w:t>
      </w:r>
      <w:r w:rsidRPr="002F5102">
        <w:rPr>
          <w:sz w:val="16"/>
        </w:rPr>
        <w:t xml:space="preserve"> from asteroids </w:t>
      </w:r>
      <w:r w:rsidRPr="002F5102">
        <w:rPr>
          <w:rStyle w:val="StyleUnderline"/>
        </w:rPr>
        <w:t>will unlock untold wealth</w:t>
      </w:r>
      <w:r w:rsidRPr="002F5102">
        <w:rPr>
          <w:sz w:val="16"/>
        </w:rPr>
        <w:t xml:space="preserve"> and bring about a new industrial revolution. </w:t>
      </w:r>
      <w:r w:rsidRPr="002F5102">
        <w:rPr>
          <w:rStyle w:val="StyleUnderline"/>
        </w:rPr>
        <w:t xml:space="preserve">The </w:t>
      </w:r>
      <w:r w:rsidRPr="002F5102">
        <w:rPr>
          <w:rStyle w:val="StyleUnderline"/>
          <w:highlight w:val="green"/>
        </w:rPr>
        <w:t>most probable scenario</w:t>
      </w:r>
      <w:r w:rsidRPr="002F5102">
        <w:rPr>
          <w:rStyle w:val="StyleUnderline"/>
        </w:rPr>
        <w:t xml:space="preserve"> </w:t>
      </w:r>
      <w:r w:rsidRPr="002F5102">
        <w:rPr>
          <w:sz w:val="16"/>
        </w:rPr>
        <w:t xml:space="preserve">for such efforts, of course, </w:t>
      </w:r>
      <w:r w:rsidRPr="002F5102">
        <w:rPr>
          <w:rStyle w:val="StyleUnderline"/>
        </w:rPr>
        <w:t>is</w:t>
      </w:r>
      <w:r w:rsidRPr="002F5102">
        <w:rPr>
          <w:sz w:val="16"/>
        </w:rPr>
        <w:t xml:space="preserve"> also </w:t>
      </w:r>
      <w:r w:rsidRPr="002F5102">
        <w:rPr>
          <w:rStyle w:val="StyleUnderline"/>
        </w:rPr>
        <w:t xml:space="preserve">far more banal: </w:t>
      </w:r>
      <w:r w:rsidRPr="002F5102">
        <w:rPr>
          <w:rStyle w:val="Emphasis"/>
        </w:rPr>
        <w:t xml:space="preserve">a primary </w:t>
      </w:r>
      <w:r w:rsidRPr="002F5102">
        <w:rPr>
          <w:rStyle w:val="Emphasis"/>
          <w:highlight w:val="green"/>
        </w:rPr>
        <w:t>focus on control</w:t>
      </w:r>
      <w:r w:rsidRPr="002F5102">
        <w:rPr>
          <w:rStyle w:val="Emphasis"/>
        </w:rPr>
        <w:t xml:space="preserve"> of vital infrastructure like satellites by large corporations and their billionaire owners. </w:t>
      </w:r>
      <w:r w:rsidRPr="002F5102">
        <w:rPr>
          <w:rStyle w:val="StyleUnderline"/>
        </w:rPr>
        <w:t>In the unlikely event that technology ever does allow interstellar colonization to be both possible and profitable</w:t>
      </w:r>
      <w:r w:rsidRPr="002F5102">
        <w:rPr>
          <w:sz w:val="16"/>
        </w:rPr>
        <w:t xml:space="preserve">, however, </w:t>
      </w:r>
      <w:r w:rsidRPr="002F5102">
        <w:rPr>
          <w:rStyle w:val="StyleUnderline"/>
        </w:rPr>
        <w:t xml:space="preserve">it’s safe to assume the result will look </w:t>
      </w:r>
      <w:r w:rsidRPr="002F5102">
        <w:rPr>
          <w:rStyle w:val="StyleUnderline"/>
          <w:highlight w:val="green"/>
        </w:rPr>
        <w:t xml:space="preserve">more </w:t>
      </w:r>
      <w:r w:rsidRPr="002F5102">
        <w:rPr>
          <w:rStyle w:val="Emphasis"/>
          <w:highlight w:val="green"/>
        </w:rPr>
        <w:t>like Blade Runner than Star Trek</w:t>
      </w:r>
      <w:r w:rsidRPr="002F5102">
        <w:rPr>
          <w:sz w:val="16"/>
        </w:rPr>
        <w:t xml:space="preserve"> </w:t>
      </w:r>
      <w:r w:rsidRPr="002F5102">
        <w:rPr>
          <w:rStyle w:val="StyleUnderline"/>
        </w:rPr>
        <w:t>if people like Musk and Bezos are involved</w:t>
      </w:r>
      <w:r w:rsidRPr="002F5102">
        <w:rPr>
          <w:sz w:val="16"/>
        </w:rPr>
        <w:t xml:space="preserve">. </w:t>
      </w:r>
      <w:r w:rsidRPr="002F5102">
        <w:rPr>
          <w:rStyle w:val="StyleUnderline"/>
        </w:rPr>
        <w:t xml:space="preserve">There’s </w:t>
      </w:r>
      <w:r w:rsidRPr="002F5102">
        <w:rPr>
          <w:rStyle w:val="StyleUnderline"/>
          <w:highlight w:val="green"/>
        </w:rPr>
        <w:t>no reason to believe</w:t>
      </w:r>
      <w:r w:rsidRPr="002F5102">
        <w:rPr>
          <w:sz w:val="16"/>
        </w:rPr>
        <w:t xml:space="preserve">, after all, </w:t>
      </w:r>
      <w:r w:rsidRPr="002F5102">
        <w:rPr>
          <w:rStyle w:val="StyleUnderline"/>
        </w:rPr>
        <w:t xml:space="preserve">that </w:t>
      </w:r>
      <w:r w:rsidRPr="002F5102">
        <w:rPr>
          <w:rStyle w:val="StyleUnderline"/>
          <w:highlight w:val="green"/>
        </w:rPr>
        <w:t xml:space="preserve">extending the profit motive </w:t>
      </w:r>
      <w:r w:rsidRPr="002F5102">
        <w:rPr>
          <w:rStyle w:val="StyleUnderline"/>
        </w:rPr>
        <w:t xml:space="preserve">into outer space would </w:t>
      </w:r>
      <w:r w:rsidRPr="002F5102">
        <w:rPr>
          <w:rStyle w:val="StyleUnderline"/>
          <w:highlight w:val="green"/>
        </w:rPr>
        <w:t>yield</w:t>
      </w:r>
      <w:r w:rsidRPr="002F5102">
        <w:rPr>
          <w:rStyle w:val="StyleUnderline"/>
        </w:rPr>
        <w:t xml:space="preserve"> a </w:t>
      </w:r>
      <w:r w:rsidRPr="002F5102">
        <w:rPr>
          <w:rStyle w:val="Emphasis"/>
          <w:highlight w:val="green"/>
        </w:rPr>
        <w:t>different</w:t>
      </w:r>
      <w:r w:rsidRPr="002F5102">
        <w:rPr>
          <w:rStyle w:val="Emphasis"/>
        </w:rPr>
        <w:t xml:space="preserve"> set of social </w:t>
      </w:r>
      <w:r w:rsidRPr="002F5102">
        <w:rPr>
          <w:rStyle w:val="Emphasis"/>
          <w:highlight w:val="green"/>
        </w:rPr>
        <w:t>relations</w:t>
      </w:r>
      <w:r w:rsidRPr="002F5102">
        <w:rPr>
          <w:rStyle w:val="StyleUnderline"/>
        </w:rPr>
        <w:t xml:space="preserve"> than the ones it already produces here on Earth </w:t>
      </w:r>
      <w:r w:rsidRPr="002F510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2F5102">
        <w:rPr>
          <w:rStyle w:val="StyleUnderline"/>
        </w:rPr>
        <w:t xml:space="preserve">as any that a privatized space race has far more to do with earthly vice than off-world utopia. Billionaires have already been allowed to devour much of the global economy. </w:t>
      </w:r>
      <w:r w:rsidRPr="002F5102">
        <w:rPr>
          <w:rStyle w:val="Emphasis"/>
        </w:rPr>
        <w:t xml:space="preserve">Must we let them own the solar system too? </w:t>
      </w:r>
    </w:p>
    <w:p w14:paraId="2F63F0C7" w14:textId="77777777" w:rsidR="00FC1211" w:rsidRPr="002F5102" w:rsidRDefault="00FC1211" w:rsidP="00FC1211">
      <w:pPr>
        <w:pStyle w:val="Heading4"/>
      </w:pPr>
      <w:r w:rsidRPr="002F5102">
        <w:t xml:space="preserve">There is no such thing as “space philanthropy”- private actors are interested in </w:t>
      </w:r>
      <w:proofErr w:type="spellStart"/>
      <w:r w:rsidRPr="002F5102">
        <w:t>self promotion</w:t>
      </w:r>
      <w:proofErr w:type="spellEnd"/>
      <w:r w:rsidRPr="002F5102">
        <w:t xml:space="preserve">, not saving humanity. Their efforts directly gut government programs to allow market capture </w:t>
      </w:r>
    </w:p>
    <w:p w14:paraId="2818DD08" w14:textId="77777777" w:rsidR="00FC1211" w:rsidRPr="00503828" w:rsidRDefault="00FC1211" w:rsidP="00FC1211">
      <w:pPr>
        <w:rPr>
          <w:strike/>
        </w:rPr>
      </w:pPr>
    </w:p>
    <w:p w14:paraId="5CE45478" w14:textId="77777777" w:rsidR="00FC1211" w:rsidRPr="00503828" w:rsidRDefault="00FC1211" w:rsidP="00FC1211">
      <w:pPr>
        <w:rPr>
          <w:strike/>
        </w:rPr>
      </w:pPr>
    </w:p>
    <w:p w14:paraId="6F6728DF" w14:textId="77777777" w:rsidR="00A95652" w:rsidRPr="00FC1211" w:rsidRDefault="00A95652" w:rsidP="00FC1211"/>
    <w:sectPr w:rsidR="00A95652" w:rsidRPr="00FC12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F13585"/>
    <w:multiLevelType w:val="hybridMultilevel"/>
    <w:tmpl w:val="E054B4D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A2A77"/>
    <w:multiLevelType w:val="hybridMultilevel"/>
    <w:tmpl w:val="B9349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A65B4"/>
    <w:multiLevelType w:val="hybridMultilevel"/>
    <w:tmpl w:val="F13E9DB0"/>
    <w:lvl w:ilvl="0" w:tplc="B5E212E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3E3EC8"/>
    <w:multiLevelType w:val="hybridMultilevel"/>
    <w:tmpl w:val="2F7A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822DBC"/>
    <w:multiLevelType w:val="hybridMultilevel"/>
    <w:tmpl w:val="CC86D2D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AF41788"/>
    <w:multiLevelType w:val="hybridMultilevel"/>
    <w:tmpl w:val="3196D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C5040F"/>
    <w:multiLevelType w:val="hybridMultilevel"/>
    <w:tmpl w:val="B71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951CA3"/>
    <w:multiLevelType w:val="hybridMultilevel"/>
    <w:tmpl w:val="011A910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D10BEC"/>
    <w:multiLevelType w:val="hybridMultilevel"/>
    <w:tmpl w:val="BB6A4CF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3055C35"/>
    <w:multiLevelType w:val="hybridMultilevel"/>
    <w:tmpl w:val="82580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9A7EAD"/>
    <w:multiLevelType w:val="hybridMultilevel"/>
    <w:tmpl w:val="18F4B1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17"/>
  </w:num>
  <w:num w:numId="14">
    <w:abstractNumId w:val="14"/>
  </w:num>
  <w:num w:numId="15">
    <w:abstractNumId w:val="12"/>
  </w:num>
  <w:num w:numId="16">
    <w:abstractNumId w:val="25"/>
  </w:num>
  <w:num w:numId="17">
    <w:abstractNumId w:val="23"/>
  </w:num>
  <w:num w:numId="18">
    <w:abstractNumId w:val="19"/>
  </w:num>
  <w:num w:numId="19">
    <w:abstractNumId w:val="13"/>
  </w:num>
  <w:num w:numId="20">
    <w:abstractNumId w:val="32"/>
  </w:num>
  <w:num w:numId="21">
    <w:abstractNumId w:val="20"/>
  </w:num>
  <w:num w:numId="22">
    <w:abstractNumId w:val="21"/>
  </w:num>
  <w:num w:numId="23">
    <w:abstractNumId w:val="26"/>
  </w:num>
  <w:num w:numId="24">
    <w:abstractNumId w:val="27"/>
  </w:num>
  <w:num w:numId="25">
    <w:abstractNumId w:val="18"/>
  </w:num>
  <w:num w:numId="26">
    <w:abstractNumId w:val="35"/>
  </w:num>
  <w:num w:numId="27">
    <w:abstractNumId w:val="34"/>
  </w:num>
  <w:num w:numId="28">
    <w:abstractNumId w:val="22"/>
  </w:num>
  <w:num w:numId="29">
    <w:abstractNumId w:val="31"/>
  </w:num>
  <w:num w:numId="30">
    <w:abstractNumId w:val="29"/>
  </w:num>
  <w:num w:numId="31">
    <w:abstractNumId w:val="28"/>
  </w:num>
  <w:num w:numId="32">
    <w:abstractNumId w:val="11"/>
  </w:num>
  <w:num w:numId="33">
    <w:abstractNumId w:val="33"/>
  </w:num>
  <w:num w:numId="34">
    <w:abstractNumId w:val="16"/>
  </w:num>
  <w:num w:numId="35">
    <w:abstractNumId w:val="30"/>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09586659792"/>
    <w:docVar w:name="VerbatimVersion" w:val="5.1"/>
  </w:docVars>
  <w:rsids>
    <w:rsidRoot w:val="00DB46B1"/>
    <w:rsid w:val="000139A3"/>
    <w:rsid w:val="000B1C86"/>
    <w:rsid w:val="00100833"/>
    <w:rsid w:val="00104529"/>
    <w:rsid w:val="00105942"/>
    <w:rsid w:val="00107396"/>
    <w:rsid w:val="00137EF1"/>
    <w:rsid w:val="00144A4C"/>
    <w:rsid w:val="00176AB0"/>
    <w:rsid w:val="00177B7D"/>
    <w:rsid w:val="0018322D"/>
    <w:rsid w:val="0018739B"/>
    <w:rsid w:val="001B5776"/>
    <w:rsid w:val="001E527A"/>
    <w:rsid w:val="001F78CE"/>
    <w:rsid w:val="002213BF"/>
    <w:rsid w:val="00251FC7"/>
    <w:rsid w:val="002855A7"/>
    <w:rsid w:val="0029313C"/>
    <w:rsid w:val="002968F9"/>
    <w:rsid w:val="002B146A"/>
    <w:rsid w:val="002B5E17"/>
    <w:rsid w:val="002B742D"/>
    <w:rsid w:val="002F5102"/>
    <w:rsid w:val="00315690"/>
    <w:rsid w:val="00316B75"/>
    <w:rsid w:val="00325646"/>
    <w:rsid w:val="003460F2"/>
    <w:rsid w:val="0038158C"/>
    <w:rsid w:val="003902BA"/>
    <w:rsid w:val="003A09E2"/>
    <w:rsid w:val="003D15AA"/>
    <w:rsid w:val="003E6983"/>
    <w:rsid w:val="00407037"/>
    <w:rsid w:val="00434956"/>
    <w:rsid w:val="004605D6"/>
    <w:rsid w:val="004C60E8"/>
    <w:rsid w:val="004E3579"/>
    <w:rsid w:val="004E728B"/>
    <w:rsid w:val="004F39E0"/>
    <w:rsid w:val="00503828"/>
    <w:rsid w:val="00537BD5"/>
    <w:rsid w:val="0057268A"/>
    <w:rsid w:val="005A3FAD"/>
    <w:rsid w:val="005D14A0"/>
    <w:rsid w:val="005D2912"/>
    <w:rsid w:val="006065BD"/>
    <w:rsid w:val="00645FA9"/>
    <w:rsid w:val="00647866"/>
    <w:rsid w:val="00665003"/>
    <w:rsid w:val="006854F0"/>
    <w:rsid w:val="006A2AD0"/>
    <w:rsid w:val="006C2375"/>
    <w:rsid w:val="006D4ECC"/>
    <w:rsid w:val="00722258"/>
    <w:rsid w:val="007243E5"/>
    <w:rsid w:val="00766EA0"/>
    <w:rsid w:val="007A2226"/>
    <w:rsid w:val="007B60E0"/>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12C6D"/>
    <w:rsid w:val="00B33C6D"/>
    <w:rsid w:val="00B4508F"/>
    <w:rsid w:val="00B55AD5"/>
    <w:rsid w:val="00B8057C"/>
    <w:rsid w:val="00BD6238"/>
    <w:rsid w:val="00BE0D8E"/>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46B1"/>
    <w:rsid w:val="00E15E75"/>
    <w:rsid w:val="00E5262C"/>
    <w:rsid w:val="00EC7DC4"/>
    <w:rsid w:val="00ED30CF"/>
    <w:rsid w:val="00F176EF"/>
    <w:rsid w:val="00F26B8A"/>
    <w:rsid w:val="00F45E10"/>
    <w:rsid w:val="00F6364A"/>
    <w:rsid w:val="00F9113A"/>
    <w:rsid w:val="00FC121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2EAA2"/>
  <w15:chartTrackingRefBased/>
  <w15:docId w15:val="{FBA85AD7-6573-469F-A25F-43249B56A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54F0"/>
    <w:rPr>
      <w:rFonts w:ascii="Calibri" w:hAnsi="Calibri" w:cs="Calibri"/>
    </w:rPr>
  </w:style>
  <w:style w:type="paragraph" w:styleId="Heading1">
    <w:name w:val="heading 1"/>
    <w:aliases w:val="Pocket"/>
    <w:basedOn w:val="Normal"/>
    <w:next w:val="Normal"/>
    <w:link w:val="Heading1Char"/>
    <w:qFormat/>
    <w:rsid w:val="006854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54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2"/>
    <w:unhideWhenUsed/>
    <w:qFormat/>
    <w:rsid w:val="006854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3"/>
    <w:unhideWhenUsed/>
    <w:qFormat/>
    <w:rsid w:val="006854F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54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54F0"/>
  </w:style>
  <w:style w:type="character" w:customStyle="1" w:styleId="Heading1Char">
    <w:name w:val="Heading 1 Char"/>
    <w:aliases w:val="Pocket Char"/>
    <w:basedOn w:val="DefaultParagraphFont"/>
    <w:link w:val="Heading1"/>
    <w:rsid w:val="006854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54F0"/>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6854F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3"/>
    <w:rsid w:val="006854F0"/>
    <w:rPr>
      <w:rFonts w:ascii="Calibri" w:eastAsiaTheme="majorEastAsia" w:hAnsi="Calibri" w:cstheme="majorBidi"/>
      <w:b/>
      <w:iCs/>
      <w:sz w:val="26"/>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6854F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54F0"/>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6"/>
    <w:qFormat/>
    <w:rsid w:val="006854F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6854F0"/>
    <w:rPr>
      <w:color w:val="auto"/>
      <w:u w:val="none"/>
    </w:rPr>
  </w:style>
  <w:style w:type="character" w:styleId="FollowedHyperlink">
    <w:name w:val="FollowedHyperlink"/>
    <w:basedOn w:val="DefaultParagraphFont"/>
    <w:uiPriority w:val="99"/>
    <w:semiHidden/>
    <w:unhideWhenUsed/>
    <w:rsid w:val="006854F0"/>
    <w:rPr>
      <w:color w:val="auto"/>
      <w:u w:val="none"/>
    </w:rPr>
  </w:style>
  <w:style w:type="paragraph" w:styleId="DocumentMap">
    <w:name w:val="Document Map"/>
    <w:basedOn w:val="Normal"/>
    <w:link w:val="DocumentMapChar"/>
    <w:uiPriority w:val="99"/>
    <w:semiHidden/>
    <w:unhideWhenUsed/>
    <w:rsid w:val="00DB46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46B1"/>
    <w:rPr>
      <w:rFonts w:ascii="Lucida Grande" w:hAnsi="Lucida Grande" w:cs="Lucida Grande"/>
      <w:sz w:val="24"/>
    </w:rPr>
  </w:style>
  <w:style w:type="paragraph" w:styleId="ListParagraph">
    <w:name w:val="List Paragraph"/>
    <w:basedOn w:val="Normal"/>
    <w:uiPriority w:val="34"/>
    <w:qFormat/>
    <w:rsid w:val="00DB46B1"/>
    <w:pPr>
      <w:ind w:left="720"/>
      <w:contextualSpacing/>
    </w:pPr>
  </w:style>
  <w:style w:type="character" w:customStyle="1" w:styleId="c-timestamplabel">
    <w:name w:val="c-timestamp__label"/>
    <w:basedOn w:val="DefaultParagraphFont"/>
    <w:rsid w:val="00DB46B1"/>
  </w:style>
  <w:style w:type="paragraph" w:styleId="Revision">
    <w:name w:val="Revision"/>
    <w:hidden/>
    <w:uiPriority w:val="99"/>
    <w:semiHidden/>
    <w:rsid w:val="00DB46B1"/>
    <w:pPr>
      <w:spacing w:after="0" w:line="240" w:lineRule="auto"/>
    </w:pPr>
    <w:rPr>
      <w:rFonts w:ascii="Calibri" w:eastAsiaTheme="minorEastAsia" w:hAnsi="Calibri" w:cs="Calibri"/>
      <w:szCs w:val="24"/>
    </w:rPr>
  </w:style>
  <w:style w:type="paragraph" w:customStyle="1" w:styleId="textbold">
    <w:name w:val="text bold"/>
    <w:basedOn w:val="Normal"/>
    <w:link w:val="Emphasis"/>
    <w:uiPriority w:val="7"/>
    <w:qFormat/>
    <w:rsid w:val="00DB46B1"/>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DB46B1"/>
    <w:pPr>
      <w:spacing w:before="100" w:beforeAutospacing="1" w:after="100" w:afterAutospacing="1"/>
    </w:pPr>
  </w:style>
  <w:style w:type="character" w:customStyle="1" w:styleId="dcr-19x4pdv">
    <w:name w:val="dcr-19x4pdv"/>
    <w:basedOn w:val="DefaultParagraphFont"/>
    <w:rsid w:val="00DB46B1"/>
  </w:style>
  <w:style w:type="paragraph" w:styleId="NormalWeb">
    <w:name w:val="Normal (Web)"/>
    <w:basedOn w:val="Normal"/>
    <w:uiPriority w:val="99"/>
    <w:unhideWhenUsed/>
    <w:rsid w:val="00DB46B1"/>
    <w:pPr>
      <w:spacing w:before="100" w:beforeAutospacing="1" w:after="100" w:afterAutospacing="1"/>
    </w:pPr>
  </w:style>
  <w:style w:type="paragraph" w:customStyle="1" w:styleId="c-article-author-affiliationaddress">
    <w:name w:val="c-article-author-affiliation__address"/>
    <w:basedOn w:val="Normal"/>
    <w:rsid w:val="00DB46B1"/>
    <w:pPr>
      <w:spacing w:before="100" w:beforeAutospacing="1" w:after="100" w:afterAutospacing="1"/>
    </w:pPr>
  </w:style>
  <w:style w:type="paragraph" w:customStyle="1" w:styleId="c-article-author-affiliationauthors-list">
    <w:name w:val="c-article-author-affiliation__authors-list"/>
    <w:basedOn w:val="Normal"/>
    <w:rsid w:val="00DB46B1"/>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B46B1"/>
    <w:pPr>
      <w:spacing w:after="0" w:line="240" w:lineRule="auto"/>
    </w:pPr>
    <w:rPr>
      <w:rFonts w:eastAsiaTheme="minorEastAsia"/>
      <w:szCs w:val="24"/>
      <w:u w:val="single"/>
    </w:rPr>
  </w:style>
  <w:style w:type="paragraph" w:customStyle="1" w:styleId="Emphasize">
    <w:name w:val="Emphasize"/>
    <w:basedOn w:val="Normal"/>
    <w:uiPriority w:val="7"/>
    <w:qFormat/>
    <w:rsid w:val="00DB46B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DB46B1"/>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DB46B1"/>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DB46B1"/>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DB46B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DB46B1"/>
    <w:rPr>
      <w:b/>
      <w:bCs/>
    </w:rPr>
  </w:style>
  <w:style w:type="character" w:customStyle="1" w:styleId="related-itemeyebrow">
    <w:name w:val="related-item__eyebrow"/>
    <w:basedOn w:val="DefaultParagraphFont"/>
    <w:rsid w:val="00DB46B1"/>
  </w:style>
  <w:style w:type="character" w:customStyle="1" w:styleId="inline-videodetail">
    <w:name w:val="inline-video__detail"/>
    <w:basedOn w:val="DefaultParagraphFont"/>
    <w:rsid w:val="00DB46B1"/>
  </w:style>
  <w:style w:type="paragraph" w:customStyle="1" w:styleId="endmark">
    <w:name w:val="endmark"/>
    <w:basedOn w:val="Normal"/>
    <w:rsid w:val="00DB46B1"/>
    <w:pPr>
      <w:spacing w:before="100" w:beforeAutospacing="1" w:after="100" w:afterAutospacing="1"/>
    </w:pPr>
  </w:style>
  <w:style w:type="paragraph" w:customStyle="1" w:styleId="gy">
    <w:name w:val="gy"/>
    <w:basedOn w:val="Normal"/>
    <w:rsid w:val="00DB46B1"/>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DB46B1"/>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DB46B1"/>
  </w:style>
  <w:style w:type="paragraph" w:customStyle="1" w:styleId="more-ontitle">
    <w:name w:val="more-on__title"/>
    <w:basedOn w:val="Normal"/>
    <w:rsid w:val="00DB46B1"/>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DB46B1"/>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DB46B1"/>
  </w:style>
  <w:style w:type="paragraph" w:customStyle="1" w:styleId="UnderlinePara">
    <w:name w:val="Underline Para"/>
    <w:basedOn w:val="Normal"/>
    <w:uiPriority w:val="1"/>
    <w:qFormat/>
    <w:rsid w:val="00DB46B1"/>
    <w:pPr>
      <w:widowControl w:val="0"/>
      <w:suppressAutoHyphens/>
      <w:spacing w:after="200"/>
      <w:contextualSpacing/>
    </w:pPr>
    <w:rPr>
      <w:rFonts w:asciiTheme="minorHAnsi" w:hAnsiTheme="minorHAnsi" w:cstheme="minorBidi"/>
      <w:u w:val="single"/>
    </w:rPr>
  </w:style>
  <w:style w:type="character" w:customStyle="1" w:styleId="s1">
    <w:name w:val="s1"/>
    <w:basedOn w:val="DefaultParagraphFont"/>
    <w:rsid w:val="00DB46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cobinmag.com/2021/09/socialist-space-exploration-publicly-funded-nasa-education-futuris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nthesetimes.com/article/space-privatization-future-technology-silicon-valley-elon-musk-jeff-bezo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hesetimes.com/article/space-privatization-future-technology-silicon-valley-elon-musk-jeff-bezos" TargetMode="External"/><Relationship Id="rId11" Type="http://schemas.openxmlformats.org/officeDocument/2006/relationships/hyperlink" Target="https://www.jacobinmag.com/2020/10/kim-stanley-robinson-ministry-future-science-fiction" TargetMode="External"/><Relationship Id="rId5" Type="http://schemas.openxmlformats.org/officeDocument/2006/relationships/webSettings" Target="webSettings.xml"/><Relationship Id="rId10" Type="http://schemas.openxmlformats.org/officeDocument/2006/relationships/hyperlink" Target="https://www.jacobinmag.com/2020/06/spacex-elon-musk-jeff-bezos-capitalism" TargetMode="External"/><Relationship Id="rId4" Type="http://schemas.openxmlformats.org/officeDocument/2006/relationships/settings" Target="settings.xml"/><Relationship Id="rId9" Type="http://schemas.openxmlformats.org/officeDocument/2006/relationships/hyperlink" Target="https://ips-dc.org/our-billionaires-are-blasting-off-good-rid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162</TotalTime>
  <Pages>1</Pages>
  <Words>14228</Words>
  <Characters>81105</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15</cp:revision>
  <dcterms:created xsi:type="dcterms:W3CDTF">2022-02-12T15:57:00Z</dcterms:created>
  <dcterms:modified xsi:type="dcterms:W3CDTF">2022-02-19T16:07:00Z</dcterms:modified>
</cp:coreProperties>
</file>