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ADBD9" w14:textId="014DEE34" w:rsidR="00D00971" w:rsidRDefault="00D00971" w:rsidP="00D00971">
      <w:pPr>
        <w:pStyle w:val="Heading2"/>
      </w:pPr>
      <w:r>
        <w:t>1</w:t>
      </w:r>
    </w:p>
    <w:p w14:paraId="59C5AD79" w14:textId="77777777" w:rsidR="00D00971" w:rsidRPr="00984A96" w:rsidRDefault="00D00971" w:rsidP="00D00971">
      <w:pPr>
        <w:pStyle w:val="Heading4"/>
        <w:rPr>
          <w:rFonts w:asciiTheme="majorHAnsi" w:hAnsiTheme="majorHAnsi" w:cstheme="majorHAnsi"/>
        </w:rPr>
      </w:pPr>
      <w:r w:rsidRPr="00984A96">
        <w:t>Text: The United Nations Committee on the Peaceful Uses of Outer Space (COPUOS)’s Legal Subcommittee ought to do (the aff)</w:t>
      </w:r>
      <w:r w:rsidRPr="00984A96">
        <w:rPr>
          <w:rFonts w:asciiTheme="majorHAnsi" w:hAnsiTheme="majorHAnsi" w:cstheme="majorHAnsi"/>
        </w:rPr>
        <w:t xml:space="preserve"> </w:t>
      </w:r>
    </w:p>
    <w:p w14:paraId="0F9CEF8C" w14:textId="77777777" w:rsidR="00D00971" w:rsidRPr="00984A96" w:rsidRDefault="00D00971" w:rsidP="00D00971"/>
    <w:p w14:paraId="129E999D" w14:textId="77777777" w:rsidR="00D00971" w:rsidRPr="00984A96" w:rsidRDefault="00D00971" w:rsidP="00D00971">
      <w:pPr>
        <w:pStyle w:val="Heading4"/>
      </w:pPr>
      <w:r w:rsidRPr="00984A96">
        <w:t xml:space="preserve">Normal means for treaties involves solely the signatory countries </w:t>
      </w:r>
    </w:p>
    <w:p w14:paraId="6977E803" w14:textId="77777777" w:rsidR="00D00971" w:rsidRPr="00984A96" w:rsidRDefault="00D00971" w:rsidP="00D00971">
      <w:pPr>
        <w:rPr>
          <w:rStyle w:val="Style13ptBold"/>
        </w:rPr>
      </w:pPr>
      <w:r w:rsidRPr="00984A96">
        <w:rPr>
          <w:rStyle w:val="Style13ptBold"/>
        </w:rPr>
        <w:t>Berkeley Law Library 16</w:t>
      </w:r>
    </w:p>
    <w:p w14:paraId="380C9BF9" w14:textId="77777777" w:rsidR="00D00971" w:rsidRPr="00984A96" w:rsidRDefault="00D00971" w:rsidP="00D00971">
      <w:r w:rsidRPr="00984A96">
        <w:t>Berkeley Law (It’s the handbook from the Berkeley law library, just a basic definition), 2016-2-23 (date from source code), "Treaties and International Agreements," Berkeley Law Library, https://www.law.berkeley.edu/library/guide.php?id=65, // HW AW</w:t>
      </w:r>
    </w:p>
    <w:p w14:paraId="56C873FA" w14:textId="77777777" w:rsidR="00D00971" w:rsidRPr="00984A96" w:rsidRDefault="00D00971" w:rsidP="00D00971">
      <w:pPr>
        <w:rPr>
          <w:u w:val="single"/>
        </w:rPr>
      </w:pPr>
      <w:r w:rsidRPr="00984A96">
        <w:rPr>
          <w:highlight w:val="green"/>
          <w:u w:val="single"/>
        </w:rPr>
        <w:t>Treaties</w:t>
      </w:r>
      <w:r w:rsidRPr="00984A96">
        <w:rPr>
          <w:sz w:val="16"/>
        </w:rPr>
        <w:t xml:space="preserve"> can be referred to by </w:t>
      </w:r>
      <w:proofErr w:type="gramStart"/>
      <w:r w:rsidRPr="00984A96">
        <w:rPr>
          <w:sz w:val="16"/>
        </w:rPr>
        <w:t>a number of</w:t>
      </w:r>
      <w:proofErr w:type="gramEnd"/>
      <w:r w:rsidRPr="00984A96">
        <w:rPr>
          <w:sz w:val="16"/>
        </w:rPr>
        <w:t xml:space="preserve"> different names: international conventions, international agreements, covenants, final acts, charters, protocols, pacts, accords, and constitutions for international organizations. </w:t>
      </w:r>
      <w:proofErr w:type="gramStart"/>
      <w:r w:rsidRPr="00984A96">
        <w:rPr>
          <w:sz w:val="16"/>
        </w:rPr>
        <w:t>Usually</w:t>
      </w:r>
      <w:proofErr w:type="gramEnd"/>
      <w:r w:rsidRPr="00984A96">
        <w:rPr>
          <w:sz w:val="16"/>
        </w:rPr>
        <w:t xml:space="preserve"> these different names have no legal significance in international law. </w:t>
      </w:r>
      <w:r w:rsidRPr="00984A96">
        <w:rPr>
          <w:b/>
          <w:bCs/>
          <w:u w:val="single"/>
        </w:rPr>
        <w:t xml:space="preserve">Treaties may be </w:t>
      </w:r>
      <w:r w:rsidRPr="00984A96">
        <w:rPr>
          <w:b/>
          <w:bCs/>
          <w:highlight w:val="green"/>
          <w:u w:val="single"/>
        </w:rPr>
        <w:t>bilateral</w:t>
      </w:r>
      <w:r w:rsidRPr="00984A96">
        <w:rPr>
          <w:b/>
          <w:bCs/>
          <w:u w:val="single"/>
        </w:rPr>
        <w:t xml:space="preserve"> (two parties</w:t>
      </w:r>
      <w:proofErr w:type="gramStart"/>
      <w:r w:rsidRPr="00984A96">
        <w:rPr>
          <w:b/>
          <w:bCs/>
          <w:u w:val="single"/>
        </w:rPr>
        <w:t>)</w:t>
      </w:r>
      <w:proofErr w:type="gramEnd"/>
      <w:r w:rsidRPr="00984A96">
        <w:rPr>
          <w:b/>
          <w:bCs/>
          <w:u w:val="single"/>
        </w:rPr>
        <w:t xml:space="preserve"> </w:t>
      </w:r>
      <w:r w:rsidRPr="00984A96">
        <w:rPr>
          <w:b/>
          <w:bCs/>
          <w:highlight w:val="green"/>
          <w:u w:val="single"/>
        </w:rPr>
        <w:t>or</w:t>
      </w:r>
      <w:r w:rsidRPr="00984A96">
        <w:rPr>
          <w:b/>
          <w:bCs/>
          <w:u w:val="single"/>
        </w:rPr>
        <w:t xml:space="preserve"> </w:t>
      </w:r>
      <w:r w:rsidRPr="00984A96">
        <w:rPr>
          <w:b/>
          <w:bCs/>
          <w:highlight w:val="green"/>
          <w:u w:val="single"/>
        </w:rPr>
        <w:t>multilateral</w:t>
      </w:r>
      <w:r w:rsidRPr="00984A96">
        <w:rPr>
          <w:b/>
          <w:bCs/>
          <w:u w:val="single"/>
        </w:rPr>
        <w:t xml:space="preserve"> (between several parties) and a treaty is usually </w:t>
      </w:r>
      <w:r w:rsidRPr="00984A96">
        <w:rPr>
          <w:b/>
          <w:bCs/>
          <w:highlight w:val="green"/>
          <w:u w:val="single"/>
        </w:rPr>
        <w:t>only binding on the parties</w:t>
      </w:r>
      <w:r w:rsidRPr="00984A96">
        <w:rPr>
          <w:b/>
          <w:bCs/>
          <w:u w:val="single"/>
        </w:rPr>
        <w:t xml:space="preserve"> to the agreement.</w:t>
      </w:r>
      <w:r w:rsidRPr="00984A96">
        <w:rPr>
          <w:sz w:val="16"/>
        </w:rPr>
        <w:t xml:space="preserve"> An agreement "enters into force" when the terms for entry into force as specified in the agreement are met. Bilateral treaties usually enter into force when </w:t>
      </w:r>
      <w:r w:rsidRPr="00984A96">
        <w:rPr>
          <w:highlight w:val="green"/>
          <w:u w:val="single"/>
        </w:rPr>
        <w:t>both parties agree to be bound</w:t>
      </w:r>
      <w:r w:rsidRPr="00984A96">
        <w:rPr>
          <w:u w:val="single"/>
        </w:rPr>
        <w:t xml:space="preserve"> as of a certain date.</w:t>
      </w:r>
    </w:p>
    <w:p w14:paraId="63161376" w14:textId="77777777" w:rsidR="00D00971" w:rsidRPr="00984A96" w:rsidRDefault="00D00971" w:rsidP="00D00971"/>
    <w:p w14:paraId="60F5874F" w14:textId="77777777" w:rsidR="00D00971" w:rsidRPr="00984A96" w:rsidRDefault="00D00971" w:rsidP="00D00971">
      <w:pPr>
        <w:pStyle w:val="Heading4"/>
      </w:pPr>
      <w:r w:rsidRPr="00984A96">
        <w:t xml:space="preserve">The CP competes off actor spec – they had complete control over how and who implements the </w:t>
      </w:r>
      <w:proofErr w:type="spellStart"/>
      <w:r w:rsidRPr="00984A96">
        <w:t>aff</w:t>
      </w:r>
      <w:proofErr w:type="spellEnd"/>
      <w:r w:rsidRPr="00984A96">
        <w:t>, especially in this topic since the actor was not specified in the resolution. The actor is a key, debatable element and a change poses an opportunity cost, which is sufficient for competition.</w:t>
      </w:r>
    </w:p>
    <w:p w14:paraId="4654BBB0" w14:textId="77777777" w:rsidR="00D00971" w:rsidRPr="00984A96" w:rsidRDefault="00D00971" w:rsidP="00D00971"/>
    <w:p w14:paraId="3BB12E8C" w14:textId="77777777" w:rsidR="00D00971" w:rsidRPr="00984A96" w:rsidRDefault="00D00971" w:rsidP="00D00971">
      <w:pPr>
        <w:pStyle w:val="Heading4"/>
      </w:pPr>
      <w:r w:rsidRPr="00984A96">
        <w:t>COPUOS has jurisdiction and has passed treaties on similar topics in the past</w:t>
      </w:r>
    </w:p>
    <w:p w14:paraId="17538202" w14:textId="77777777" w:rsidR="00D00971" w:rsidRPr="00984A96" w:rsidRDefault="00D00971" w:rsidP="00D00971">
      <w:pPr>
        <w:rPr>
          <w:rStyle w:val="Style13ptBold"/>
        </w:rPr>
      </w:pPr>
      <w:r w:rsidRPr="00984A96">
        <w:rPr>
          <w:rStyle w:val="Style13ptBold"/>
        </w:rPr>
        <w:t xml:space="preserve">UNOOSA </w:t>
      </w:r>
    </w:p>
    <w:p w14:paraId="79AF55B3" w14:textId="77777777" w:rsidR="00D00971" w:rsidRPr="00984A96" w:rsidRDefault="00D00971" w:rsidP="00D00971">
      <w:r w:rsidRPr="00984A96">
        <w:t xml:space="preserve">UNOOSA (united nations outer space committee), 2021 (no date but written about the 2021 conference), "COPUOS 2021 Session," UNOOSA, </w:t>
      </w:r>
      <w:hyperlink r:id="rId9" w:history="1">
        <w:r w:rsidRPr="00984A96">
          <w:rPr>
            <w:rStyle w:val="Hyperlink"/>
          </w:rPr>
          <w:t>https://www.unoosa.org/oosa/en/ourwork/copuos/index.html</w:t>
        </w:r>
      </w:hyperlink>
      <w:r w:rsidRPr="00984A96">
        <w:t xml:space="preserve">  // HW AW</w:t>
      </w:r>
    </w:p>
    <w:p w14:paraId="56779F19" w14:textId="77777777" w:rsidR="00D00971" w:rsidRPr="00984A96" w:rsidRDefault="00D00971" w:rsidP="00D00971">
      <w:pPr>
        <w:rPr>
          <w:sz w:val="16"/>
        </w:rPr>
      </w:pPr>
      <w:r w:rsidRPr="00984A96">
        <w:rPr>
          <w:sz w:val="16"/>
        </w:rPr>
        <w:t>The Committee on the Peaceful Uses of Outer Space (</w:t>
      </w:r>
      <w:r w:rsidRPr="00984A96">
        <w:rPr>
          <w:highlight w:val="green"/>
          <w:u w:val="single"/>
        </w:rPr>
        <w:t>COPUOS</w:t>
      </w:r>
      <w:r w:rsidRPr="00984A96">
        <w:rPr>
          <w:sz w:val="16"/>
        </w:rPr>
        <w:t xml:space="preserve">) was set up by the General Assembly in 1959 to </w:t>
      </w:r>
      <w:r w:rsidRPr="00984A96">
        <w:rPr>
          <w:highlight w:val="green"/>
          <w:u w:val="single"/>
        </w:rPr>
        <w:t>govern</w:t>
      </w:r>
      <w:r w:rsidRPr="00984A96">
        <w:rPr>
          <w:u w:val="single"/>
        </w:rPr>
        <w:t xml:space="preserve"> the </w:t>
      </w:r>
      <w:r w:rsidRPr="00984A96">
        <w:rPr>
          <w:highlight w:val="green"/>
          <w:u w:val="single"/>
        </w:rPr>
        <w:t>exploration</w:t>
      </w:r>
      <w:r w:rsidRPr="00984A96">
        <w:rPr>
          <w:u w:val="single"/>
        </w:rPr>
        <w:t xml:space="preserve"> and use of space for the benefit of all humanity: for peace, </w:t>
      </w:r>
      <w:proofErr w:type="gramStart"/>
      <w:r w:rsidRPr="00984A96">
        <w:rPr>
          <w:u w:val="single"/>
        </w:rPr>
        <w:t>security</w:t>
      </w:r>
      <w:proofErr w:type="gramEnd"/>
      <w:r w:rsidRPr="00984A96">
        <w:rPr>
          <w:u w:val="single"/>
        </w:rPr>
        <w:t xml:space="preserve"> and development</w:t>
      </w:r>
      <w:r w:rsidRPr="00984A96">
        <w:rPr>
          <w:sz w:val="16"/>
        </w:rPr>
        <w:t xml:space="preserve">. The Committee was tasked with </w:t>
      </w:r>
      <w:r w:rsidRPr="00984A96">
        <w:rPr>
          <w:u w:val="single"/>
        </w:rPr>
        <w:t xml:space="preserve">reviewing </w:t>
      </w:r>
      <w:r w:rsidRPr="00984A96">
        <w:rPr>
          <w:highlight w:val="green"/>
          <w:u w:val="single"/>
        </w:rPr>
        <w:t>international cooperation</w:t>
      </w:r>
      <w:r w:rsidRPr="00984A96">
        <w:rPr>
          <w:u w:val="single"/>
        </w:rPr>
        <w:t xml:space="preserve"> in peaceful uses of outer space, studying space-related activities that could be undertaken by the United Nations, encouraging space research </w:t>
      </w:r>
      <w:proofErr w:type="spellStart"/>
      <w:r w:rsidRPr="00984A96">
        <w:rPr>
          <w:u w:val="single"/>
        </w:rPr>
        <w:t>programmes</w:t>
      </w:r>
      <w:proofErr w:type="spellEnd"/>
      <w:r w:rsidRPr="00984A96">
        <w:rPr>
          <w:u w:val="single"/>
        </w:rPr>
        <w:t xml:space="preserve">, and </w:t>
      </w:r>
      <w:r w:rsidRPr="00984A96">
        <w:rPr>
          <w:b/>
          <w:bCs/>
          <w:highlight w:val="green"/>
          <w:u w:val="single"/>
        </w:rPr>
        <w:t>studying</w:t>
      </w:r>
      <w:r w:rsidRPr="00984A96">
        <w:rPr>
          <w:b/>
          <w:bCs/>
          <w:u w:val="single"/>
        </w:rPr>
        <w:t xml:space="preserve"> </w:t>
      </w:r>
      <w:r w:rsidRPr="00984A96">
        <w:rPr>
          <w:b/>
          <w:bCs/>
          <w:highlight w:val="green"/>
          <w:u w:val="single"/>
        </w:rPr>
        <w:t>legal problems</w:t>
      </w:r>
      <w:r w:rsidRPr="00984A96">
        <w:rPr>
          <w:b/>
          <w:bCs/>
          <w:u w:val="single"/>
        </w:rPr>
        <w:t xml:space="preserve"> arising from the exploration of outer space</w:t>
      </w:r>
      <w:r w:rsidRPr="00984A96">
        <w:rPr>
          <w:sz w:val="16"/>
        </w:rPr>
        <w:t xml:space="preserve">. The Committee was </w:t>
      </w:r>
      <w:r w:rsidRPr="00984A96">
        <w:rPr>
          <w:b/>
          <w:bCs/>
          <w:u w:val="single"/>
        </w:rPr>
        <w:t xml:space="preserve">instrumental in the </w:t>
      </w:r>
      <w:r w:rsidRPr="00984A96">
        <w:rPr>
          <w:b/>
          <w:bCs/>
          <w:highlight w:val="green"/>
          <w:u w:val="single"/>
        </w:rPr>
        <w:t>creation</w:t>
      </w:r>
      <w:r w:rsidRPr="00984A96">
        <w:rPr>
          <w:b/>
          <w:bCs/>
          <w:u w:val="single"/>
        </w:rPr>
        <w:t xml:space="preserve"> </w:t>
      </w:r>
      <w:r w:rsidRPr="00984A96">
        <w:rPr>
          <w:b/>
          <w:bCs/>
          <w:highlight w:val="green"/>
          <w:u w:val="single"/>
        </w:rPr>
        <w:t>of</w:t>
      </w:r>
      <w:r w:rsidRPr="00984A96">
        <w:rPr>
          <w:b/>
          <w:bCs/>
          <w:u w:val="single"/>
        </w:rPr>
        <w:t xml:space="preserve"> the five </w:t>
      </w:r>
      <w:r w:rsidRPr="00984A96">
        <w:rPr>
          <w:b/>
          <w:bCs/>
          <w:highlight w:val="green"/>
          <w:u w:val="single"/>
        </w:rPr>
        <w:t>treaties</w:t>
      </w:r>
      <w:r w:rsidRPr="00984A96">
        <w:rPr>
          <w:b/>
          <w:bCs/>
          <w:u w:val="single"/>
        </w:rPr>
        <w:t xml:space="preserve"> and five principles of outer space</w:t>
      </w:r>
      <w:r w:rsidRPr="00984A96">
        <w:rPr>
          <w:sz w:val="16"/>
        </w:rPr>
        <w:t xml:space="preserve">. </w:t>
      </w:r>
      <w:r w:rsidRPr="00984A96">
        <w:rPr>
          <w:u w:val="single"/>
        </w:rPr>
        <w:t xml:space="preserve">International cooperation in space exploration and the use of space technology applications to </w:t>
      </w:r>
      <w:r w:rsidRPr="00984A96">
        <w:rPr>
          <w:highlight w:val="green"/>
          <w:u w:val="single"/>
        </w:rPr>
        <w:t xml:space="preserve">meet global </w:t>
      </w:r>
      <w:r w:rsidRPr="00984A96">
        <w:rPr>
          <w:u w:val="single"/>
        </w:rPr>
        <w:t xml:space="preserve">development </w:t>
      </w:r>
      <w:r w:rsidRPr="00984A96">
        <w:rPr>
          <w:highlight w:val="green"/>
          <w:u w:val="single"/>
        </w:rPr>
        <w:t>goals</w:t>
      </w:r>
      <w:r w:rsidRPr="00984A96">
        <w:rPr>
          <w:u w:val="single"/>
        </w:rPr>
        <w:t xml:space="preserve"> are discussed in the Committee every year.</w:t>
      </w:r>
      <w:r w:rsidRPr="00984A96">
        <w:rPr>
          <w:sz w:val="16"/>
        </w:rPr>
        <w:t xml:space="preserve"> Owing to rapid advances in space technology, the space agenda is constantly evolving. The Committee therefore </w:t>
      </w:r>
      <w:r w:rsidRPr="00984A96">
        <w:rPr>
          <w:u w:val="single"/>
        </w:rPr>
        <w:t>provides a unique platform at the global level to monitor and discuss these developments</w:t>
      </w:r>
      <w:r w:rsidRPr="00984A96">
        <w:rPr>
          <w:sz w:val="16"/>
        </w:rPr>
        <w:t xml:space="preserve">. The Committee has two subsidiary bodies: the </w:t>
      </w:r>
      <w:hyperlink r:id="rId10" w:history="1">
        <w:r w:rsidRPr="00984A96">
          <w:rPr>
            <w:rStyle w:val="Hyperlink"/>
            <w:sz w:val="16"/>
          </w:rPr>
          <w:t>Scientific and Technical Subcommittee</w:t>
        </w:r>
      </w:hyperlink>
      <w:r w:rsidRPr="00984A96">
        <w:rPr>
          <w:sz w:val="16"/>
        </w:rPr>
        <w:t xml:space="preserve">, and </w:t>
      </w:r>
      <w:r w:rsidRPr="00984A96">
        <w:rPr>
          <w:u w:val="single"/>
        </w:rPr>
        <w:t xml:space="preserve">the </w:t>
      </w:r>
      <w:hyperlink r:id="rId11" w:history="1">
        <w:r w:rsidRPr="00984A96">
          <w:rPr>
            <w:rStyle w:val="Hyperlink"/>
            <w:highlight w:val="green"/>
            <w:u w:val="single"/>
          </w:rPr>
          <w:t xml:space="preserve">Legal </w:t>
        </w:r>
        <w:r w:rsidRPr="00984A96">
          <w:rPr>
            <w:rStyle w:val="Hyperlink"/>
            <w:highlight w:val="green"/>
            <w:u w:val="single"/>
          </w:rPr>
          <w:lastRenderedPageBreak/>
          <w:t>Subcommittee</w:t>
        </w:r>
      </w:hyperlink>
      <w:r w:rsidRPr="00984A96">
        <w:rPr>
          <w:sz w:val="16"/>
          <w:highlight w:val="green"/>
        </w:rPr>
        <w:t>,</w:t>
      </w:r>
      <w:r w:rsidRPr="00984A96">
        <w:rPr>
          <w:sz w:val="16"/>
        </w:rPr>
        <w:t xml:space="preserve"> both established in 1961. The Committee reports to the </w:t>
      </w:r>
      <w:hyperlink r:id="rId12" w:history="1">
        <w:r w:rsidRPr="00984A96">
          <w:rPr>
            <w:rStyle w:val="Hyperlink"/>
            <w:sz w:val="16"/>
          </w:rPr>
          <w:t>Fourth Committee of the General Assembly</w:t>
        </w:r>
      </w:hyperlink>
      <w:r w:rsidRPr="00984A96">
        <w:rPr>
          <w:sz w:val="16"/>
        </w:rPr>
        <w:t xml:space="preserve">, which adopts an annual resolution on international cooperation in the peaceful uses of outer space. </w:t>
      </w:r>
    </w:p>
    <w:p w14:paraId="461F71A6" w14:textId="77777777" w:rsidR="00D00971" w:rsidRPr="00984A96" w:rsidRDefault="00D00971" w:rsidP="00D00971"/>
    <w:p w14:paraId="2E5E9370" w14:textId="77777777" w:rsidR="00D00971" w:rsidRPr="00984A96" w:rsidRDefault="00D00971" w:rsidP="00D00971">
      <w:pPr>
        <w:pStyle w:val="Heading4"/>
      </w:pPr>
      <w:r w:rsidRPr="00984A96">
        <w:t>The new space race is happening because of a decrease in multilateralism and fracturing of the international community – solvency is reverse causal</w:t>
      </w:r>
    </w:p>
    <w:p w14:paraId="7D4AEB8D" w14:textId="77777777" w:rsidR="00D00971" w:rsidRPr="00984A96" w:rsidRDefault="00D00971" w:rsidP="00D00971">
      <w:pPr>
        <w:rPr>
          <w:rStyle w:val="Style13ptBold"/>
        </w:rPr>
      </w:pPr>
      <w:r w:rsidRPr="00984A96">
        <w:rPr>
          <w:rStyle w:val="Style13ptBold"/>
        </w:rPr>
        <w:t>Harding 7-16-</w:t>
      </w:r>
      <w:r w:rsidRPr="00984A96">
        <w:rPr>
          <w:rStyle w:val="Style13ptBold"/>
          <w:b w:val="0"/>
          <w:bCs/>
        </w:rPr>
        <w:t>21</w:t>
      </w:r>
    </w:p>
    <w:p w14:paraId="3E3B8572" w14:textId="77777777" w:rsidR="00D00971" w:rsidRPr="00984A96" w:rsidRDefault="00D00971" w:rsidP="00D00971">
      <w:r w:rsidRPr="00984A96">
        <w:t xml:space="preserve">Luke Harding (guardian foreign correspondent for </w:t>
      </w:r>
      <w:proofErr w:type="spellStart"/>
      <w:r w:rsidRPr="00984A96">
        <w:t>russia</w:t>
      </w:r>
      <w:proofErr w:type="spellEnd"/>
      <w:r w:rsidRPr="00984A96">
        <w:t xml:space="preserve">, wrote a book about Russian relations called “shadow state”, won James Cameron Memorial Trust award), 7-16-2021, "The space race is back on – but who will </w:t>
      </w:r>
      <w:proofErr w:type="gramStart"/>
      <w:r w:rsidRPr="00984A96">
        <w:t>win?,</w:t>
      </w:r>
      <w:proofErr w:type="gramEnd"/>
      <w:r w:rsidRPr="00984A96">
        <w:t xml:space="preserve">" Guardian, https://www.theguardian.com/science/2021/jul/16/the-space-race-is-back-on-but-who-will-win, // HW AW </w:t>
      </w:r>
    </w:p>
    <w:p w14:paraId="0C7B3EC2" w14:textId="77777777" w:rsidR="00D00971" w:rsidRPr="00984A96" w:rsidRDefault="00D00971" w:rsidP="00D00971">
      <w:pPr>
        <w:rPr>
          <w:sz w:val="16"/>
        </w:rPr>
      </w:pPr>
      <w:r w:rsidRPr="00984A96">
        <w:rPr>
          <w:sz w:val="16"/>
        </w:rPr>
        <w:t xml:space="preserve">Liu </w:t>
      </w:r>
      <w:proofErr w:type="spellStart"/>
      <w:r w:rsidRPr="00984A96">
        <w:rPr>
          <w:sz w:val="16"/>
        </w:rPr>
        <w:t>Boming</w:t>
      </w:r>
      <w:proofErr w:type="spellEnd"/>
      <w:r w:rsidRPr="00984A96">
        <w:rPr>
          <w:sz w:val="16"/>
        </w:rPr>
        <w:t xml:space="preserve"> took in the dizzy view. Around him lay the inky vastness of space. Below was the Earth. “Wow,” he said, laughing. “It’s too beautiful out here.” Over the next seven hours Liu and his colleague Tang </w:t>
      </w:r>
      <w:proofErr w:type="spellStart"/>
      <w:r w:rsidRPr="00984A96">
        <w:rPr>
          <w:sz w:val="16"/>
        </w:rPr>
        <w:t>Hongbo</w:t>
      </w:r>
      <w:proofErr w:type="spellEnd"/>
      <w:r w:rsidRPr="00984A96">
        <w:rPr>
          <w:sz w:val="16"/>
        </w:rPr>
        <w:t xml:space="preserve"> carried out China’s second spacewalk, helped along by a giant robotic arm. Mission accomplished, the two taikonauts – China’s astronauts – clambered back into their home for the next three months: Beijing’s new space station. The core module of the station, named Tiangong, meaning “heavenly palace”, was launched in April. “There will be more spacewalks. The station will keep growing,” Liu said. Meanwhile, on Mars, a Chinese rover was exploring. Video shows the </w:t>
      </w:r>
      <w:hyperlink r:id="rId13" w:history="1">
        <w:r w:rsidRPr="00984A96">
          <w:rPr>
            <w:rStyle w:val="Hyperlink"/>
            <w:sz w:val="16"/>
          </w:rPr>
          <w:t>vehicle trundling over a rocky surface</w:t>
        </w:r>
      </w:hyperlink>
      <w:r w:rsidRPr="00984A96">
        <w:rPr>
          <w:sz w:val="16"/>
        </w:rPr>
        <w:t xml:space="preserve">. There is even sound: an eerie mechanical groaning. Since landing in </w:t>
      </w:r>
      <w:proofErr w:type="gramStart"/>
      <w:r w:rsidRPr="00984A96">
        <w:rPr>
          <w:sz w:val="16"/>
        </w:rPr>
        <w:t>May</w:t>
      </w:r>
      <w:proofErr w:type="gramEnd"/>
      <w:r w:rsidRPr="00984A96">
        <w:rPr>
          <w:sz w:val="16"/>
        </w:rPr>
        <w:t xml:space="preserve"> the </w:t>
      </w:r>
      <w:proofErr w:type="spellStart"/>
      <w:r w:rsidRPr="00984A96">
        <w:rPr>
          <w:sz w:val="16"/>
        </w:rPr>
        <w:t>Zhurong</w:t>
      </w:r>
      <w:proofErr w:type="spellEnd"/>
      <w:r w:rsidRPr="00984A96">
        <w:rPr>
          <w:sz w:val="16"/>
        </w:rPr>
        <w:t xml:space="preserve"> probe has been busy seeking clues as to whether Mars once supported life. There is no answer yet: so far it has travelled just over 410 </w:t>
      </w:r>
      <w:proofErr w:type="spellStart"/>
      <w:r w:rsidRPr="00984A96">
        <w:rPr>
          <w:sz w:val="16"/>
        </w:rPr>
        <w:t>metres</w:t>
      </w:r>
      <w:proofErr w:type="spellEnd"/>
      <w:r w:rsidRPr="00984A96">
        <w:rPr>
          <w:sz w:val="16"/>
        </w:rPr>
        <w:t xml:space="preserve">. China is only the second country to land and operate a rover on the red planet, after the US. The </w:t>
      </w:r>
      <w:r w:rsidRPr="00984A96">
        <w:rPr>
          <w:b/>
          <w:bCs/>
          <w:u w:val="single"/>
        </w:rPr>
        <w:t xml:space="preserve">frantic tempo of the </w:t>
      </w:r>
      <w:r w:rsidRPr="00984A96">
        <w:rPr>
          <w:b/>
          <w:bCs/>
          <w:highlight w:val="green"/>
          <w:u w:val="single"/>
        </w:rPr>
        <w:t>China</w:t>
      </w:r>
      <w:r w:rsidRPr="00984A96">
        <w:rPr>
          <w:b/>
          <w:bCs/>
          <w:u w:val="single"/>
        </w:rPr>
        <w:t xml:space="preserve"> National </w:t>
      </w:r>
      <w:hyperlink r:id="rId14" w:history="1">
        <w:r w:rsidRPr="00984A96">
          <w:rPr>
            <w:rStyle w:val="Hyperlink"/>
            <w:b/>
            <w:bCs/>
            <w:u w:val="single"/>
          </w:rPr>
          <w:t>Space</w:t>
        </w:r>
      </w:hyperlink>
      <w:r w:rsidRPr="00984A96">
        <w:rPr>
          <w:b/>
          <w:bCs/>
          <w:u w:val="single"/>
        </w:rPr>
        <w:t xml:space="preserve"> Administration’s (CNSA) recent </w:t>
      </w:r>
      <w:proofErr w:type="spellStart"/>
      <w:r w:rsidRPr="00984A96">
        <w:rPr>
          <w:b/>
          <w:bCs/>
          <w:u w:val="single"/>
        </w:rPr>
        <w:t>programme</w:t>
      </w:r>
      <w:proofErr w:type="spellEnd"/>
      <w:r w:rsidRPr="00984A96">
        <w:rPr>
          <w:b/>
          <w:bCs/>
          <w:u w:val="single"/>
        </w:rPr>
        <w:t xml:space="preserve"> is </w:t>
      </w:r>
      <w:r w:rsidRPr="00984A96">
        <w:rPr>
          <w:b/>
          <w:bCs/>
          <w:highlight w:val="green"/>
          <w:u w:val="single"/>
        </w:rPr>
        <w:t>reminiscent of the cold war</w:t>
      </w:r>
      <w:r w:rsidRPr="00984A96">
        <w:rPr>
          <w:b/>
          <w:bCs/>
          <w:u w:val="single"/>
        </w:rPr>
        <w:t xml:space="preserve">, when Moscow and Washington were </w:t>
      </w:r>
      <w:r w:rsidRPr="00984A96">
        <w:rPr>
          <w:b/>
          <w:bCs/>
          <w:highlight w:val="green"/>
          <w:u w:val="single"/>
        </w:rPr>
        <w:t>superpower rivals</w:t>
      </w:r>
      <w:r w:rsidRPr="00984A96">
        <w:rPr>
          <w:b/>
          <w:bCs/>
          <w:u w:val="single"/>
        </w:rPr>
        <w:t xml:space="preserve"> scrambling to put the first man in space and land on the moon</w:t>
      </w:r>
      <w:r w:rsidRPr="00984A96">
        <w:rPr>
          <w:sz w:val="16"/>
        </w:rPr>
        <w:t xml:space="preserve">. Half a century on, space has </w:t>
      </w:r>
      <w:proofErr w:type="gramStart"/>
      <w:r w:rsidRPr="00984A96">
        <w:rPr>
          <w:sz w:val="16"/>
        </w:rPr>
        <w:t>opened up</w:t>
      </w:r>
      <w:proofErr w:type="gramEnd"/>
      <w:r w:rsidRPr="00984A96">
        <w:rPr>
          <w:sz w:val="16"/>
        </w:rPr>
        <w:t xml:space="preserve">. It is less ideological and a lot more crowded. About 72 countries have space </w:t>
      </w:r>
      <w:proofErr w:type="spellStart"/>
      <w:r w:rsidRPr="00984A96">
        <w:rPr>
          <w:sz w:val="16"/>
        </w:rPr>
        <w:t>programmes</w:t>
      </w:r>
      <w:proofErr w:type="spellEnd"/>
      <w:r w:rsidRPr="00984A96">
        <w:rPr>
          <w:sz w:val="16"/>
        </w:rPr>
        <w:t xml:space="preserve">, including India, Brazil, Japan, Canada, South </w:t>
      </w:r>
      <w:proofErr w:type="gramStart"/>
      <w:r w:rsidRPr="00984A96">
        <w:rPr>
          <w:sz w:val="16"/>
        </w:rPr>
        <w:t>Korea</w:t>
      </w:r>
      <w:proofErr w:type="gramEnd"/>
      <w:r w:rsidRPr="00984A96">
        <w:rPr>
          <w:sz w:val="16"/>
        </w:rPr>
        <w:t xml:space="preserve"> and the UAE. The European Space Agency is active too, while the UK boasts the most private space startups after the US. Space today is also highly commercial. On Sunday </w:t>
      </w:r>
      <w:hyperlink r:id="rId15" w:history="1">
        <w:r w:rsidRPr="00984A96">
          <w:rPr>
            <w:rStyle w:val="Hyperlink"/>
            <w:sz w:val="16"/>
          </w:rPr>
          <w:t>Richard Branson</w:t>
        </w:r>
      </w:hyperlink>
      <w:r w:rsidRPr="00984A96">
        <w:rPr>
          <w:sz w:val="16"/>
        </w:rPr>
        <w:t xml:space="preserve"> flew to the edge of space and back again in his Virgin Galactic passenger rocket. On Tuesday, Branson’s fellow billionaire Jeff Bezos is due to travel in his own reusable craft, New Shepard, built by the Amazon founder’s company Blue Origin and launched from west Texas. </w:t>
      </w:r>
      <w:r w:rsidRPr="00984A96">
        <w:rPr>
          <w:u w:val="single"/>
        </w:rPr>
        <w:t>Non-state actors play an increasingly important role in space exploration</w:t>
      </w:r>
      <w:r w:rsidRPr="00984A96">
        <w:rPr>
          <w:sz w:val="16"/>
        </w:rPr>
        <w:t xml:space="preserve">. Elon Musk’s SpaceX vehicles have made numerous flights to the International Space Station (ISS), and </w:t>
      </w:r>
      <w:hyperlink r:id="rId16" w:history="1">
        <w:r w:rsidRPr="00984A96">
          <w:rPr>
            <w:rStyle w:val="Hyperlink"/>
            <w:sz w:val="16"/>
          </w:rPr>
          <w:t>since last year they have transported people as well as cargo</w:t>
        </w:r>
      </w:hyperlink>
      <w:r w:rsidRPr="00984A96">
        <w:rPr>
          <w:sz w:val="16"/>
        </w:rPr>
        <w:t xml:space="preserve">. Later this year Musk is due to send his own all-civilian crew into orbit – though he isn’t going himself. Even so, </w:t>
      </w:r>
      <w:r w:rsidRPr="00984A96">
        <w:rPr>
          <w:u w:val="single"/>
        </w:rPr>
        <w:t>space still reflects tensions on Earth</w:t>
      </w:r>
      <w:r w:rsidRPr="00984A96">
        <w:rPr>
          <w:sz w:val="16"/>
        </w:rPr>
        <w:t>. “</w:t>
      </w:r>
      <w:proofErr w:type="spellStart"/>
      <w:r w:rsidRPr="00984A96">
        <w:rPr>
          <w:b/>
          <w:bCs/>
          <w:highlight w:val="green"/>
          <w:u w:val="single"/>
        </w:rPr>
        <w:t>Astropolitics</w:t>
      </w:r>
      <w:proofErr w:type="spellEnd"/>
      <w:r w:rsidRPr="00984A96">
        <w:rPr>
          <w:b/>
          <w:bCs/>
          <w:highlight w:val="green"/>
          <w:u w:val="single"/>
        </w:rPr>
        <w:t xml:space="preserve"> follows </w:t>
      </w:r>
      <w:proofErr w:type="spellStart"/>
      <w:r w:rsidRPr="00984A96">
        <w:rPr>
          <w:b/>
          <w:bCs/>
          <w:highlight w:val="green"/>
          <w:u w:val="single"/>
        </w:rPr>
        <w:t>terrapolitics</w:t>
      </w:r>
      <w:proofErr w:type="spellEnd"/>
      <w:r w:rsidRPr="00984A96">
        <w:rPr>
          <w:sz w:val="16"/>
        </w:rPr>
        <w:t xml:space="preserve">,” says </w:t>
      </w:r>
      <w:hyperlink r:id="rId17" w:history="1">
        <w:r w:rsidRPr="00984A96">
          <w:rPr>
            <w:rStyle w:val="Hyperlink"/>
            <w:sz w:val="16"/>
          </w:rPr>
          <w:t xml:space="preserve">Mark </w:t>
        </w:r>
        <w:proofErr w:type="spellStart"/>
        <w:r w:rsidRPr="00984A96">
          <w:rPr>
            <w:rStyle w:val="Hyperlink"/>
            <w:sz w:val="16"/>
          </w:rPr>
          <w:t>Hilborne</w:t>
        </w:r>
        <w:proofErr w:type="spellEnd"/>
      </w:hyperlink>
      <w:r w:rsidRPr="00984A96">
        <w:rPr>
          <w:sz w:val="16"/>
        </w:rPr>
        <w:t xml:space="preserve">, a lecturer in </w:t>
      </w:r>
      <w:proofErr w:type="spellStart"/>
      <w:r w:rsidRPr="00984A96">
        <w:rPr>
          <w:sz w:val="16"/>
        </w:rPr>
        <w:t>defence</w:t>
      </w:r>
      <w:proofErr w:type="spellEnd"/>
      <w:r w:rsidRPr="00984A96">
        <w:rPr>
          <w:sz w:val="16"/>
        </w:rPr>
        <w:t xml:space="preserve"> studies at King’s College London. Up there anything goes, he adds. “Space governance is a bit fuzzy. </w:t>
      </w:r>
      <w:r w:rsidRPr="00984A96">
        <w:rPr>
          <w:b/>
          <w:bCs/>
          <w:highlight w:val="green"/>
          <w:u w:val="single"/>
        </w:rPr>
        <w:t>Laws are few and very old</w:t>
      </w:r>
      <w:r w:rsidRPr="00984A96">
        <w:rPr>
          <w:sz w:val="16"/>
        </w:rPr>
        <w:t xml:space="preserve">. They are not written for asteroid mining or for a time when companies dominate.” The </w:t>
      </w:r>
      <w:r w:rsidRPr="00984A96">
        <w:rPr>
          <w:u w:val="single"/>
        </w:rPr>
        <w:t xml:space="preserve">biggest challenge to US space supremacy comes not from </w:t>
      </w:r>
      <w:hyperlink r:id="rId18" w:history="1">
        <w:r w:rsidRPr="00984A96">
          <w:rPr>
            <w:rStyle w:val="Hyperlink"/>
            <w:u w:val="single"/>
          </w:rPr>
          <w:t>Russia</w:t>
        </w:r>
      </w:hyperlink>
      <w:r w:rsidRPr="00984A96">
        <w:rPr>
          <w:u w:val="single"/>
        </w:rPr>
        <w:t xml:space="preserve"> – heir to the Soviet Union’s pioneering space </w:t>
      </w:r>
      <w:proofErr w:type="spellStart"/>
      <w:r w:rsidRPr="00984A96">
        <w:rPr>
          <w:u w:val="single"/>
        </w:rPr>
        <w:t>programme</w:t>
      </w:r>
      <w:proofErr w:type="spellEnd"/>
      <w:r w:rsidRPr="00984A96">
        <w:rPr>
          <w:u w:val="single"/>
        </w:rPr>
        <w:t>, which launched the Sputnik satellite and got the first human into space in the form of Yuri Gagarin – but from China.</w:t>
      </w:r>
      <w:r w:rsidRPr="00984A96">
        <w:rPr>
          <w:sz w:val="16"/>
        </w:rPr>
        <w:t xml:space="preserve"> In 2011 Co</w:t>
      </w:r>
      <w:r w:rsidRPr="00984A96">
        <w:rPr>
          <w:u w:val="single"/>
        </w:rPr>
        <w:t>ngress prohibited US scientists from cooperating with Beijing.</w:t>
      </w:r>
      <w:r w:rsidRPr="00984A96">
        <w:rPr>
          <w:sz w:val="16"/>
        </w:rPr>
        <w:t xml:space="preserve"> Its fear: scientific espionage. Taikonauts are banned from visiting the ISS, which has hosted astronauts from 19 countries over the past 20 years. The station’s future beyond 2028 is uncertain. Its operations may yet be extended in the face of increasing Chinese competition. In its annual threat assessment this April, the office of the US Director of National Intelligence (DNI) described China as a “near-peer competitor” pushing for global power. It warns: “</w:t>
      </w:r>
      <w:r w:rsidRPr="00984A96">
        <w:rPr>
          <w:highlight w:val="green"/>
          <w:u w:val="single"/>
        </w:rPr>
        <w:t>Beijing is working to</w:t>
      </w:r>
      <w:r w:rsidRPr="00984A96">
        <w:rPr>
          <w:u w:val="single"/>
        </w:rPr>
        <w:t xml:space="preserve"> match or </w:t>
      </w:r>
      <w:r w:rsidRPr="00984A96">
        <w:rPr>
          <w:highlight w:val="green"/>
          <w:u w:val="single"/>
        </w:rPr>
        <w:t>exceed</w:t>
      </w:r>
      <w:r w:rsidRPr="00984A96">
        <w:rPr>
          <w:u w:val="single"/>
        </w:rPr>
        <w:t xml:space="preserve"> </w:t>
      </w:r>
      <w:r w:rsidRPr="00984A96">
        <w:rPr>
          <w:highlight w:val="green"/>
          <w:u w:val="single"/>
        </w:rPr>
        <w:t>US</w:t>
      </w:r>
      <w:r w:rsidRPr="00984A96">
        <w:rPr>
          <w:u w:val="single"/>
        </w:rPr>
        <w:t xml:space="preserve"> </w:t>
      </w:r>
      <w:r w:rsidRPr="00984A96">
        <w:rPr>
          <w:highlight w:val="green"/>
          <w:u w:val="single"/>
        </w:rPr>
        <w:t>capabilities</w:t>
      </w:r>
      <w:r w:rsidRPr="00984A96">
        <w:rPr>
          <w:u w:val="single"/>
        </w:rPr>
        <w:t xml:space="preserve"> in space to gain the military, economic, and prestige benefits that Washington has accrued from space leadership.</w:t>
      </w:r>
      <w:r w:rsidRPr="00984A96">
        <w:rPr>
          <w:sz w:val="16"/>
        </w:rPr>
        <w:t>” The Biden administration suspects Chinese satellites are being used for non-civilian purposes. The People’s Liberation Army integrates reconnaissance and navigation data in military command and control systems, the DNI says. “</w:t>
      </w:r>
      <w:r w:rsidRPr="00984A96">
        <w:rPr>
          <w:b/>
          <w:bCs/>
          <w:u w:val="single"/>
        </w:rPr>
        <w:t>Satellites are inherently dual use</w:t>
      </w:r>
      <w:r w:rsidRPr="00984A96">
        <w:rPr>
          <w:sz w:val="16"/>
        </w:rPr>
        <w:t xml:space="preserve">. It’s not like the difference between an F15 fighter jet and a </w:t>
      </w:r>
      <w:proofErr w:type="gramStart"/>
      <w:r w:rsidRPr="00984A96">
        <w:rPr>
          <w:sz w:val="16"/>
        </w:rPr>
        <w:t>737 passenger</w:t>
      </w:r>
      <w:proofErr w:type="gramEnd"/>
      <w:r w:rsidRPr="00984A96">
        <w:rPr>
          <w:sz w:val="16"/>
        </w:rPr>
        <w:t xml:space="preserve"> plane,” </w:t>
      </w:r>
      <w:proofErr w:type="spellStart"/>
      <w:r w:rsidRPr="00984A96">
        <w:rPr>
          <w:sz w:val="16"/>
        </w:rPr>
        <w:t>Hilborne</w:t>
      </w:r>
      <w:proofErr w:type="spellEnd"/>
      <w:r w:rsidRPr="00984A96">
        <w:rPr>
          <w:sz w:val="16"/>
        </w:rPr>
        <w:t xml:space="preserve"> says. Once China completes the Tiangong space station next year, it is likely to invite foreign astronauts to take part in missions. One goal: to build new soft-power alliances. Beijing says interest from other countries is enormous. The low Earth orbit station is part of an ambitious development strategy in the heavens rather than on land – a sort of belt and rocket initiative. Liu </w:t>
      </w:r>
      <w:proofErr w:type="spellStart"/>
      <w:r w:rsidRPr="00984A96">
        <w:rPr>
          <w:sz w:val="16"/>
        </w:rPr>
        <w:t>Boming</w:t>
      </w:r>
      <w:proofErr w:type="spellEnd"/>
      <w:r w:rsidRPr="00984A96">
        <w:rPr>
          <w:sz w:val="16"/>
        </w:rPr>
        <w:t xml:space="preserve"> leaving China’s new Tiangong space station earlier this month to go on the second space walk in the country’s history. Photograph: </w:t>
      </w:r>
      <w:proofErr w:type="spellStart"/>
      <w:r w:rsidRPr="00984A96">
        <w:rPr>
          <w:sz w:val="16"/>
        </w:rPr>
        <w:t>Jin</w:t>
      </w:r>
      <w:proofErr w:type="spellEnd"/>
      <w:r w:rsidRPr="00984A96">
        <w:rPr>
          <w:sz w:val="16"/>
        </w:rPr>
        <w:t xml:space="preserve"> </w:t>
      </w:r>
      <w:proofErr w:type="spellStart"/>
      <w:r w:rsidRPr="00984A96">
        <w:rPr>
          <w:sz w:val="16"/>
        </w:rPr>
        <w:t>Liwang</w:t>
      </w:r>
      <w:proofErr w:type="spellEnd"/>
      <w:r w:rsidRPr="00984A96">
        <w:rPr>
          <w:sz w:val="16"/>
        </w:rPr>
        <w:t xml:space="preserve">/AP </w:t>
      </w:r>
      <w:r w:rsidRPr="00984A96">
        <w:rPr>
          <w:sz w:val="16"/>
        </w:rPr>
        <w:lastRenderedPageBreak/>
        <w:t xml:space="preserve">According to Alanna </w:t>
      </w:r>
      <w:proofErr w:type="spellStart"/>
      <w:r w:rsidRPr="00984A96">
        <w:rPr>
          <w:sz w:val="16"/>
        </w:rPr>
        <w:t>Krolikowski</w:t>
      </w:r>
      <w:proofErr w:type="spellEnd"/>
      <w:r w:rsidRPr="00984A96">
        <w:rPr>
          <w:sz w:val="16"/>
        </w:rPr>
        <w:t xml:space="preserve">, an assistant professor at the Missouri University of Science and Technology, a “bifurcation” of space exploration is under way. In one emerging camp are states led by China and Russia, many of them authoritarian; in the other are democracies and “like-minded” countries aligned with the US. </w:t>
      </w:r>
      <w:r w:rsidRPr="00984A96">
        <w:rPr>
          <w:highlight w:val="green"/>
          <w:u w:val="single"/>
        </w:rPr>
        <w:t>Russia</w:t>
      </w:r>
      <w:r w:rsidRPr="00984A96">
        <w:rPr>
          <w:u w:val="single"/>
        </w:rPr>
        <w:t xml:space="preserve"> has traditionally worked closely with the Americans, even when terrestrial relations were bad. Now it is </w:t>
      </w:r>
      <w:r w:rsidRPr="00984A96">
        <w:rPr>
          <w:highlight w:val="green"/>
          <w:u w:val="single"/>
        </w:rPr>
        <w:t>moving closer to Beijing</w:t>
      </w:r>
      <w:r w:rsidRPr="00984A96">
        <w:rPr>
          <w:sz w:val="16"/>
        </w:rPr>
        <w:t xml:space="preserve">. In March, China and Russia </w:t>
      </w:r>
      <w:hyperlink r:id="rId19" w:history="1">
        <w:r w:rsidRPr="00984A96">
          <w:rPr>
            <w:rStyle w:val="Hyperlink"/>
            <w:sz w:val="16"/>
          </w:rPr>
          <w:t>announced plans to co-build an international lunar research station</w:t>
        </w:r>
      </w:hyperlink>
      <w:r w:rsidRPr="00984A96">
        <w:rPr>
          <w:sz w:val="16"/>
        </w:rPr>
        <w:t xml:space="preserve">. The agreement comes at a time when Vladimir Putin’s government has been increasingly isolated and subject to western sanctions. In June, </w:t>
      </w:r>
      <w:r w:rsidRPr="00984A96">
        <w:rPr>
          <w:highlight w:val="green"/>
          <w:u w:val="single"/>
        </w:rPr>
        <w:t>Putin and</w:t>
      </w:r>
      <w:r w:rsidRPr="00984A96">
        <w:rPr>
          <w:u w:val="single"/>
        </w:rPr>
        <w:t xml:space="preserve"> his Chinese counterpart </w:t>
      </w:r>
      <w:r w:rsidRPr="00984A96">
        <w:rPr>
          <w:highlight w:val="green"/>
          <w:u w:val="single"/>
        </w:rPr>
        <w:t>Xi</w:t>
      </w:r>
      <w:r w:rsidRPr="00984A96">
        <w:rPr>
          <w:u w:val="single"/>
        </w:rPr>
        <w:t xml:space="preserve"> Jinping </w:t>
      </w:r>
      <w:r w:rsidRPr="00984A96">
        <w:rPr>
          <w:highlight w:val="green"/>
          <w:u w:val="single"/>
        </w:rPr>
        <w:t>renewed a friendship treaty</w:t>
      </w:r>
      <w:r w:rsidRPr="00984A96">
        <w:rPr>
          <w:sz w:val="16"/>
        </w:rPr>
        <w:t>. Mosc</w:t>
      </w:r>
      <w:r w:rsidRPr="00984A96">
        <w:rPr>
          <w:u w:val="single"/>
        </w:rPr>
        <w:t xml:space="preserve">ow is </w:t>
      </w:r>
      <w:proofErr w:type="spellStart"/>
      <w:r w:rsidRPr="00984A96">
        <w:rPr>
          <w:u w:val="single"/>
        </w:rPr>
        <w:t>cosying</w:t>
      </w:r>
      <w:proofErr w:type="spellEnd"/>
      <w:r w:rsidRPr="00984A96">
        <w:rPr>
          <w:u w:val="single"/>
        </w:rPr>
        <w:t xml:space="preserve"> up to Beijing out of necessity, at a time of </w:t>
      </w:r>
      <w:r w:rsidRPr="00984A96">
        <w:rPr>
          <w:highlight w:val="green"/>
          <w:u w:val="single"/>
        </w:rPr>
        <w:t>rising US-China bipolarity</w:t>
      </w:r>
      <w:r w:rsidRPr="00984A96">
        <w:rPr>
          <w:sz w:val="16"/>
        </w:rPr>
        <w:t xml:space="preserve">. 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 Nasa, meanwhile, has said it intends to put a woman and a person of </w:t>
      </w:r>
      <w:proofErr w:type="spellStart"/>
      <w:r w:rsidRPr="00984A96">
        <w:rPr>
          <w:sz w:val="16"/>
        </w:rPr>
        <w:t>colour</w:t>
      </w:r>
      <w:proofErr w:type="spellEnd"/>
      <w:r w:rsidRPr="00984A96">
        <w:rPr>
          <w:sz w:val="16"/>
        </w:rPr>
        <w:t xml:space="preserve"> on the moon by 2024. SpaceX has been hired </w:t>
      </w:r>
      <w:hyperlink r:id="rId20" w:history="1">
        <w:r w:rsidRPr="00984A96">
          <w:rPr>
            <w:rStyle w:val="Hyperlink"/>
            <w:sz w:val="16"/>
          </w:rPr>
          <w:t>to develop a lander</w:t>
        </w:r>
      </w:hyperlink>
      <w:r w:rsidRPr="00984A96">
        <w:rPr>
          <w:sz w:val="16"/>
        </w:rPr>
        <w:t xml:space="preserve">. The return to the moon – after the last astronaut, commander Eugene Cernan, said goodbye in December 1972 – would be a staging post for the ultimate “giant leap”, Nasa says: sending astronauts to Mars. </w:t>
      </w:r>
      <w:proofErr w:type="spellStart"/>
      <w:r w:rsidRPr="00984A96">
        <w:rPr>
          <w:sz w:val="16"/>
        </w:rPr>
        <w:t>Krolikowski</w:t>
      </w:r>
      <w:proofErr w:type="spellEnd"/>
      <w:r w:rsidRPr="00984A96">
        <w:rPr>
          <w:sz w:val="16"/>
        </w:rPr>
        <w:t xml:space="preserve"> is </w:t>
      </w:r>
      <w:proofErr w:type="spellStart"/>
      <w:r w:rsidRPr="00984A96">
        <w:rPr>
          <w:sz w:val="16"/>
        </w:rPr>
        <w:t>sceptical</w:t>
      </w:r>
      <w:proofErr w:type="spellEnd"/>
      <w:r w:rsidRPr="00984A96">
        <w:rPr>
          <w:sz w:val="16"/>
        </w:rPr>
        <w:t xml:space="preserve"> that China will quickly overtake the US to become the world’s leading spacefaring country. “</w:t>
      </w:r>
      <w:r w:rsidRPr="00984A96">
        <w:rPr>
          <w:u w:val="single"/>
        </w:rPr>
        <w:t xml:space="preserve">A lot of what China is doing is a reprisal of what the cold war space </w:t>
      </w:r>
      <w:proofErr w:type="spellStart"/>
      <w:r w:rsidRPr="00984A96">
        <w:rPr>
          <w:u w:val="single"/>
        </w:rPr>
        <w:t>programmes</w:t>
      </w:r>
      <w:proofErr w:type="spellEnd"/>
      <w:r w:rsidRPr="00984A96">
        <w:rPr>
          <w:u w:val="single"/>
        </w:rPr>
        <w:t xml:space="preserve"> did in the 1960s and 1970s</w:t>
      </w:r>
      <w:r w:rsidRPr="00984A96">
        <w:rPr>
          <w:sz w:val="16"/>
        </w:rPr>
        <w:t xml:space="preserve">,” she said. Beijing’s recent feats of exploration have as much to do with national pride as scientific discovery, she says. But there is no doubting Beijing’s desire to catch up, she adds. “The Chinese government has established, or has plans for, </w:t>
      </w:r>
      <w:proofErr w:type="spellStart"/>
      <w:r w:rsidRPr="00984A96">
        <w:rPr>
          <w:sz w:val="16"/>
        </w:rPr>
        <w:t>programmes</w:t>
      </w:r>
      <w:proofErr w:type="spellEnd"/>
      <w:r w:rsidRPr="00984A96">
        <w:rPr>
          <w:sz w:val="16"/>
        </w:rPr>
        <w:t xml:space="preserve"> or missions in every major area, whether it’s </w:t>
      </w:r>
      <w:hyperlink r:id="rId21" w:history="1">
        <w:r w:rsidRPr="00984A96">
          <w:rPr>
            <w:rStyle w:val="Hyperlink"/>
            <w:sz w:val="16"/>
          </w:rPr>
          <w:t>Mars</w:t>
        </w:r>
      </w:hyperlink>
      <w:r w:rsidRPr="00984A96">
        <w:rPr>
          <w:sz w:val="16"/>
        </w:rPr>
        <w:t xml:space="preserve"> missions, building mega constellations of telecommunications satellites, or exploring asteroids. There is no single area of space activity they are not involved in.” “We see a tightening of the Russia-China relationship,” </w:t>
      </w:r>
      <w:proofErr w:type="spellStart"/>
      <w:r w:rsidRPr="00984A96">
        <w:rPr>
          <w:sz w:val="16"/>
        </w:rPr>
        <w:t>Krolikowski</w:t>
      </w:r>
      <w:proofErr w:type="spellEnd"/>
      <w:r w:rsidRPr="00984A96">
        <w:rPr>
          <w:sz w:val="16"/>
        </w:rPr>
        <w:t xml:space="preserve"> says. “In the 1950s the Soviet Union provided a wide range of technical assistance to Beijing. Since the 1990s, however, the Russian space establishment has experienced long stretches of underfunding and stagnation. China now presents it with new opportunities.” Russia is poised to benefit from cost sharing, while China gets deep-rooted Russian technical expertise. At least, that’s the theory. “I’m </w:t>
      </w:r>
      <w:proofErr w:type="spellStart"/>
      <w:r w:rsidRPr="00984A96">
        <w:rPr>
          <w:sz w:val="16"/>
        </w:rPr>
        <w:t>sceptical</w:t>
      </w:r>
      <w:proofErr w:type="spellEnd"/>
      <w:r w:rsidRPr="00984A96">
        <w:rPr>
          <w:sz w:val="16"/>
        </w:rPr>
        <w:t xml:space="preserve"> this joint space project will </w:t>
      </w:r>
      <w:proofErr w:type="spellStart"/>
      <w:r w:rsidRPr="00984A96">
        <w:rPr>
          <w:sz w:val="16"/>
        </w:rPr>
        <w:t>materialise</w:t>
      </w:r>
      <w:proofErr w:type="spellEnd"/>
      <w:r w:rsidRPr="00984A96">
        <w:rPr>
          <w:sz w:val="16"/>
        </w:rPr>
        <w:t xml:space="preserve"> anytime soon,” says Alexander​ </w:t>
      </w:r>
      <w:proofErr w:type="spellStart"/>
      <w:r w:rsidRPr="00984A96">
        <w:rPr>
          <w:sz w:val="16"/>
        </w:rPr>
        <w:t>Gabuev</w:t>
      </w:r>
      <w:proofErr w:type="spellEnd"/>
      <w:r w:rsidRPr="00984A96">
        <w:rPr>
          <w:sz w:val="16"/>
        </w:rPr>
        <w:t xml:space="preserve">, a senior fellow at the Carnegie Moscow Centre. </w:t>
      </w:r>
      <w:proofErr w:type="spellStart"/>
      <w:r w:rsidRPr="00984A96">
        <w:rPr>
          <w:sz w:val="16"/>
        </w:rPr>
        <w:t>Gabuev</w:t>
      </w:r>
      <w:proofErr w:type="spellEnd"/>
      <w:r w:rsidRPr="00984A96">
        <w:rPr>
          <w:sz w:val="16"/>
        </w:rPr>
        <w:t xml:space="preserve"> says both countries are “techno-nationalist”. Previous agreements to develop helicopters and wide-bodied aircraft saw nothing </w:t>
      </w:r>
      <w:proofErr w:type="gramStart"/>
      <w:r w:rsidRPr="00984A96">
        <w:rPr>
          <w:sz w:val="16"/>
        </w:rPr>
        <w:t>actually made</w:t>
      </w:r>
      <w:proofErr w:type="gramEnd"/>
      <w:r w:rsidRPr="00984A96">
        <w:rPr>
          <w:sz w:val="16"/>
        </w:rPr>
        <w:t xml:space="preserve">, he says. The Kremlin has been a key partner in managing and resupplying the ISS. US astronauts used Russian Soyuz rockets to reach the station, taking off from a cosmodrome in Kazakhstan, after the Space Shuttle </w:t>
      </w:r>
      <w:proofErr w:type="spellStart"/>
      <w:r w:rsidRPr="00984A96">
        <w:rPr>
          <w:sz w:val="16"/>
        </w:rPr>
        <w:t>programme</w:t>
      </w:r>
      <w:proofErr w:type="spellEnd"/>
      <w:r w:rsidRPr="00984A96">
        <w:rPr>
          <w:sz w:val="16"/>
        </w:rPr>
        <w:t xml:space="preserve"> was phased out. But this epoch seems to be coming to an end as private companies such as </w:t>
      </w:r>
      <w:hyperlink r:id="rId22" w:history="1">
        <w:r w:rsidRPr="00984A96">
          <w:rPr>
            <w:rStyle w:val="Hyperlink"/>
            <w:sz w:val="16"/>
          </w:rPr>
          <w:t>SpaceX</w:t>
        </w:r>
      </w:hyperlink>
      <w:r w:rsidRPr="00984A96">
        <w:rPr>
          <w:sz w:val="16"/>
        </w:rPr>
        <w:t xml:space="preserve"> take over. “</w:t>
      </w:r>
      <w:r w:rsidRPr="00984A96">
        <w:rPr>
          <w:u w:val="single"/>
        </w:rPr>
        <w:t xml:space="preserve">I </w:t>
      </w:r>
      <w:r w:rsidRPr="00984A96">
        <w:rPr>
          <w:highlight w:val="green"/>
          <w:u w:val="single"/>
        </w:rPr>
        <w:t>expect US-Russian relations to get worse</w:t>
      </w:r>
      <w:r w:rsidRPr="00984A96">
        <w:rPr>
          <w:u w:val="single"/>
        </w:rPr>
        <w:t xml:space="preserve">,” </w:t>
      </w:r>
      <w:proofErr w:type="spellStart"/>
      <w:r w:rsidRPr="00984A96">
        <w:rPr>
          <w:u w:val="single"/>
        </w:rPr>
        <w:t>Gabuev</w:t>
      </w:r>
      <w:proofErr w:type="spellEnd"/>
      <w:r w:rsidRPr="00984A96">
        <w:rPr>
          <w:u w:val="single"/>
        </w:rPr>
        <w:t xml:space="preserve"> says, adding that Americans “no longer need” Russia’s help. Moscow’s state corporation for space activities, </w:t>
      </w:r>
      <w:proofErr w:type="spellStart"/>
      <w:r w:rsidRPr="00984A96">
        <w:rPr>
          <w:u w:val="single"/>
        </w:rPr>
        <w:t>Roscosmos</w:t>
      </w:r>
      <w:proofErr w:type="spellEnd"/>
      <w:r w:rsidRPr="00984A96">
        <w:rPr>
          <w:u w:val="single"/>
        </w:rPr>
        <w:t>, has faced accusations of being more interested in politics than space research</w:t>
      </w:r>
      <w:r w:rsidRPr="00984A96">
        <w:rPr>
          <w:sz w:val="16"/>
        </w:rPr>
        <w:t xml:space="preserve">. Last month the newspaper Novaya Gazeta reported that </w:t>
      </w:r>
      <w:proofErr w:type="spellStart"/>
      <w:r w:rsidRPr="00984A96">
        <w:rPr>
          <w:sz w:val="16"/>
        </w:rPr>
        <w:t>Roscosmos’s</w:t>
      </w:r>
      <w:proofErr w:type="spellEnd"/>
      <w:r w:rsidRPr="00984A96">
        <w:rPr>
          <w:sz w:val="16"/>
        </w:rPr>
        <w:t xml:space="preserve"> executive director of manned space </w:t>
      </w:r>
      <w:proofErr w:type="spellStart"/>
      <w:r w:rsidRPr="00984A96">
        <w:rPr>
          <w:sz w:val="16"/>
        </w:rPr>
        <w:t>programmes</w:t>
      </w:r>
      <w:proofErr w:type="spellEnd"/>
      <w:r w:rsidRPr="00984A96">
        <w:rPr>
          <w:sz w:val="16"/>
        </w:rPr>
        <w:t xml:space="preserve">, former cosmonaut Sergei </w:t>
      </w:r>
      <w:proofErr w:type="spellStart"/>
      <w:r w:rsidRPr="00984A96">
        <w:rPr>
          <w:sz w:val="16"/>
        </w:rPr>
        <w:t>Krikalev</w:t>
      </w:r>
      <w:proofErr w:type="spellEnd"/>
      <w:r w:rsidRPr="00984A96">
        <w:rPr>
          <w:sz w:val="16"/>
        </w:rPr>
        <w:t xml:space="preserve">, had been fired. His apparent crime: questioning an official decision to shoot a film on the Russian section of the ISS. The film, Challenge, is about a female surgeon operating on a cosmonaut in space, and has been backed and financed by </w:t>
      </w:r>
      <w:proofErr w:type="spellStart"/>
      <w:proofErr w:type="gramStart"/>
      <w:r w:rsidRPr="00984A96">
        <w:rPr>
          <w:sz w:val="16"/>
        </w:rPr>
        <w:t>Roscosmos</w:t>
      </w:r>
      <w:proofErr w:type="spellEnd"/>
      <w:r w:rsidRPr="00984A96">
        <w:rPr>
          <w:sz w:val="16"/>
        </w:rPr>
        <w:t xml:space="preserve"> .</w:t>
      </w:r>
      <w:proofErr w:type="gramEnd"/>
      <w:r w:rsidRPr="00984A96">
        <w:rPr>
          <w:sz w:val="16"/>
        </w:rPr>
        <w:t xml:space="preserve"> It stars </w:t>
      </w:r>
      <w:proofErr w:type="spellStart"/>
      <w:r w:rsidRPr="00984A96">
        <w:rPr>
          <w:sz w:val="16"/>
        </w:rPr>
        <w:t>Yulia</w:t>
      </w:r>
      <w:proofErr w:type="spellEnd"/>
      <w:r w:rsidRPr="00984A96">
        <w:rPr>
          <w:sz w:val="16"/>
        </w:rPr>
        <w:t xml:space="preserve"> </w:t>
      </w:r>
      <w:proofErr w:type="spellStart"/>
      <w:r w:rsidRPr="00984A96">
        <w:rPr>
          <w:sz w:val="16"/>
        </w:rPr>
        <w:t>Peresild</w:t>
      </w:r>
      <w:proofErr w:type="spellEnd"/>
      <w:r w:rsidRPr="00984A96">
        <w:rPr>
          <w:sz w:val="16"/>
        </w:rPr>
        <w:t xml:space="preserve">, who is due to head to space in October with director </w:t>
      </w:r>
      <w:proofErr w:type="spellStart"/>
      <w:r w:rsidRPr="00984A96">
        <w:rPr>
          <w:sz w:val="16"/>
        </w:rPr>
        <w:t>Klim</w:t>
      </w:r>
      <w:proofErr w:type="spellEnd"/>
      <w:r w:rsidRPr="00984A96">
        <w:rPr>
          <w:sz w:val="16"/>
        </w:rPr>
        <w:t xml:space="preserve"> </w:t>
      </w:r>
      <w:proofErr w:type="spellStart"/>
      <w:r w:rsidRPr="00984A96">
        <w:rPr>
          <w:sz w:val="16"/>
        </w:rPr>
        <w:t>Shipenko</w:t>
      </w:r>
      <w:proofErr w:type="spellEnd"/>
      <w:r w:rsidRPr="00984A96">
        <w:rPr>
          <w:sz w:val="16"/>
        </w:rPr>
        <w:t>. The launch seems timed to beat Tom Cruise, who is due to shoot his own movie on board the ISS with director Doug Liman</w:t>
      </w:r>
      <w:hyperlink r:id="rId23" w:history="1">
        <w:r w:rsidRPr="00984A96">
          <w:rPr>
            <w:rStyle w:val="Hyperlink"/>
            <w:sz w:val="16"/>
          </w:rPr>
          <w:t>.</w:t>
        </w:r>
      </w:hyperlink>
      <w:r w:rsidRPr="00984A96">
        <w:rPr>
          <w:sz w:val="16"/>
        </w:rPr>
        <w:t xml:space="preserve"> </w:t>
      </w:r>
      <w:proofErr w:type="spellStart"/>
      <w:r w:rsidRPr="00984A96">
        <w:rPr>
          <w:sz w:val="16"/>
        </w:rPr>
        <w:t>Krikalev</w:t>
      </w:r>
      <w:proofErr w:type="spellEnd"/>
      <w:r w:rsidRPr="00984A96">
        <w:rPr>
          <w:sz w:val="16"/>
        </w:rPr>
        <w:t xml:space="preserve">, who spent more than 800 days in space and was in orbit when the USSR collapsed, apparently told </w:t>
      </w:r>
      <w:proofErr w:type="spellStart"/>
      <w:r w:rsidRPr="00984A96">
        <w:rPr>
          <w:sz w:val="16"/>
        </w:rPr>
        <w:t>Roscomos’s</w:t>
      </w:r>
      <w:proofErr w:type="spellEnd"/>
      <w:r w:rsidRPr="00984A96">
        <w:rPr>
          <w:sz w:val="16"/>
        </w:rPr>
        <w:t xml:space="preserve"> chief, Dmitry Rogozin, that the film was pointless. Rogozin – its co-producer – has called on the west to drop sanctions in return for Russia’s cooperation on space projects. Putin, Rogozin’s boss, appears to not be very interested in other planets, though, and is more concerned with </w:t>
      </w:r>
      <w:hyperlink r:id="rId24" w:history="1">
        <w:r w:rsidRPr="00984A96">
          <w:rPr>
            <w:rStyle w:val="Hyperlink"/>
            <w:sz w:val="16"/>
          </w:rPr>
          <w:t>nature and the climate crisis</w:t>
        </w:r>
      </w:hyperlink>
      <w:r w:rsidRPr="00984A96">
        <w:rPr>
          <w:sz w:val="16"/>
        </w:rPr>
        <w:t xml:space="preserve"> these days. “Space is one of the areas that has traditionally transcended politics. The Mir space station worked at a time of east-west tensions. There was symbolic cooperation. Whether this will continue in the future is </w:t>
      </w:r>
      <w:proofErr w:type="gramStart"/>
      <w:r w:rsidRPr="00984A96">
        <w:rPr>
          <w:sz w:val="16"/>
        </w:rPr>
        <w:t>really up</w:t>
      </w:r>
      <w:proofErr w:type="gramEnd"/>
      <w:r w:rsidRPr="00984A96">
        <w:rPr>
          <w:sz w:val="16"/>
        </w:rPr>
        <w:t xml:space="preserve"> for debate,” </w:t>
      </w:r>
      <w:proofErr w:type="spellStart"/>
      <w:r w:rsidRPr="00984A96">
        <w:rPr>
          <w:sz w:val="16"/>
        </w:rPr>
        <w:t>Hilborne</w:t>
      </w:r>
      <w:proofErr w:type="spellEnd"/>
      <w:r w:rsidRPr="00984A96">
        <w:rPr>
          <w:sz w:val="16"/>
        </w:rPr>
        <w:t xml:space="preserve"> says. “</w:t>
      </w:r>
      <w:r w:rsidRPr="00984A96">
        <w:rPr>
          <w:u w:val="single"/>
        </w:rPr>
        <w:t>The US is very sensitive about what happens in space.”</w:t>
      </w:r>
      <w:r w:rsidRPr="00984A96">
        <w:rPr>
          <w:sz w:val="16"/>
        </w:rPr>
        <w:t xml:space="preserve"> Most observers think the US will remain the world’s pre-eminent space power, thanks to its innovative and flourishing private sector. China’s Soviet-style state </w:t>
      </w:r>
      <w:proofErr w:type="spellStart"/>
      <w:r w:rsidRPr="00984A96">
        <w:rPr>
          <w:sz w:val="16"/>
        </w:rPr>
        <w:t>programme</w:t>
      </w:r>
      <w:proofErr w:type="spellEnd"/>
      <w:r w:rsidRPr="00984A96">
        <w:rPr>
          <w:sz w:val="16"/>
        </w:rPr>
        <w:t xml:space="preserve"> appears less nimble. Despite ambitious timetables, and billions spent by Beijing, it is unclear when – or even if – an astronaut will return to the moon. The 2030s, perhaps? Will they be American or Chinese? Or from a third country? It may well be that the first person to boldly go again doesn’t merely represent a nation or carry a flag. More likely, they will emerge from a lunar lander wearing a spacesuit with a SpaceX logo on the back – a giant leap not only for mankind, but for galactic marketing.</w:t>
      </w:r>
    </w:p>
    <w:p w14:paraId="6F2351DE" w14:textId="77777777" w:rsidR="00D00971" w:rsidRPr="00984A96" w:rsidRDefault="00D00971" w:rsidP="00D00971"/>
    <w:p w14:paraId="3908B719" w14:textId="77777777" w:rsidR="00D00971" w:rsidRPr="00984A96" w:rsidRDefault="00D00971" w:rsidP="00D00971">
      <w:pPr>
        <w:pStyle w:val="Heading4"/>
      </w:pPr>
      <w:r w:rsidRPr="00984A96">
        <w:t>Space race inevitably escalates into global conflict via anti-satellite attacks and ground deployment to defend above tech</w:t>
      </w:r>
    </w:p>
    <w:p w14:paraId="1E6500E4" w14:textId="77777777" w:rsidR="00D00971" w:rsidRPr="00984A96" w:rsidRDefault="00D00971" w:rsidP="00D00971">
      <w:proofErr w:type="spellStart"/>
      <w:r w:rsidRPr="00984A96">
        <w:rPr>
          <w:rStyle w:val="Style13ptBold"/>
        </w:rPr>
        <w:t>Rogin</w:t>
      </w:r>
      <w:proofErr w:type="spellEnd"/>
      <w:r w:rsidRPr="00984A96">
        <w:rPr>
          <w:rStyle w:val="Style13ptBold"/>
        </w:rPr>
        <w:t xml:space="preserve"> 11-30</w:t>
      </w:r>
      <w:r w:rsidRPr="00984A96">
        <w:t>-21</w:t>
      </w:r>
    </w:p>
    <w:p w14:paraId="23DFF742" w14:textId="77777777" w:rsidR="00D00971" w:rsidRPr="00984A96" w:rsidRDefault="00D00971" w:rsidP="00D00971">
      <w:r w:rsidRPr="00984A96">
        <w:lastRenderedPageBreak/>
        <w:t xml:space="preserve">Josh </w:t>
      </w:r>
      <w:proofErr w:type="spellStart"/>
      <w:r w:rsidRPr="00984A96">
        <w:t>Rogin</w:t>
      </w:r>
      <w:proofErr w:type="spellEnd"/>
      <w:r w:rsidRPr="00984A96">
        <w:t xml:space="preserve"> (baller journalist with a bunch of awards, a </w:t>
      </w:r>
      <w:proofErr w:type="spellStart"/>
      <w:r w:rsidRPr="00984A96">
        <w:t>wikipedia</w:t>
      </w:r>
      <w:proofErr w:type="spellEnd"/>
      <w:r w:rsidRPr="00984A96">
        <w:t xml:space="preserve"> page, and a BA in international affairs), 11-30-2021, "A shadow war in space is heating up fast”, Washington Post, https://www.washingtonpost.com/opinions/2021/11/30/space-race-china-david-thompson/, // HW AW</w:t>
      </w:r>
    </w:p>
    <w:p w14:paraId="621D5CF1" w14:textId="77777777" w:rsidR="00D00971" w:rsidRPr="00984A96" w:rsidRDefault="00D00971" w:rsidP="00D00971">
      <w:pPr>
        <w:rPr>
          <w:u w:val="single"/>
        </w:rPr>
      </w:pPr>
      <w:r w:rsidRPr="00984A96">
        <w:rPr>
          <w:b/>
          <w:bCs/>
          <w:u w:val="single"/>
        </w:rPr>
        <w:t xml:space="preserve">When </w:t>
      </w:r>
      <w:r w:rsidRPr="00984A96">
        <w:rPr>
          <w:b/>
          <w:bCs/>
          <w:highlight w:val="green"/>
          <w:u w:val="single"/>
        </w:rPr>
        <w:t>Russia blows up a satellite</w:t>
      </w:r>
      <w:r w:rsidRPr="00984A96">
        <w:rPr>
          <w:b/>
          <w:bCs/>
          <w:u w:val="single"/>
        </w:rPr>
        <w:t xml:space="preserve"> in space with a missile (</w:t>
      </w:r>
      <w:hyperlink r:id="rId25" w:tgtFrame="_blank" w:history="1">
        <w:r w:rsidRPr="00984A96">
          <w:rPr>
            <w:rStyle w:val="Hyperlink"/>
            <w:b/>
            <w:bCs/>
            <w:u w:val="single"/>
          </w:rPr>
          <w:t>as it did this month</w:t>
        </w:r>
      </w:hyperlink>
      <w:r w:rsidRPr="00984A96">
        <w:rPr>
          <w:b/>
          <w:bCs/>
          <w:u w:val="single"/>
        </w:rPr>
        <w:t xml:space="preserve">), or when </w:t>
      </w:r>
      <w:r w:rsidRPr="00984A96">
        <w:rPr>
          <w:b/>
          <w:bCs/>
          <w:highlight w:val="green"/>
          <w:u w:val="single"/>
        </w:rPr>
        <w:t>China</w:t>
      </w:r>
      <w:r w:rsidRPr="00984A96">
        <w:rPr>
          <w:b/>
          <w:bCs/>
          <w:u w:val="single"/>
        </w:rPr>
        <w:t xml:space="preserve"> tests a </w:t>
      </w:r>
      <w:r w:rsidRPr="00984A96">
        <w:rPr>
          <w:b/>
          <w:bCs/>
          <w:highlight w:val="green"/>
          <w:u w:val="single"/>
        </w:rPr>
        <w:t>new hypersonic missile</w:t>
      </w:r>
      <w:r w:rsidRPr="00984A96">
        <w:rPr>
          <w:b/>
          <w:bCs/>
          <w:u w:val="single"/>
        </w:rPr>
        <w:t xml:space="preserve"> (</w:t>
      </w:r>
      <w:hyperlink r:id="rId26" w:tgtFrame="_blank" w:history="1">
        <w:r w:rsidRPr="00984A96">
          <w:rPr>
            <w:rStyle w:val="Hyperlink"/>
            <w:b/>
            <w:bCs/>
            <w:u w:val="single"/>
          </w:rPr>
          <w:t>as it did last month</w:t>
        </w:r>
      </w:hyperlink>
      <w:r w:rsidRPr="00984A96">
        <w:rPr>
          <w:b/>
          <w:bCs/>
          <w:u w:val="single"/>
        </w:rPr>
        <w:t xml:space="preserve">), the </w:t>
      </w:r>
      <w:r w:rsidRPr="00984A96">
        <w:rPr>
          <w:b/>
          <w:bCs/>
          <w:highlight w:val="green"/>
          <w:u w:val="single"/>
        </w:rPr>
        <w:t>ongoing arms race</w:t>
      </w:r>
      <w:r w:rsidRPr="00984A96">
        <w:rPr>
          <w:b/>
          <w:bCs/>
          <w:u w:val="single"/>
        </w:rPr>
        <w:t xml:space="preserve"> in space leaps into the news.</w:t>
      </w:r>
      <w:r w:rsidRPr="00984A96">
        <w:rPr>
          <w:sz w:val="16"/>
        </w:rPr>
        <w:t xml:space="preserve"> But in between these “</w:t>
      </w:r>
      <w:hyperlink r:id="rId27" w:tgtFrame="_blank" w:history="1">
        <w:r w:rsidRPr="00984A96">
          <w:rPr>
            <w:rStyle w:val="Hyperlink"/>
            <w:sz w:val="16"/>
          </w:rPr>
          <w:t>Sputnik</w:t>
        </w:r>
      </w:hyperlink>
      <w:r w:rsidRPr="00984A96">
        <w:rPr>
          <w:sz w:val="16"/>
        </w:rPr>
        <w:t xml:space="preserve">”-like moments, outside the public’s view, the United States and its adversaries are battling in space every day. </w:t>
      </w:r>
      <w:hyperlink r:id="rId28" w:tgtFrame="_blank" w:history="1">
        <w:r w:rsidRPr="00984A96">
          <w:rPr>
            <w:rStyle w:val="Hyperlink"/>
            <w:sz w:val="16"/>
          </w:rPr>
          <w:t>Opinions to start the day, in your inbox. Sign up.</w:t>
        </w:r>
      </w:hyperlink>
      <w:r w:rsidRPr="00984A96">
        <w:rPr>
          <w:sz w:val="16"/>
        </w:rPr>
        <w:t xml:space="preserve"> While Washington officials and experts </w:t>
      </w:r>
      <w:hyperlink r:id="rId29" w:tgtFrame="_blank" w:history="1">
        <w:r w:rsidRPr="00984A96">
          <w:rPr>
            <w:rStyle w:val="Hyperlink"/>
            <w:sz w:val="16"/>
          </w:rPr>
          <w:t>warn of the risks</w:t>
        </w:r>
      </w:hyperlink>
      <w:r w:rsidRPr="00984A96">
        <w:rPr>
          <w:sz w:val="16"/>
        </w:rPr>
        <w:t xml:space="preserve"> of an arms race in space, the </w:t>
      </w:r>
      <w:r w:rsidRPr="00984A96">
        <w:rPr>
          <w:u w:val="single"/>
        </w:rPr>
        <w:t xml:space="preserve">United States’ </w:t>
      </w:r>
      <w:r w:rsidRPr="00984A96">
        <w:rPr>
          <w:highlight w:val="green"/>
          <w:u w:val="single"/>
        </w:rPr>
        <w:t xml:space="preserve">adversaries are </w:t>
      </w:r>
      <w:r w:rsidRPr="00984A96">
        <w:rPr>
          <w:u w:val="single"/>
        </w:rPr>
        <w:t xml:space="preserve">constantly </w:t>
      </w:r>
      <w:r w:rsidRPr="00984A96">
        <w:rPr>
          <w:highlight w:val="green"/>
          <w:u w:val="single"/>
        </w:rPr>
        <w:t>conducting operations against U.S. satellites</w:t>
      </w:r>
      <w:r w:rsidRPr="00984A96">
        <w:rPr>
          <w:u w:val="single"/>
        </w:rPr>
        <w:t xml:space="preserve"> that skirt the line between intelligence operations and</w:t>
      </w:r>
      <w:r w:rsidRPr="00984A96">
        <w:rPr>
          <w:highlight w:val="green"/>
          <w:u w:val="single"/>
        </w:rPr>
        <w:t xml:space="preserve"> acts of war</w:t>
      </w:r>
      <w:r w:rsidRPr="00984A96">
        <w:rPr>
          <w:sz w:val="16"/>
        </w:rPr>
        <w:t xml:space="preserve">. The </w:t>
      </w:r>
      <w:r w:rsidRPr="00984A96">
        <w:rPr>
          <w:highlight w:val="green"/>
          <w:u w:val="single"/>
        </w:rPr>
        <w:t>pace of conflict is intensifying</w:t>
      </w:r>
      <w:r w:rsidRPr="00984A96">
        <w:rPr>
          <w:sz w:val="16"/>
          <w:highlight w:val="green"/>
        </w:rPr>
        <w:t>,</w:t>
      </w:r>
      <w:r w:rsidRPr="00984A96">
        <w:rPr>
          <w:sz w:val="16"/>
        </w:rPr>
        <w:t xml:space="preserve"> according to a top Space Force general, who told me that China could overtake the United States to become the number one power in space by the end of the decade. “The </w:t>
      </w:r>
      <w:r w:rsidRPr="00984A96">
        <w:rPr>
          <w:highlight w:val="green"/>
          <w:u w:val="single"/>
        </w:rPr>
        <w:t xml:space="preserve">threats are </w:t>
      </w:r>
      <w:r w:rsidRPr="00984A96">
        <w:rPr>
          <w:u w:val="single"/>
        </w:rPr>
        <w:t xml:space="preserve">really </w:t>
      </w:r>
      <w:r w:rsidRPr="00984A96">
        <w:rPr>
          <w:highlight w:val="green"/>
          <w:u w:val="single"/>
        </w:rPr>
        <w:t>growing</w:t>
      </w:r>
      <w:r w:rsidRPr="00984A96">
        <w:rPr>
          <w:u w:val="single"/>
        </w:rPr>
        <w:t xml:space="preserve"> and expanding every single day</w:t>
      </w:r>
      <w:r w:rsidRPr="00984A96">
        <w:rPr>
          <w:sz w:val="16"/>
        </w:rPr>
        <w:t xml:space="preserve">. And it’s really an evolution of activity that’s been happening for a long time,” Gen. David Thompson, the Space Force’s first vice chief of space operations, told me in an interview on the sidelines of the recent </w:t>
      </w:r>
      <w:hyperlink r:id="rId30" w:tgtFrame="_blank" w:history="1">
        <w:r w:rsidRPr="00984A96">
          <w:rPr>
            <w:rStyle w:val="Hyperlink"/>
            <w:sz w:val="16"/>
          </w:rPr>
          <w:t>Halifax International Security Forum</w:t>
        </w:r>
      </w:hyperlink>
      <w:r w:rsidRPr="00984A96">
        <w:rPr>
          <w:sz w:val="16"/>
        </w:rPr>
        <w:t xml:space="preserve">. “We’re really at a point now where there’s a </w:t>
      </w:r>
      <w:r w:rsidRPr="00984A96">
        <w:rPr>
          <w:u w:val="single"/>
        </w:rPr>
        <w:t>whole host of ways that our space systems can be threatened</w:t>
      </w:r>
      <w:r w:rsidRPr="00984A96">
        <w:rPr>
          <w:sz w:val="16"/>
        </w:rPr>
        <w:t xml:space="preserve">.” </w:t>
      </w:r>
      <w:hyperlink r:id="rId31" w:history="1">
        <w:r w:rsidRPr="00984A96">
          <w:rPr>
            <w:rStyle w:val="Hyperlink"/>
            <w:sz w:val="16"/>
          </w:rPr>
          <w:t>John W. “Jay” Raymond: How the U.S. Space Force is trying to bring order to increasingly messy outer space</w:t>
        </w:r>
      </w:hyperlink>
      <w:r w:rsidRPr="00984A96">
        <w:rPr>
          <w:sz w:val="16"/>
        </w:rPr>
        <w:t xml:space="preserve"> Right now, Space Force is dealing with what Thompson calls “</w:t>
      </w:r>
      <w:r w:rsidRPr="00984A96">
        <w:rPr>
          <w:u w:val="single"/>
        </w:rPr>
        <w:t xml:space="preserve">reversible </w:t>
      </w:r>
      <w:r w:rsidRPr="00984A96">
        <w:rPr>
          <w:highlight w:val="green"/>
          <w:u w:val="single"/>
        </w:rPr>
        <w:t>attacks</w:t>
      </w:r>
      <w:r w:rsidRPr="00984A96">
        <w:rPr>
          <w:u w:val="single"/>
        </w:rPr>
        <w:t>” on U.S. government satellites</w:t>
      </w:r>
      <w:r w:rsidRPr="00984A96">
        <w:rPr>
          <w:sz w:val="16"/>
        </w:rPr>
        <w:t xml:space="preserve"> (meaning attacks that don’t permanently damage the satellites) “</w:t>
      </w:r>
      <w:r w:rsidRPr="00984A96">
        <w:rPr>
          <w:highlight w:val="green"/>
          <w:u w:val="single"/>
        </w:rPr>
        <w:t>every single day</w:t>
      </w:r>
      <w:r w:rsidRPr="00984A96">
        <w:rPr>
          <w:sz w:val="16"/>
        </w:rPr>
        <w:t xml:space="preserve">.” </w:t>
      </w:r>
      <w:r w:rsidRPr="00984A96">
        <w:rPr>
          <w:u w:val="single"/>
        </w:rPr>
        <w:t xml:space="preserve">Both China and Russia are </w:t>
      </w:r>
      <w:r w:rsidRPr="00984A96">
        <w:rPr>
          <w:highlight w:val="green"/>
          <w:u w:val="single"/>
        </w:rPr>
        <w:t>regularly attacking</w:t>
      </w:r>
      <w:r w:rsidRPr="00984A96">
        <w:rPr>
          <w:u w:val="single"/>
        </w:rPr>
        <w:t xml:space="preserve"> U.S. satellites </w:t>
      </w:r>
      <w:r w:rsidRPr="00984A96">
        <w:rPr>
          <w:highlight w:val="green"/>
          <w:u w:val="single"/>
        </w:rPr>
        <w:t>with</w:t>
      </w:r>
      <w:r w:rsidRPr="00984A96">
        <w:rPr>
          <w:u w:val="single"/>
        </w:rPr>
        <w:t xml:space="preserve"> non-kinetic means, including </w:t>
      </w:r>
      <w:r w:rsidRPr="00984A96">
        <w:rPr>
          <w:highlight w:val="green"/>
          <w:u w:val="single"/>
        </w:rPr>
        <w:t>lasers</w:t>
      </w:r>
      <w:r w:rsidRPr="00984A96">
        <w:rPr>
          <w:u w:val="single"/>
        </w:rPr>
        <w:t xml:space="preserve">, radio frequency jammers and </w:t>
      </w:r>
      <w:proofErr w:type="spellStart"/>
      <w:r w:rsidRPr="00984A96">
        <w:rPr>
          <w:u w:val="single"/>
        </w:rPr>
        <w:t>cyber attacks</w:t>
      </w:r>
      <w:proofErr w:type="spellEnd"/>
      <w:r w:rsidRPr="00984A96">
        <w:rPr>
          <w:u w:val="single"/>
        </w:rPr>
        <w:t xml:space="preserve">, </w:t>
      </w:r>
      <w:r w:rsidRPr="00984A96">
        <w:rPr>
          <w:sz w:val="16"/>
        </w:rPr>
        <w:t xml:space="preserve">he said. Thompson repeatedly declined to comment on whether China or Russia has attacked a U.S. military satellite in a way that did permanent or significant damage, telling me that would be classified if it had happened. The </w:t>
      </w:r>
      <w:r w:rsidRPr="00984A96">
        <w:rPr>
          <w:highlight w:val="green"/>
          <w:u w:val="single"/>
        </w:rPr>
        <w:t>Chinese</w:t>
      </w:r>
      <w:r w:rsidRPr="00984A96">
        <w:rPr>
          <w:u w:val="single"/>
        </w:rPr>
        <w:t xml:space="preserve"> military is quickly </w:t>
      </w:r>
      <w:r w:rsidRPr="00984A96">
        <w:rPr>
          <w:highlight w:val="green"/>
          <w:u w:val="single"/>
        </w:rPr>
        <w:t>deploying</w:t>
      </w:r>
      <w:r w:rsidRPr="00984A96">
        <w:rPr>
          <w:u w:val="single"/>
        </w:rPr>
        <w:t xml:space="preserve"> </w:t>
      </w:r>
      <w:r w:rsidRPr="00984A96">
        <w:rPr>
          <w:highlight w:val="green"/>
          <w:u w:val="single"/>
        </w:rPr>
        <w:t>ground-based systems</w:t>
      </w:r>
      <w:r w:rsidRPr="00984A96">
        <w:rPr>
          <w:u w:val="single"/>
        </w:rPr>
        <w:t xml:space="preserve"> for doing battle in space, </w:t>
      </w:r>
      <w:hyperlink r:id="rId32" w:tgtFrame="_blank" w:history="1">
        <w:r w:rsidRPr="00984A96">
          <w:rPr>
            <w:rStyle w:val="Hyperlink"/>
            <w:u w:val="single"/>
          </w:rPr>
          <w:t>such as lasers</w:t>
        </w:r>
      </w:hyperlink>
      <w:r w:rsidRPr="00984A96">
        <w:rPr>
          <w:u w:val="single"/>
        </w:rPr>
        <w:t xml:space="preserve"> that can </w:t>
      </w:r>
      <w:hyperlink r:id="rId33" w:tgtFrame="_blank" w:history="1">
        <w:r w:rsidRPr="00984A96">
          <w:rPr>
            <w:rStyle w:val="Hyperlink"/>
            <w:u w:val="single"/>
          </w:rPr>
          <w:t>damage nosy U.S. intelligence community satellites</w:t>
        </w:r>
      </w:hyperlink>
      <w:r w:rsidRPr="00984A96">
        <w:rPr>
          <w:u w:val="single"/>
        </w:rPr>
        <w:t>, which could be considered an act of war.</w:t>
      </w:r>
      <w:r w:rsidRPr="00984A96">
        <w:rPr>
          <w:sz w:val="16"/>
        </w:rPr>
        <w:t xml:space="preserve"> “The Chinese are actually well ahead [of Russia],” Thompson said. “They're fielding operational systems at an incredible rate.” Both the Russians and the Chinese are working on satellites that can attack other satellites, he said. For some time now there have been reports that China was developing a </w:t>
      </w:r>
      <w:hyperlink r:id="rId34" w:tgtFrame="_blank" w:history="1">
        <w:r w:rsidRPr="00984A96">
          <w:rPr>
            <w:rStyle w:val="Hyperlink"/>
            <w:sz w:val="16"/>
          </w:rPr>
          <w:t>satellite that could claw</w:t>
        </w:r>
      </w:hyperlink>
      <w:r w:rsidRPr="00984A96">
        <w:rPr>
          <w:sz w:val="16"/>
        </w:rPr>
        <w:t xml:space="preserve"> another satellite or </w:t>
      </w:r>
      <w:hyperlink r:id="rId35" w:tgtFrame="_blank" w:history="1">
        <w:r w:rsidRPr="00984A96">
          <w:rPr>
            <w:rStyle w:val="Hyperlink"/>
            <w:sz w:val="16"/>
          </w:rPr>
          <w:t>grab one with a robotic arm</w:t>
        </w:r>
      </w:hyperlink>
      <w:r w:rsidRPr="00984A96">
        <w:rPr>
          <w:sz w:val="16"/>
        </w:rPr>
        <w:t xml:space="preserve"> or a grappling hook. </w:t>
      </w:r>
      <w:r w:rsidRPr="00984A96">
        <w:rPr>
          <w:u w:val="single"/>
        </w:rPr>
        <w:t xml:space="preserve">The </w:t>
      </w:r>
      <w:r w:rsidRPr="00984A96">
        <w:rPr>
          <w:highlight w:val="green"/>
          <w:u w:val="single"/>
        </w:rPr>
        <w:t>Chinese</w:t>
      </w:r>
      <w:r w:rsidRPr="00984A96">
        <w:rPr>
          <w:u w:val="single"/>
        </w:rPr>
        <w:t xml:space="preserve"> government has </w:t>
      </w:r>
      <w:r w:rsidRPr="00984A96">
        <w:rPr>
          <w:highlight w:val="green"/>
          <w:u w:val="single"/>
        </w:rPr>
        <w:t>several reasons to want to disable</w:t>
      </w:r>
      <w:r w:rsidRPr="00984A96">
        <w:rPr>
          <w:u w:val="single"/>
        </w:rPr>
        <w:t xml:space="preserve"> U.S. </w:t>
      </w:r>
      <w:r w:rsidRPr="00984A96">
        <w:rPr>
          <w:highlight w:val="green"/>
          <w:u w:val="single"/>
        </w:rPr>
        <w:t>satellites</w:t>
      </w:r>
      <w:r w:rsidRPr="00984A96">
        <w:rPr>
          <w:u w:val="single"/>
        </w:rPr>
        <w:t xml:space="preserve">, which have been useful in revealing concentration camps built to intern </w:t>
      </w:r>
      <w:r w:rsidRPr="00984A96">
        <w:rPr>
          <w:highlight w:val="green"/>
          <w:u w:val="single"/>
        </w:rPr>
        <w:t>Uyghur Muslims</w:t>
      </w:r>
      <w:r w:rsidRPr="00984A96">
        <w:rPr>
          <w:u w:val="single"/>
        </w:rPr>
        <w:t xml:space="preserve"> and </w:t>
      </w:r>
      <w:hyperlink r:id="rId36" w:tgtFrame="_blank" w:history="1">
        <w:r w:rsidRPr="00984A96">
          <w:rPr>
            <w:rStyle w:val="Hyperlink"/>
            <w:u w:val="single"/>
          </w:rPr>
          <w:t xml:space="preserve">new Chinese </w:t>
        </w:r>
        <w:r w:rsidRPr="00984A96">
          <w:rPr>
            <w:rStyle w:val="Hyperlink"/>
            <w:highlight w:val="green"/>
            <w:u w:val="single"/>
          </w:rPr>
          <w:t>nuclear missile silo</w:t>
        </w:r>
        <w:r w:rsidRPr="00984A96">
          <w:rPr>
            <w:rStyle w:val="Hyperlink"/>
            <w:u w:val="single"/>
          </w:rPr>
          <w:t xml:space="preserve"> fields</w:t>
        </w:r>
      </w:hyperlink>
      <w:r w:rsidRPr="00984A96">
        <w:rPr>
          <w:sz w:val="16"/>
        </w:rPr>
        <w:t xml:space="preserve">. In 2019, Russia deployed a small satellite into an orbit so close to a U.S. “national security satellite” that the U.S. government didn’t know whether it was attacking or not, Thompson said. Then, the </w:t>
      </w:r>
      <w:r w:rsidRPr="00984A96">
        <w:rPr>
          <w:highlight w:val="green"/>
          <w:u w:val="single"/>
        </w:rPr>
        <w:t>Russian satellite</w:t>
      </w:r>
      <w:r w:rsidRPr="00984A96">
        <w:rPr>
          <w:u w:val="single"/>
        </w:rPr>
        <w:t xml:space="preserve"> backed away and conducted a </w:t>
      </w:r>
      <w:r w:rsidRPr="00984A96">
        <w:rPr>
          <w:highlight w:val="green"/>
          <w:u w:val="single"/>
        </w:rPr>
        <w:t>weapons test</w:t>
      </w:r>
      <w:r w:rsidRPr="00984A96">
        <w:rPr>
          <w:u w:val="single"/>
        </w:rPr>
        <w:t>. It released a small target and then shot it with a projectile.</w:t>
      </w:r>
      <w:r w:rsidRPr="00984A96">
        <w:rPr>
          <w:sz w:val="16"/>
        </w:rPr>
        <w:t xml:space="preserve"> “It maneuvered close, it maneuvered dangerously, it maneuvered threateningly so that they were coming close enough that there was a concern of collision,” he said. “So clearly</w:t>
      </w:r>
      <w:r w:rsidRPr="00984A96">
        <w:rPr>
          <w:u w:val="single"/>
        </w:rPr>
        <w:t xml:space="preserve">, the Russians were </w:t>
      </w:r>
      <w:r w:rsidRPr="00984A96">
        <w:rPr>
          <w:highlight w:val="green"/>
          <w:u w:val="single"/>
        </w:rPr>
        <w:t>sending us a message</w:t>
      </w:r>
      <w:r w:rsidRPr="00984A96">
        <w:rPr>
          <w:sz w:val="16"/>
        </w:rPr>
        <w:t xml:space="preserve">.” China is building its own version of satellite-based global positioning systems, said Thompson. That’s in addition to the “couple of hundred” intelligence, </w:t>
      </w:r>
      <w:r w:rsidRPr="00984A96">
        <w:rPr>
          <w:u w:val="single"/>
        </w:rPr>
        <w:t xml:space="preserve">surveillance and reconnaissance satellites China has now deployed to watch over any part of the globe. China is also putting satellites into space at twice the rate of the United States, meaning that if nothing changes on our end, </w:t>
      </w:r>
      <w:r w:rsidRPr="00984A96">
        <w:rPr>
          <w:highlight w:val="green"/>
          <w:u w:val="single"/>
        </w:rPr>
        <w:t>China will surpass the United States</w:t>
      </w:r>
      <w:r w:rsidRPr="00984A96">
        <w:rPr>
          <w:u w:val="single"/>
        </w:rPr>
        <w:t xml:space="preserve"> in capability in space in a few years,</w:t>
      </w:r>
      <w:r w:rsidRPr="00984A96">
        <w:rPr>
          <w:sz w:val="16"/>
        </w:rPr>
        <w:t xml:space="preserve"> he estimated. “We are still the best in the world, clearly in terms of capability. They're catching up quickly,” he said. “We should be concerned by the end of this decade if we don't adapt.” While China is quickly </w:t>
      </w:r>
      <w:hyperlink r:id="rId37" w:tgtFrame="_blank" w:history="1">
        <w:r w:rsidRPr="00984A96">
          <w:rPr>
            <w:rStyle w:val="Hyperlink"/>
            <w:sz w:val="16"/>
          </w:rPr>
          <w:t>weaponizing space</w:t>
        </w:r>
      </w:hyperlink>
      <w:r w:rsidRPr="00984A96">
        <w:rPr>
          <w:sz w:val="16"/>
        </w:rPr>
        <w:t xml:space="preserve">, </w:t>
      </w:r>
      <w:hyperlink r:id="rId38" w:tgtFrame="_blank" w:history="1">
        <w:r w:rsidRPr="00984A96">
          <w:rPr>
            <w:rStyle w:val="Hyperlink"/>
            <w:sz w:val="16"/>
          </w:rPr>
          <w:t>its government points fingers</w:t>
        </w:r>
      </w:hyperlink>
      <w:r w:rsidRPr="00984A96">
        <w:rPr>
          <w:sz w:val="16"/>
        </w:rPr>
        <w:t xml:space="preserve"> at United States, claiming that Washington is the diplomatic stumbling black. </w:t>
      </w:r>
      <w:hyperlink r:id="rId39" w:tgtFrame="_blank" w:history="1">
        <w:r w:rsidRPr="00984A96">
          <w:rPr>
            <w:rStyle w:val="Hyperlink"/>
            <w:sz w:val="16"/>
          </w:rPr>
          <w:t>There are reports</w:t>
        </w:r>
      </w:hyperlink>
      <w:r w:rsidRPr="00984A96">
        <w:rPr>
          <w:sz w:val="16"/>
        </w:rPr>
        <w:t xml:space="preserve"> that the Biden administration is reaching out to Beijing to establish new negotiations for a nuclear arms control, as well as international norms for cyberspace and space, but U.S. officials say that China won’t meaningfully engage. The U.S. military is trying to speed up the procurement and deployment of space assets by creating structures like the </w:t>
      </w:r>
      <w:hyperlink r:id="rId40" w:tgtFrame="_blank" w:history="1">
        <w:r w:rsidRPr="00984A96">
          <w:rPr>
            <w:rStyle w:val="Hyperlink"/>
            <w:sz w:val="16"/>
          </w:rPr>
          <w:t>Space Rapid Capabilities Office</w:t>
        </w:r>
      </w:hyperlink>
      <w:r w:rsidRPr="00984A96">
        <w:rPr>
          <w:sz w:val="16"/>
        </w:rPr>
        <w:t xml:space="preserve"> and the </w:t>
      </w:r>
      <w:hyperlink r:id="rId41" w:tgtFrame="_blank" w:history="1">
        <w:r w:rsidRPr="00984A96">
          <w:rPr>
            <w:rStyle w:val="Hyperlink"/>
            <w:sz w:val="16"/>
          </w:rPr>
          <w:t>Space Development Agency</w:t>
        </w:r>
      </w:hyperlink>
      <w:r w:rsidRPr="00984A96">
        <w:rPr>
          <w:sz w:val="16"/>
        </w:rPr>
        <w:t xml:space="preserve">, he said. Thompson’s idea is to deploy </w:t>
      </w:r>
      <w:proofErr w:type="gramStart"/>
      <w:r w:rsidRPr="00984A96">
        <w:rPr>
          <w:sz w:val="16"/>
        </w:rPr>
        <w:t>a large number of</w:t>
      </w:r>
      <w:proofErr w:type="gramEnd"/>
      <w:r w:rsidRPr="00984A96">
        <w:rPr>
          <w:sz w:val="16"/>
        </w:rPr>
        <w:t xml:space="preserve"> relatively low-cost satellites in constellations that increase the resiliency of U.S. space assets if they come under attack. Conventional thinking about how to deter an enemy from attacking on the ground, by sea or in the air doesn’t really apply to space. New doctrines and norms for space need to be </w:t>
      </w:r>
      <w:r w:rsidRPr="00984A96">
        <w:rPr>
          <w:sz w:val="16"/>
        </w:rPr>
        <w:lastRenderedPageBreak/>
        <w:t xml:space="preserve">established, mostly by diplomats. That work will take years. </w:t>
      </w:r>
      <w:r w:rsidRPr="00984A96">
        <w:rPr>
          <w:u w:val="single"/>
        </w:rPr>
        <w:t xml:space="preserve">Meanwhile, the </w:t>
      </w:r>
      <w:r w:rsidRPr="00984A96">
        <w:rPr>
          <w:highlight w:val="green"/>
          <w:u w:val="single"/>
        </w:rPr>
        <w:t>arms race in space is heating up</w:t>
      </w:r>
      <w:r w:rsidRPr="00984A96">
        <w:rPr>
          <w:u w:val="single"/>
        </w:rPr>
        <w:t>, and the United States risks losing it if it doesn’t recognize this reality.</w:t>
      </w:r>
    </w:p>
    <w:p w14:paraId="1B836BB6" w14:textId="77777777" w:rsidR="00D00971" w:rsidRPr="00984A96" w:rsidRDefault="00D00971" w:rsidP="00D00971"/>
    <w:p w14:paraId="1BC7D6A6" w14:textId="77777777" w:rsidR="00D00971" w:rsidRPr="00984A96" w:rsidRDefault="00D00971" w:rsidP="00D00971">
      <w:pPr>
        <w:pStyle w:val="Heading4"/>
      </w:pPr>
      <w:r w:rsidRPr="00984A96">
        <w:t xml:space="preserve">Goes nuclear </w:t>
      </w:r>
    </w:p>
    <w:p w14:paraId="5C825440" w14:textId="77777777" w:rsidR="00D00971" w:rsidRPr="00984A96" w:rsidRDefault="00D00971" w:rsidP="00D00971">
      <w:r w:rsidRPr="00984A96">
        <w:t>Nancy</w:t>
      </w:r>
      <w:r w:rsidRPr="00984A96">
        <w:rPr>
          <w:rStyle w:val="Style13ptBold"/>
        </w:rPr>
        <w:t xml:space="preserve"> Gallagher 15</w:t>
      </w:r>
      <w:r w:rsidRPr="00984A96">
        <w:t xml:space="preserve"> “Antisatellite warfare without nuclear risk: A mirage” </w:t>
      </w:r>
      <w:hyperlink r:id="rId42" w:history="1">
        <w:r w:rsidRPr="00984A96">
          <w:rPr>
            <w:rStyle w:val="Hyperlink"/>
          </w:rPr>
          <w:t>http://thebulletin.org/space-weapons-and-risk-nuclear-exchanges8346</w:t>
        </w:r>
      </w:hyperlink>
      <w:r w:rsidRPr="00984A96">
        <w:rPr>
          <w:rStyle w:val="Hyperlink"/>
        </w:rPr>
        <w:t xml:space="preserve"> (</w:t>
      </w:r>
      <w:r w:rsidRPr="00984A96">
        <w:t>interim director of the Center for International and Security Studies in Maryland, previous Executive Director of the Clinton Administration’s  CTBT Treaty Committee, an arms control specialist at the State Dept., and a faculty member at Wesleyan)//Elmer recut HW AW</w:t>
      </w:r>
    </w:p>
    <w:p w14:paraId="0EE71310" w14:textId="77777777" w:rsidR="00D00971" w:rsidRPr="00984A96" w:rsidRDefault="00D00971" w:rsidP="00D00971">
      <w:pPr>
        <w:rPr>
          <w:u w:val="single"/>
        </w:rPr>
      </w:pPr>
      <w:r w:rsidRPr="00984A96">
        <w:rPr>
          <w:sz w:val="16"/>
        </w:rPr>
        <w:t xml:space="preserve">In recent decades, however, as </w:t>
      </w:r>
      <w:r w:rsidRPr="00984A96">
        <w:rPr>
          <w:u w:val="single"/>
        </w:rPr>
        <w:t>space-based</w:t>
      </w:r>
      <w:r w:rsidRPr="00984A96">
        <w:rPr>
          <w:sz w:val="16"/>
        </w:rPr>
        <w:t xml:space="preserve"> reconnaissance, communication, and targeting </w:t>
      </w:r>
      <w:r w:rsidRPr="00984A96">
        <w:rPr>
          <w:u w:val="single"/>
        </w:rPr>
        <w:t>capabilities have become integral elements of modern military operations</w:t>
      </w:r>
      <w:r w:rsidRPr="00984A96">
        <w:rPr>
          <w:sz w:val="16"/>
        </w:rPr>
        <w:t xml:space="preserve">, strategists and policy makers </w:t>
      </w:r>
      <w:r w:rsidRPr="00984A96">
        <w:rPr>
          <w:u w:val="single"/>
        </w:rPr>
        <w:t xml:space="preserve">have explored whether carrying out </w:t>
      </w:r>
      <w:r w:rsidRPr="00984A96">
        <w:rPr>
          <w:highlight w:val="green"/>
          <w:u w:val="single"/>
        </w:rPr>
        <w:t>antisatellite attacks</w:t>
      </w:r>
      <w:r w:rsidRPr="00984A96">
        <w:rPr>
          <w:u w:val="single"/>
        </w:rPr>
        <w:t xml:space="preserve"> could confer major military advantages without </w:t>
      </w:r>
      <w:r w:rsidRPr="00984A96">
        <w:rPr>
          <w:highlight w:val="green"/>
          <w:u w:val="single"/>
        </w:rPr>
        <w:t>increasing the risk of nuclear war</w:t>
      </w:r>
      <w:r w:rsidRPr="00984A96">
        <w:rPr>
          <w:sz w:val="16"/>
        </w:rPr>
        <w:t>. In theory</w:t>
      </w:r>
      <w:r w:rsidRPr="00984A96">
        <w:rPr>
          <w:u w:val="single"/>
        </w:rPr>
        <w:t>, the answer</w:t>
      </w:r>
      <w:r w:rsidRPr="00984A96">
        <w:rPr>
          <w:sz w:val="16"/>
        </w:rPr>
        <w:t xml:space="preserve"> might be yes. In practice, it is almost </w:t>
      </w:r>
      <w:r w:rsidRPr="00984A96">
        <w:rPr>
          <w:u w:val="single"/>
        </w:rPr>
        <w:t>certainly no</w:t>
      </w:r>
      <w:r w:rsidRPr="00984A96">
        <w:rPr>
          <w:sz w:val="16"/>
        </w:rPr>
        <w:t xml:space="preserve">. Hyping threats. No country has ever deliberately and destructively attacked a satellite belonging to another country (though nations have sometimes interfered with satellites' radio transmissions). But </w:t>
      </w:r>
      <w:r w:rsidRPr="00984A96">
        <w:rPr>
          <w:u w:val="single"/>
        </w:rPr>
        <w:t xml:space="preserve">the </w:t>
      </w:r>
      <w:r w:rsidRPr="00984A96">
        <w:rPr>
          <w:highlight w:val="green"/>
          <w:u w:val="single"/>
        </w:rPr>
        <w:t>United States, Russia, and China</w:t>
      </w:r>
      <w:r w:rsidRPr="00984A96">
        <w:rPr>
          <w:u w:val="single"/>
        </w:rPr>
        <w:t xml:space="preserve"> have all tested advanced kinetic antisatellite weapons,</w:t>
      </w:r>
      <w:r w:rsidRPr="00984A96">
        <w:rPr>
          <w:sz w:val="16"/>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Because the United States depends heavily on space for its terrestrial military superiority, some US strategists have predicted that potential </w:t>
      </w:r>
      <w:r w:rsidRPr="00984A96">
        <w:rPr>
          <w:u w:val="single"/>
        </w:rPr>
        <w:t xml:space="preserve">adversaries will try to neutralize US advantages by </w:t>
      </w:r>
      <w:r w:rsidRPr="00984A96">
        <w:rPr>
          <w:highlight w:val="green"/>
          <w:u w:val="single"/>
        </w:rPr>
        <w:t>attacking satellites</w:t>
      </w:r>
      <w:r w:rsidRPr="00984A96">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w:t>
      </w:r>
      <w:r w:rsidRPr="00984A96">
        <w:rPr>
          <w:b/>
          <w:bCs/>
          <w:u w:val="single"/>
        </w:rPr>
        <w:t xml:space="preserve">If </w:t>
      </w:r>
      <w:r w:rsidRPr="00984A96">
        <w:rPr>
          <w:b/>
          <w:bCs/>
          <w:highlight w:val="green"/>
          <w:u w:val="single"/>
        </w:rPr>
        <w:t>any nation</w:t>
      </w:r>
      <w:r w:rsidRPr="00984A96">
        <w:rPr>
          <w:b/>
          <w:bCs/>
          <w:u w:val="single"/>
        </w:rPr>
        <w:t xml:space="preserve">, for whatever reason, </w:t>
      </w:r>
      <w:r w:rsidRPr="00984A96">
        <w:rPr>
          <w:b/>
          <w:bCs/>
          <w:highlight w:val="green"/>
          <w:u w:val="single"/>
        </w:rPr>
        <w:t>launched an attack</w:t>
      </w:r>
      <w:r w:rsidRPr="00984A96">
        <w:rPr>
          <w:b/>
          <w:bCs/>
          <w:u w:val="single"/>
        </w:rPr>
        <w:t xml:space="preserve"> </w:t>
      </w:r>
      <w:r w:rsidRPr="00984A96">
        <w:rPr>
          <w:b/>
          <w:bCs/>
          <w:highlight w:val="green"/>
          <w:u w:val="single"/>
        </w:rPr>
        <w:t>on</w:t>
      </w:r>
      <w:r w:rsidRPr="00984A96">
        <w:rPr>
          <w:b/>
          <w:bCs/>
          <w:u w:val="single"/>
        </w:rPr>
        <w:t xml:space="preserve"> a second nation's </w:t>
      </w:r>
      <w:r w:rsidRPr="00984A96">
        <w:rPr>
          <w:b/>
          <w:bCs/>
          <w:highlight w:val="green"/>
          <w:u w:val="single"/>
        </w:rPr>
        <w:t>satellites</w:t>
      </w:r>
      <w:r w:rsidRPr="00984A96">
        <w:rPr>
          <w:b/>
          <w:bCs/>
          <w:u w:val="single"/>
        </w:rPr>
        <w:t xml:space="preserve">, </w:t>
      </w:r>
      <w:r w:rsidRPr="00984A96">
        <w:rPr>
          <w:b/>
          <w:bCs/>
          <w:highlight w:val="green"/>
          <w:u w:val="single"/>
        </w:rPr>
        <w:t>nuclear retaliation</w:t>
      </w:r>
      <w:r w:rsidRPr="00984A96">
        <w:rPr>
          <w:b/>
          <w:bCs/>
          <w:u w:val="single"/>
        </w:rPr>
        <w:t xml:space="preserve"> against terrestrial targets would be an irrational response. But powerful </w:t>
      </w:r>
      <w:r w:rsidRPr="00984A96">
        <w:rPr>
          <w:b/>
          <w:bCs/>
          <w:highlight w:val="green"/>
          <w:u w:val="single"/>
        </w:rPr>
        <w:t>countries</w:t>
      </w:r>
      <w:r w:rsidRPr="00984A96">
        <w:rPr>
          <w:b/>
          <w:bCs/>
          <w:u w:val="single"/>
        </w:rPr>
        <w:t xml:space="preserve"> do sometimes </w:t>
      </w:r>
      <w:r w:rsidRPr="00984A96">
        <w:rPr>
          <w:b/>
          <w:bCs/>
          <w:highlight w:val="green"/>
          <w:u w:val="single"/>
        </w:rPr>
        <w:t>respond irrationally</w:t>
      </w:r>
      <w:r w:rsidRPr="00984A96">
        <w:rPr>
          <w:b/>
          <w:bCs/>
          <w:u w:val="single"/>
        </w:rPr>
        <w:t xml:space="preserve"> when attacked</w:t>
      </w:r>
      <w:r w:rsidRPr="00984A96">
        <w:rPr>
          <w:sz w:val="16"/>
        </w:rPr>
        <w:t xml:space="preserve">. Moreover, </w:t>
      </w:r>
      <w:r w:rsidRPr="00984A96">
        <w:rPr>
          <w:u w:val="single"/>
        </w:rPr>
        <w:t>disproportionate retaliation following a deliberate antisatellite attack is not the only way in which antisatellite weapons could contribute to nuclear war</w:t>
      </w:r>
      <w:r w:rsidRPr="00984A96">
        <w:rPr>
          <w:b/>
          <w:bCs/>
          <w:u w:val="single"/>
        </w:rPr>
        <w:t>. It is not even the likeliest way</w:t>
      </w:r>
      <w:r w:rsidRPr="00984A96">
        <w:rPr>
          <w:sz w:val="16"/>
        </w:rPr>
        <w:t xml:space="preserve">. As was clearly understood by the countries that negotiated the Outer Space Treaty, </w:t>
      </w:r>
      <w:r w:rsidRPr="00984A96">
        <w:rPr>
          <w:highlight w:val="green"/>
          <w:u w:val="single"/>
        </w:rPr>
        <w:t>crisis management would become more difficult</w:t>
      </w:r>
      <w:r w:rsidRPr="00984A96">
        <w:rPr>
          <w:u w:val="single"/>
        </w:rPr>
        <w:t xml:space="preserve">, and the risk of inadvertent </w:t>
      </w:r>
      <w:r w:rsidRPr="00984A96">
        <w:rPr>
          <w:highlight w:val="green"/>
          <w:u w:val="single"/>
        </w:rPr>
        <w:t>deterrence failure</w:t>
      </w:r>
      <w:r w:rsidRPr="00984A96">
        <w:rPr>
          <w:u w:val="single"/>
        </w:rPr>
        <w:t xml:space="preserve"> would increase, if satellites used for </w:t>
      </w:r>
      <w:r w:rsidRPr="00984A96">
        <w:rPr>
          <w:highlight w:val="green"/>
          <w:u w:val="single"/>
        </w:rPr>
        <w:t>reconnaissance</w:t>
      </w:r>
      <w:r w:rsidRPr="00984A96">
        <w:rPr>
          <w:u w:val="single"/>
        </w:rPr>
        <w:t xml:space="preserve"> and communication were </w:t>
      </w:r>
      <w:r w:rsidRPr="00984A96">
        <w:rPr>
          <w:highlight w:val="green"/>
          <w:u w:val="single"/>
        </w:rPr>
        <w:t>disabled</w:t>
      </w:r>
      <w:r w:rsidRPr="00984A96">
        <w:rPr>
          <w:u w:val="single"/>
        </w:rPr>
        <w:t xml:space="preserve"> or destroyed</w:t>
      </w:r>
      <w:r w:rsidRPr="00984A96">
        <w:rPr>
          <w:sz w:val="16"/>
        </w:rPr>
        <w:t xml:space="preserve">. But even if the norm against attacking another country’s satellites is never broken, </w:t>
      </w:r>
      <w:proofErr w:type="gramStart"/>
      <w:r w:rsidRPr="00984A96">
        <w:rPr>
          <w:u w:val="single"/>
        </w:rPr>
        <w:t>developing</w:t>
      </w:r>
      <w:proofErr w:type="gramEnd"/>
      <w:r w:rsidRPr="00984A96">
        <w:rPr>
          <w:u w:val="single"/>
        </w:rPr>
        <w:t xml:space="preserve"> and testing antisatellite weapons still </w:t>
      </w:r>
      <w:r w:rsidRPr="00984A96">
        <w:rPr>
          <w:highlight w:val="green"/>
          <w:u w:val="single"/>
        </w:rPr>
        <w:t>increase the risk of nuclear war</w:t>
      </w:r>
      <w:r w:rsidRPr="00984A96">
        <w:rPr>
          <w:sz w:val="16"/>
        </w:rPr>
        <w:t xml:space="preserve">. If, for instance, </w:t>
      </w:r>
      <w:r w:rsidRPr="00984A96">
        <w:rPr>
          <w:b/>
          <w:bCs/>
          <w:u w:val="single"/>
        </w:rPr>
        <w:t xml:space="preserve">US military leaders became seriously concerned that China or Russia were preparing an antisatellite attack, pressure could build for a </w:t>
      </w:r>
      <w:r w:rsidRPr="00984A96">
        <w:rPr>
          <w:b/>
          <w:bCs/>
          <w:highlight w:val="green"/>
          <w:u w:val="single"/>
        </w:rPr>
        <w:t>pre-emptive attack</w:t>
      </w:r>
      <w:r w:rsidRPr="00984A96">
        <w:rPr>
          <w:b/>
          <w:bCs/>
          <w:u w:val="single"/>
        </w:rPr>
        <w:t xml:space="preserve"> against Chinese or Russian strategic forces</w:t>
      </w:r>
      <w:r w:rsidRPr="00984A96">
        <w:rPr>
          <w:sz w:val="16"/>
        </w:rPr>
        <w:t xml:space="preserve">. Should a satellite be struck by a piece of space debris during a crisis or a low-level terrestrial conflict, </w:t>
      </w:r>
      <w:r w:rsidRPr="00984A96">
        <w:rPr>
          <w:u w:val="single"/>
        </w:rPr>
        <w:t xml:space="preserve">leaders might mistakenly assume that a space war had begun and </w:t>
      </w:r>
      <w:r w:rsidRPr="00984A96">
        <w:rPr>
          <w:highlight w:val="green"/>
          <w:u w:val="single"/>
        </w:rPr>
        <w:t xml:space="preserve">retaliate before they knew what had </w:t>
      </w:r>
      <w:proofErr w:type="gramStart"/>
      <w:r w:rsidRPr="00984A96">
        <w:rPr>
          <w:highlight w:val="green"/>
          <w:u w:val="single"/>
        </w:rPr>
        <w:t>actually happened</w:t>
      </w:r>
      <w:proofErr w:type="gramEnd"/>
      <w:r w:rsidRPr="00984A96">
        <w:rPr>
          <w:u w:val="single"/>
        </w:rPr>
        <w:t>. Such scenarios may seem improbable, but they are no more implausible than the scenarios that are used to justify the development and use of antisatellite weapons.</w:t>
      </w:r>
    </w:p>
    <w:p w14:paraId="51D3114C" w14:textId="77777777" w:rsidR="00D00971" w:rsidRPr="00984A96" w:rsidRDefault="00D00971" w:rsidP="00D00971"/>
    <w:p w14:paraId="25B7E888" w14:textId="77777777" w:rsidR="00D00971" w:rsidRPr="00D00971" w:rsidRDefault="00D00971" w:rsidP="00D00971"/>
    <w:p w14:paraId="1E338755" w14:textId="7DD8CE19" w:rsidR="00D228A5" w:rsidRDefault="00D228A5" w:rsidP="00D228A5">
      <w:pPr>
        <w:pStyle w:val="Heading2"/>
      </w:pPr>
      <w:r>
        <w:lastRenderedPageBreak/>
        <w:t>2</w:t>
      </w:r>
    </w:p>
    <w:p w14:paraId="12CC2772" w14:textId="5B74782F" w:rsidR="00E61551" w:rsidRDefault="00E61551" w:rsidP="00E61551">
      <w:pPr>
        <w:pStyle w:val="Heading4"/>
      </w:pPr>
      <w:r>
        <w:t xml:space="preserve">The United States federal government should substantially increase </w:t>
      </w:r>
      <w:r w:rsidRPr="00BF5CD3">
        <w:t>direct military-to-military communication</w:t>
      </w:r>
      <w:r>
        <w:t xml:space="preserve"> and </w:t>
      </w:r>
      <w:r w:rsidRPr="00BF5CD3">
        <w:t xml:space="preserve">bilateral and multilateral hotlines </w:t>
      </w:r>
      <w:r>
        <w:t xml:space="preserve">with </w:t>
      </w:r>
      <w:r w:rsidRPr="00BF5CD3">
        <w:t xml:space="preserve">the Russian Federation and the People’s Republic of China. </w:t>
      </w:r>
    </w:p>
    <w:p w14:paraId="3D120859" w14:textId="77777777" w:rsidR="00E61551" w:rsidRPr="00BF5CD3" w:rsidRDefault="00E61551" w:rsidP="00E61551">
      <w:r>
        <w:t xml:space="preserve"> </w:t>
      </w:r>
    </w:p>
    <w:p w14:paraId="77D70031" w14:textId="77777777" w:rsidR="00E61551" w:rsidRPr="00F35F0D" w:rsidRDefault="00E61551" w:rsidP="00E61551">
      <w:pPr>
        <w:pStyle w:val="Heading4"/>
        <w:rPr>
          <w:rFonts w:cs="Arial"/>
          <w:u w:val="single"/>
        </w:rPr>
      </w:pPr>
      <w:r w:rsidRPr="00F35F0D">
        <w:rPr>
          <w:rFonts w:cs="Arial"/>
          <w:u w:val="single"/>
        </w:rPr>
        <w:t>Hotlines</w:t>
      </w:r>
      <w:r w:rsidRPr="00F35F0D">
        <w:rPr>
          <w:rFonts w:cs="Arial"/>
        </w:rPr>
        <w:t xml:space="preserve"> and </w:t>
      </w:r>
      <w:r w:rsidRPr="00F35F0D">
        <w:rPr>
          <w:rFonts w:cs="Arial"/>
          <w:u w:val="single"/>
        </w:rPr>
        <w:t>dialogue</w:t>
      </w:r>
      <w:r w:rsidRPr="00F35F0D">
        <w:rPr>
          <w:rFonts w:cs="Arial"/>
        </w:rPr>
        <w:t xml:space="preserve"> prevent escalation</w:t>
      </w:r>
      <w:r>
        <w:rPr>
          <w:rFonts w:cs="Arial"/>
        </w:rPr>
        <w:t xml:space="preserve"> AND increase cooperation, which solves their internal link. </w:t>
      </w:r>
    </w:p>
    <w:p w14:paraId="0E2F4B0B" w14:textId="77777777" w:rsidR="00E61551" w:rsidRPr="00BF5CD3" w:rsidRDefault="00E61551" w:rsidP="00E61551">
      <w:pPr>
        <w:rPr>
          <w:sz w:val="16"/>
        </w:rPr>
      </w:pPr>
      <w:proofErr w:type="spellStart"/>
      <w:r w:rsidRPr="00F35F0D">
        <w:rPr>
          <w:rStyle w:val="Style13ptBold"/>
        </w:rPr>
        <w:t>Trenin</w:t>
      </w:r>
      <w:proofErr w:type="spellEnd"/>
      <w:r w:rsidRPr="00F35F0D">
        <w:rPr>
          <w:rStyle w:val="Style13ptBold"/>
        </w:rPr>
        <w:t xml:space="preserve"> </w:t>
      </w:r>
      <w:r>
        <w:rPr>
          <w:rStyle w:val="Style13ptBold"/>
        </w:rPr>
        <w:t>‘</w:t>
      </w:r>
      <w:r w:rsidRPr="00F35F0D">
        <w:rPr>
          <w:rStyle w:val="Style13ptBold"/>
        </w:rPr>
        <w:t>19</w:t>
      </w:r>
      <w:r w:rsidRPr="00F35F0D">
        <w:t xml:space="preserve"> </w:t>
      </w:r>
      <w:r w:rsidRPr="00BF5CD3">
        <w:rPr>
          <w:sz w:val="16"/>
        </w:rPr>
        <w:t xml:space="preserve">[Dr. Dmitri </w:t>
      </w:r>
      <w:proofErr w:type="spellStart"/>
      <w:r w:rsidRPr="00BF5CD3">
        <w:rPr>
          <w:sz w:val="16"/>
        </w:rPr>
        <w:t>Vitalyevich</w:t>
      </w:r>
      <w:proofErr w:type="spellEnd"/>
      <w:r w:rsidRPr="00BF5CD3">
        <w:rPr>
          <w:sz w:val="16"/>
        </w:rPr>
        <w:t xml:space="preserve"> </w:t>
      </w:r>
      <w:proofErr w:type="spellStart"/>
      <w:r w:rsidRPr="00BF5CD3">
        <w:rPr>
          <w:sz w:val="16"/>
        </w:rPr>
        <w:t>Trenin</w:t>
      </w:r>
      <w:proofErr w:type="spellEnd"/>
      <w:r w:rsidRPr="00BF5CD3">
        <w:rPr>
          <w:sz w:val="16"/>
        </w:rPr>
        <w:t>, PhD is the director of the Carnegie Moscow Center, a think tank and regional affiliate of the Carnegie Endowment for International Peace. Strategic Stability in the Changing World. March 2019. https://carnegieendowment.org/files/3-15_Trenin_StrategicStability.pdf]</w:t>
      </w:r>
    </w:p>
    <w:p w14:paraId="475EA68F" w14:textId="77777777" w:rsidR="00E61551" w:rsidRPr="00F35F0D" w:rsidRDefault="00E61551" w:rsidP="00E61551">
      <w:pPr>
        <w:rPr>
          <w:sz w:val="16"/>
        </w:rPr>
      </w:pPr>
      <w:r w:rsidRPr="00F35F0D">
        <w:rPr>
          <w:highlight w:val="cyan"/>
          <w:u w:val="single"/>
        </w:rPr>
        <w:t>To maintain</w:t>
      </w:r>
      <w:r w:rsidRPr="00F35F0D">
        <w:rPr>
          <w:sz w:val="16"/>
        </w:rPr>
        <w:t xml:space="preserve"> the minimum degree of strategic </w:t>
      </w:r>
      <w:r w:rsidRPr="00F35F0D">
        <w:rPr>
          <w:rStyle w:val="Emphasis"/>
          <w:highlight w:val="cyan"/>
        </w:rPr>
        <w:t>stability</w:t>
      </w:r>
      <w:r w:rsidRPr="00F35F0D">
        <w:rPr>
          <w:sz w:val="16"/>
        </w:rPr>
        <w:t xml:space="preserve">, it’s essential to prevent a direct military collision between the United States and Russia or the United States and China. With that goal in mind, </w:t>
      </w:r>
      <w:r w:rsidRPr="00F35F0D">
        <w:rPr>
          <w:highlight w:val="cyan"/>
          <w:u w:val="single"/>
        </w:rPr>
        <w:t>there are</w:t>
      </w:r>
      <w:r w:rsidRPr="00F35F0D">
        <w:rPr>
          <w:sz w:val="16"/>
        </w:rPr>
        <w:t xml:space="preserve"> already </w:t>
      </w:r>
      <w:r w:rsidRPr="00F35F0D">
        <w:rPr>
          <w:u w:val="single"/>
        </w:rPr>
        <w:t xml:space="preserve">around-the-clock </w:t>
      </w:r>
      <w:r w:rsidRPr="00294EEC">
        <w:rPr>
          <w:rStyle w:val="Emphasis"/>
          <w:highlight w:val="cyan"/>
        </w:rPr>
        <w:t>comm</w:t>
      </w:r>
      <w:r w:rsidRPr="00F35F0D">
        <w:rPr>
          <w:u w:val="single"/>
        </w:rPr>
        <w:t xml:space="preserve">unication </w:t>
      </w:r>
      <w:r w:rsidRPr="00F35F0D">
        <w:rPr>
          <w:highlight w:val="cyan"/>
          <w:u w:val="single"/>
        </w:rPr>
        <w:t>lines between</w:t>
      </w:r>
      <w:r w:rsidRPr="00F35F0D">
        <w:rPr>
          <w:sz w:val="16"/>
        </w:rPr>
        <w:t xml:space="preserve"> the top </w:t>
      </w:r>
      <w:r w:rsidRPr="00F35F0D">
        <w:rPr>
          <w:highlight w:val="cyan"/>
          <w:u w:val="single"/>
        </w:rPr>
        <w:t>military leaderships</w:t>
      </w:r>
      <w:r w:rsidRPr="00F35F0D">
        <w:rPr>
          <w:sz w:val="16"/>
        </w:rPr>
        <w:t xml:space="preserve">: ministers of defense, chiefs of general staff, and key U.S./NATO and Russian military personnel. </w:t>
      </w:r>
      <w:r w:rsidRPr="00F35F0D">
        <w:rPr>
          <w:highlight w:val="cyan"/>
          <w:u w:val="single"/>
        </w:rPr>
        <w:t>Direct</w:t>
      </w:r>
      <w:r w:rsidRPr="00F35F0D">
        <w:rPr>
          <w:u w:val="single"/>
        </w:rPr>
        <w:t xml:space="preserve"> communication </w:t>
      </w:r>
      <w:r w:rsidRPr="00F35F0D">
        <w:rPr>
          <w:highlight w:val="cyan"/>
          <w:u w:val="single"/>
        </w:rPr>
        <w:t>lines</w:t>
      </w:r>
      <w:r w:rsidRPr="00F35F0D">
        <w:rPr>
          <w:sz w:val="16"/>
        </w:rPr>
        <w:t xml:space="preserve"> make it possible to </w:t>
      </w:r>
      <w:r w:rsidRPr="00F35F0D">
        <w:rPr>
          <w:rStyle w:val="Emphasis"/>
        </w:rPr>
        <w:t>prevent</w:t>
      </w:r>
      <w:r w:rsidRPr="00F35F0D">
        <w:rPr>
          <w:sz w:val="16"/>
        </w:rPr>
        <w:t xml:space="preserve"> </w:t>
      </w:r>
      <w:r w:rsidRPr="00F35F0D">
        <w:rPr>
          <w:u w:val="single"/>
        </w:rPr>
        <w:t xml:space="preserve">or </w:t>
      </w:r>
      <w:r w:rsidRPr="00F35F0D">
        <w:rPr>
          <w:rStyle w:val="Emphasis"/>
          <w:highlight w:val="cyan"/>
        </w:rPr>
        <w:t>neutralize</w:t>
      </w:r>
      <w:r w:rsidRPr="00F35F0D">
        <w:rPr>
          <w:sz w:val="16"/>
          <w:highlight w:val="cyan"/>
        </w:rPr>
        <w:t xml:space="preserve"> </w:t>
      </w:r>
      <w:r w:rsidRPr="00F35F0D">
        <w:rPr>
          <w:highlight w:val="cyan"/>
          <w:u w:val="single"/>
        </w:rPr>
        <w:t>incidents</w:t>
      </w:r>
      <w:r w:rsidRPr="00F35F0D">
        <w:rPr>
          <w:sz w:val="16"/>
        </w:rPr>
        <w:t xml:space="preserve"> in the air, at sea, or on land </w:t>
      </w:r>
      <w:r w:rsidRPr="00F35F0D">
        <w:rPr>
          <w:u w:val="single"/>
        </w:rPr>
        <w:t>that involve Russian and U.S./ NATO armed forces</w:t>
      </w:r>
      <w:r w:rsidRPr="00F35F0D">
        <w:rPr>
          <w:sz w:val="16"/>
        </w:rPr>
        <w:t xml:space="preserve">, thus </w:t>
      </w:r>
      <w:r w:rsidRPr="00F35F0D">
        <w:rPr>
          <w:rStyle w:val="Emphasis"/>
          <w:highlight w:val="cyan"/>
        </w:rPr>
        <w:t>avoiding</w:t>
      </w:r>
      <w:r w:rsidRPr="00F35F0D">
        <w:rPr>
          <w:sz w:val="16"/>
        </w:rPr>
        <w:t xml:space="preserve"> any uncontrollable </w:t>
      </w:r>
      <w:r w:rsidRPr="00F35F0D">
        <w:rPr>
          <w:rStyle w:val="Emphasis"/>
          <w:highlight w:val="cyan"/>
        </w:rPr>
        <w:t>escalation</w:t>
      </w:r>
      <w:r w:rsidRPr="00F35F0D">
        <w:rPr>
          <w:sz w:val="16"/>
        </w:rPr>
        <w:t xml:space="preserve">. </w:t>
      </w:r>
      <w:r w:rsidRPr="00F35F0D">
        <w:rPr>
          <w:u w:val="single"/>
        </w:rPr>
        <w:t xml:space="preserve">Communication channels between the </w:t>
      </w:r>
      <w:r w:rsidRPr="00F35F0D">
        <w:rPr>
          <w:sz w:val="16"/>
        </w:rPr>
        <w:t xml:space="preserve">leadership of the </w:t>
      </w:r>
      <w:r w:rsidRPr="00F35F0D">
        <w:rPr>
          <w:u w:val="single"/>
        </w:rPr>
        <w:t>U.S. armed forces and the</w:t>
      </w:r>
      <w:r w:rsidRPr="00F35F0D">
        <w:rPr>
          <w:sz w:val="16"/>
        </w:rPr>
        <w:t xml:space="preserve"> top brass of the Chinese </w:t>
      </w:r>
      <w:r w:rsidRPr="00F35F0D">
        <w:rPr>
          <w:rStyle w:val="Emphasis"/>
        </w:rPr>
        <w:t>P</w:t>
      </w:r>
      <w:r w:rsidRPr="00F35F0D">
        <w:rPr>
          <w:u w:val="single"/>
        </w:rPr>
        <w:t xml:space="preserve">eople’s </w:t>
      </w:r>
      <w:r w:rsidRPr="00F35F0D">
        <w:rPr>
          <w:rStyle w:val="Emphasis"/>
        </w:rPr>
        <w:t>L</w:t>
      </w:r>
      <w:r w:rsidRPr="00F35F0D">
        <w:rPr>
          <w:u w:val="single"/>
        </w:rPr>
        <w:t xml:space="preserve">iberation </w:t>
      </w:r>
      <w:r w:rsidRPr="00F35F0D">
        <w:rPr>
          <w:rStyle w:val="Emphasis"/>
        </w:rPr>
        <w:t>A</w:t>
      </w:r>
      <w:r w:rsidRPr="00F35F0D">
        <w:rPr>
          <w:u w:val="single"/>
        </w:rPr>
        <w:t>rmy serve a similar purpose</w:t>
      </w:r>
      <w:r w:rsidRPr="00F35F0D">
        <w:rPr>
          <w:sz w:val="16"/>
        </w:rPr>
        <w:t>. A communication channel between the respective heads of U.S. and Russian intelligence, and between the U.S. and Chinese services, could play an important role as well. Direct contacts at the top political level are also critically important as a means of de-escalation in the most dangerous situations.</w:t>
      </w:r>
    </w:p>
    <w:p w14:paraId="15289352" w14:textId="77777777" w:rsidR="00E61551" w:rsidRPr="00F35F0D" w:rsidRDefault="00E61551" w:rsidP="00E61551">
      <w:pPr>
        <w:rPr>
          <w:sz w:val="16"/>
        </w:rPr>
      </w:pPr>
      <w:r w:rsidRPr="00F35F0D">
        <w:rPr>
          <w:sz w:val="16"/>
        </w:rPr>
        <w:t xml:space="preserve">In addition to constantly functioning lines of communication, </w:t>
      </w:r>
      <w:r w:rsidRPr="00F35F0D">
        <w:rPr>
          <w:rStyle w:val="Emphasis"/>
          <w:highlight w:val="cyan"/>
        </w:rPr>
        <w:t>U.S.</w:t>
      </w:r>
      <w:r w:rsidRPr="00F35F0D">
        <w:rPr>
          <w:highlight w:val="cyan"/>
          <w:u w:val="single"/>
        </w:rPr>
        <w:t xml:space="preserve">, </w:t>
      </w:r>
      <w:r w:rsidRPr="00F35F0D">
        <w:rPr>
          <w:rStyle w:val="Emphasis"/>
          <w:highlight w:val="cyan"/>
        </w:rPr>
        <w:t>Russian</w:t>
      </w:r>
      <w:r w:rsidRPr="00F35F0D">
        <w:rPr>
          <w:highlight w:val="cyan"/>
          <w:u w:val="single"/>
        </w:rPr>
        <w:t xml:space="preserve">, and </w:t>
      </w:r>
      <w:r w:rsidRPr="00F35F0D">
        <w:rPr>
          <w:rStyle w:val="Emphasis"/>
          <w:highlight w:val="cyan"/>
        </w:rPr>
        <w:t>Chinese</w:t>
      </w:r>
      <w:r w:rsidRPr="00F35F0D">
        <w:rPr>
          <w:highlight w:val="cyan"/>
          <w:u w:val="single"/>
        </w:rPr>
        <w:t xml:space="preserve"> heads of</w:t>
      </w:r>
      <w:r w:rsidRPr="00F35F0D">
        <w:rPr>
          <w:u w:val="single"/>
        </w:rPr>
        <w:t xml:space="preserve"> national security, foreign affairs, and </w:t>
      </w:r>
      <w:r w:rsidRPr="00F35F0D">
        <w:rPr>
          <w:highlight w:val="cyan"/>
          <w:u w:val="single"/>
        </w:rPr>
        <w:t>defense</w:t>
      </w:r>
      <w:r w:rsidRPr="00F35F0D">
        <w:rPr>
          <w:u w:val="single"/>
        </w:rPr>
        <w:t xml:space="preserve"> </w:t>
      </w:r>
      <w:r w:rsidRPr="00F35F0D">
        <w:rPr>
          <w:highlight w:val="cyan"/>
          <w:u w:val="single"/>
        </w:rPr>
        <w:t xml:space="preserve">should engage in </w:t>
      </w:r>
      <w:r w:rsidRPr="00F35F0D">
        <w:rPr>
          <w:rStyle w:val="Emphasis"/>
          <w:highlight w:val="cyan"/>
        </w:rPr>
        <w:t>regular dialogue</w:t>
      </w:r>
      <w:r w:rsidRPr="00F35F0D">
        <w:rPr>
          <w:highlight w:val="cyan"/>
          <w:u w:val="single"/>
        </w:rPr>
        <w:t xml:space="preserve"> on</w:t>
      </w:r>
      <w:r w:rsidRPr="00F35F0D">
        <w:rPr>
          <w:u w:val="single"/>
        </w:rPr>
        <w:t xml:space="preserve"> </w:t>
      </w:r>
      <w:r w:rsidRPr="00F35F0D">
        <w:rPr>
          <w:rStyle w:val="Emphasis"/>
        </w:rPr>
        <w:t xml:space="preserve">strategic </w:t>
      </w:r>
      <w:r w:rsidRPr="00F35F0D">
        <w:rPr>
          <w:rStyle w:val="Emphasis"/>
          <w:highlight w:val="cyan"/>
        </w:rPr>
        <w:t>stability issues</w:t>
      </w:r>
      <w:r w:rsidRPr="00F35F0D">
        <w:rPr>
          <w:sz w:val="16"/>
        </w:rPr>
        <w:t xml:space="preserve">. </w:t>
      </w:r>
      <w:r w:rsidRPr="00F35F0D">
        <w:rPr>
          <w:u w:val="single"/>
        </w:rPr>
        <w:t xml:space="preserve">Such </w:t>
      </w:r>
      <w:r w:rsidRPr="00F35F0D">
        <w:rPr>
          <w:highlight w:val="cyan"/>
          <w:u w:val="single"/>
        </w:rPr>
        <w:t>dialogue allows parties to</w:t>
      </w:r>
      <w:r w:rsidRPr="00F35F0D">
        <w:rPr>
          <w:u w:val="single"/>
        </w:rPr>
        <w:t xml:space="preserve"> better </w:t>
      </w:r>
      <w:r w:rsidRPr="00F35F0D">
        <w:rPr>
          <w:rStyle w:val="Emphasis"/>
          <w:highlight w:val="cyan"/>
        </w:rPr>
        <w:t>understand</w:t>
      </w:r>
      <w:r w:rsidRPr="00F35F0D">
        <w:rPr>
          <w:highlight w:val="cyan"/>
          <w:u w:val="single"/>
        </w:rPr>
        <w:t xml:space="preserve"> each</w:t>
      </w:r>
      <w:r w:rsidRPr="00F35F0D">
        <w:rPr>
          <w:u w:val="single"/>
        </w:rPr>
        <w:t xml:space="preserve"> </w:t>
      </w:r>
      <w:r w:rsidRPr="00F35F0D">
        <w:rPr>
          <w:highlight w:val="cyan"/>
          <w:u w:val="single"/>
        </w:rPr>
        <w:t xml:space="preserve">other’s </w:t>
      </w:r>
      <w:r w:rsidRPr="00F35F0D">
        <w:rPr>
          <w:rStyle w:val="Emphasis"/>
          <w:highlight w:val="cyan"/>
        </w:rPr>
        <w:t>strategic logic</w:t>
      </w:r>
      <w:r w:rsidRPr="00F35F0D">
        <w:rPr>
          <w:sz w:val="16"/>
        </w:rPr>
        <w:t xml:space="preserve">, </w:t>
      </w:r>
      <w:r w:rsidRPr="00F35F0D">
        <w:rPr>
          <w:u w:val="single"/>
        </w:rPr>
        <w:t xml:space="preserve">the contents of </w:t>
      </w:r>
      <w:r w:rsidRPr="00F35F0D">
        <w:rPr>
          <w:rStyle w:val="Emphasis"/>
          <w:highlight w:val="cyan"/>
        </w:rPr>
        <w:t>military doctrines</w:t>
      </w:r>
      <w:r w:rsidRPr="00F35F0D">
        <w:rPr>
          <w:sz w:val="16"/>
          <w:highlight w:val="cyan"/>
        </w:rPr>
        <w:t xml:space="preserve">, </w:t>
      </w:r>
      <w:r w:rsidRPr="00F35F0D">
        <w:rPr>
          <w:highlight w:val="cyan"/>
          <w:u w:val="single"/>
        </w:rPr>
        <w:t>and</w:t>
      </w:r>
      <w:r w:rsidRPr="00F35F0D">
        <w:rPr>
          <w:u w:val="single"/>
        </w:rPr>
        <w:t xml:space="preserve"> the </w:t>
      </w:r>
      <w:r w:rsidRPr="00F35F0D">
        <w:rPr>
          <w:highlight w:val="cyan"/>
          <w:u w:val="single"/>
        </w:rPr>
        <w:t>rationale behind</w:t>
      </w:r>
      <w:r w:rsidRPr="00F35F0D">
        <w:rPr>
          <w:u w:val="single"/>
        </w:rPr>
        <w:t xml:space="preserve"> approaches to</w:t>
      </w:r>
      <w:r w:rsidRPr="00F35F0D">
        <w:rPr>
          <w:sz w:val="16"/>
        </w:rPr>
        <w:t xml:space="preserve"> global and regional </w:t>
      </w:r>
      <w:r w:rsidRPr="00F35F0D">
        <w:rPr>
          <w:u w:val="single"/>
        </w:rPr>
        <w:t xml:space="preserve">security </w:t>
      </w:r>
      <w:r w:rsidRPr="00F35F0D">
        <w:rPr>
          <w:highlight w:val="cyan"/>
          <w:u w:val="single"/>
        </w:rPr>
        <w:t>programs</w:t>
      </w:r>
      <w:r w:rsidRPr="00F35F0D">
        <w:rPr>
          <w:sz w:val="16"/>
        </w:rPr>
        <w:t>. However, broader U.S.-Russian dialogue on strategic issues will likely remain blocked for a long time due to political reasons.</w:t>
      </w:r>
    </w:p>
    <w:p w14:paraId="50A85C52" w14:textId="77777777" w:rsidR="00E61551" w:rsidRPr="00957751" w:rsidRDefault="00E61551" w:rsidP="00E61551">
      <w:pPr>
        <w:rPr>
          <w:sz w:val="16"/>
        </w:rPr>
      </w:pPr>
      <w:r w:rsidRPr="00F35F0D">
        <w:rPr>
          <w:sz w:val="16"/>
        </w:rPr>
        <w:t xml:space="preserve">Functioning </w:t>
      </w:r>
      <w:r w:rsidRPr="00294EEC">
        <w:rPr>
          <w:rStyle w:val="Emphasis"/>
        </w:rPr>
        <w:t xml:space="preserve">arms control </w:t>
      </w:r>
      <w:r w:rsidRPr="00F35F0D">
        <w:rPr>
          <w:rStyle w:val="Emphasis"/>
          <w:highlight w:val="cyan"/>
        </w:rPr>
        <w:t>treaties</w:t>
      </w:r>
      <w:r w:rsidRPr="00F35F0D">
        <w:rPr>
          <w:highlight w:val="cyan"/>
          <w:u w:val="single"/>
        </w:rPr>
        <w:t xml:space="preserve"> are </w:t>
      </w:r>
      <w:r w:rsidRPr="00F35F0D">
        <w:rPr>
          <w:rStyle w:val="Emphasis"/>
          <w:highlight w:val="cyan"/>
        </w:rPr>
        <w:t>not</w:t>
      </w:r>
      <w:r w:rsidRPr="00F35F0D">
        <w:rPr>
          <w:highlight w:val="cyan"/>
          <w:u w:val="single"/>
        </w:rPr>
        <w:t xml:space="preserve"> a</w:t>
      </w:r>
      <w:r w:rsidRPr="00F35F0D">
        <w:rPr>
          <w:u w:val="single"/>
        </w:rPr>
        <w:t xml:space="preserve"> sine qua non </w:t>
      </w:r>
      <w:r w:rsidRPr="00F35F0D">
        <w:rPr>
          <w:rStyle w:val="Emphasis"/>
          <w:highlight w:val="cyan"/>
        </w:rPr>
        <w:t>requirement</w:t>
      </w:r>
      <w:r w:rsidRPr="00F35F0D">
        <w:rPr>
          <w:highlight w:val="cyan"/>
          <w:u w:val="single"/>
        </w:rPr>
        <w:t xml:space="preserve"> for </w:t>
      </w:r>
      <w:r w:rsidRPr="00294EEC">
        <w:rPr>
          <w:rStyle w:val="Emphasis"/>
        </w:rPr>
        <w:t xml:space="preserve">strategic </w:t>
      </w:r>
      <w:r w:rsidRPr="00F35F0D">
        <w:rPr>
          <w:rStyle w:val="Emphasis"/>
          <w:highlight w:val="cyan"/>
        </w:rPr>
        <w:t>stability</w:t>
      </w:r>
      <w:r w:rsidRPr="00F35F0D">
        <w:rPr>
          <w:sz w:val="16"/>
        </w:rPr>
        <w:t xml:space="preserve">. </w:t>
      </w:r>
      <w:r w:rsidRPr="00F35F0D">
        <w:rPr>
          <w:highlight w:val="cyan"/>
          <w:u w:val="single"/>
        </w:rPr>
        <w:t xml:space="preserve">It </w:t>
      </w:r>
      <w:r w:rsidRPr="00294EEC">
        <w:rPr>
          <w:u w:val="single"/>
        </w:rPr>
        <w:t xml:space="preserve">is </w:t>
      </w:r>
      <w:r w:rsidRPr="00294EEC">
        <w:rPr>
          <w:rStyle w:val="Emphasis"/>
        </w:rPr>
        <w:t>highly unlikely</w:t>
      </w:r>
      <w:r w:rsidRPr="00294EEC">
        <w:rPr>
          <w:u w:val="single"/>
        </w:rPr>
        <w:t xml:space="preserve"> that the </w:t>
      </w:r>
      <w:r w:rsidRPr="00294EEC">
        <w:rPr>
          <w:rStyle w:val="Emphasis"/>
        </w:rPr>
        <w:t>U</w:t>
      </w:r>
      <w:r w:rsidRPr="00294EEC">
        <w:rPr>
          <w:u w:val="single"/>
        </w:rPr>
        <w:t xml:space="preserve">nited </w:t>
      </w:r>
      <w:r w:rsidRPr="00294EEC">
        <w:rPr>
          <w:rStyle w:val="Emphasis"/>
        </w:rPr>
        <w:t>S</w:t>
      </w:r>
      <w:r w:rsidRPr="00294EEC">
        <w:rPr>
          <w:u w:val="single"/>
        </w:rPr>
        <w:t xml:space="preserve">tates and </w:t>
      </w:r>
      <w:r w:rsidRPr="00294EEC">
        <w:rPr>
          <w:rStyle w:val="Emphasis"/>
        </w:rPr>
        <w:t>China</w:t>
      </w:r>
      <w:r w:rsidRPr="00294EEC">
        <w:rPr>
          <w:u w:val="single"/>
        </w:rPr>
        <w:t xml:space="preserve"> will </w:t>
      </w:r>
      <w:r w:rsidRPr="00294EEC">
        <w:rPr>
          <w:rStyle w:val="Emphasis"/>
        </w:rPr>
        <w:t>conclude arms control</w:t>
      </w:r>
      <w:r w:rsidRPr="00294EEC">
        <w:rPr>
          <w:u w:val="single"/>
        </w:rPr>
        <w:t xml:space="preserve"> agreements</w:t>
      </w:r>
      <w:r w:rsidRPr="00294EEC">
        <w:rPr>
          <w:sz w:val="16"/>
        </w:rPr>
        <w:t xml:space="preserve"> in the foreseeable future. Preserving</w:t>
      </w:r>
      <w:r w:rsidRPr="00F35F0D">
        <w:rPr>
          <w:sz w:val="16"/>
        </w:rPr>
        <w:t xml:space="preserve"> </w:t>
      </w:r>
      <w:r w:rsidRPr="00F35F0D">
        <w:rPr>
          <w:rStyle w:val="Emphasis"/>
          <w:highlight w:val="cyan"/>
        </w:rPr>
        <w:t>U.S.-Russian arms control</w:t>
      </w:r>
      <w:r w:rsidRPr="00F35F0D">
        <w:rPr>
          <w:highlight w:val="cyan"/>
          <w:u w:val="single"/>
        </w:rPr>
        <w:t xml:space="preserve"> is</w:t>
      </w:r>
      <w:r w:rsidRPr="00F35F0D">
        <w:rPr>
          <w:u w:val="single"/>
        </w:rPr>
        <w:t xml:space="preserve"> already </w:t>
      </w:r>
      <w:r w:rsidRPr="00F35F0D">
        <w:rPr>
          <w:highlight w:val="cyan"/>
          <w:u w:val="single"/>
        </w:rPr>
        <w:t>difficult</w:t>
      </w:r>
      <w:r w:rsidRPr="00F35F0D">
        <w:rPr>
          <w:u w:val="single"/>
        </w:rPr>
        <w:t xml:space="preserve"> enough, </w:t>
      </w:r>
      <w:r w:rsidRPr="00F35F0D">
        <w:rPr>
          <w:highlight w:val="cyan"/>
          <w:u w:val="single"/>
        </w:rPr>
        <w:t xml:space="preserve">with </w:t>
      </w:r>
      <w:r w:rsidRPr="00F35F0D">
        <w:rPr>
          <w:rStyle w:val="Emphasis"/>
          <w:highlight w:val="cyan"/>
        </w:rPr>
        <w:t>no prospect</w:t>
      </w:r>
      <w:r w:rsidRPr="00F35F0D">
        <w:rPr>
          <w:highlight w:val="cyan"/>
          <w:u w:val="single"/>
        </w:rPr>
        <w:t xml:space="preserve"> for </w:t>
      </w:r>
      <w:r w:rsidRPr="00F35F0D">
        <w:rPr>
          <w:rStyle w:val="Emphasis"/>
          <w:highlight w:val="cyan"/>
        </w:rPr>
        <w:t>improvement</w:t>
      </w:r>
      <w:r w:rsidRPr="00F35F0D">
        <w:rPr>
          <w:sz w:val="16"/>
        </w:rPr>
        <w:t xml:space="preserve"> visible </w:t>
      </w:r>
      <w:r w:rsidRPr="00F35F0D">
        <w:rPr>
          <w:u w:val="single"/>
        </w:rPr>
        <w:t>on the horizon</w:t>
      </w:r>
      <w:r w:rsidRPr="00F35F0D">
        <w:rPr>
          <w:sz w:val="16"/>
        </w:rPr>
        <w:t>. But in this atmosphere of growing mistrust and mutual suspicion, discussions about strategic stability that aren’t aimed at negotiating specific agreements will likely be ineffective. The most that can be done diplomatically in the short term— or even the medium term—is to agree on conflict prevention, confidence-building, and transparency measures.</w:t>
      </w:r>
    </w:p>
    <w:p w14:paraId="65EAA415" w14:textId="74CF25F8" w:rsidR="00E61551" w:rsidRDefault="00E61551" w:rsidP="00D72B70"/>
    <w:p w14:paraId="3B3628CC" w14:textId="3046C836" w:rsidR="00D00971" w:rsidRPr="006A53F7" w:rsidRDefault="00D00971" w:rsidP="00D00971">
      <w:pPr>
        <w:pStyle w:val="Heading2"/>
        <w:rPr>
          <w:rFonts w:asciiTheme="majorHAnsi" w:hAnsiTheme="majorHAnsi" w:cstheme="majorHAnsi"/>
        </w:rPr>
      </w:pPr>
      <w:r>
        <w:rPr>
          <w:rFonts w:asciiTheme="majorHAnsi" w:hAnsiTheme="majorHAnsi" w:cstheme="majorHAnsi"/>
        </w:rPr>
        <w:lastRenderedPageBreak/>
        <w:t>3</w:t>
      </w:r>
    </w:p>
    <w:p w14:paraId="27C7E8B6" w14:textId="77777777" w:rsidR="00D00971" w:rsidRPr="006A53F7" w:rsidRDefault="00D00971" w:rsidP="00D00971">
      <w:pPr>
        <w:pStyle w:val="Heading4"/>
        <w:rPr>
          <w:rFonts w:asciiTheme="majorHAnsi" w:hAnsiTheme="majorHAnsi" w:cstheme="majorHAnsi"/>
        </w:rPr>
      </w:pPr>
      <w:r w:rsidRPr="006A53F7">
        <w:rPr>
          <w:rFonts w:asciiTheme="majorHAnsi" w:hAnsiTheme="majorHAnsi" w:cstheme="majorHAnsi"/>
        </w:rPr>
        <w:t>The US government is perfectly positioned to focus on space governance and let private entities develop tech – this avoids bilateral or unilateral missions that increase the chance for conflict and space weaponization while creating effective multilateral agreements that spill over</w:t>
      </w:r>
    </w:p>
    <w:p w14:paraId="3B375659" w14:textId="77777777" w:rsidR="00D00971" w:rsidRPr="006A53F7" w:rsidRDefault="00D00971" w:rsidP="00D00971">
      <w:pPr>
        <w:rPr>
          <w:rFonts w:asciiTheme="majorHAnsi" w:hAnsiTheme="majorHAnsi" w:cstheme="majorHAnsi"/>
        </w:rPr>
      </w:pPr>
      <w:r w:rsidRPr="006A53F7">
        <w:rPr>
          <w:rStyle w:val="Style13ptBold"/>
          <w:rFonts w:asciiTheme="majorHAnsi" w:hAnsiTheme="majorHAnsi" w:cstheme="majorHAnsi"/>
        </w:rPr>
        <w:t>Rosenberg and Marber 21</w:t>
      </w:r>
      <w:r w:rsidRPr="006A53F7">
        <w:rPr>
          <w:rFonts w:asciiTheme="majorHAnsi" w:hAnsiTheme="majorHAnsi" w:cstheme="majorHAnsi"/>
        </w:rPr>
        <w:t xml:space="preserve"> (Mark Y. - CEO of </w:t>
      </w:r>
      <w:proofErr w:type="spellStart"/>
      <w:r w:rsidRPr="006A53F7">
        <w:rPr>
          <w:rFonts w:asciiTheme="majorHAnsi" w:hAnsiTheme="majorHAnsi" w:cstheme="majorHAnsi"/>
        </w:rPr>
        <w:t>Geoquant</w:t>
      </w:r>
      <w:proofErr w:type="spellEnd"/>
      <w:r w:rsidRPr="006A53F7">
        <w:rPr>
          <w:rFonts w:asciiTheme="majorHAnsi" w:hAnsiTheme="majorHAnsi" w:cstheme="majorHAnsi"/>
        </w:rPr>
        <w:t xml:space="preserve"> and an adjunct professor at Columbia University’s School of International and Public Affairs, Peter -  teaches at Harvard University and is a senior portfolio manager at Aperture Investors, 2/22, “America Needs a Supercharged Space Program,” [accessed 9/25/21], </w:t>
      </w:r>
      <w:hyperlink r:id="rId43" w:history="1">
        <w:r w:rsidRPr="006A53F7">
          <w:rPr>
            <w:rStyle w:val="Hyperlink"/>
            <w:rFonts w:asciiTheme="majorHAnsi" w:hAnsiTheme="majorHAnsi" w:cstheme="majorHAnsi"/>
          </w:rPr>
          <w:t>https://foreignpolicy.com/2021/02/22/biden-space-force-race-policy-rockets-china/</w:t>
        </w:r>
      </w:hyperlink>
      <w:r w:rsidRPr="006A53F7">
        <w:rPr>
          <w:rFonts w:asciiTheme="majorHAnsi" w:hAnsiTheme="majorHAnsi" w:cstheme="majorHAnsi"/>
        </w:rPr>
        <w:t>)</w:t>
      </w:r>
    </w:p>
    <w:p w14:paraId="54F87211" w14:textId="77777777" w:rsidR="00D00971" w:rsidRDefault="00D00971" w:rsidP="00D00971">
      <w:pPr>
        <w:rPr>
          <w:rStyle w:val="StyleUnderline"/>
          <w:rFonts w:asciiTheme="majorHAnsi" w:hAnsiTheme="majorHAnsi" w:cstheme="majorHAnsi"/>
        </w:rPr>
      </w:pPr>
      <w:r w:rsidRPr="006A53F7">
        <w:rPr>
          <w:rStyle w:val="StyleUnderline"/>
          <w:rFonts w:asciiTheme="majorHAnsi" w:hAnsiTheme="majorHAnsi" w:cstheme="majorHAnsi"/>
        </w:rPr>
        <w:t>In 2015, the U.S. government granted U.S. citizens the right to own any materials they extract in space,</w:t>
      </w:r>
      <w:r w:rsidRPr="006A53F7">
        <w:rPr>
          <w:rFonts w:asciiTheme="majorHAnsi" w:hAnsiTheme="majorHAnsi" w:cstheme="majorHAnsi"/>
          <w:sz w:val="16"/>
        </w:rPr>
        <w:t xml:space="preserve"> </w:t>
      </w:r>
      <w:r w:rsidRPr="006A53F7">
        <w:rPr>
          <w:rStyle w:val="StyleUnderline"/>
          <w:rFonts w:asciiTheme="majorHAnsi" w:hAnsiTheme="majorHAnsi" w:cstheme="majorHAnsi"/>
        </w:rPr>
        <w:t>blowing open the door for civilian space business</w:t>
      </w:r>
      <w:r w:rsidRPr="006A53F7">
        <w:rPr>
          <w:rFonts w:asciiTheme="majorHAnsi" w:hAnsiTheme="majorHAnsi" w:cstheme="majorHAnsi"/>
          <w:sz w:val="16"/>
        </w:rPr>
        <w:t xml:space="preserve">. In 2018, China launched a reconnaissance rover on the moon’s far side that’s been gathering data for more than 18 months now. In late 2019, then-President Donald </w:t>
      </w:r>
      <w:r w:rsidRPr="006A53F7">
        <w:rPr>
          <w:rStyle w:val="StyleUnderline"/>
          <w:rFonts w:asciiTheme="majorHAnsi" w:hAnsiTheme="majorHAnsi" w:cstheme="majorHAnsi"/>
          <w:highlight w:val="green"/>
        </w:rPr>
        <w:t>Trump launched the formation of the U.S. Space Force as part of the military,</w:t>
      </w:r>
      <w:r w:rsidRPr="006A53F7">
        <w:rPr>
          <w:rStyle w:val="StyleUnderline"/>
          <w:rFonts w:asciiTheme="majorHAnsi" w:hAnsiTheme="majorHAnsi" w:cstheme="majorHAnsi"/>
        </w:rPr>
        <w:t xml:space="preserve"> while early 2020 saw</w:t>
      </w:r>
      <w:r w:rsidRPr="006A53F7">
        <w:rPr>
          <w:rFonts w:asciiTheme="majorHAnsi" w:hAnsiTheme="majorHAnsi" w:cstheme="majorHAnsi"/>
          <w:sz w:val="16"/>
        </w:rPr>
        <w:t xml:space="preserve"> the National Aeronautics and Space Administration</w:t>
      </w:r>
      <w:r w:rsidRPr="006A53F7">
        <w:rPr>
          <w:rStyle w:val="StyleUnderline"/>
          <w:rFonts w:asciiTheme="majorHAnsi" w:hAnsiTheme="majorHAnsi" w:cstheme="majorHAnsi"/>
        </w:rPr>
        <w:t xml:space="preserve"> (NASA) sign a contract with Axiom Space to build the first commercial space station. </w:t>
      </w:r>
      <w:r w:rsidRPr="006A53F7">
        <w:rPr>
          <w:rFonts w:asciiTheme="majorHAnsi" w:hAnsiTheme="majorHAnsi" w:cstheme="majorHAnsi"/>
          <w:sz w:val="16"/>
        </w:rPr>
        <w:t xml:space="preserve">And in October 2020, </w:t>
      </w:r>
      <w:r w:rsidRPr="006A53F7">
        <w:rPr>
          <w:rStyle w:val="StyleUnderline"/>
          <w:rFonts w:asciiTheme="majorHAnsi" w:hAnsiTheme="majorHAnsi" w:cstheme="majorHAnsi"/>
          <w:highlight w:val="green"/>
        </w:rPr>
        <w:t>the United States led the signing of the Artemis Accords</w:t>
      </w:r>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a set of bilateral agreements</w:t>
      </w:r>
      <w:r w:rsidRPr="006A53F7">
        <w:rPr>
          <w:rStyle w:val="StyleUnderline"/>
          <w:rFonts w:asciiTheme="majorHAnsi" w:hAnsiTheme="majorHAnsi" w:cstheme="majorHAnsi"/>
        </w:rPr>
        <w:t xml:space="preserve"> on space with Australia, Canada, Italy, Japan, Luxembourg, Italy, the United Kingdom, and the United Arab Emirates, </w:t>
      </w:r>
      <w:r w:rsidRPr="006A53F7">
        <w:rPr>
          <w:rStyle w:val="StyleUnderline"/>
          <w:rFonts w:asciiTheme="majorHAnsi" w:hAnsiTheme="majorHAnsi" w:cstheme="majorHAnsi"/>
          <w:highlight w:val="green"/>
        </w:rPr>
        <w:t>which deliberately skirted the United Nations</w:t>
      </w:r>
      <w:r w:rsidRPr="006A53F7">
        <w:rPr>
          <w:rStyle w:val="StyleUnderline"/>
          <w:rFonts w:asciiTheme="majorHAnsi" w:hAnsiTheme="majorHAnsi" w:cstheme="majorHAnsi"/>
        </w:rPr>
        <w:t xml:space="preserve"> </w:t>
      </w:r>
      <w:r w:rsidRPr="006A53F7">
        <w:rPr>
          <w:rStyle w:val="StyleUnderline"/>
          <w:rFonts w:asciiTheme="majorHAnsi" w:hAnsiTheme="majorHAnsi" w:cstheme="majorHAnsi"/>
          <w:highlight w:val="green"/>
        </w:rPr>
        <w:t>and did not include space rivals such as China and Russia</w:t>
      </w:r>
      <w:r w:rsidRPr="006A53F7">
        <w:rPr>
          <w:rFonts w:asciiTheme="majorHAnsi" w:hAnsiTheme="majorHAnsi" w:cstheme="majorHAnsi"/>
          <w:sz w:val="16"/>
        </w:rPr>
        <w:t xml:space="preserve">. (Ukraine and Brazil were later added to the accords.) </w:t>
      </w:r>
      <w:r w:rsidRPr="006A53F7">
        <w:rPr>
          <w:rStyle w:val="StyleUnderline"/>
          <w:rFonts w:asciiTheme="majorHAnsi" w:hAnsiTheme="majorHAnsi" w:cstheme="majorHAnsi"/>
        </w:rPr>
        <w:t xml:space="preserve">Although </w:t>
      </w:r>
      <w:r w:rsidRPr="006A53F7">
        <w:rPr>
          <w:rStyle w:val="StyleUnderline"/>
          <w:rFonts w:asciiTheme="majorHAnsi" w:hAnsiTheme="majorHAnsi" w:cstheme="majorHAnsi"/>
          <w:highlight w:val="green"/>
        </w:rPr>
        <w:t>this pact</w:t>
      </w:r>
      <w:r w:rsidRPr="006A53F7">
        <w:rPr>
          <w:rStyle w:val="StyleUnderline"/>
          <w:rFonts w:asciiTheme="majorHAnsi" w:hAnsiTheme="majorHAnsi" w:cstheme="majorHAnsi"/>
        </w:rPr>
        <w:t xml:space="preserve"> claims to affirm the Outer Space Treaty, it </w:t>
      </w:r>
      <w:proofErr w:type="gramStart"/>
      <w:r w:rsidRPr="006A53F7">
        <w:rPr>
          <w:rStyle w:val="StyleUnderline"/>
          <w:rFonts w:asciiTheme="majorHAnsi" w:hAnsiTheme="majorHAnsi" w:cstheme="majorHAnsi"/>
        </w:rPr>
        <w:t>actually increases</w:t>
      </w:r>
      <w:proofErr w:type="gramEnd"/>
      <w:r w:rsidRPr="006A53F7">
        <w:rPr>
          <w:rStyle w:val="StyleUnderline"/>
          <w:rFonts w:asciiTheme="majorHAnsi" w:hAnsiTheme="majorHAnsi" w:cstheme="majorHAnsi"/>
        </w:rPr>
        <w:t xml:space="preserve"> the potential for conflict</w:t>
      </w:r>
      <w:r w:rsidRPr="006A53F7">
        <w:rPr>
          <w:rFonts w:asciiTheme="majorHAnsi" w:hAnsiTheme="majorHAnsi" w:cstheme="majorHAnsi"/>
          <w:sz w:val="16"/>
        </w:rPr>
        <w:t xml:space="preserve"> </w:t>
      </w:r>
      <w:r w:rsidRPr="006A53F7">
        <w:rPr>
          <w:rStyle w:val="StyleUnderline"/>
          <w:rFonts w:asciiTheme="majorHAnsi" w:hAnsiTheme="majorHAnsi" w:cstheme="majorHAnsi"/>
        </w:rPr>
        <w:t xml:space="preserve">by expanding the interpretation of commercial space law while </w:t>
      </w:r>
      <w:r w:rsidRPr="006A53F7">
        <w:rPr>
          <w:rStyle w:val="StyleUnderline"/>
          <w:rFonts w:asciiTheme="majorHAnsi" w:hAnsiTheme="majorHAnsi" w:cstheme="majorHAnsi"/>
          <w:highlight w:val="green"/>
        </w:rPr>
        <w:t>drawi</w:t>
      </w:r>
      <w:r w:rsidRPr="006A53F7">
        <w:rPr>
          <w:rStyle w:val="StyleUnderline"/>
          <w:rFonts w:asciiTheme="majorHAnsi" w:hAnsiTheme="majorHAnsi" w:cstheme="majorHAnsi"/>
        </w:rPr>
        <w:t xml:space="preserve">ng </w:t>
      </w:r>
      <w:r w:rsidRPr="006A53F7">
        <w:rPr>
          <w:rStyle w:val="StyleUnderline"/>
          <w:rFonts w:asciiTheme="majorHAnsi" w:hAnsiTheme="majorHAnsi" w:cstheme="majorHAnsi"/>
          <w:highlight w:val="green"/>
        </w:rPr>
        <w:t>hard geopolitical borders</w:t>
      </w:r>
      <w:r w:rsidRPr="006A53F7">
        <w:rPr>
          <w:rFonts w:asciiTheme="majorHAnsi" w:hAnsiTheme="majorHAnsi" w:cstheme="majorHAnsi"/>
          <w:sz w:val="16"/>
          <w:highlight w:val="green"/>
        </w:rPr>
        <w:t xml:space="preserve">. </w:t>
      </w:r>
      <w:r w:rsidRPr="006A53F7">
        <w:rPr>
          <w:rStyle w:val="StyleUnderline"/>
          <w:rFonts w:asciiTheme="majorHAnsi" w:hAnsiTheme="majorHAnsi" w:cstheme="majorHAnsi"/>
        </w:rPr>
        <w:t>Without Russia and especially China on board</w:t>
      </w:r>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much of the world will see the Artemis Accords as the informal rulebook of a cliquish club</w:t>
      </w:r>
      <w:r w:rsidRPr="006A53F7">
        <w:rPr>
          <w:rStyle w:val="StyleUnderline"/>
          <w:rFonts w:asciiTheme="majorHAnsi" w:hAnsiTheme="majorHAnsi" w:cstheme="majorHAnsi"/>
        </w:rPr>
        <w:t xml:space="preserve"> rather than a true multilateral agreement</w:t>
      </w:r>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Meanwhile, a new space race is gathering stream</w:t>
      </w:r>
      <w:r w:rsidRPr="006A53F7">
        <w:rPr>
          <w:rFonts w:asciiTheme="majorHAnsi" w:hAnsiTheme="majorHAnsi" w:cstheme="majorHAnsi"/>
          <w:sz w:val="16"/>
        </w:rPr>
        <w:t xml:space="preserve">: In addition to this year’s unmanned missions to Mars, both the United States and China are planning moon landings later this decade. </w:t>
      </w:r>
      <w:r w:rsidRPr="006A53F7">
        <w:rPr>
          <w:rStyle w:val="StyleUnderline"/>
          <w:rFonts w:asciiTheme="majorHAnsi" w:hAnsiTheme="majorHAnsi" w:cstheme="majorHAnsi"/>
        </w:rPr>
        <w:t xml:space="preserve">The </w:t>
      </w:r>
      <w:r w:rsidRPr="006A53F7">
        <w:rPr>
          <w:rStyle w:val="StyleUnderline"/>
          <w:rFonts w:asciiTheme="majorHAnsi" w:hAnsiTheme="majorHAnsi" w:cstheme="majorHAnsi"/>
          <w:highlight w:val="green"/>
        </w:rPr>
        <w:t>Biden</w:t>
      </w:r>
      <w:r w:rsidRPr="006A53F7">
        <w:rPr>
          <w:rStyle w:val="StyleUnderline"/>
          <w:rFonts w:asciiTheme="majorHAnsi" w:hAnsiTheme="majorHAnsi" w:cstheme="majorHAnsi"/>
        </w:rPr>
        <w:t xml:space="preserve"> administration </w:t>
      </w:r>
      <w:r w:rsidRPr="006A53F7">
        <w:rPr>
          <w:rStyle w:val="StyleUnderline"/>
          <w:rFonts w:asciiTheme="majorHAnsi" w:hAnsiTheme="majorHAnsi" w:cstheme="majorHAnsi"/>
          <w:highlight w:val="green"/>
        </w:rPr>
        <w:t>must prioritize a more multilateral approach</w:t>
      </w:r>
      <w:r w:rsidRPr="006A53F7">
        <w:rPr>
          <w:rFonts w:asciiTheme="majorHAnsi" w:hAnsiTheme="majorHAnsi" w:cstheme="majorHAnsi"/>
          <w:sz w:val="16"/>
        </w:rPr>
        <w:t xml:space="preserve"> to space governance than what was taken under Trump. Just like on Earth, </w:t>
      </w:r>
      <w:r w:rsidRPr="006A53F7">
        <w:rPr>
          <w:rStyle w:val="StyleUnderline"/>
          <w:rFonts w:asciiTheme="majorHAnsi" w:hAnsiTheme="majorHAnsi" w:cstheme="majorHAnsi"/>
        </w:rPr>
        <w:t>a lack of international standards in space will likely lead to chaotic, wasteful competition</w:t>
      </w:r>
      <w:r w:rsidRPr="006A53F7">
        <w:rPr>
          <w:rFonts w:asciiTheme="majorHAnsi" w:hAnsiTheme="majorHAnsi" w:cstheme="majorHAnsi"/>
          <w:sz w:val="16"/>
        </w:rPr>
        <w:t xml:space="preserve">. A 2011 U.S. law blocking NASA from cooperating with Chinese agencies has already shut China out of the U.S.-Russian International Space Station, prompting the Chinese to start building their own while partnering with Russia on a lunar research station. Revising this law would be a good place for the Biden administration to start. Cooperating with China in space might be a sensible hedge against growing conflict on Earth. Unregulated space activity could create a myriad of problems from accidentally or intentionally blocked data transmission to orbital pollution from too many space objects. Indeed, U.S. companies are currently the worst offenders, highlighting the need for more targeted regulation. Just a few uncontrolled collisions could generate enough debris to render near-Earth space unusable. And of course, </w:t>
      </w:r>
      <w:r w:rsidRPr="006A53F7">
        <w:rPr>
          <w:rStyle w:val="StyleUnderline"/>
          <w:rFonts w:asciiTheme="majorHAnsi" w:hAnsiTheme="majorHAnsi" w:cstheme="majorHAnsi"/>
        </w:rPr>
        <w:t xml:space="preserve">no one wants to see space weaponized with extremely expensive, escalating arms races. Given private U.S. companies’ increasingly aggressive push to expand space exploration, </w:t>
      </w:r>
      <w:r w:rsidRPr="006A53F7">
        <w:rPr>
          <w:rStyle w:val="Emphasis"/>
          <w:rFonts w:asciiTheme="majorHAnsi" w:hAnsiTheme="majorHAnsi" w:cstheme="majorHAnsi"/>
          <w:highlight w:val="green"/>
        </w:rPr>
        <w:t xml:space="preserve">the U.S. government is </w:t>
      </w:r>
      <w:proofErr w:type="gramStart"/>
      <w:r w:rsidRPr="006A53F7">
        <w:rPr>
          <w:rStyle w:val="Emphasis"/>
          <w:rFonts w:asciiTheme="majorHAnsi" w:hAnsiTheme="majorHAnsi" w:cstheme="majorHAnsi"/>
          <w:highlight w:val="green"/>
        </w:rPr>
        <w:t>in a position</w:t>
      </w:r>
      <w:proofErr w:type="gramEnd"/>
      <w:r w:rsidRPr="006A53F7">
        <w:rPr>
          <w:rStyle w:val="Emphasis"/>
          <w:rFonts w:asciiTheme="majorHAnsi" w:hAnsiTheme="majorHAnsi" w:cstheme="majorHAnsi"/>
          <w:highlight w:val="green"/>
        </w:rPr>
        <w:t xml:space="preserve"> to structure a more effective extraterrestrial regulatory regime</w:t>
      </w:r>
      <w:r w:rsidRPr="006A53F7">
        <w:rPr>
          <w:rFonts w:asciiTheme="majorHAnsi" w:hAnsiTheme="majorHAnsi" w:cstheme="majorHAnsi"/>
          <w:sz w:val="16"/>
          <w:highlight w:val="green"/>
        </w:rPr>
        <w:t xml:space="preserve">. </w:t>
      </w:r>
      <w:r w:rsidRPr="006A53F7">
        <w:rPr>
          <w:rStyle w:val="Emphasis"/>
          <w:rFonts w:asciiTheme="majorHAnsi" w:hAnsiTheme="majorHAnsi" w:cstheme="majorHAnsi"/>
          <w:highlight w:val="green"/>
        </w:rPr>
        <w:t>Renewed U.S. leadership founded on rebuilt space capabilities will be key to any hope for multilateral space cooperation</w:t>
      </w:r>
      <w:r w:rsidRPr="006A53F7">
        <w:rPr>
          <w:rStyle w:val="Emphasis"/>
          <w:rFonts w:asciiTheme="majorHAnsi" w:hAnsiTheme="majorHAnsi" w:cstheme="majorHAnsi"/>
        </w:rPr>
        <w:t xml:space="preserve">. </w:t>
      </w:r>
      <w:r w:rsidRPr="006A53F7">
        <w:rPr>
          <w:rStyle w:val="StyleUnderline"/>
          <w:rFonts w:asciiTheme="majorHAnsi" w:hAnsiTheme="majorHAnsi" w:cstheme="majorHAnsi"/>
          <w:highlight w:val="green"/>
        </w:rPr>
        <w:t>A more dedicated focus on space governance and a more aggressive approach to exploration can be the underpinnings</w:t>
      </w:r>
      <w:r w:rsidRPr="006A53F7">
        <w:rPr>
          <w:rStyle w:val="StyleUnderline"/>
          <w:rFonts w:asciiTheme="majorHAnsi" w:hAnsiTheme="majorHAnsi" w:cstheme="majorHAnsi"/>
        </w:rPr>
        <w:t xml:space="preserve"> of a future “New Space Deal.” A supercharged space program can help build entire new industries, create new jobs, green the economy, turbocharge next-generation communications, and expand the frontiers of science and technology</w:t>
      </w:r>
      <w:r w:rsidRPr="006A53F7">
        <w:rPr>
          <w:rFonts w:asciiTheme="majorHAnsi" w:hAnsiTheme="majorHAnsi" w:cstheme="majorHAnsi"/>
          <w:sz w:val="16"/>
        </w:rPr>
        <w:t xml:space="preserve">. </w:t>
      </w:r>
      <w:r w:rsidRPr="006A53F7">
        <w:rPr>
          <w:rStyle w:val="StyleUnderline"/>
          <w:rFonts w:asciiTheme="majorHAnsi" w:hAnsiTheme="majorHAnsi" w:cstheme="majorHAnsi"/>
        </w:rPr>
        <w:t xml:space="preserve">By uniting Americans behind a common purpose, it could even help mend the country’s frayed democracy. </w:t>
      </w:r>
      <w:r w:rsidRPr="006A53F7">
        <w:rPr>
          <w:rStyle w:val="Emphasis"/>
          <w:rFonts w:asciiTheme="majorHAnsi" w:hAnsiTheme="majorHAnsi" w:cstheme="majorHAnsi"/>
          <w:highlight w:val="green"/>
        </w:rPr>
        <w:t xml:space="preserve">It would </w:t>
      </w:r>
      <w:r w:rsidRPr="006A53F7">
        <w:rPr>
          <w:rStyle w:val="Emphasis"/>
          <w:rFonts w:asciiTheme="majorHAnsi" w:hAnsiTheme="majorHAnsi" w:cstheme="majorHAnsi"/>
          <w:highlight w:val="green"/>
        </w:rPr>
        <w:lastRenderedPageBreak/>
        <w:t>also reestablish Washington’s leadership in the fight against climate change and for a stronger multilateral system</w:t>
      </w:r>
      <w:r w:rsidRPr="006A53F7">
        <w:rPr>
          <w:rStyle w:val="StyleUnderline"/>
          <w:rFonts w:asciiTheme="majorHAnsi" w:hAnsiTheme="majorHAnsi" w:cstheme="majorHAnsi"/>
        </w:rPr>
        <w:t>. Who else but the United States could even contemplate such a bold plan?</w:t>
      </w:r>
    </w:p>
    <w:p w14:paraId="5A3CD8EE" w14:textId="77777777" w:rsidR="00D00971" w:rsidRPr="006A53F7" w:rsidRDefault="00D00971" w:rsidP="00D00971">
      <w:pPr>
        <w:rPr>
          <w:rStyle w:val="StyleUnderline"/>
          <w:rFonts w:asciiTheme="majorHAnsi" w:hAnsiTheme="majorHAnsi" w:cstheme="majorHAnsi"/>
        </w:rPr>
      </w:pPr>
    </w:p>
    <w:p w14:paraId="6B5B0BBC" w14:textId="77777777" w:rsidR="00D00971" w:rsidRPr="006A53F7" w:rsidRDefault="00D00971" w:rsidP="00D00971">
      <w:pPr>
        <w:pStyle w:val="Heading4"/>
        <w:rPr>
          <w:rFonts w:asciiTheme="majorHAnsi" w:hAnsiTheme="majorHAnsi" w:cstheme="majorHAnsi"/>
        </w:rPr>
      </w:pPr>
      <w:r w:rsidRPr="006A53F7">
        <w:rPr>
          <w:rFonts w:asciiTheme="majorHAnsi" w:hAnsiTheme="majorHAnsi" w:cstheme="majorHAnsi"/>
        </w:rPr>
        <w:t xml:space="preserve">Non-state actors in space are conflict dampeners – they avoid geopolitical tension and have financial incentives to keep conflict low </w:t>
      </w:r>
    </w:p>
    <w:p w14:paraId="1EDE0D01" w14:textId="77777777" w:rsidR="00D00971" w:rsidRPr="006A53F7" w:rsidRDefault="00D00971" w:rsidP="00D00971">
      <w:pPr>
        <w:rPr>
          <w:rFonts w:asciiTheme="majorHAnsi" w:hAnsiTheme="majorHAnsi" w:cstheme="majorHAnsi"/>
        </w:rPr>
      </w:pPr>
      <w:proofErr w:type="spellStart"/>
      <w:r w:rsidRPr="006A53F7">
        <w:rPr>
          <w:rStyle w:val="Style13ptBold"/>
          <w:rFonts w:asciiTheme="majorHAnsi" w:hAnsiTheme="majorHAnsi" w:cstheme="majorHAnsi"/>
        </w:rPr>
        <w:t>Frankowski</w:t>
      </w:r>
      <w:proofErr w:type="spellEnd"/>
      <w:r w:rsidRPr="006A53F7">
        <w:rPr>
          <w:rStyle w:val="Style13ptBold"/>
          <w:rFonts w:asciiTheme="majorHAnsi" w:hAnsiTheme="majorHAnsi" w:cstheme="majorHAnsi"/>
        </w:rPr>
        <w:t xml:space="preserve"> 17</w:t>
      </w:r>
      <w:r w:rsidRPr="006A53F7">
        <w:rPr>
          <w:rFonts w:asciiTheme="majorHAnsi" w:hAnsiTheme="majorHAnsi" w:cstheme="majorHAnsi"/>
        </w:rPr>
        <w:t xml:space="preserve"> (Pawel, Assistant Professor at the Faculty of National Security. His current research interests include space policy, </w:t>
      </w:r>
      <w:proofErr w:type="spellStart"/>
      <w:r w:rsidRPr="006A53F7">
        <w:rPr>
          <w:rFonts w:asciiTheme="majorHAnsi" w:hAnsiTheme="majorHAnsi" w:cstheme="majorHAnsi"/>
        </w:rPr>
        <w:t>labour</w:t>
      </w:r>
      <w:proofErr w:type="spellEnd"/>
      <w:r w:rsidRPr="006A53F7">
        <w:rPr>
          <w:rFonts w:asciiTheme="majorHAnsi" w:hAnsiTheme="majorHAnsi" w:cstheme="majorHAnsi"/>
        </w:rPr>
        <w:t xml:space="preserve"> standards in free trade agreements, and theories of international relations, Jagiellonian University in </w:t>
      </w:r>
      <w:proofErr w:type="spellStart"/>
      <w:r w:rsidRPr="006A53F7">
        <w:rPr>
          <w:rFonts w:asciiTheme="majorHAnsi" w:hAnsiTheme="majorHAnsi" w:cstheme="majorHAnsi"/>
        </w:rPr>
        <w:t>Kakow</w:t>
      </w:r>
      <w:proofErr w:type="spellEnd"/>
      <w:r w:rsidRPr="006A53F7">
        <w:rPr>
          <w:rFonts w:asciiTheme="majorHAnsi" w:hAnsiTheme="majorHAnsi" w:cstheme="majorHAnsi"/>
        </w:rPr>
        <w:t xml:space="preserve">, “OUTER SPACE AND PRIVATE COMPANIES CONSEQUENCES FOR GLOBAL SECURITY”, </w:t>
      </w:r>
      <w:hyperlink r:id="rId44" w:history="1">
        <w:r w:rsidRPr="006A53F7">
          <w:rPr>
            <w:rStyle w:val="Hyperlink"/>
            <w:rFonts w:asciiTheme="majorHAnsi" w:hAnsiTheme="majorHAnsi" w:cstheme="majorHAnsi"/>
          </w:rPr>
          <w:t>https://doi.org/10.12797/Politeja.14.2017.50.06</w:t>
        </w:r>
      </w:hyperlink>
      <w:r w:rsidRPr="006A53F7">
        <w:rPr>
          <w:rFonts w:asciiTheme="majorHAnsi" w:hAnsiTheme="majorHAnsi" w:cstheme="majorHAnsi"/>
        </w:rPr>
        <w:t xml:space="preserve">) </w:t>
      </w:r>
    </w:p>
    <w:p w14:paraId="47A5B3CF" w14:textId="77777777" w:rsidR="00D00971" w:rsidRDefault="00D00971" w:rsidP="00D00971">
      <w:pPr>
        <w:rPr>
          <w:rStyle w:val="StyleUnderline"/>
          <w:rFonts w:asciiTheme="majorHAnsi" w:hAnsiTheme="majorHAnsi" w:cstheme="majorHAnsi"/>
        </w:rPr>
      </w:pPr>
      <w:r w:rsidRPr="006A53F7">
        <w:rPr>
          <w:rFonts w:asciiTheme="majorHAnsi" w:hAnsiTheme="majorHAnsi" w:cstheme="majorHAnsi"/>
          <w:sz w:val="16"/>
        </w:rPr>
        <w:t xml:space="preserve">In the terms of privatization and space security, space remains relatively untapped, but </w:t>
      </w:r>
      <w:r w:rsidRPr="006A53F7">
        <w:rPr>
          <w:rStyle w:val="StyleUnderline"/>
          <w:rFonts w:asciiTheme="majorHAnsi" w:hAnsiTheme="majorHAnsi" w:cstheme="majorHAnsi"/>
        </w:rPr>
        <w:t>commercial and military benefits from space exploration/exploitation could even lead to ‘privatization of space’.</w:t>
      </w:r>
      <w:r w:rsidRPr="006A53F7">
        <w:rPr>
          <w:rFonts w:asciiTheme="majorHAnsi" w:hAnsiTheme="majorHAnsi" w:cstheme="majorHAnsi"/>
          <w:sz w:val="16"/>
        </w:rPr>
        <w:t xml:space="preserve"> Such </w:t>
      </w:r>
      <w:r w:rsidRPr="006A53F7">
        <w:rPr>
          <w:rStyle w:val="StyleUnderline"/>
          <w:rFonts w:asciiTheme="majorHAnsi" w:hAnsiTheme="majorHAnsi" w:cstheme="majorHAnsi"/>
        </w:rPr>
        <w:t>privatization will result from growing pressure on spacefaring countries</w:t>
      </w:r>
      <w:r w:rsidRPr="006A53F7">
        <w:rPr>
          <w:rFonts w:asciiTheme="majorHAnsi" w:hAnsiTheme="majorHAnsi" w:cstheme="majorHAnsi"/>
          <w:sz w:val="16"/>
        </w:rPr>
        <w:t xml:space="preserve"> to defect from cooperation, since is less viable with good number of multiple actors who entered the space.36 However, </w:t>
      </w:r>
      <w:r w:rsidRPr="006A53F7">
        <w:rPr>
          <w:rStyle w:val="StyleUnderline"/>
          <w:rFonts w:asciiTheme="majorHAnsi" w:hAnsiTheme="majorHAnsi" w:cstheme="majorHAnsi"/>
          <w:highlight w:val="green"/>
        </w:rPr>
        <w:t>space policy and space research are characterized by very high costs</w:t>
      </w:r>
      <w:r w:rsidRPr="006A53F7">
        <w:rPr>
          <w:rStyle w:val="StyleUnderline"/>
          <w:rFonts w:asciiTheme="majorHAnsi" w:hAnsiTheme="majorHAnsi" w:cstheme="majorHAnsi"/>
        </w:rPr>
        <w:t>, which are rather impossible to bear by private companies</w:t>
      </w:r>
      <w:r w:rsidRPr="006A53F7">
        <w:rPr>
          <w:rFonts w:asciiTheme="majorHAnsi" w:hAnsiTheme="majorHAnsi" w:cstheme="majorHAnsi"/>
          <w:sz w:val="16"/>
        </w:rPr>
        <w:t xml:space="preserve">, limited by economic calculation. As pointed out earlier, under-investment in technological development by private companies </w:t>
      </w:r>
      <w:r w:rsidRPr="006A53F7">
        <w:rPr>
          <w:rStyle w:val="StyleUnderline"/>
          <w:rFonts w:asciiTheme="majorHAnsi" w:hAnsiTheme="majorHAnsi" w:cstheme="majorHAnsi"/>
        </w:rPr>
        <w:t>it is related to the fact that these actors are not focused on profits of a social nature</w:t>
      </w:r>
      <w:r w:rsidRPr="006A53F7">
        <w:rPr>
          <w:rFonts w:asciiTheme="majorHAnsi" w:hAnsiTheme="majorHAnsi" w:cstheme="majorHAnsi"/>
          <w:sz w:val="16"/>
        </w:rPr>
        <w:t xml:space="preserve">, such as improving the quality of life of the recipient of the product.37 </w:t>
      </w:r>
      <w:r w:rsidRPr="006A53F7">
        <w:rPr>
          <w:rStyle w:val="StyleUnderline"/>
          <w:rFonts w:asciiTheme="majorHAnsi" w:hAnsiTheme="majorHAnsi" w:cstheme="majorHAnsi"/>
        </w:rPr>
        <w:t xml:space="preserve">This makes some technology, potentially beneficial to society, not developed or introduced into use, because the profit margin is too small to make this viable for commercial players. </w:t>
      </w:r>
      <w:r w:rsidRPr="006A53F7">
        <w:rPr>
          <w:rFonts w:asciiTheme="majorHAnsi" w:hAnsiTheme="majorHAnsi" w:cstheme="majorHAnsi"/>
          <w:sz w:val="16"/>
        </w:rPr>
        <w:t xml:space="preserve">To conclude, </w:t>
      </w:r>
      <w:r w:rsidRPr="006A53F7">
        <w:rPr>
          <w:rStyle w:val="StyleUnderline"/>
          <w:rFonts w:asciiTheme="majorHAnsi" w:hAnsiTheme="majorHAnsi" w:cstheme="majorHAnsi"/>
          <w:highlight w:val="green"/>
        </w:rPr>
        <w:t>privatization of space security can develop in unexpected ways</w:t>
      </w:r>
      <w:r w:rsidRPr="006A53F7">
        <w:rPr>
          <w:rFonts w:asciiTheme="majorHAnsi" w:hAnsiTheme="majorHAnsi" w:cstheme="majorHAnsi"/>
          <w:sz w:val="16"/>
        </w:rPr>
        <w:t xml:space="preserve">, but in today’s space environment </w:t>
      </w:r>
      <w:r w:rsidRPr="006A53F7">
        <w:rPr>
          <w:rStyle w:val="StyleUnderline"/>
          <w:rFonts w:asciiTheme="majorHAnsi" w:hAnsiTheme="majorHAnsi" w:cstheme="majorHAnsi"/>
          <w:highlight w:val="green"/>
        </w:rPr>
        <w:t>private actors would rather play the role of security regulators than security providers</w:t>
      </w:r>
      <w:r w:rsidRPr="006A53F7">
        <w:rPr>
          <w:rFonts w:asciiTheme="majorHAnsi" w:hAnsiTheme="majorHAnsi" w:cstheme="majorHAnsi"/>
          <w:sz w:val="16"/>
        </w:rPr>
        <w:t xml:space="preserve">. When investment in space technologies is less profitable than other areas of economy, </w:t>
      </w:r>
      <w:r w:rsidRPr="006A53F7">
        <w:rPr>
          <w:rStyle w:val="StyleUnderline"/>
          <w:rFonts w:asciiTheme="majorHAnsi" w:hAnsiTheme="majorHAnsi" w:cstheme="majorHAnsi"/>
          <w:highlight w:val="green"/>
        </w:rPr>
        <w:t>private actors would focus on soft law and conflict prevention</w:t>
      </w:r>
      <w:r w:rsidRPr="006A53F7">
        <w:rPr>
          <w:rStyle w:val="StyleUnderline"/>
          <w:rFonts w:asciiTheme="majorHAnsi" w:hAnsiTheme="majorHAnsi" w:cstheme="majorHAnsi"/>
        </w:rPr>
        <w:t xml:space="preserve"> in space, and new private initiatives will appear</w:t>
      </w:r>
      <w:r w:rsidRPr="006A53F7">
        <w:rPr>
          <w:rFonts w:asciiTheme="majorHAnsi" w:hAnsiTheme="majorHAnsi" w:cstheme="majorHAnsi"/>
          <w:sz w:val="16"/>
        </w:rPr>
        <w:t xml:space="preserve">. For example, </w:t>
      </w:r>
      <w:r w:rsidRPr="006A53F7">
        <w:rPr>
          <w:rStyle w:val="StyleUnderline"/>
          <w:rFonts w:asciiTheme="majorHAnsi" w:hAnsiTheme="majorHAnsi" w:cstheme="majorHAnsi"/>
          <w:highlight w:val="green"/>
        </w:rPr>
        <w:t>apart from important space companies</w:t>
      </w:r>
      <w:r w:rsidRPr="006A53F7">
        <w:rPr>
          <w:rStyle w:val="StyleUnderline"/>
          <w:rFonts w:asciiTheme="majorHAnsi" w:hAnsiTheme="majorHAnsi" w:cstheme="majorHAnsi"/>
        </w:rPr>
        <w:t xml:space="preserve">, as SpaceX or Blue Origin active in outer space, </w:t>
      </w:r>
      <w:r w:rsidRPr="006A53F7">
        <w:rPr>
          <w:rStyle w:val="StyleUnderline"/>
          <w:rFonts w:asciiTheme="majorHAnsi" w:hAnsiTheme="majorHAnsi" w:cstheme="majorHAnsi"/>
          <w:highlight w:val="green"/>
        </w:rPr>
        <w:t>other private actors as Secure World Foundation</w:t>
      </w:r>
      <w:r w:rsidRPr="006A53F7">
        <w:rPr>
          <w:rStyle w:val="StyleUnderline"/>
          <w:rFonts w:asciiTheme="majorHAnsi" w:hAnsiTheme="majorHAnsi" w:cstheme="majorHAnsi"/>
        </w:rPr>
        <w:t xml:space="preserve"> (SWF</w:t>
      </w:r>
      <w:r w:rsidRPr="006A53F7">
        <w:rPr>
          <w:rStyle w:val="StyleUnderline"/>
          <w:rFonts w:asciiTheme="majorHAnsi" w:hAnsiTheme="majorHAnsi" w:cstheme="majorHAnsi"/>
          <w:highlight w:val="green"/>
        </w:rPr>
        <w:t>), who focus on space sustainability</w:t>
      </w:r>
      <w:r w:rsidRPr="006A53F7">
        <w:rPr>
          <w:rStyle w:val="StyleUnderline"/>
          <w:rFonts w:asciiTheme="majorHAnsi" w:hAnsiTheme="majorHAnsi" w:cstheme="majorHAnsi"/>
        </w:rPr>
        <w:t xml:space="preserve">, </w:t>
      </w:r>
      <w:r w:rsidRPr="006A53F7">
        <w:rPr>
          <w:rStyle w:val="StyleUnderline"/>
          <w:rFonts w:asciiTheme="majorHAnsi" w:hAnsiTheme="majorHAnsi" w:cstheme="majorHAnsi"/>
          <w:highlight w:val="green"/>
        </w:rPr>
        <w:t>will play more important role in crafting international guidelines</w:t>
      </w:r>
      <w:r w:rsidRPr="006A53F7">
        <w:rPr>
          <w:rStyle w:val="StyleUnderline"/>
          <w:rFonts w:asciiTheme="majorHAnsi" w:hAnsiTheme="majorHAnsi" w:cstheme="majorHAnsi"/>
        </w:rPr>
        <w:t xml:space="preserve"> for space activities</w:t>
      </w:r>
      <w:r w:rsidRPr="006A53F7">
        <w:rPr>
          <w:rFonts w:asciiTheme="majorHAnsi" w:hAnsiTheme="majorHAnsi" w:cstheme="majorHAnsi"/>
          <w:sz w:val="16"/>
        </w:rPr>
        <w:t xml:space="preserve">.38 </w:t>
      </w:r>
      <w:r w:rsidRPr="006A53F7">
        <w:rPr>
          <w:rStyle w:val="StyleUnderline"/>
          <w:rFonts w:asciiTheme="majorHAnsi" w:hAnsiTheme="majorHAnsi" w:cstheme="majorHAnsi"/>
          <w:highlight w:val="green"/>
        </w:rPr>
        <w:t xml:space="preserve">This path the way for future solutions and projects, </w:t>
      </w:r>
      <w:r w:rsidRPr="006A53F7">
        <w:rPr>
          <w:rStyle w:val="Emphasis"/>
          <w:rFonts w:asciiTheme="majorHAnsi" w:hAnsiTheme="majorHAnsi" w:cstheme="majorHAnsi"/>
          <w:highlight w:val="green"/>
        </w:rPr>
        <w:t xml:space="preserve">as cleaning the space debris, extracting resources from asteroids and planetoids, </w:t>
      </w:r>
      <w:proofErr w:type="spellStart"/>
      <w:r w:rsidRPr="006A53F7">
        <w:rPr>
          <w:rStyle w:val="Emphasis"/>
          <w:rFonts w:asciiTheme="majorHAnsi" w:hAnsiTheme="majorHAnsi" w:cstheme="majorHAnsi"/>
          <w:highlight w:val="green"/>
        </w:rPr>
        <w:t>refuelling</w:t>
      </w:r>
      <w:proofErr w:type="spellEnd"/>
      <w:r w:rsidRPr="006A53F7">
        <w:rPr>
          <w:rStyle w:val="Emphasis"/>
          <w:rFonts w:asciiTheme="majorHAnsi" w:hAnsiTheme="majorHAnsi" w:cstheme="majorHAnsi"/>
          <w:highlight w:val="green"/>
        </w:rPr>
        <w:t xml:space="preserve"> satellites, providing payload capabilities for governmental entities on market-based logic</w:t>
      </w:r>
      <w:r w:rsidRPr="006A53F7">
        <w:rPr>
          <w:rStyle w:val="StyleUnderline"/>
          <w:rFonts w:asciiTheme="majorHAnsi" w:hAnsiTheme="majorHAnsi" w:cstheme="majorHAnsi"/>
        </w:rPr>
        <w:t>, will be based on activity non-state actors, providing soft law and regulatory solutions, where space faring states are unable to find any compromise</w:t>
      </w:r>
      <w:r w:rsidRPr="006A53F7">
        <w:rPr>
          <w:rFonts w:asciiTheme="majorHAnsi" w:hAnsiTheme="majorHAnsi" w:cstheme="majorHAnsi"/>
          <w:sz w:val="16"/>
        </w:rPr>
        <w:t xml:space="preserve">. </w:t>
      </w:r>
      <w:proofErr w:type="gramStart"/>
      <w:r w:rsidRPr="006A53F7">
        <w:rPr>
          <w:rFonts w:asciiTheme="majorHAnsi" w:hAnsiTheme="majorHAnsi" w:cstheme="majorHAnsi"/>
          <w:sz w:val="16"/>
        </w:rPr>
        <w:t>Therefore</w:t>
      </w:r>
      <w:proofErr w:type="gramEnd"/>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private companies will be in fact global</w:t>
      </w:r>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or space</w:t>
      </w:r>
      <w:r w:rsidRPr="006A53F7">
        <w:rPr>
          <w:rStyle w:val="StyleUnderline"/>
          <w:rFonts w:asciiTheme="majorHAnsi" w:hAnsiTheme="majorHAnsi" w:cstheme="majorHAnsi"/>
        </w:rPr>
        <w:t xml:space="preserve">) </w:t>
      </w:r>
      <w:r w:rsidRPr="006A53F7">
        <w:rPr>
          <w:rStyle w:val="StyleUnderline"/>
          <w:rFonts w:asciiTheme="majorHAnsi" w:hAnsiTheme="majorHAnsi" w:cstheme="majorHAnsi"/>
          <w:highlight w:val="green"/>
        </w:rPr>
        <w:t>regulators</w:t>
      </w:r>
      <w:r w:rsidRPr="006A53F7">
        <w:rPr>
          <w:rFonts w:asciiTheme="majorHAnsi" w:hAnsiTheme="majorHAnsi" w:cstheme="majorHAnsi"/>
          <w:sz w:val="16"/>
        </w:rPr>
        <w:t xml:space="preserve">, as part of UNCOPUS, being involved in space activities.39 The last argument for private involvement in space security comes from an approach based on common good and resilience of space assets, emphasized by the Project Ploughshares, as an important part of space security. As of 2017 there are more than 700,000 man-made objects on the Earth’s orbit bigger than 1 cm, while 17,000 of them are bigger than 10 cm.40 Some of them are </w:t>
      </w:r>
      <w:proofErr w:type="spellStart"/>
      <w:r w:rsidRPr="006A53F7">
        <w:rPr>
          <w:rFonts w:asciiTheme="majorHAnsi" w:hAnsiTheme="majorHAnsi" w:cstheme="majorHAnsi"/>
          <w:sz w:val="16"/>
        </w:rPr>
        <w:t>traced</w:t>
      </w:r>
      <w:proofErr w:type="spellEnd"/>
      <w:r w:rsidRPr="006A53F7">
        <w:rPr>
          <w:rFonts w:asciiTheme="majorHAnsi" w:hAnsiTheme="majorHAnsi" w:cstheme="majorHAnsi"/>
          <w:sz w:val="16"/>
        </w:rPr>
        <w:t xml:space="preserve"> by SSA systems, both American and European, but these systems are </w:t>
      </w:r>
      <w:proofErr w:type="gramStart"/>
      <w:r w:rsidRPr="006A53F7">
        <w:rPr>
          <w:rFonts w:asciiTheme="majorHAnsi" w:hAnsiTheme="majorHAnsi" w:cstheme="majorHAnsi"/>
          <w:sz w:val="16"/>
        </w:rPr>
        <w:t>public-military</w:t>
      </w:r>
      <w:proofErr w:type="gramEnd"/>
      <w:r w:rsidRPr="006A53F7">
        <w:rPr>
          <w:rFonts w:asciiTheme="majorHAnsi" w:hAnsiTheme="majorHAnsi" w:cstheme="majorHAnsi"/>
          <w:sz w:val="16"/>
        </w:rPr>
        <w:t xml:space="preserve"> owned, and private operators are not granted any access to this data. Any collision of space object with space debris, even with small particles, might result in a chain reaction, called Kessler’s syndrome, and not only private but public, and military assets will be destroyed or impaired. In such conditions, a reluctant </w:t>
      </w:r>
      <w:r w:rsidRPr="006A53F7">
        <w:rPr>
          <w:rStyle w:val="StyleUnderline"/>
          <w:rFonts w:asciiTheme="majorHAnsi" w:hAnsiTheme="majorHAnsi" w:cstheme="majorHAnsi"/>
        </w:rPr>
        <w:t xml:space="preserve">cooperation between the public and private sector, and unwillingness to share vulnerable data by public actors seem to confirm that </w:t>
      </w:r>
      <w:r w:rsidRPr="006A53F7">
        <w:rPr>
          <w:rStyle w:val="StyleUnderline"/>
          <w:rFonts w:asciiTheme="majorHAnsi" w:hAnsiTheme="majorHAnsi" w:cstheme="majorHAnsi"/>
          <w:highlight w:val="green"/>
        </w:rPr>
        <w:t>private space activity is more than necessary</w:t>
      </w:r>
      <w:r w:rsidRPr="006A53F7">
        <w:rPr>
          <w:rStyle w:val="StyleUnderline"/>
          <w:rFonts w:asciiTheme="majorHAnsi" w:hAnsiTheme="majorHAnsi" w:cstheme="majorHAnsi"/>
        </w:rPr>
        <w:t xml:space="preserve">. </w:t>
      </w:r>
      <w:r w:rsidRPr="006A53F7">
        <w:rPr>
          <w:rStyle w:val="StyleUnderline"/>
          <w:rFonts w:asciiTheme="majorHAnsi" w:hAnsiTheme="majorHAnsi" w:cstheme="majorHAnsi"/>
          <w:highlight w:val="green"/>
        </w:rPr>
        <w:t>This is an apparent case when logic of mistrust between state powers must be overcome by private actors, perhaps by suggesting common preferences for debris mitigation, and space situational awareness</w:t>
      </w:r>
      <w:r w:rsidRPr="006A53F7">
        <w:rPr>
          <w:rStyle w:val="StyleUnderline"/>
          <w:rFonts w:asciiTheme="majorHAnsi" w:hAnsiTheme="majorHAnsi" w:cstheme="majorHAnsi"/>
        </w:rPr>
        <w:t xml:space="preserve">. In the case of space debris, Space Data Association, an initiative supported by private sector, with its main aim to enhance data sharing </w:t>
      </w:r>
      <w:r w:rsidRPr="006A53F7">
        <w:rPr>
          <w:rStyle w:val="StyleUnderline"/>
          <w:rFonts w:asciiTheme="majorHAnsi" w:hAnsiTheme="majorHAnsi" w:cstheme="majorHAnsi"/>
        </w:rPr>
        <w:lastRenderedPageBreak/>
        <w:t>between commercial satellite operators, could be an example of nascent public good provided by private actors for the sake of global security.</w:t>
      </w:r>
    </w:p>
    <w:p w14:paraId="3AEFDAE0" w14:textId="77777777" w:rsidR="00D00971" w:rsidRPr="006A53F7" w:rsidRDefault="00D00971" w:rsidP="00D00971">
      <w:pPr>
        <w:rPr>
          <w:rStyle w:val="StyleUnderline"/>
          <w:rFonts w:asciiTheme="majorHAnsi" w:hAnsiTheme="majorHAnsi" w:cstheme="majorHAnsi"/>
        </w:rPr>
      </w:pPr>
    </w:p>
    <w:p w14:paraId="1EAC9294" w14:textId="77777777" w:rsidR="00D00971" w:rsidRPr="006A53F7" w:rsidRDefault="00D00971" w:rsidP="00D00971">
      <w:pPr>
        <w:pStyle w:val="Heading4"/>
        <w:rPr>
          <w:rFonts w:asciiTheme="majorHAnsi" w:hAnsiTheme="majorHAnsi" w:cstheme="majorHAnsi"/>
        </w:rPr>
      </w:pPr>
      <w:r w:rsidRPr="006A53F7">
        <w:rPr>
          <w:rFonts w:asciiTheme="majorHAnsi" w:hAnsiTheme="majorHAnsi" w:cstheme="majorHAnsi"/>
        </w:rPr>
        <w:t xml:space="preserve">Space weaponization and arms racing ensure space war goes nuclear – only strong private competition can check conflict </w:t>
      </w:r>
    </w:p>
    <w:p w14:paraId="5D7FEB04" w14:textId="77777777" w:rsidR="00D00971" w:rsidRPr="006A53F7" w:rsidRDefault="00D00971" w:rsidP="00D00971">
      <w:pPr>
        <w:rPr>
          <w:rFonts w:asciiTheme="majorHAnsi" w:hAnsiTheme="majorHAnsi" w:cstheme="majorHAnsi"/>
        </w:rPr>
      </w:pPr>
      <w:r w:rsidRPr="006A53F7">
        <w:rPr>
          <w:rStyle w:val="Style13ptBold"/>
          <w:rFonts w:asciiTheme="majorHAnsi" w:hAnsiTheme="majorHAnsi" w:cstheme="majorHAnsi"/>
        </w:rPr>
        <w:t>Hitchens ’17</w:t>
      </w:r>
      <w:r w:rsidRPr="006A53F7">
        <w:rPr>
          <w:rFonts w:asciiTheme="majorHAnsi" w:hAnsiTheme="majorHAnsi" w:cstheme="majorHAnsi"/>
        </w:rPr>
        <w:t xml:space="preserve"> (Theresa Hitchens, Theresa Hitchens is Senior Research Scholar at the Center for International and Security Studies at Maryland, Prior to joining CISSM, Hitchens was the director of the United Nations Institute for Disarmament Research (UNIDIR) in Geneva from 2009 through 2014. Among her activities and accomplishments at UNIDIR, Hitchens served as a consultant to the U.N. Group of Governmental Experts on Transparency and Confidence Building Measures in Outer Space Activities, provided expert advice to the Conference on Disarmament regarding the prevention of an arms race in outer space (PAROS), and launched UNIDIR's annual conference on cyber security, From 2001 to 2008, Hitchens worked at the Center for Defense Information, where she served as Director, and headed the center’s Space Security Project, setting the strategic direction of the center and conducting research on space policy and other international security issues, “Space weapon technology and policy”, School of Public Policy University of Maryland, </w:t>
      </w:r>
      <w:hyperlink r:id="rId45" w:history="1">
        <w:r w:rsidRPr="006A53F7">
          <w:rPr>
            <w:rStyle w:val="Hyperlink"/>
            <w:rFonts w:asciiTheme="majorHAnsi" w:hAnsiTheme="majorHAnsi" w:cstheme="majorHAnsi"/>
          </w:rPr>
          <w:t>https://aip.scitation.org/doi/pdf/10.1063/1.5009221?class=pdf</w:t>
        </w:r>
      </w:hyperlink>
      <w:r w:rsidRPr="006A53F7">
        <w:rPr>
          <w:rFonts w:asciiTheme="majorHAnsi" w:hAnsiTheme="majorHAnsi" w:cstheme="majorHAnsi"/>
        </w:rPr>
        <w:t>, November 2017)</w:t>
      </w:r>
    </w:p>
    <w:p w14:paraId="0F67DB96" w14:textId="77777777" w:rsidR="00D00971" w:rsidRPr="006A53F7" w:rsidRDefault="00D00971" w:rsidP="00D00971">
      <w:pPr>
        <w:rPr>
          <w:rFonts w:asciiTheme="majorHAnsi" w:eastAsia="Cambria" w:hAnsiTheme="majorHAnsi" w:cstheme="majorHAnsi"/>
          <w:sz w:val="8"/>
        </w:rPr>
      </w:pPr>
      <w:r w:rsidRPr="006A53F7">
        <w:rPr>
          <w:rFonts w:asciiTheme="majorHAnsi" w:eastAsia="Cambria" w:hAnsiTheme="majorHAnsi" w:cstheme="majorHAnsi"/>
          <w:sz w:val="8"/>
        </w:rPr>
        <w:t xml:space="preserve">Abstract. </w:t>
      </w:r>
      <w:r w:rsidRPr="006A53F7">
        <w:rPr>
          <w:rFonts w:asciiTheme="majorHAnsi" w:eastAsia="Cambria" w:hAnsiTheme="majorHAnsi" w:cstheme="majorHAnsi"/>
          <w:u w:val="single"/>
        </w:rPr>
        <w:t>The military use of space, including in support of nuclear weapons infrastructure, has greatly increased over the past 30 years</w:t>
      </w:r>
      <w:r w:rsidRPr="006A53F7">
        <w:rPr>
          <w:rFonts w:asciiTheme="majorHAnsi" w:eastAsia="Cambria" w:hAnsiTheme="majorHAnsi" w:cstheme="majorHAnsi"/>
          <w:sz w:val="8"/>
        </w:rPr>
        <w:t xml:space="preserve">. In the current era, </w:t>
      </w:r>
      <w:r w:rsidRPr="006A53F7">
        <w:rPr>
          <w:rFonts w:asciiTheme="majorHAnsi" w:eastAsia="Cambria" w:hAnsiTheme="majorHAnsi" w:cstheme="majorHAnsi"/>
          <w:b/>
          <w:iCs/>
          <w:highlight w:val="green"/>
          <w:u w:val="single"/>
        </w:rPr>
        <w:t>rising</w:t>
      </w:r>
      <w:r w:rsidRPr="006A53F7">
        <w:rPr>
          <w:rFonts w:asciiTheme="majorHAnsi" w:eastAsia="Cambria" w:hAnsiTheme="majorHAnsi" w:cstheme="majorHAnsi"/>
          <w:b/>
          <w:iCs/>
          <w:u w:val="single"/>
        </w:rPr>
        <w:t xml:space="preserve"> geopolitical </w:t>
      </w:r>
      <w:r w:rsidRPr="006A53F7">
        <w:rPr>
          <w:rFonts w:asciiTheme="majorHAnsi" w:eastAsia="Cambria" w:hAnsiTheme="majorHAnsi" w:cstheme="majorHAnsi"/>
          <w:b/>
          <w:iCs/>
          <w:highlight w:val="green"/>
          <w:u w:val="single"/>
        </w:rPr>
        <w:t>tensions</w:t>
      </w:r>
      <w:r w:rsidRPr="006A53F7">
        <w:rPr>
          <w:rFonts w:asciiTheme="majorHAnsi" w:eastAsia="Cambria" w:hAnsiTheme="majorHAnsi" w:cstheme="majorHAnsi"/>
          <w:b/>
          <w:iCs/>
          <w:u w:val="single"/>
        </w:rPr>
        <w:t xml:space="preserve"> between </w:t>
      </w:r>
      <w:r w:rsidRPr="006A53F7">
        <w:rPr>
          <w:rFonts w:asciiTheme="majorHAnsi" w:eastAsia="Cambria" w:hAnsiTheme="majorHAnsi" w:cstheme="majorHAnsi"/>
          <w:u w:val="single"/>
        </w:rPr>
        <w:t>the United States and Russia and China</w:t>
      </w:r>
      <w:r w:rsidRPr="006A53F7">
        <w:rPr>
          <w:rFonts w:asciiTheme="majorHAnsi" w:eastAsia="Cambria" w:hAnsiTheme="majorHAnsi" w:cstheme="majorHAnsi"/>
          <w:b/>
          <w:iCs/>
          <w:u w:val="single"/>
        </w:rPr>
        <w:t xml:space="preserve"> have </w:t>
      </w:r>
      <w:r w:rsidRPr="006A53F7">
        <w:rPr>
          <w:rFonts w:asciiTheme="majorHAnsi" w:eastAsia="Cambria" w:hAnsiTheme="majorHAnsi" w:cstheme="majorHAnsi"/>
          <w:b/>
          <w:iCs/>
          <w:highlight w:val="green"/>
          <w:u w:val="single"/>
        </w:rPr>
        <w:t>led to assumptions</w:t>
      </w:r>
      <w:r w:rsidRPr="006A53F7">
        <w:rPr>
          <w:rFonts w:asciiTheme="majorHAnsi" w:eastAsia="Cambria" w:hAnsiTheme="majorHAnsi" w:cstheme="majorHAnsi"/>
          <w:sz w:val="8"/>
        </w:rPr>
        <w:t xml:space="preserve"> in all three major space powers </w:t>
      </w:r>
      <w:r w:rsidRPr="006A53F7">
        <w:rPr>
          <w:rFonts w:asciiTheme="majorHAnsi" w:eastAsia="Cambria" w:hAnsiTheme="majorHAnsi" w:cstheme="majorHAnsi"/>
          <w:b/>
          <w:iCs/>
          <w:u w:val="single"/>
        </w:rPr>
        <w:t xml:space="preserve">that </w:t>
      </w:r>
      <w:r w:rsidRPr="006A53F7">
        <w:rPr>
          <w:rFonts w:asciiTheme="majorHAnsi" w:eastAsia="Cambria" w:hAnsiTheme="majorHAnsi" w:cstheme="majorHAnsi"/>
          <w:b/>
          <w:iCs/>
          <w:highlight w:val="green"/>
          <w:u w:val="single"/>
        </w:rPr>
        <w:t>warfighting in spac</w:t>
      </w:r>
      <w:r w:rsidRPr="006A53F7">
        <w:rPr>
          <w:rFonts w:asciiTheme="majorHAnsi" w:eastAsia="Cambria" w:hAnsiTheme="majorHAnsi" w:cstheme="majorHAnsi"/>
          <w:b/>
          <w:iCs/>
          <w:u w:val="single"/>
        </w:rPr>
        <w:t xml:space="preserve">e now </w:t>
      </w:r>
      <w:r w:rsidRPr="006A53F7">
        <w:rPr>
          <w:rFonts w:asciiTheme="majorHAnsi" w:eastAsia="Cambria" w:hAnsiTheme="majorHAnsi" w:cstheme="majorHAnsi"/>
          <w:b/>
          <w:iCs/>
          <w:highlight w:val="green"/>
          <w:u w:val="single"/>
        </w:rPr>
        <w:t>is inevitable</w:t>
      </w:r>
      <w:r w:rsidRPr="006A53F7">
        <w:rPr>
          <w:rFonts w:asciiTheme="majorHAnsi" w:eastAsia="Cambria" w:hAnsiTheme="majorHAnsi" w:cstheme="majorHAnsi"/>
          <w:b/>
          <w:iCs/>
          <w:u w:val="single"/>
        </w:rPr>
        <w:t>, and possible because of rapid technological advancements</w:t>
      </w:r>
      <w:r w:rsidRPr="006A53F7">
        <w:rPr>
          <w:rFonts w:asciiTheme="majorHAnsi" w:eastAsia="Cambria" w:hAnsiTheme="majorHAnsi" w:cstheme="majorHAnsi"/>
          <w:sz w:val="8"/>
        </w:rPr>
        <w:t xml:space="preserve">. New capabilities for disrupting and destroying satellites include radio-frequency jamming, the use of lasers, maneuverable space objects and more capable direct-ascent anti-satellite weapons. </w:t>
      </w:r>
      <w:r w:rsidRPr="006A53F7">
        <w:rPr>
          <w:rFonts w:asciiTheme="majorHAnsi" w:eastAsia="Cambria" w:hAnsiTheme="majorHAnsi" w:cstheme="majorHAnsi"/>
          <w:b/>
          <w:iCs/>
          <w:highlight w:val="green"/>
          <w:u w:val="single"/>
        </w:rPr>
        <w:t>This</w:t>
      </w:r>
      <w:r w:rsidRPr="006A53F7">
        <w:rPr>
          <w:rFonts w:asciiTheme="majorHAnsi" w:eastAsia="Cambria" w:hAnsiTheme="majorHAnsi" w:cstheme="majorHAnsi"/>
          <w:b/>
          <w:iCs/>
          <w:u w:val="single"/>
        </w:rPr>
        <w:t xml:space="preserve"> situation, however, </w:t>
      </w:r>
      <w:r w:rsidRPr="006A53F7">
        <w:rPr>
          <w:rFonts w:asciiTheme="majorHAnsi" w:eastAsia="Cambria" w:hAnsiTheme="majorHAnsi" w:cstheme="majorHAnsi"/>
          <w:b/>
          <w:iCs/>
          <w:highlight w:val="green"/>
          <w:u w:val="single"/>
        </w:rPr>
        <w:t>threatens</w:t>
      </w:r>
      <w:r w:rsidRPr="006A53F7">
        <w:rPr>
          <w:rFonts w:asciiTheme="majorHAnsi" w:eastAsia="Cambria" w:hAnsiTheme="majorHAnsi" w:cstheme="majorHAnsi"/>
          <w:b/>
          <w:iCs/>
          <w:u w:val="single"/>
        </w:rPr>
        <w:t xml:space="preserve"> international security and </w:t>
      </w:r>
      <w:r w:rsidRPr="006A53F7">
        <w:rPr>
          <w:rFonts w:asciiTheme="majorHAnsi" w:eastAsia="Cambria" w:hAnsiTheme="majorHAnsi" w:cstheme="majorHAnsi"/>
          <w:b/>
          <w:iCs/>
          <w:highlight w:val="green"/>
          <w:u w:val="single"/>
          <w:bdr w:val="single" w:sz="4" w:space="0" w:color="auto"/>
        </w:rPr>
        <w:t>stability among nuclear powers</w:t>
      </w:r>
      <w:r w:rsidRPr="006A53F7">
        <w:rPr>
          <w:rFonts w:asciiTheme="majorHAnsi" w:eastAsia="Cambria" w:hAnsiTheme="majorHAnsi" w:cstheme="majorHAnsi"/>
          <w:b/>
          <w:iCs/>
          <w:highlight w:val="green"/>
          <w:u w:val="single"/>
        </w:rPr>
        <w:t>.</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There is a</w:t>
      </w:r>
      <w:r w:rsidRPr="006A53F7">
        <w:rPr>
          <w:rFonts w:asciiTheme="majorHAnsi" w:eastAsia="Cambria" w:hAnsiTheme="majorHAnsi" w:cstheme="majorHAnsi"/>
          <w:b/>
          <w:iCs/>
          <w:u w:val="single"/>
        </w:rPr>
        <w:t xml:space="preserve"> continuing and </w:t>
      </w:r>
      <w:r w:rsidRPr="006A53F7">
        <w:rPr>
          <w:rFonts w:asciiTheme="majorHAnsi" w:eastAsia="Cambria" w:hAnsiTheme="majorHAnsi" w:cstheme="majorHAnsi"/>
          <w:b/>
          <w:iCs/>
          <w:highlight w:val="green"/>
          <w:u w:val="single"/>
          <w:bdr w:val="single" w:sz="4" w:space="0" w:color="auto"/>
        </w:rPr>
        <w:t>necessary role for diplomacy</w:t>
      </w:r>
      <w:r w:rsidRPr="006A53F7">
        <w:rPr>
          <w:rFonts w:asciiTheme="majorHAnsi" w:eastAsia="Cambria" w:hAnsiTheme="majorHAnsi" w:cstheme="majorHAnsi"/>
          <w:b/>
          <w:iCs/>
          <w:highlight w:val="green"/>
          <w:u w:val="single"/>
        </w:rPr>
        <w:t>, especially</w:t>
      </w:r>
      <w:r w:rsidRPr="006A53F7">
        <w:rPr>
          <w:rFonts w:asciiTheme="majorHAnsi" w:eastAsia="Cambria" w:hAnsiTheme="majorHAnsi" w:cstheme="majorHAnsi"/>
          <w:b/>
          <w:iCs/>
          <w:u w:val="single"/>
        </w:rPr>
        <w:t xml:space="preserve"> the </w:t>
      </w:r>
      <w:r w:rsidRPr="006A53F7">
        <w:rPr>
          <w:rFonts w:asciiTheme="majorHAnsi" w:eastAsia="Cambria" w:hAnsiTheme="majorHAnsi" w:cstheme="majorHAnsi"/>
          <w:b/>
          <w:iCs/>
          <w:highlight w:val="green"/>
          <w:u w:val="single"/>
          <w:bdr w:val="single" w:sz="4" w:space="0" w:color="auto"/>
        </w:rPr>
        <w:t>establishment of normative rules of behavior</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to reduce risks of misperceptions and crisis</w:t>
      </w:r>
      <w:r w:rsidRPr="006A53F7">
        <w:rPr>
          <w:rFonts w:asciiTheme="majorHAnsi" w:eastAsia="Cambria" w:hAnsiTheme="majorHAnsi" w:cstheme="majorHAnsi"/>
          <w:b/>
          <w:iCs/>
          <w:u w:val="single"/>
        </w:rPr>
        <w:t xml:space="preserve"> escalation, </w:t>
      </w:r>
      <w:r w:rsidRPr="006A53F7">
        <w:rPr>
          <w:rFonts w:asciiTheme="majorHAnsi" w:eastAsia="Cambria" w:hAnsiTheme="majorHAnsi" w:cstheme="majorHAnsi"/>
          <w:b/>
          <w:iCs/>
          <w:highlight w:val="green"/>
          <w:u w:val="single"/>
          <w:bdr w:val="single" w:sz="4" w:space="0" w:color="auto"/>
        </w:rPr>
        <w:t>including</w:t>
      </w:r>
      <w:r w:rsidRPr="006A53F7">
        <w:rPr>
          <w:rFonts w:asciiTheme="majorHAnsi" w:eastAsia="Cambria" w:hAnsiTheme="majorHAnsi" w:cstheme="majorHAnsi"/>
          <w:b/>
          <w:iCs/>
          <w:u w:val="single"/>
          <w:bdr w:val="single" w:sz="4" w:space="0" w:color="auto"/>
        </w:rPr>
        <w:t xml:space="preserve"> </w:t>
      </w:r>
      <w:r w:rsidRPr="006A53F7">
        <w:rPr>
          <w:rFonts w:asciiTheme="majorHAnsi" w:eastAsia="Cambria" w:hAnsiTheme="majorHAnsi" w:cstheme="majorHAnsi"/>
          <w:u w:val="single"/>
        </w:rPr>
        <w:t>up to the</w:t>
      </w:r>
      <w:r w:rsidRPr="006A53F7">
        <w:rPr>
          <w:rFonts w:asciiTheme="majorHAnsi" w:eastAsia="Cambria" w:hAnsiTheme="majorHAnsi" w:cstheme="majorHAnsi"/>
          <w:b/>
          <w:iCs/>
          <w:u w:val="single"/>
          <w:bdr w:val="single" w:sz="4" w:space="0" w:color="auto"/>
        </w:rPr>
        <w:t xml:space="preserve"> </w:t>
      </w:r>
      <w:r w:rsidRPr="006A53F7">
        <w:rPr>
          <w:rFonts w:asciiTheme="majorHAnsi" w:eastAsia="Cambria" w:hAnsiTheme="majorHAnsi" w:cstheme="majorHAnsi"/>
          <w:b/>
          <w:iCs/>
          <w:highlight w:val="green"/>
          <w:u w:val="single"/>
          <w:bdr w:val="single" w:sz="4" w:space="0" w:color="auto"/>
        </w:rPr>
        <w:t>use of nuclear weapons</w:t>
      </w:r>
      <w:r w:rsidRPr="006A53F7">
        <w:rPr>
          <w:rFonts w:asciiTheme="majorHAnsi" w:eastAsia="Cambria" w:hAnsiTheme="majorHAnsi" w:cstheme="majorHAnsi"/>
          <w:sz w:val="8"/>
        </w:rPr>
        <w:t>. U</w:t>
      </w:r>
      <w:r w:rsidRPr="006A53F7">
        <w:rPr>
          <w:rFonts w:asciiTheme="majorHAnsi" w:eastAsia="Cambria" w:hAnsiTheme="majorHAnsi" w:cstheme="majorHAnsi"/>
          <w:b/>
          <w:iCs/>
          <w:u w:val="single"/>
        </w:rPr>
        <w:t xml:space="preserve">.S. policy and strategy should seek a balance between traditional military approaches to protecting its space assets and diplomatic tools to create a more secure space environment. </w:t>
      </w:r>
      <w:r w:rsidRPr="006A53F7">
        <w:rPr>
          <w:rFonts w:asciiTheme="majorHAnsi" w:eastAsia="Cambria" w:hAnsiTheme="majorHAnsi" w:cstheme="majorHAnsi"/>
          <w:sz w:val="8"/>
        </w:rPr>
        <w:t xml:space="preserve">I. INTRODUCTION Outer space is recognized by all nations as “the province of mankind” not subject to national boundaries or appropriation via both treaty – especially the 1967 Outer Space Treaty1 – and by the practice of nation states. Since the dawn of the space age, the use of satellites has become integral to the global economy, including providing communications, weather services, mapping, precision timing and navigation services for shipping, secure </w:t>
      </w:r>
      <w:proofErr w:type="spellStart"/>
      <w:r w:rsidRPr="006A53F7">
        <w:rPr>
          <w:rFonts w:asciiTheme="majorHAnsi" w:eastAsia="Cambria" w:hAnsiTheme="majorHAnsi" w:cstheme="majorHAnsi"/>
          <w:sz w:val="8"/>
        </w:rPr>
        <w:t>crossborder</w:t>
      </w:r>
      <w:proofErr w:type="spellEnd"/>
      <w:r w:rsidRPr="006A53F7">
        <w:rPr>
          <w:rFonts w:asciiTheme="majorHAnsi" w:eastAsia="Cambria" w:hAnsiTheme="majorHAnsi" w:cstheme="majorHAnsi"/>
          <w:sz w:val="8"/>
        </w:rPr>
        <w:t xml:space="preserve"> banking, and Internet connectivity. </w:t>
      </w:r>
      <w:r w:rsidRPr="006A53F7">
        <w:rPr>
          <w:rFonts w:asciiTheme="majorHAnsi" w:eastAsia="Cambria" w:hAnsiTheme="majorHAnsi" w:cstheme="majorHAnsi"/>
          <w:u w:val="single"/>
        </w:rPr>
        <w:t xml:space="preserve">Every state has both an interest in making use of space, and reason to deal with its use by other states, because </w:t>
      </w:r>
      <w:r w:rsidRPr="006A53F7">
        <w:rPr>
          <w:rFonts w:asciiTheme="majorHAnsi" w:eastAsia="Cambria" w:hAnsiTheme="majorHAnsi" w:cstheme="majorHAnsi"/>
          <w:b/>
          <w:iCs/>
          <w:u w:val="single"/>
        </w:rPr>
        <w:t>the activities in space by one actor have the potential to impact all others</w:t>
      </w:r>
      <w:r w:rsidRPr="006A53F7">
        <w:rPr>
          <w:rFonts w:asciiTheme="majorHAnsi" w:eastAsia="Cambria" w:hAnsiTheme="majorHAnsi" w:cstheme="majorHAnsi"/>
          <w:u w:val="single"/>
        </w:rPr>
        <w:t>, for good or for bad. I</w:t>
      </w:r>
      <w:r w:rsidRPr="006A53F7">
        <w:rPr>
          <w:rFonts w:asciiTheme="majorHAnsi" w:eastAsia="Cambria" w:hAnsiTheme="majorHAnsi" w:cstheme="majorHAnsi"/>
          <w:sz w:val="8"/>
        </w:rPr>
        <w:t xml:space="preserve">n </w:t>
      </w:r>
      <w:r w:rsidRPr="006A53F7">
        <w:rPr>
          <w:rFonts w:asciiTheme="majorHAnsi" w:eastAsia="Cambria" w:hAnsiTheme="majorHAnsi" w:cstheme="majorHAnsi"/>
          <w:u w:val="single"/>
        </w:rPr>
        <w:t>addressing international and national security, and nuclear security in particular, the space environment has played a role of great importance from almost the beginning of the nuclear age</w:t>
      </w:r>
      <w:r w:rsidRPr="006A53F7">
        <w:rPr>
          <w:rFonts w:asciiTheme="majorHAnsi" w:eastAsia="Cambria" w:hAnsiTheme="majorHAnsi" w:cstheme="majorHAnsi"/>
          <w:sz w:val="8"/>
        </w:rPr>
        <w:t xml:space="preserve">. The first satellites launched by the Soviet Union and the United States were oriented toward seeking information on what was transpiring in areas controlled by the other, and to verify bilateral arms control agreements. While in short order space systems also were integrated to the offensive uses of long-range delivery systems by providing photographic information about potential targets, strategic space systems were during the Cold War widely viewed as stabilizing the Superpower nuclear competition. </w:t>
      </w:r>
      <w:r w:rsidRPr="006A53F7">
        <w:rPr>
          <w:rFonts w:asciiTheme="majorHAnsi" w:eastAsia="Cambria" w:hAnsiTheme="majorHAnsi" w:cstheme="majorHAnsi"/>
          <w:u w:val="single"/>
        </w:rPr>
        <w:t xml:space="preserve">The use of space for military purposes has continued into the present era, with increasing capabilities to take advantage of large segments of the electromagnetic spectrum for acquiring intelligence, communicating globally, and generally supporting ways of using nuclear weapons both for deterrence, </w:t>
      </w:r>
      <w:proofErr w:type="gramStart"/>
      <w:r w:rsidRPr="006A53F7">
        <w:rPr>
          <w:rFonts w:asciiTheme="majorHAnsi" w:eastAsia="Cambria" w:hAnsiTheme="majorHAnsi" w:cstheme="majorHAnsi"/>
          <w:u w:val="single"/>
        </w:rPr>
        <w:t>and,</w:t>
      </w:r>
      <w:proofErr w:type="gramEnd"/>
      <w:r w:rsidRPr="006A53F7">
        <w:rPr>
          <w:rFonts w:asciiTheme="majorHAnsi" w:eastAsia="Cambria" w:hAnsiTheme="majorHAnsi" w:cstheme="majorHAnsi"/>
          <w:u w:val="single"/>
        </w:rPr>
        <w:t xml:space="preserve"> should deterrence fail, use of those weapons against an adversary.</w:t>
      </w:r>
      <w:r w:rsidRPr="006A53F7">
        <w:rPr>
          <w:rFonts w:asciiTheme="majorHAnsi" w:eastAsia="Cambria" w:hAnsiTheme="majorHAnsi" w:cstheme="majorHAnsi"/>
          <w:sz w:val="8"/>
        </w:rPr>
        <w:t xml:space="preserve"> Most of the nuclear weapon possessing states operate satellites for these purposes. Perhaps as importantly, space systems over the last two decades have become integral to the tactical warfighting ability of many modern states – a situation that has complicated the status of space systems as strategically stabilizing. Indeed, the growing use of space by many countries to achieve victory on the battlefield has increased both the vulnerability of militaries to attacks on their space systems and has, at the same time, increased their value as potential targets in a war. Over the past 50 years, the Soviet Union, the United States, and China have carried out experiments in or aimed at the outer space environment – mostly the area close to the atmosphere in Low Earth Orbit (LEO) – that show the capability to destroy a satellite, or to disrupt its functions. The specter of space warfare for many years has, among other negative consequences, raised concerns that a state’s nuclear retaliatory capability could be compromised. This concern also applies more generally, of course, to an ability to disrupt communications functions for other military, or civilian, purposes. In the 1980s, there was a period when the United States, and perhaps others, explored whether systems based in space could be used to destroy an adversary’s intercontinental ballistic missiles, or their payloads. The so-called Star Wars program under the Reagan Administration envisioned the deployment of a system of satellites that would seek to destroy the missiles/warheads launched at the United States. One technology explored envisioned detonating a nuclear explosive to generate a beam of x-rays that would put out of commission the adversary’s warhead. Thus far, such technologies have not succeeded in playing a role in the nuclear-weapon situation globally. However, the U.S. descendant of the Star Wars program – currently limited to conventionally equipped, ground- and sea-based missile defense interceptors with limited capability against a full-blown nuclear attack – continues to stress nuclear deterrence and </w:t>
      </w:r>
      <w:r w:rsidRPr="006A53F7">
        <w:rPr>
          <w:rFonts w:asciiTheme="majorHAnsi" w:eastAsia="Cambria" w:hAnsiTheme="majorHAnsi" w:cstheme="majorHAnsi"/>
          <w:sz w:val="8"/>
        </w:rPr>
        <w:lastRenderedPageBreak/>
        <w:t xml:space="preserve">stability between the United States and Russia, as well as China, which maintains a much smaller nuclear arsenal than the Cold War adversaries. However, recent missile experiments by China have demonstrated the vulnerability of the geosynchronous equatorial orbit (GEO), where many hundreds of satellites are “parked” carrying out communications and other functions, including nuclear weapons support systems and spy satellites. II. INCREASED THREATS INVOLVING OUTER SPACE Since the first satellites were launched in the 1950s by the Soviet Union and then the United States, the Russian Federation, the United States, China, India, Japan, and other states have, without much coordination, launched so many satellites into space into various orbits and at various altitudes that there is currently a strong risk of both congestion and competition. There is no global regime for regulating outer space activities. The Outer Space Treaty of 1967, to which all the launching states, and most others, are party2 mandates that outer space be used solely for peaceful </w:t>
      </w:r>
      <w:proofErr w:type="gramStart"/>
      <w:r w:rsidRPr="006A53F7">
        <w:rPr>
          <w:rFonts w:asciiTheme="majorHAnsi" w:eastAsia="Cambria" w:hAnsiTheme="majorHAnsi" w:cstheme="majorHAnsi"/>
          <w:sz w:val="8"/>
        </w:rPr>
        <w:t>purposes, and</w:t>
      </w:r>
      <w:proofErr w:type="gramEnd"/>
      <w:r w:rsidRPr="006A53F7">
        <w:rPr>
          <w:rFonts w:asciiTheme="majorHAnsi" w:eastAsia="Cambria" w:hAnsiTheme="majorHAnsi" w:cstheme="majorHAnsi"/>
          <w:sz w:val="8"/>
        </w:rPr>
        <w:t xml:space="preserve"> prohibits the stationing of nuclear or other weapons of mass destruction in that environment. (The Treaty does not prohibit the transit of nuclear weapons, </w:t>
      </w:r>
      <w:proofErr w:type="gramStart"/>
      <w:r w:rsidRPr="006A53F7">
        <w:rPr>
          <w:rFonts w:asciiTheme="majorHAnsi" w:eastAsia="Cambria" w:hAnsiTheme="majorHAnsi" w:cstheme="majorHAnsi"/>
          <w:sz w:val="8"/>
        </w:rPr>
        <w:t>e.g.</w:t>
      </w:r>
      <w:proofErr w:type="gramEnd"/>
      <w:r w:rsidRPr="006A53F7">
        <w:rPr>
          <w:rFonts w:asciiTheme="majorHAnsi" w:eastAsia="Cambria" w:hAnsiTheme="majorHAnsi" w:cstheme="majorHAnsi"/>
          <w:sz w:val="8"/>
        </w:rPr>
        <w:t xml:space="preserve"> as a payload on a submarine-launched ballistic missile, through outer space; furthermore under common law practice, defensive military activities are tolerated as compliant with “peaceful purposes.”) The Outer Space Treaty, however, makes it clear that states are responsible for their own space activities, and compliance with international law. And while there are </w:t>
      </w:r>
      <w:proofErr w:type="gramStart"/>
      <w:r w:rsidRPr="006A53F7">
        <w:rPr>
          <w:rFonts w:asciiTheme="majorHAnsi" w:eastAsia="Cambria" w:hAnsiTheme="majorHAnsi" w:cstheme="majorHAnsi"/>
          <w:sz w:val="8"/>
        </w:rPr>
        <w:t>a number of</w:t>
      </w:r>
      <w:proofErr w:type="gramEnd"/>
      <w:r w:rsidRPr="006A53F7">
        <w:rPr>
          <w:rFonts w:asciiTheme="majorHAnsi" w:eastAsia="Cambria" w:hAnsiTheme="majorHAnsi" w:cstheme="majorHAnsi"/>
          <w:sz w:val="8"/>
        </w:rPr>
        <w:t xml:space="preserve"> other </w:t>
      </w:r>
      <w:proofErr w:type="spellStart"/>
      <w:r w:rsidRPr="006A53F7">
        <w:rPr>
          <w:rFonts w:asciiTheme="majorHAnsi" w:eastAsia="Cambria" w:hAnsiTheme="majorHAnsi" w:cstheme="majorHAnsi"/>
          <w:sz w:val="8"/>
        </w:rPr>
        <w:t>spacerelated</w:t>
      </w:r>
      <w:proofErr w:type="spellEnd"/>
      <w:r w:rsidRPr="006A53F7">
        <w:rPr>
          <w:rFonts w:asciiTheme="majorHAnsi" w:eastAsia="Cambria" w:hAnsiTheme="majorHAnsi" w:cstheme="majorHAnsi"/>
          <w:sz w:val="8"/>
        </w:rPr>
        <w:t xml:space="preserve"> treaties, UN principles and voluntary agreements managed by various UN and multilateral bodies, a nation’s activities in space are largely regulated by that nation alone. There is no international legal requirement for any one state to coordinate its satellite launches or maneuvers with others. Environmental Threats: Crowding and Debris Some 1,500 operational satellites are now in orbit, owned by more than 80 states or other entities. These states and entities have varying levels both of proficiency and of knowledge of the established laws and rules affecting space. In the radio frequency band of the electromagnetic spectrum, interference is rising, especially in the GEO regime. Some of this interference is deliberate, undertaken for political purposes, despite the fact that deliberate interference is one of the few legally binding restraints in the international space arena</w:t>
      </w:r>
      <w:proofErr w:type="gramStart"/>
      <w:r w:rsidRPr="006A53F7">
        <w:rPr>
          <w:rFonts w:asciiTheme="majorHAnsi" w:eastAsia="Cambria" w:hAnsiTheme="majorHAnsi" w:cstheme="majorHAnsi"/>
          <w:sz w:val="8"/>
        </w:rPr>
        <w:t>3 .</w:t>
      </w:r>
      <w:proofErr w:type="gramEnd"/>
      <w:r w:rsidRPr="006A53F7">
        <w:rPr>
          <w:rFonts w:asciiTheme="majorHAnsi" w:eastAsia="Cambria" w:hAnsiTheme="majorHAnsi" w:cstheme="majorHAnsi"/>
          <w:sz w:val="8"/>
        </w:rPr>
        <w:t xml:space="preserve"> The evolution in satellite technology has led to the wider use of smaller satellites, including so-called “</w:t>
      </w:r>
      <w:proofErr w:type="spellStart"/>
      <w:r w:rsidRPr="006A53F7">
        <w:rPr>
          <w:rFonts w:asciiTheme="majorHAnsi" w:eastAsia="Cambria" w:hAnsiTheme="majorHAnsi" w:cstheme="majorHAnsi"/>
          <w:sz w:val="8"/>
        </w:rPr>
        <w:t>Cubesats</w:t>
      </w:r>
      <w:proofErr w:type="spellEnd"/>
      <w:r w:rsidRPr="006A53F7">
        <w:rPr>
          <w:rFonts w:asciiTheme="majorHAnsi" w:eastAsia="Cambria" w:hAnsiTheme="majorHAnsi" w:cstheme="majorHAnsi"/>
          <w:sz w:val="8"/>
        </w:rPr>
        <w:t>,” that can be deployed in constellations, especially in LEO. The number of operational satellites is expected to rise to many thousands within the decade. LEO</w:t>
      </w:r>
      <w:proofErr w:type="gramStart"/>
      <w:r w:rsidRPr="006A53F7">
        <w:rPr>
          <w:rFonts w:asciiTheme="majorHAnsi" w:eastAsia="Cambria" w:hAnsiTheme="majorHAnsi" w:cstheme="majorHAnsi"/>
          <w:sz w:val="8"/>
        </w:rPr>
        <w:t>, in particular, is</w:t>
      </w:r>
      <w:proofErr w:type="gramEnd"/>
      <w:r w:rsidRPr="006A53F7">
        <w:rPr>
          <w:rFonts w:asciiTheme="majorHAnsi" w:eastAsia="Cambria" w:hAnsiTheme="majorHAnsi" w:cstheme="majorHAnsi"/>
          <w:sz w:val="8"/>
        </w:rPr>
        <w:t xml:space="preserve"> becoming incredibly crowded with satellites, making tracking of on-orbit objects extremely difficult. Furthermore, many small satellites have no ability to maneuver to avoid collisions with other satellites and space debris. The half-century of using space has resulted, from the breakup of satellites and other activities, in a considerable </w:t>
      </w:r>
      <w:proofErr w:type="gramStart"/>
      <w:r w:rsidRPr="006A53F7">
        <w:rPr>
          <w:rFonts w:asciiTheme="majorHAnsi" w:eastAsia="Cambria" w:hAnsiTheme="majorHAnsi" w:cstheme="majorHAnsi"/>
          <w:sz w:val="8"/>
        </w:rPr>
        <w:t>amount</w:t>
      </w:r>
      <w:proofErr w:type="gramEnd"/>
      <w:r w:rsidRPr="006A53F7">
        <w:rPr>
          <w:rFonts w:asciiTheme="majorHAnsi" w:eastAsia="Cambria" w:hAnsiTheme="majorHAnsi" w:cstheme="majorHAnsi"/>
          <w:sz w:val="8"/>
        </w:rPr>
        <w:t xml:space="preserve"> of on-orbit debris – including satellites no longer in use, parts of satellites that have broken up, launcher stages, nuts and bolts, and debris from the deliberate destruction of satellites. The United States and others track some 23,000 orbiting pieces with a diameter of greater than 10 cm. This debris is especially dangerous if a satellite or transiting vehicle collides with a </w:t>
      </w:r>
      <w:proofErr w:type="gramStart"/>
      <w:r w:rsidRPr="006A53F7">
        <w:rPr>
          <w:rFonts w:asciiTheme="majorHAnsi" w:eastAsia="Cambria" w:hAnsiTheme="majorHAnsi" w:cstheme="majorHAnsi"/>
          <w:sz w:val="8"/>
        </w:rPr>
        <w:t>piece, since</w:t>
      </w:r>
      <w:proofErr w:type="gramEnd"/>
      <w:r w:rsidRPr="006A53F7">
        <w:rPr>
          <w:rFonts w:asciiTheme="majorHAnsi" w:eastAsia="Cambria" w:hAnsiTheme="majorHAnsi" w:cstheme="majorHAnsi"/>
          <w:sz w:val="8"/>
        </w:rPr>
        <w:t xml:space="preserve"> the closing velocity of such a collision on-orbit is very high – some 7.5 kilometers per second (faster than a bullet) in LEO. Worse yet, even very small debris, most of which cannot be detected much less tracked, can destroy an operational satellite; it is estimated that some 500,000 to one million pieces of debris smaller than 10 centimeters exist on orbit. </w:t>
      </w:r>
      <w:r w:rsidRPr="006A53F7">
        <w:rPr>
          <w:rFonts w:asciiTheme="majorHAnsi" w:eastAsia="Cambria" w:hAnsiTheme="majorHAnsi" w:cstheme="majorHAnsi"/>
          <w:b/>
          <w:iCs/>
          <w:u w:val="single"/>
        </w:rPr>
        <w:t xml:space="preserve">It is widely agreed that </w:t>
      </w:r>
      <w:r w:rsidRPr="006A53F7">
        <w:rPr>
          <w:rFonts w:asciiTheme="majorHAnsi" w:eastAsia="Cambria" w:hAnsiTheme="majorHAnsi" w:cstheme="majorHAnsi"/>
          <w:b/>
          <w:iCs/>
          <w:highlight w:val="green"/>
          <w:u w:val="single"/>
        </w:rPr>
        <w:t>new international measures to</w:t>
      </w:r>
      <w:r w:rsidRPr="006A53F7">
        <w:rPr>
          <w:rFonts w:asciiTheme="majorHAnsi" w:eastAsia="Cambria" w:hAnsiTheme="majorHAnsi" w:cstheme="majorHAnsi"/>
          <w:b/>
          <w:iCs/>
          <w:u w:val="single"/>
        </w:rPr>
        <w:t xml:space="preserve"> better </w:t>
      </w:r>
      <w:r w:rsidRPr="006A53F7">
        <w:rPr>
          <w:rFonts w:asciiTheme="majorHAnsi" w:eastAsia="Cambria" w:hAnsiTheme="majorHAnsi" w:cstheme="majorHAnsi"/>
          <w:b/>
          <w:iCs/>
          <w:highlight w:val="green"/>
          <w:u w:val="single"/>
        </w:rPr>
        <w:t>coordinate space activities are required to ensure</w:t>
      </w:r>
      <w:r w:rsidRPr="006A53F7">
        <w:rPr>
          <w:rFonts w:asciiTheme="majorHAnsi" w:eastAsia="Cambria" w:hAnsiTheme="majorHAnsi" w:cstheme="majorHAnsi"/>
          <w:b/>
          <w:iCs/>
          <w:u w:val="single"/>
        </w:rPr>
        <w:t xml:space="preserve"> that the </w:t>
      </w:r>
      <w:r w:rsidRPr="006A53F7">
        <w:rPr>
          <w:rFonts w:asciiTheme="majorHAnsi" w:eastAsia="Cambria" w:hAnsiTheme="majorHAnsi" w:cstheme="majorHAnsi"/>
          <w:b/>
          <w:iCs/>
          <w:highlight w:val="green"/>
          <w:u w:val="single"/>
        </w:rPr>
        <w:t>space</w:t>
      </w:r>
      <w:r w:rsidRPr="006A53F7">
        <w:rPr>
          <w:rFonts w:asciiTheme="majorHAnsi" w:eastAsia="Cambria" w:hAnsiTheme="majorHAnsi" w:cstheme="majorHAnsi"/>
          <w:b/>
          <w:iCs/>
          <w:u w:val="single"/>
        </w:rPr>
        <w:t xml:space="preserve"> environment </w:t>
      </w:r>
      <w:r w:rsidRPr="006A53F7">
        <w:rPr>
          <w:rFonts w:asciiTheme="majorHAnsi" w:eastAsia="Cambria" w:hAnsiTheme="majorHAnsi" w:cstheme="majorHAnsi"/>
          <w:b/>
          <w:iCs/>
          <w:highlight w:val="green"/>
          <w:u w:val="single"/>
        </w:rPr>
        <w:t>is sustained</w:t>
      </w:r>
      <w:r w:rsidRPr="006A53F7">
        <w:rPr>
          <w:rFonts w:asciiTheme="majorHAnsi" w:eastAsia="Cambria" w:hAnsiTheme="majorHAnsi" w:cstheme="majorHAnsi"/>
          <w:sz w:val="8"/>
        </w:rPr>
        <w:t xml:space="preserve">. In 2007, the United Nations Committee for the Peaceful Uses of Outer Space (COPUOS) in Vienna, Austria, agreed on a set of guidelines for the mitigation of space debris, which are slowly being implemented by many space-faring states. It may be that such measures will eventually require removal of debris from orbit, as the decay of debris from space into the atmosphere where it burns up (or falls on Earth) is a very long-term prospect, taking as much as 25 years in LEO. Sadly, the lifetime of debris in GEO, like diamonds, is practically forever. COPUOS currently is working on a set of recommended best practices to ensure the “long-term sustainability of space.” COPUOS has a 2018 deadline to finish this work; however, there is already discussion of follow-on effort that may include international guidelines for debris removal. Increasing Military Tensions in Space In the geopolitical sphere, compared with the period following the breakup of the Soviet Union, the current decade is witnessing increased tensions between the United States and Russia, and between the United States and China. The geopolitical situation in space has been further eroded by the proliferation of experimentation with and/or deployment of dual-use technologies with “counterspace,” </w:t>
      </w:r>
      <w:proofErr w:type="gramStart"/>
      <w:r w:rsidRPr="006A53F7">
        <w:rPr>
          <w:rFonts w:asciiTheme="majorHAnsi" w:eastAsia="Cambria" w:hAnsiTheme="majorHAnsi" w:cstheme="majorHAnsi"/>
          <w:sz w:val="8"/>
        </w:rPr>
        <w:t>i.e.</w:t>
      </w:r>
      <w:proofErr w:type="gramEnd"/>
      <w:r w:rsidRPr="006A53F7">
        <w:rPr>
          <w:rFonts w:asciiTheme="majorHAnsi" w:eastAsia="Cambria" w:hAnsiTheme="majorHAnsi" w:cstheme="majorHAnsi"/>
          <w:sz w:val="8"/>
        </w:rPr>
        <w:t xml:space="preserve"> satellite attack, capabilities. As noted above, China, Russia and the United States all have tested (or in some cases deployed) such technologies in both LEO and GEO. The United States continues to have an advantage in military space capabilities, but its edge is eroding as China and Russia dedicate more resources. Most technologies involved in sustaining systems in orbit are </w:t>
      </w:r>
      <w:proofErr w:type="gramStart"/>
      <w:r w:rsidRPr="006A53F7">
        <w:rPr>
          <w:rFonts w:asciiTheme="majorHAnsi" w:eastAsia="Cambria" w:hAnsiTheme="majorHAnsi" w:cstheme="majorHAnsi"/>
          <w:sz w:val="8"/>
        </w:rPr>
        <w:t>dual-use</w:t>
      </w:r>
      <w:proofErr w:type="gramEnd"/>
      <w:r w:rsidRPr="006A53F7">
        <w:rPr>
          <w:rFonts w:asciiTheme="majorHAnsi" w:eastAsia="Cambria" w:hAnsiTheme="majorHAnsi" w:cstheme="majorHAnsi"/>
          <w:sz w:val="8"/>
        </w:rPr>
        <w:t xml:space="preserve">, but certain specific activities are raising suspicions about potential intended weapons use. The capability to maneuver satellites is particularly relevant. Russia placed a satellite called </w:t>
      </w:r>
      <w:proofErr w:type="spellStart"/>
      <w:r w:rsidRPr="006A53F7">
        <w:rPr>
          <w:rFonts w:asciiTheme="majorHAnsi" w:eastAsia="Cambria" w:hAnsiTheme="majorHAnsi" w:cstheme="majorHAnsi"/>
          <w:sz w:val="8"/>
        </w:rPr>
        <w:t>Luch</w:t>
      </w:r>
      <w:proofErr w:type="spellEnd"/>
      <w:r w:rsidRPr="006A53F7">
        <w:rPr>
          <w:rFonts w:asciiTheme="majorHAnsi" w:eastAsia="Cambria" w:hAnsiTheme="majorHAnsi" w:cstheme="majorHAnsi"/>
          <w:sz w:val="8"/>
        </w:rPr>
        <w:t>/</w:t>
      </w:r>
      <w:proofErr w:type="spellStart"/>
      <w:r w:rsidRPr="006A53F7">
        <w:rPr>
          <w:rFonts w:asciiTheme="majorHAnsi" w:eastAsia="Cambria" w:hAnsiTheme="majorHAnsi" w:cstheme="majorHAnsi"/>
          <w:sz w:val="8"/>
        </w:rPr>
        <w:t>Olymp</w:t>
      </w:r>
      <w:proofErr w:type="spellEnd"/>
      <w:r w:rsidRPr="006A53F7">
        <w:rPr>
          <w:rFonts w:asciiTheme="majorHAnsi" w:eastAsia="Cambria" w:hAnsiTheme="majorHAnsi" w:cstheme="majorHAnsi"/>
          <w:sz w:val="8"/>
        </w:rPr>
        <w:t xml:space="preserve"> in GEO that maneuvered or drifted over a considerable range, and at several points in 2015 came extremely close to commercial satellites owned by Intelsat.4 Intelsat called the move “irresponsible,” but their request for information from Russia went unanswered. The maneuvers further prompted concern at the U.S. Defense Department about the satellite’s mission, which has not been revealed by Moscow. The United States also has carried out programs in GEO that could have potential weapons capabilities. For example, the PAN, an acronym for Palladium at Night, is a classified program apparently dealing with communications platforms, and perhaps providing other capabilities.5 The Geosynchronous Space Situational Awareness Program (GSSAP) is a U.S. military satellite constellation that also maneuvers in orbit, designed, according to the Pentagon, with the objective of inspecting other satellites orbiting in GEO. Such activities are known as Rendezvous and Proximity Operations (RPO</w:t>
      </w:r>
      <w:proofErr w:type="gramStart"/>
      <w:r w:rsidRPr="006A53F7">
        <w:rPr>
          <w:rFonts w:asciiTheme="majorHAnsi" w:eastAsia="Cambria" w:hAnsiTheme="majorHAnsi" w:cstheme="majorHAnsi"/>
          <w:sz w:val="8"/>
        </w:rPr>
        <w:t>), and</w:t>
      </w:r>
      <w:proofErr w:type="gramEnd"/>
      <w:r w:rsidRPr="006A53F7">
        <w:rPr>
          <w:rFonts w:asciiTheme="majorHAnsi" w:eastAsia="Cambria" w:hAnsiTheme="majorHAnsi" w:cstheme="majorHAnsi"/>
          <w:sz w:val="8"/>
        </w:rPr>
        <w:t xml:space="preserve"> have a number of benign applications such as satellite refueling, inspection and repair. Russia is carrying out other such experiments in LEO, as are China, the United States, </w:t>
      </w:r>
      <w:proofErr w:type="gramStart"/>
      <w:r w:rsidRPr="006A53F7">
        <w:rPr>
          <w:rFonts w:asciiTheme="majorHAnsi" w:eastAsia="Cambria" w:hAnsiTheme="majorHAnsi" w:cstheme="majorHAnsi"/>
          <w:sz w:val="8"/>
        </w:rPr>
        <w:t>Japan</w:t>
      </w:r>
      <w:proofErr w:type="gramEnd"/>
      <w:r w:rsidRPr="006A53F7">
        <w:rPr>
          <w:rFonts w:asciiTheme="majorHAnsi" w:eastAsia="Cambria" w:hAnsiTheme="majorHAnsi" w:cstheme="majorHAnsi"/>
          <w:sz w:val="8"/>
        </w:rPr>
        <w:t xml:space="preserve"> and Sweden. The commercial applications of maneuvering satellites are also increasing. Among the number of more directly identifiable counterspace technologies now available, the most widespread are ground-based radio-frequency jammers, which can be used to disrupt satellite communications and operations. In addition, there are efforts to develop lasers for disrupting or degrading systems based in space. Russia, </w:t>
      </w:r>
      <w:proofErr w:type="gramStart"/>
      <w:r w:rsidRPr="006A53F7">
        <w:rPr>
          <w:rFonts w:asciiTheme="majorHAnsi" w:eastAsia="Cambria" w:hAnsiTheme="majorHAnsi" w:cstheme="majorHAnsi"/>
          <w:sz w:val="8"/>
        </w:rPr>
        <w:t>China</w:t>
      </w:r>
      <w:proofErr w:type="gramEnd"/>
      <w:r w:rsidRPr="006A53F7">
        <w:rPr>
          <w:rFonts w:asciiTheme="majorHAnsi" w:eastAsia="Cambria" w:hAnsiTheme="majorHAnsi" w:cstheme="majorHAnsi"/>
          <w:sz w:val="8"/>
        </w:rPr>
        <w:t xml:space="preserve"> and the United States have also carried out projects involving terrestrially based missiles carrying anti-satellite payloads. The United States as early as the 1980s launched missiles from an F-15 fighter jet with this objective. A 2007 Chinese test, involving the destruction of a non-functional Chinese weather satellite in LEO, released a considerable quantity of debris. The United States subsequently launched a missile from an Aegis cruiser that was advertised to have the objective of destroying a satellite in a decaying orbit, but this did not prevent speculation that the mission also had the objective of demonstrating a similar capability to that of China. Over decades, the U.S. missile defense program has also heavily relied on the space environment, for early warning, for communications, and as a place for engaging and destroying hostile systems. Noted above is the Reagan Administration’s “Star Wars” program, pursued with the idea of creating a “shield” against intercontinental ballistic missiles. </w:t>
      </w:r>
      <w:r w:rsidRPr="006A53F7">
        <w:rPr>
          <w:rFonts w:asciiTheme="majorHAnsi" w:eastAsia="Cambria" w:hAnsiTheme="majorHAnsi" w:cstheme="majorHAnsi"/>
          <w:b/>
          <w:iCs/>
          <w:u w:val="single"/>
        </w:rPr>
        <w:t xml:space="preserve">The </w:t>
      </w:r>
      <w:r w:rsidRPr="006A53F7">
        <w:rPr>
          <w:rFonts w:asciiTheme="majorHAnsi" w:eastAsia="Cambria" w:hAnsiTheme="majorHAnsi" w:cstheme="majorHAnsi"/>
          <w:b/>
          <w:iCs/>
          <w:highlight w:val="green"/>
          <w:u w:val="single"/>
        </w:rPr>
        <w:t>harder-line rhetoric</w:t>
      </w:r>
      <w:r w:rsidRPr="006A53F7">
        <w:rPr>
          <w:rFonts w:asciiTheme="majorHAnsi" w:eastAsia="Cambria" w:hAnsiTheme="majorHAnsi" w:cstheme="majorHAnsi"/>
          <w:b/>
          <w:iCs/>
          <w:u w:val="single"/>
        </w:rPr>
        <w:t xml:space="preserve"> that has been employed in recent years also </w:t>
      </w:r>
      <w:r w:rsidRPr="006A53F7">
        <w:rPr>
          <w:rFonts w:asciiTheme="majorHAnsi" w:eastAsia="Cambria" w:hAnsiTheme="majorHAnsi" w:cstheme="majorHAnsi"/>
          <w:b/>
          <w:iCs/>
          <w:highlight w:val="green"/>
          <w:u w:val="single"/>
        </w:rPr>
        <w:t>has</w:t>
      </w:r>
      <w:r w:rsidRPr="006A53F7">
        <w:rPr>
          <w:rFonts w:asciiTheme="majorHAnsi" w:eastAsia="Cambria" w:hAnsiTheme="majorHAnsi" w:cstheme="majorHAnsi"/>
          <w:b/>
          <w:iCs/>
          <w:u w:val="single"/>
        </w:rPr>
        <w:t xml:space="preserve"> had an inevitable </w:t>
      </w:r>
      <w:r w:rsidRPr="006A53F7">
        <w:rPr>
          <w:rFonts w:asciiTheme="majorHAnsi" w:eastAsia="Cambria" w:hAnsiTheme="majorHAnsi" w:cstheme="majorHAnsi"/>
          <w:b/>
          <w:iCs/>
          <w:highlight w:val="green"/>
          <w:u w:val="single"/>
        </w:rPr>
        <w:t>impact of</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raising tensions</w:t>
      </w:r>
      <w:r w:rsidRPr="006A53F7">
        <w:rPr>
          <w:rFonts w:asciiTheme="majorHAnsi" w:eastAsia="Cambria" w:hAnsiTheme="majorHAnsi" w:cstheme="majorHAnsi"/>
          <w:sz w:val="8"/>
        </w:rPr>
        <w:t xml:space="preserve">. </w:t>
      </w:r>
      <w:r w:rsidRPr="006A53F7">
        <w:rPr>
          <w:rFonts w:asciiTheme="majorHAnsi" w:eastAsia="Cambria" w:hAnsiTheme="majorHAnsi" w:cstheme="majorHAnsi"/>
          <w:u w:val="single"/>
        </w:rPr>
        <w:t>The United States has pivoted from an approach of “strategic restraint” to one emphasizing “warfighting.”6</w:t>
      </w:r>
      <w:r w:rsidRPr="006A53F7">
        <w:rPr>
          <w:rFonts w:asciiTheme="majorHAnsi" w:eastAsia="Cambria" w:hAnsiTheme="majorHAnsi" w:cstheme="majorHAnsi"/>
          <w:sz w:val="8"/>
        </w:rPr>
        <w:t xml:space="preserve"> In particular, the budgets for providing resiliency in space systems and counterspace capabilities have been increasing. At the same time, Russian accusations that U.S. activities have a hostile objective, and its responses to U.S. representations, have become shriller. Russia has called the anti-ballistic missile system SM-3 2A an anti-satellite weapon, while touting its own objectives for acquiring anti-satellite capabilities. In 2013, China tested a missile, the Dong Ning-2, which appears capable of reaching satellites in GEO. </w:t>
      </w:r>
      <w:r w:rsidRPr="006A53F7">
        <w:rPr>
          <w:rFonts w:asciiTheme="majorHAnsi" w:eastAsia="Cambria" w:hAnsiTheme="majorHAnsi" w:cstheme="majorHAnsi"/>
          <w:u w:val="single"/>
        </w:rPr>
        <w:t>Chinese military space activities lack transparency, but it seems clear that such activities include the objective of being able to exercise counterspace actions</w:t>
      </w:r>
      <w:r w:rsidRPr="006A53F7">
        <w:rPr>
          <w:rFonts w:asciiTheme="majorHAnsi" w:eastAsia="Cambria" w:hAnsiTheme="majorHAnsi" w:cstheme="majorHAnsi"/>
          <w:sz w:val="8"/>
        </w:rPr>
        <w:t xml:space="preserve">. Most troubling, there has been a lack of serious dialogue among these Big Three states. Multilateral Efforts to Reduce Risks For many years, a direct approach to concerns about the potential for weaponizing space (space has been militarized since the dawn of the space age, but so far cannot be said to have been weaponized) has been debated within the United Nations, as well as at the Conference on Disarmament in Geneva. The </w:t>
      </w:r>
      <w:proofErr w:type="gramStart"/>
      <w:r w:rsidRPr="006A53F7">
        <w:rPr>
          <w:rFonts w:asciiTheme="majorHAnsi" w:eastAsia="Cambria" w:hAnsiTheme="majorHAnsi" w:cstheme="majorHAnsi"/>
          <w:sz w:val="8"/>
        </w:rPr>
        <w:t>Russian-Chinese</w:t>
      </w:r>
      <w:proofErr w:type="gramEnd"/>
      <w:r w:rsidRPr="006A53F7">
        <w:rPr>
          <w:rFonts w:asciiTheme="majorHAnsi" w:eastAsia="Cambria" w:hAnsiTheme="majorHAnsi" w:cstheme="majorHAnsi"/>
          <w:sz w:val="8"/>
        </w:rPr>
        <w:t xml:space="preserve"> cosponsored initiative, on the Prevention of an Arms Race in Outer Space, has been on the agenda of the Conference on Disarmament since 1985, and under that agenda item Moscow and Beijing have proposed a treaty to ban weapons in space.7 However, the Conference has been all but immobilized by wider disagreements since that time; and the United States remains firmly opposed to the proposed treaty. There have been </w:t>
      </w:r>
      <w:proofErr w:type="gramStart"/>
      <w:r w:rsidRPr="006A53F7">
        <w:rPr>
          <w:rFonts w:asciiTheme="majorHAnsi" w:eastAsia="Cambria" w:hAnsiTheme="majorHAnsi" w:cstheme="majorHAnsi"/>
          <w:sz w:val="8"/>
        </w:rPr>
        <w:t>a number of</w:t>
      </w:r>
      <w:proofErr w:type="gramEnd"/>
      <w:r w:rsidRPr="006A53F7">
        <w:rPr>
          <w:rFonts w:asciiTheme="majorHAnsi" w:eastAsia="Cambria" w:hAnsiTheme="majorHAnsi" w:cstheme="majorHAnsi"/>
          <w:sz w:val="8"/>
        </w:rPr>
        <w:t xml:space="preserve"> efforts to set norms of behavior in space in order to guard against misunderstanding and conflict in space. Most recently, the 2013 UN Group of Governmental Experts (GGE) on Transparency and Confidence-Building Measures in Outer Space Activities released a set of recommended initiatives for states to implement, including improved communications about objects in orbit.8 Unfortunately, little work has been done since to implement the recommendations, either at the multilateral level or by individual states. However, the United States, Russia and China have recommended that the UN Disarmament Commission, based in New York, and the deliberative body on arms control issues, take up the question of implementation of the GGE recommendations. While the initial proposal has been received favorably, a decision regarding whether to put the issue on the Commission’s formal agenda will not be made until Fall. III. POLICY QUESTIONS FOR THE UNITED STATES In view of the increased uncertainties affecting the use of outer space, particularly </w:t>
      </w:r>
      <w:proofErr w:type="gramStart"/>
      <w:r w:rsidRPr="006A53F7">
        <w:rPr>
          <w:rFonts w:asciiTheme="majorHAnsi" w:eastAsia="Cambria" w:hAnsiTheme="majorHAnsi" w:cstheme="majorHAnsi"/>
          <w:sz w:val="8"/>
        </w:rPr>
        <w:t>in the area of</w:t>
      </w:r>
      <w:proofErr w:type="gramEnd"/>
      <w:r w:rsidRPr="006A53F7">
        <w:rPr>
          <w:rFonts w:asciiTheme="majorHAnsi" w:eastAsia="Cambria" w:hAnsiTheme="majorHAnsi" w:cstheme="majorHAnsi"/>
          <w:sz w:val="8"/>
        </w:rPr>
        <w:t xml:space="preserve"> international security, the United States needs to address several issues with some urgency. First, what is the appropriate mix of resiliency measures to apply in the coming years? A subsidiary question in this regard is what is an appropriate role for commercial providers? And should the U.S. military switch to constellations of small satellites for some national security missions? The budgetary implications of achieving objectives, and establishing appropriate requirements, are important components of pursuing this mix. And there is the inevitable bureaucratic overlap between the Department of Defense and the Intelligence Community. Such “turf” issues require constant attention lest they adversely impact on the fulfillment of national, vice institutional, objectives. Lengthy acquisition programs put systems at risk of becoming obsolescent earlier than they would otherwise become outdated. As part of this latter issue, the United States will need to consider what reforms are needed in the acquisition process, and related organizational arrangements. The integration of Department of Defense and Intelligence Community programs and activities is inevitably a delicate matter; it will require especial focus from the White House, </w:t>
      </w:r>
      <w:proofErr w:type="gramStart"/>
      <w:r w:rsidRPr="006A53F7">
        <w:rPr>
          <w:rFonts w:asciiTheme="majorHAnsi" w:eastAsia="Cambria" w:hAnsiTheme="majorHAnsi" w:cstheme="majorHAnsi"/>
          <w:sz w:val="8"/>
        </w:rPr>
        <w:t>in particular as</w:t>
      </w:r>
      <w:proofErr w:type="gramEnd"/>
      <w:r w:rsidRPr="006A53F7">
        <w:rPr>
          <w:rFonts w:asciiTheme="majorHAnsi" w:eastAsia="Cambria" w:hAnsiTheme="majorHAnsi" w:cstheme="majorHAnsi"/>
          <w:sz w:val="8"/>
        </w:rPr>
        <w:t xml:space="preserve"> resiliency is now being embedded into the requirements for acquisition of new systems. A more </w:t>
      </w:r>
      <w:proofErr w:type="gramStart"/>
      <w:r w:rsidRPr="006A53F7">
        <w:rPr>
          <w:rFonts w:asciiTheme="majorHAnsi" w:eastAsia="Cambria" w:hAnsiTheme="majorHAnsi" w:cstheme="majorHAnsi"/>
          <w:sz w:val="8"/>
        </w:rPr>
        <w:t>far reaching</w:t>
      </w:r>
      <w:proofErr w:type="gramEnd"/>
      <w:r w:rsidRPr="006A53F7">
        <w:rPr>
          <w:rFonts w:asciiTheme="majorHAnsi" w:eastAsia="Cambria" w:hAnsiTheme="majorHAnsi" w:cstheme="majorHAnsi"/>
          <w:sz w:val="8"/>
        </w:rPr>
        <w:t xml:space="preserve"> issue is how best to strike a balance between the defensive aspects of counterspace and the offensive aspects. And integral to addressing this balance is the impact of U.S. options to respond to hostile space activities on the stability of the strategic/nuclear relationships: U.S.-Russia, U.S.-China, and </w:t>
      </w:r>
      <w:proofErr w:type="gramStart"/>
      <w:r w:rsidRPr="006A53F7">
        <w:rPr>
          <w:rFonts w:asciiTheme="majorHAnsi" w:eastAsia="Cambria" w:hAnsiTheme="majorHAnsi" w:cstheme="majorHAnsi"/>
          <w:sz w:val="8"/>
        </w:rPr>
        <w:t>a large number of</w:t>
      </w:r>
      <w:proofErr w:type="gramEnd"/>
      <w:r w:rsidRPr="006A53F7">
        <w:rPr>
          <w:rFonts w:asciiTheme="majorHAnsi" w:eastAsia="Cambria" w:hAnsiTheme="majorHAnsi" w:cstheme="majorHAnsi"/>
          <w:sz w:val="8"/>
        </w:rPr>
        <w:t xml:space="preserve"> other such relationships involving the nuclear-weapon-possessing states. If “arms racing” resumes, or, in the case of India and Pakistan, continues, how will the use of space, specifically for counterspace activities, impact on these races, and vice-versa? Will there be a deterioration in nuclear deterrence? Will an offensive strategy involving the targeting of an adversary’s nuclear-related satellites emerge? These are questions that beg answers in the near-term, as budgetary and policy decisions are being made. </w:t>
      </w:r>
      <w:r w:rsidRPr="006A53F7">
        <w:rPr>
          <w:rFonts w:asciiTheme="majorHAnsi" w:eastAsia="Cambria" w:hAnsiTheme="majorHAnsi" w:cstheme="majorHAnsi"/>
          <w:b/>
          <w:iCs/>
          <w:u w:val="single"/>
        </w:rPr>
        <w:t xml:space="preserve">It is also important to consider the role of diplomacy in dealing with international security for outer space. </w:t>
      </w:r>
      <w:r w:rsidRPr="006A53F7">
        <w:rPr>
          <w:rFonts w:asciiTheme="majorHAnsi" w:eastAsia="Cambria" w:hAnsiTheme="majorHAnsi" w:cstheme="majorHAnsi"/>
          <w:u w:val="single"/>
        </w:rPr>
        <w:t>Diplomacy, in the form of both self-restraint and in reassurance of potential adversaries regarding intentions, has been a part of the tool kit for managing competition in space from the beginning of the space age. Can effective “rules of the road” be further developed?</w:t>
      </w:r>
      <w:r w:rsidRPr="006A53F7">
        <w:rPr>
          <w:rFonts w:asciiTheme="majorHAnsi" w:eastAsia="Cambria" w:hAnsiTheme="majorHAnsi" w:cstheme="majorHAnsi"/>
          <w:sz w:val="8"/>
        </w:rPr>
        <w:t xml:space="preserve"> </w:t>
      </w:r>
      <w:r w:rsidRPr="006A53F7">
        <w:rPr>
          <w:rFonts w:asciiTheme="majorHAnsi" w:eastAsia="Cambria" w:hAnsiTheme="majorHAnsi" w:cstheme="majorHAnsi"/>
          <w:u w:val="single"/>
        </w:rPr>
        <w:t>The limited success, but slow pace, of multilateral efforts should not be seen as failure, however. Diplomacy is a difficult business, often characterized by a “one step forward, one step back” dynamic</w:t>
      </w:r>
      <w:r w:rsidRPr="006A53F7">
        <w:rPr>
          <w:rFonts w:asciiTheme="majorHAnsi" w:eastAsia="Cambria" w:hAnsiTheme="majorHAnsi" w:cstheme="majorHAnsi"/>
          <w:sz w:val="8"/>
        </w:rPr>
        <w:t xml:space="preserve">. There is some optimism to be found in the ongoing COPUOS effort, which while a slightly sideways approach, will have positive impacts on international security if successful. While the Disarmament Commission has little power, the advent of discussions there would provide a </w:t>
      </w:r>
      <w:proofErr w:type="gramStart"/>
      <w:r w:rsidRPr="006A53F7">
        <w:rPr>
          <w:rFonts w:asciiTheme="majorHAnsi" w:eastAsia="Cambria" w:hAnsiTheme="majorHAnsi" w:cstheme="majorHAnsi"/>
          <w:sz w:val="8"/>
        </w:rPr>
        <w:t>much needed</w:t>
      </w:r>
      <w:proofErr w:type="gramEnd"/>
      <w:r w:rsidRPr="006A53F7">
        <w:rPr>
          <w:rFonts w:asciiTheme="majorHAnsi" w:eastAsia="Cambria" w:hAnsiTheme="majorHAnsi" w:cstheme="majorHAnsi"/>
          <w:sz w:val="8"/>
        </w:rPr>
        <w:t xml:space="preserve"> multilateral forum for addressing the security issues for space given the decades-long impasse at the Conference on Disarmament. Finally, </w:t>
      </w:r>
      <w:r w:rsidRPr="006A53F7">
        <w:rPr>
          <w:rFonts w:asciiTheme="majorHAnsi" w:eastAsia="Cambria" w:hAnsiTheme="majorHAnsi" w:cstheme="majorHAnsi"/>
          <w:b/>
          <w:iCs/>
          <w:highlight w:val="green"/>
          <w:u w:val="single"/>
        </w:rPr>
        <w:t xml:space="preserve">one should not overlook the value of </w:t>
      </w:r>
      <w:r w:rsidRPr="006A53F7">
        <w:rPr>
          <w:rFonts w:asciiTheme="majorHAnsi" w:eastAsia="Cambria" w:hAnsiTheme="majorHAnsi" w:cstheme="majorHAnsi"/>
          <w:b/>
          <w:iCs/>
          <w:u w:val="single"/>
          <w:bdr w:val="single" w:sz="4" w:space="0" w:color="auto"/>
        </w:rPr>
        <w:t xml:space="preserve">bilateral </w:t>
      </w:r>
      <w:r w:rsidRPr="006A53F7">
        <w:rPr>
          <w:rFonts w:asciiTheme="majorHAnsi" w:eastAsia="Cambria" w:hAnsiTheme="majorHAnsi" w:cstheme="majorHAnsi"/>
          <w:b/>
          <w:iCs/>
          <w:highlight w:val="green"/>
          <w:u w:val="single"/>
          <w:bdr w:val="single" w:sz="4" w:space="0" w:color="auto"/>
        </w:rPr>
        <w:t>diplomacy</w:t>
      </w:r>
      <w:r w:rsidRPr="006A53F7">
        <w:rPr>
          <w:rFonts w:asciiTheme="majorHAnsi" w:eastAsia="Cambria" w:hAnsiTheme="majorHAnsi" w:cstheme="majorHAnsi"/>
          <w:b/>
          <w:iCs/>
          <w:u w:val="single"/>
        </w:rPr>
        <w:t xml:space="preserve">, particularly among the Big Three space powers. </w:t>
      </w:r>
      <w:r w:rsidRPr="006A53F7">
        <w:rPr>
          <w:rFonts w:asciiTheme="majorHAnsi" w:eastAsia="Cambria" w:hAnsiTheme="majorHAnsi" w:cstheme="majorHAnsi"/>
          <w:b/>
          <w:iCs/>
          <w:highlight w:val="green"/>
          <w:u w:val="single"/>
        </w:rPr>
        <w:t>Further work</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will</w:t>
      </w:r>
      <w:r w:rsidRPr="006A53F7">
        <w:rPr>
          <w:rFonts w:asciiTheme="majorHAnsi" w:eastAsia="Cambria" w:hAnsiTheme="majorHAnsi" w:cstheme="majorHAnsi"/>
          <w:b/>
          <w:iCs/>
          <w:u w:val="single"/>
        </w:rPr>
        <w:t xml:space="preserve"> also </w:t>
      </w:r>
      <w:r w:rsidRPr="006A53F7">
        <w:rPr>
          <w:rFonts w:asciiTheme="majorHAnsi" w:eastAsia="Cambria" w:hAnsiTheme="majorHAnsi" w:cstheme="majorHAnsi"/>
          <w:b/>
          <w:iCs/>
          <w:highlight w:val="green"/>
          <w:u w:val="single"/>
        </w:rPr>
        <w:t>be needed to regulate</w:t>
      </w:r>
      <w:r w:rsidRPr="006A53F7">
        <w:rPr>
          <w:rFonts w:asciiTheme="majorHAnsi" w:eastAsia="Cambria" w:hAnsiTheme="majorHAnsi" w:cstheme="majorHAnsi"/>
          <w:b/>
          <w:iCs/>
          <w:u w:val="single"/>
        </w:rPr>
        <w:t xml:space="preserve"> the </w:t>
      </w:r>
      <w:r w:rsidRPr="006A53F7">
        <w:rPr>
          <w:rFonts w:asciiTheme="majorHAnsi" w:eastAsia="Cambria" w:hAnsiTheme="majorHAnsi" w:cstheme="majorHAnsi"/>
          <w:b/>
          <w:iCs/>
          <w:highlight w:val="green"/>
          <w:u w:val="single"/>
        </w:rPr>
        <w:t>proliferation of technologie</w:t>
      </w:r>
      <w:r w:rsidRPr="006A53F7">
        <w:rPr>
          <w:rFonts w:asciiTheme="majorHAnsi" w:eastAsia="Cambria" w:hAnsiTheme="majorHAnsi" w:cstheme="majorHAnsi"/>
          <w:b/>
          <w:iCs/>
          <w:u w:val="single"/>
        </w:rPr>
        <w:t>s in the commercial sector</w:t>
      </w:r>
      <w:r w:rsidRPr="006A53F7">
        <w:rPr>
          <w:rFonts w:asciiTheme="majorHAnsi" w:eastAsia="Cambria" w:hAnsiTheme="majorHAnsi" w:cstheme="majorHAnsi"/>
          <w:sz w:val="8"/>
        </w:rPr>
        <w:t>. This will likely involve export control, and measures for the management of “traffic” in space (STM). However, care must be given to weigh national security concerns against the needs of commercial industry to thrive in the international marketplace. There is a tendency in the national security community to try to “close the barn door after the horses have escaped” that must not be indulged in the space domain, given the reliance of the national security sector on commercial capabilities and technological innovation. IV. THE NEED FOR A “TIME OUT” To date, no state is deploying dedicated anti-satellite weapons. Testing of capabilities does not a program make. That said, the trend lines are currently negative and require both time and analysis to mitigate. It would be irresponsible for the United States, or any other country, to leap to conclusions about the “inevitability” of all-out war in space</w:t>
      </w:r>
      <w:r w:rsidRPr="006A53F7">
        <w:rPr>
          <w:rFonts w:asciiTheme="majorHAnsi" w:eastAsia="Cambria" w:hAnsiTheme="majorHAnsi" w:cstheme="majorHAnsi"/>
          <w:sz w:val="8"/>
          <w:highlight w:val="green"/>
        </w:rPr>
        <w:t xml:space="preserve">. </w:t>
      </w:r>
      <w:r w:rsidRPr="006A53F7">
        <w:rPr>
          <w:rFonts w:asciiTheme="majorHAnsi" w:eastAsia="Cambria" w:hAnsiTheme="majorHAnsi" w:cstheme="majorHAnsi"/>
          <w:highlight w:val="green"/>
          <w:u w:val="single"/>
        </w:rPr>
        <w:t>A balanced strategy</w:t>
      </w:r>
      <w:r w:rsidRPr="006A53F7">
        <w:rPr>
          <w:rFonts w:asciiTheme="majorHAnsi" w:eastAsia="Cambria" w:hAnsiTheme="majorHAnsi" w:cstheme="majorHAnsi"/>
          <w:u w:val="single"/>
        </w:rPr>
        <w:t xml:space="preserve">, which combines resiliency, deterrence, and diplomacy </w:t>
      </w:r>
      <w:r w:rsidRPr="006A53F7">
        <w:rPr>
          <w:rFonts w:asciiTheme="majorHAnsi" w:eastAsia="Cambria" w:hAnsiTheme="majorHAnsi" w:cstheme="majorHAnsi"/>
          <w:b/>
          <w:iCs/>
          <w:highlight w:val="green"/>
          <w:u w:val="single"/>
        </w:rPr>
        <w:t>will be required to</w:t>
      </w:r>
      <w:r w:rsidRPr="006A53F7">
        <w:rPr>
          <w:rFonts w:asciiTheme="majorHAnsi" w:eastAsia="Cambria" w:hAnsiTheme="majorHAnsi" w:cstheme="majorHAnsi"/>
          <w:u w:val="single"/>
        </w:rPr>
        <w:t xml:space="preserve"> protect national security and </w:t>
      </w:r>
      <w:r w:rsidRPr="006A53F7">
        <w:rPr>
          <w:rFonts w:asciiTheme="majorHAnsi" w:eastAsia="Cambria" w:hAnsiTheme="majorHAnsi" w:cstheme="majorHAnsi"/>
          <w:b/>
          <w:iCs/>
          <w:highlight w:val="green"/>
          <w:u w:val="single"/>
        </w:rPr>
        <w:t>ensure international security</w:t>
      </w:r>
      <w:r w:rsidRPr="006A53F7">
        <w:rPr>
          <w:rFonts w:asciiTheme="majorHAnsi" w:eastAsia="Cambria" w:hAnsiTheme="majorHAnsi" w:cstheme="majorHAnsi"/>
          <w:u w:val="single"/>
        </w:rPr>
        <w:t>. While development of some anti-satellite capabilities for potential future use may be wise, a run-away space arms race is not desirable for any party.</w:t>
      </w:r>
      <w:r w:rsidRPr="006A53F7">
        <w:rPr>
          <w:rFonts w:asciiTheme="majorHAnsi" w:eastAsia="Cambria" w:hAnsiTheme="majorHAnsi" w:cstheme="majorHAnsi"/>
          <w:sz w:val="8"/>
        </w:rPr>
        <w:t xml:space="preserve"> It may be that a viable modus vivendi could be a situation of “implied deterrence:” i.e., the development of dual-use technologies with inherent weapons capabilities in a transparent manner </w:t>
      </w:r>
      <w:proofErr w:type="gramStart"/>
      <w:r w:rsidRPr="006A53F7">
        <w:rPr>
          <w:rFonts w:asciiTheme="majorHAnsi" w:eastAsia="Cambria" w:hAnsiTheme="majorHAnsi" w:cstheme="majorHAnsi"/>
          <w:sz w:val="8"/>
        </w:rPr>
        <w:t>so as to</w:t>
      </w:r>
      <w:proofErr w:type="gramEnd"/>
      <w:r w:rsidRPr="006A53F7">
        <w:rPr>
          <w:rFonts w:asciiTheme="majorHAnsi" w:eastAsia="Cambria" w:hAnsiTheme="majorHAnsi" w:cstheme="majorHAnsi"/>
          <w:sz w:val="8"/>
        </w:rPr>
        <w:t xml:space="preserve"> provide the knowledge to others that, if pushed, antisatellite weapons could be deployed. And despite the difficulties to date, </w:t>
      </w:r>
      <w:r w:rsidRPr="006A53F7">
        <w:rPr>
          <w:rFonts w:asciiTheme="majorHAnsi" w:eastAsia="Cambria" w:hAnsiTheme="majorHAnsi" w:cstheme="majorHAnsi"/>
          <w:b/>
          <w:iCs/>
          <w:u w:val="single"/>
        </w:rPr>
        <w:t xml:space="preserve">the </w:t>
      </w:r>
      <w:r w:rsidRPr="006A53F7">
        <w:rPr>
          <w:rFonts w:asciiTheme="majorHAnsi" w:eastAsia="Cambria" w:hAnsiTheme="majorHAnsi" w:cstheme="majorHAnsi"/>
          <w:b/>
          <w:iCs/>
          <w:highlight w:val="green"/>
          <w:u w:val="single"/>
        </w:rPr>
        <w:t>prospect o</w:t>
      </w:r>
      <w:r w:rsidRPr="006A53F7">
        <w:rPr>
          <w:rFonts w:asciiTheme="majorHAnsi" w:eastAsia="Cambria" w:hAnsiTheme="majorHAnsi" w:cstheme="majorHAnsi"/>
          <w:b/>
          <w:iCs/>
          <w:u w:val="single"/>
        </w:rPr>
        <w:t xml:space="preserve">f the </w:t>
      </w:r>
      <w:r w:rsidRPr="006A53F7">
        <w:rPr>
          <w:rFonts w:asciiTheme="majorHAnsi" w:eastAsia="Cambria" w:hAnsiTheme="majorHAnsi" w:cstheme="majorHAnsi"/>
          <w:b/>
          <w:iCs/>
          <w:highlight w:val="green"/>
          <w:u w:val="single"/>
        </w:rPr>
        <w:t>multilateral establishment of norms shows some possibility of promise</w:t>
      </w:r>
      <w:r w:rsidRPr="006A53F7">
        <w:rPr>
          <w:rFonts w:asciiTheme="majorHAnsi" w:eastAsia="Cambria" w:hAnsiTheme="majorHAnsi" w:cstheme="majorHAnsi"/>
          <w:b/>
          <w:iCs/>
          <w:u w:val="single"/>
        </w:rPr>
        <w:t>.</w:t>
      </w:r>
      <w:r w:rsidRPr="006A53F7">
        <w:rPr>
          <w:rFonts w:asciiTheme="majorHAnsi" w:eastAsia="Cambria" w:hAnsiTheme="majorHAnsi" w:cstheme="majorHAnsi"/>
          <w:sz w:val="8"/>
        </w:rPr>
        <w:t xml:space="preserve"> This involves the implementation of recommendations by the Group of Governmental Experts discussed above; of the COPUOS LTS (long-term sustainability) best practices work making progress by 2018; the successful efforts to codify the legal regime that are underway (e.g., those at McGill University in Montreal), and perhaps the UN Disarmament Commission addressing TCBMs in 2018. These efforts must be given a chance to ripen, however much frustration is involved in the processes. It can perhaps be helpful to think of the world as being </w:t>
      </w:r>
      <w:proofErr w:type="gramStart"/>
      <w:r w:rsidRPr="006A53F7">
        <w:rPr>
          <w:rFonts w:asciiTheme="majorHAnsi" w:eastAsia="Cambria" w:hAnsiTheme="majorHAnsi" w:cstheme="majorHAnsi"/>
          <w:sz w:val="8"/>
        </w:rPr>
        <w:t>surrounded on all sides</w:t>
      </w:r>
      <w:proofErr w:type="gramEnd"/>
      <w:r w:rsidRPr="006A53F7">
        <w:rPr>
          <w:rFonts w:asciiTheme="majorHAnsi" w:eastAsia="Cambria" w:hAnsiTheme="majorHAnsi" w:cstheme="majorHAnsi"/>
          <w:sz w:val="8"/>
        </w:rPr>
        <w:t xml:space="preserve"> by a large fishbowl, of indefinite dimensions in the outward direction, with the atmosphere at the intersection between “outer” space and the land and waters below. Looked at in this way, human activities in outer space have little room to be confined to a single state: the world </w:t>
      </w:r>
      <w:proofErr w:type="gramStart"/>
      <w:r w:rsidRPr="006A53F7">
        <w:rPr>
          <w:rFonts w:asciiTheme="majorHAnsi" w:eastAsia="Cambria" w:hAnsiTheme="majorHAnsi" w:cstheme="majorHAnsi"/>
          <w:sz w:val="8"/>
        </w:rPr>
        <w:t>as a whole is</w:t>
      </w:r>
      <w:proofErr w:type="gramEnd"/>
      <w:r w:rsidRPr="006A53F7">
        <w:rPr>
          <w:rFonts w:asciiTheme="majorHAnsi" w:eastAsia="Cambria" w:hAnsiTheme="majorHAnsi" w:cstheme="majorHAnsi"/>
          <w:sz w:val="8"/>
        </w:rPr>
        <w:t xml:space="preserve"> impacted by those activities. Accordingly, when dealing with outer space, traditional concepts of absolute roles for state sovereignty must inevitably be modified to serve the objectives of global peace, </w:t>
      </w:r>
      <w:proofErr w:type="gramStart"/>
      <w:r w:rsidRPr="006A53F7">
        <w:rPr>
          <w:rFonts w:asciiTheme="majorHAnsi" w:eastAsia="Cambria" w:hAnsiTheme="majorHAnsi" w:cstheme="majorHAnsi"/>
          <w:sz w:val="8"/>
        </w:rPr>
        <w:t>security</w:t>
      </w:r>
      <w:proofErr w:type="gramEnd"/>
      <w:r w:rsidRPr="006A53F7">
        <w:rPr>
          <w:rFonts w:asciiTheme="majorHAnsi" w:eastAsia="Cambria" w:hAnsiTheme="majorHAnsi" w:cstheme="majorHAnsi"/>
          <w:sz w:val="8"/>
        </w:rPr>
        <w:t xml:space="preserve"> and stability. Whether this reality will at some point lead to an appreciation that reliance on force, nuclear </w:t>
      </w:r>
      <w:proofErr w:type="gramStart"/>
      <w:r w:rsidRPr="006A53F7">
        <w:rPr>
          <w:rFonts w:asciiTheme="majorHAnsi" w:eastAsia="Cambria" w:hAnsiTheme="majorHAnsi" w:cstheme="majorHAnsi"/>
          <w:sz w:val="8"/>
        </w:rPr>
        <w:t>weapons in particular, cannot</w:t>
      </w:r>
      <w:proofErr w:type="gramEnd"/>
      <w:r w:rsidRPr="006A53F7">
        <w:rPr>
          <w:rFonts w:asciiTheme="majorHAnsi" w:eastAsia="Cambria" w:hAnsiTheme="majorHAnsi" w:cstheme="majorHAnsi"/>
          <w:sz w:val="8"/>
        </w:rPr>
        <w:t xml:space="preserve"> play the role in space that it does on the Earth, remains to be seen.  </w:t>
      </w:r>
    </w:p>
    <w:p w14:paraId="1E5FC8E2" w14:textId="77777777" w:rsidR="00D00971" w:rsidRPr="006A53F7" w:rsidRDefault="00D00971" w:rsidP="00D00971">
      <w:pPr>
        <w:rPr>
          <w:rFonts w:asciiTheme="majorHAnsi" w:hAnsiTheme="majorHAnsi" w:cstheme="majorHAnsi"/>
        </w:rPr>
      </w:pPr>
    </w:p>
    <w:p w14:paraId="49F09394" w14:textId="2D5A719A" w:rsidR="00D00971" w:rsidRDefault="00D00971" w:rsidP="00D00971">
      <w:pPr>
        <w:pStyle w:val="Heading2"/>
      </w:pPr>
    </w:p>
    <w:p w14:paraId="01C4FCD0" w14:textId="77777777" w:rsidR="00D00971" w:rsidRPr="00F601E6" w:rsidRDefault="00D00971" w:rsidP="00E61551"/>
    <w:p w14:paraId="5FDCD9AE" w14:textId="2AC18433" w:rsidR="00E42E4C" w:rsidRDefault="00E61551" w:rsidP="00E61551">
      <w:pPr>
        <w:pStyle w:val="Heading2"/>
      </w:pPr>
      <w:r>
        <w:lastRenderedPageBreak/>
        <w:t>Case</w:t>
      </w:r>
    </w:p>
    <w:p w14:paraId="6CD33DA9" w14:textId="77777777" w:rsidR="00D228A5" w:rsidRDefault="00D228A5" w:rsidP="00D228A5">
      <w:pPr>
        <w:pStyle w:val="Heading4"/>
      </w:pPr>
      <w:r>
        <w:t>Not enough asteroids meet all criteria for viability</w:t>
      </w:r>
    </w:p>
    <w:p w14:paraId="7EF17B05" w14:textId="77777777" w:rsidR="00D228A5" w:rsidRPr="00C80214" w:rsidRDefault="00D228A5" w:rsidP="00D228A5">
      <w:pPr>
        <w:rPr>
          <w:rStyle w:val="Style13ptBold"/>
        </w:rPr>
      </w:pPr>
      <w:r w:rsidRPr="00C80214">
        <w:rPr>
          <w:rStyle w:val="Style13ptBold"/>
        </w:rPr>
        <w:t>Rincon, science editor, 14</w:t>
      </w:r>
    </w:p>
    <w:p w14:paraId="11096E1F" w14:textId="77777777" w:rsidR="00D228A5" w:rsidRPr="00C80214" w:rsidRDefault="00D228A5" w:rsidP="00D228A5">
      <w:pPr>
        <w:rPr>
          <w:sz w:val="16"/>
        </w:rPr>
      </w:pPr>
      <w:r w:rsidRPr="00C80214">
        <w:rPr>
          <w:sz w:val="16"/>
        </w:rPr>
        <w:t xml:space="preserve">(Paul, </w:t>
      </w:r>
      <w:hyperlink r:id="rId46" w:history="1">
        <w:r w:rsidRPr="00C80214">
          <w:rPr>
            <w:rStyle w:val="Hyperlink"/>
            <w:sz w:val="16"/>
          </w:rPr>
          <w:t>https://www.bbc.com/news/science-environment-25716103</w:t>
        </w:r>
      </w:hyperlink>
      <w:r w:rsidRPr="00C80214">
        <w:rPr>
          <w:sz w:val="16"/>
        </w:rPr>
        <w:t>, 1-13)</w:t>
      </w:r>
    </w:p>
    <w:p w14:paraId="31D2661E" w14:textId="77777777" w:rsidR="00D228A5" w:rsidRDefault="00D228A5" w:rsidP="00D228A5">
      <w:r w:rsidRPr="0084047B">
        <w:rPr>
          <w:rStyle w:val="StyleUnderline"/>
        </w:rPr>
        <w:t>A new study might contain</w:t>
      </w:r>
      <w:r w:rsidRPr="00C80214">
        <w:rPr>
          <w:sz w:val="16"/>
        </w:rPr>
        <w:t xml:space="preserve"> some </w:t>
      </w:r>
      <w:r w:rsidRPr="0084047B">
        <w:rPr>
          <w:rStyle w:val="StyleUnderline"/>
        </w:rPr>
        <w:t>bad news for companies hoping to mine asteroids</w:t>
      </w:r>
      <w:r w:rsidRPr="00C80214">
        <w:rPr>
          <w:sz w:val="16"/>
        </w:rPr>
        <w:t xml:space="preserve"> for their valuable ores. In the last couple of years, start-ups - including one backed by Sir Richard Branson - have announced plans to extract resources from space rocks. But </w:t>
      </w:r>
      <w:r w:rsidRPr="0084047B">
        <w:rPr>
          <w:rStyle w:val="StyleUnderline"/>
        </w:rPr>
        <w:t>calculations by Dr</w:t>
      </w:r>
      <w:r w:rsidRPr="00C80214">
        <w:rPr>
          <w:sz w:val="16"/>
        </w:rPr>
        <w:t xml:space="preserve"> Martin </w:t>
      </w:r>
      <w:r w:rsidRPr="0084047B">
        <w:rPr>
          <w:rStyle w:val="Emphasis"/>
        </w:rPr>
        <w:t>Elvis</w:t>
      </w:r>
      <w:r w:rsidRPr="00C80214">
        <w:rPr>
          <w:sz w:val="16"/>
        </w:rPr>
        <w:t xml:space="preserve"> </w:t>
      </w:r>
      <w:r w:rsidRPr="0084047B">
        <w:rPr>
          <w:rStyle w:val="StyleUnderline"/>
        </w:rPr>
        <w:t xml:space="preserve">suggest our cosmic </w:t>
      </w:r>
      <w:proofErr w:type="spellStart"/>
      <w:r w:rsidRPr="0084047B">
        <w:rPr>
          <w:rStyle w:val="StyleUnderline"/>
        </w:rPr>
        <w:t>neighbourhood</w:t>
      </w:r>
      <w:proofErr w:type="spellEnd"/>
      <w:r w:rsidRPr="0084047B">
        <w:rPr>
          <w:rStyle w:val="StyleUnderline"/>
        </w:rPr>
        <w:t xml:space="preserve"> might not be</w:t>
      </w:r>
      <w:r w:rsidRPr="00D356FA">
        <w:rPr>
          <w:sz w:val="16"/>
        </w:rPr>
        <w:t xml:space="preserve"> such </w:t>
      </w:r>
      <w:r w:rsidRPr="0084047B">
        <w:rPr>
          <w:rStyle w:val="StyleUnderline"/>
        </w:rPr>
        <w:t>a treasure trove</w:t>
      </w:r>
      <w:r w:rsidRPr="00D356FA">
        <w:rPr>
          <w:sz w:val="16"/>
        </w:rPr>
        <w:t xml:space="preserve"> after all. </w:t>
      </w:r>
      <w:r w:rsidRPr="0084047B">
        <w:rPr>
          <w:rStyle w:val="StyleUnderline"/>
        </w:rPr>
        <w:t xml:space="preserve">The </w:t>
      </w:r>
      <w:r w:rsidRPr="00F22009">
        <w:rPr>
          <w:rStyle w:val="Emphasis"/>
          <w:highlight w:val="green"/>
        </w:rPr>
        <w:t>Harvard</w:t>
      </w:r>
      <w:r w:rsidRPr="00F22009">
        <w:rPr>
          <w:rStyle w:val="StyleUnderline"/>
          <w:highlight w:val="green"/>
        </w:rPr>
        <w:t xml:space="preserve"> astrophysicist</w:t>
      </w:r>
      <w:r w:rsidRPr="00F22009">
        <w:rPr>
          <w:sz w:val="16"/>
          <w:highlight w:val="green"/>
        </w:rPr>
        <w:t xml:space="preserve"> </w:t>
      </w:r>
      <w:r w:rsidRPr="00F22009">
        <w:rPr>
          <w:rStyle w:val="StyleUnderline"/>
          <w:highlight w:val="green"/>
        </w:rPr>
        <w:t xml:space="preserve">argues </w:t>
      </w:r>
      <w:r w:rsidRPr="00F22009">
        <w:rPr>
          <w:rStyle w:val="Emphasis"/>
          <w:highlight w:val="green"/>
        </w:rPr>
        <w:t>just 10</w:t>
      </w:r>
      <w:r w:rsidRPr="0084047B">
        <w:rPr>
          <w:rStyle w:val="Emphasis"/>
        </w:rPr>
        <w:t xml:space="preserve"> </w:t>
      </w:r>
      <w:r w:rsidRPr="0084047B">
        <w:rPr>
          <w:rStyle w:val="StyleUnderline"/>
        </w:rPr>
        <w:t xml:space="preserve">near-Earth </w:t>
      </w:r>
      <w:r w:rsidRPr="00F22009">
        <w:rPr>
          <w:rStyle w:val="StyleUnderline"/>
          <w:highlight w:val="green"/>
        </w:rPr>
        <w:t>asteroids might be suitable</w:t>
      </w:r>
      <w:r w:rsidRPr="00D356FA">
        <w:rPr>
          <w:sz w:val="16"/>
        </w:rPr>
        <w:t xml:space="preserve"> for commercial-scale mining. But Eric Anderson, co-founder of asteroid mining company Planetary Resources, told BBC News that the values quoted in the study were off - conservatively - by a factor of 100. Dr </w:t>
      </w:r>
      <w:r w:rsidRPr="00270C3C">
        <w:rPr>
          <w:rStyle w:val="StyleUnderline"/>
        </w:rPr>
        <w:t>Elvis</w:t>
      </w:r>
      <w:r w:rsidRPr="00D356FA">
        <w:rPr>
          <w:sz w:val="16"/>
        </w:rPr>
        <w:t xml:space="preserve">, from the Harvard-Smithsonian Center for Astrophysics in Cambridge, US, has </w:t>
      </w:r>
      <w:r w:rsidRPr="00270C3C">
        <w:rPr>
          <w:rStyle w:val="StyleUnderline"/>
        </w:rPr>
        <w:t xml:space="preserve">developed an equation to estimate the number </w:t>
      </w:r>
      <w:r w:rsidRPr="00D356FA">
        <w:rPr>
          <w:sz w:val="16"/>
        </w:rPr>
        <w:t xml:space="preserve">of asteroids in the Solar System that could be exploited in a cost-effective way. His research paper is in press at the journal Planetary and Space </w:t>
      </w:r>
      <w:proofErr w:type="gramStart"/>
      <w:r w:rsidRPr="00D356FA">
        <w:rPr>
          <w:sz w:val="16"/>
        </w:rPr>
        <w:t>Science, and</w:t>
      </w:r>
      <w:proofErr w:type="gramEnd"/>
      <w:r w:rsidRPr="00D356FA">
        <w:rPr>
          <w:sz w:val="16"/>
        </w:rPr>
        <w:t xml:space="preserve"> has been posted on the pre-print server Arxiv.org. In 2012, Planetary Resources, backed by billionaire investors including Hollywood director James Cameron as well as Google executives Larry Page and Eric Schmidt, unveiled their vision of using robotic spacecraft to squeeze the chemical components of fuel as well as minerals out of asteroid rocks. Several months later, the company was joined by a competitor - Deep Space Industries - which plans to use low-cost spacecraft called Fireflies and Dragonflies to </w:t>
      </w:r>
      <w:proofErr w:type="spellStart"/>
      <w:r w:rsidRPr="00D356FA">
        <w:rPr>
          <w:sz w:val="16"/>
        </w:rPr>
        <w:t>reconnoitre</w:t>
      </w:r>
      <w:proofErr w:type="spellEnd"/>
      <w:r w:rsidRPr="00D356FA">
        <w:rPr>
          <w:sz w:val="16"/>
        </w:rPr>
        <w:t xml:space="preserve"> and return samples from near-Earth asteroids. Advocates of asteroid mining say it could turn into a trillion-dollar business, but some experts have been </w:t>
      </w:r>
      <w:proofErr w:type="spellStart"/>
      <w:r w:rsidRPr="00D356FA">
        <w:rPr>
          <w:sz w:val="16"/>
        </w:rPr>
        <w:t>sceptical</w:t>
      </w:r>
      <w:proofErr w:type="spellEnd"/>
      <w:r w:rsidRPr="00D356FA">
        <w:rPr>
          <w:sz w:val="16"/>
        </w:rPr>
        <w:t xml:space="preserve"> of the idea. Concentrating efforts While acknowledging the uncertainties, Dr </w:t>
      </w:r>
      <w:r w:rsidRPr="00B30A96">
        <w:rPr>
          <w:rStyle w:val="StyleUnderline"/>
        </w:rPr>
        <w:t>Elvis worked out the factors that would make an asteroid commercially viable</w:t>
      </w:r>
      <w:r w:rsidRPr="00D356FA">
        <w:rPr>
          <w:sz w:val="16"/>
        </w:rPr>
        <w:t xml:space="preserve"> to mine </w:t>
      </w:r>
      <w:r w:rsidRPr="00B30A96">
        <w:rPr>
          <w:rStyle w:val="StyleUnderline"/>
        </w:rPr>
        <w:t>and what fraction</w:t>
      </w:r>
      <w:r w:rsidRPr="00D356FA">
        <w:rPr>
          <w:sz w:val="16"/>
        </w:rPr>
        <w:t xml:space="preserve"> of known space rocks </w:t>
      </w:r>
      <w:r w:rsidRPr="00B30A96">
        <w:rPr>
          <w:rStyle w:val="StyleUnderline"/>
        </w:rPr>
        <w:t>met these requirements</w:t>
      </w:r>
      <w:r w:rsidRPr="00D356FA">
        <w:rPr>
          <w:sz w:val="16"/>
        </w:rPr>
        <w:t xml:space="preserve">. He assumed that mining operations would want to focus on iron-nickel asteroids (known as M-type), considered the most promising targets for finding so-called platinum-group metals. These include platinum, along with iridium, </w:t>
      </w:r>
      <w:proofErr w:type="gramStart"/>
      <w:r w:rsidRPr="00D356FA">
        <w:rPr>
          <w:sz w:val="16"/>
        </w:rPr>
        <w:t>palladium</w:t>
      </w:r>
      <w:proofErr w:type="gramEnd"/>
      <w:r w:rsidRPr="00D356FA">
        <w:rPr>
          <w:sz w:val="16"/>
        </w:rPr>
        <w:t xml:space="preserve"> and others. These are rare in the Earth's crust because they dissolve in molten iron, instead being mainly concentrated in the planet's core. </w:t>
      </w:r>
      <w:r w:rsidRPr="00C03D78">
        <w:rPr>
          <w:rStyle w:val="StyleUnderline"/>
        </w:rPr>
        <w:t>Platinum and palladium are the most economically important</w:t>
      </w:r>
      <w:r w:rsidRPr="00D356FA">
        <w:rPr>
          <w:sz w:val="16"/>
        </w:rPr>
        <w:t xml:space="preserve">, having a wide range of uses in industry. </w:t>
      </w:r>
      <w:r w:rsidRPr="00C03D78">
        <w:rPr>
          <w:rStyle w:val="StyleUnderline"/>
        </w:rPr>
        <w:t xml:space="preserve">But </w:t>
      </w:r>
      <w:r w:rsidRPr="00D356FA">
        <w:rPr>
          <w:sz w:val="16"/>
        </w:rPr>
        <w:t xml:space="preserve">according to the analysis, </w:t>
      </w:r>
      <w:r w:rsidRPr="00C03D78">
        <w:rPr>
          <w:rStyle w:val="StyleUnderline"/>
        </w:rPr>
        <w:t>just 1% of near-Earth asteroids are rich in these</w:t>
      </w:r>
      <w:r w:rsidRPr="00D356FA">
        <w:rPr>
          <w:sz w:val="16"/>
        </w:rPr>
        <w:t xml:space="preserve"> elements. </w:t>
      </w:r>
      <w:r w:rsidRPr="00C03D78">
        <w:rPr>
          <w:rStyle w:val="StyleUnderline"/>
        </w:rPr>
        <w:t xml:space="preserve">Suitable </w:t>
      </w:r>
      <w:r w:rsidRPr="00F22009">
        <w:rPr>
          <w:rStyle w:val="StyleUnderline"/>
          <w:highlight w:val="green"/>
        </w:rPr>
        <w:t>asteroids</w:t>
      </w:r>
      <w:r w:rsidRPr="00C03D78">
        <w:rPr>
          <w:rStyle w:val="StyleUnderline"/>
        </w:rPr>
        <w:t xml:space="preserve"> also </w:t>
      </w:r>
      <w:r w:rsidRPr="00F22009">
        <w:rPr>
          <w:rStyle w:val="StyleUnderline"/>
          <w:highlight w:val="green"/>
        </w:rPr>
        <w:t>need to be</w:t>
      </w:r>
      <w:r w:rsidRPr="00D356FA">
        <w:rPr>
          <w:sz w:val="16"/>
        </w:rPr>
        <w:t xml:space="preserve"> relatively </w:t>
      </w:r>
      <w:r w:rsidRPr="00F22009">
        <w:rPr>
          <w:rStyle w:val="StyleUnderline"/>
          <w:highlight w:val="green"/>
        </w:rPr>
        <w:t>easy to reach</w:t>
      </w:r>
      <w:r w:rsidRPr="00D356FA">
        <w:rPr>
          <w:sz w:val="16"/>
        </w:rPr>
        <w:t xml:space="preserve">, </w:t>
      </w:r>
      <w:r w:rsidRPr="00C03D78">
        <w:rPr>
          <w:rStyle w:val="StyleUnderline"/>
        </w:rPr>
        <w:t>further narrowing the pool</w:t>
      </w:r>
      <w:r w:rsidRPr="00D356FA">
        <w:rPr>
          <w:sz w:val="16"/>
        </w:rPr>
        <w:t xml:space="preserve"> </w:t>
      </w:r>
      <w:r w:rsidRPr="00C03D78">
        <w:rPr>
          <w:rStyle w:val="Emphasis"/>
        </w:rPr>
        <w:t xml:space="preserve">by </w:t>
      </w:r>
      <w:r w:rsidRPr="00F22009">
        <w:rPr>
          <w:rStyle w:val="Emphasis"/>
          <w:highlight w:val="green"/>
        </w:rPr>
        <w:t>ruling out all but the nearest</w:t>
      </w:r>
      <w:r w:rsidRPr="00C03D78">
        <w:rPr>
          <w:rStyle w:val="Emphasis"/>
        </w:rPr>
        <w:t xml:space="preserve"> objects to Earth. </w:t>
      </w:r>
      <w:r w:rsidRPr="00D356FA">
        <w:rPr>
          <w:sz w:val="16"/>
        </w:rPr>
        <w:t xml:space="preserve">The operative parameter here is delta-v - the change in velocity needed to send mining equipment to the target and return with a larger mass of ore. The </w:t>
      </w:r>
      <w:r w:rsidRPr="00C03D78">
        <w:rPr>
          <w:rStyle w:val="StyleUnderline"/>
        </w:rPr>
        <w:t>size of the target is also a factor</w:t>
      </w:r>
      <w:r w:rsidRPr="00D356FA">
        <w:rPr>
          <w:sz w:val="16"/>
        </w:rPr>
        <w:t>; the paper suggests it wouldn't be worth mining asteroids smaller than about 100m because the total value of the ore they would produce wouldn't be enough to cover the costs of a space mission. However, Dr Elvis points out that the ore values in his analysis range from a low of $800m to a high of $8.8bn. "Such a large range of values could greatly change the profitability of a venture, making more accurate assays necessary," he explained.</w:t>
      </w:r>
    </w:p>
    <w:p w14:paraId="6FA451FB" w14:textId="77777777" w:rsidR="00D228A5" w:rsidRDefault="00D228A5" w:rsidP="00D228A5"/>
    <w:p w14:paraId="70365CAA" w14:textId="3EC7D418" w:rsidR="00E61551" w:rsidRDefault="00A50768" w:rsidP="00A50768">
      <w:pPr>
        <w:pStyle w:val="Heading4"/>
      </w:pPr>
      <w:r>
        <w:t xml:space="preserve">Asteroids are in asteroid </w:t>
      </w:r>
      <w:proofErr w:type="gramStart"/>
      <w:r>
        <w:t>belt,</w:t>
      </w:r>
      <w:proofErr w:type="gramEnd"/>
      <w:r>
        <w:t xml:space="preserve"> how do</w:t>
      </w:r>
      <w:r w:rsidR="00334AD9">
        <w:t xml:space="preserve">es their dust </w:t>
      </w:r>
      <w:r>
        <w:t>get to earth?</w:t>
      </w:r>
    </w:p>
    <w:p w14:paraId="6532F257" w14:textId="6E87CD4B" w:rsidR="00A50768" w:rsidRDefault="00A50768" w:rsidP="00A50768"/>
    <w:p w14:paraId="6EB90444" w14:textId="77777777" w:rsidR="00A50768" w:rsidRPr="00710A03" w:rsidRDefault="00A50768" w:rsidP="00A50768">
      <w:pPr>
        <w:pStyle w:val="Heading4"/>
      </w:pPr>
      <w:r w:rsidRPr="00710A03">
        <w:t>Even a worst-case Kessler syndrome would have little effect—the math checks out.</w:t>
      </w:r>
    </w:p>
    <w:p w14:paraId="4AE58D61" w14:textId="77777777" w:rsidR="00A50768" w:rsidRPr="00710A03" w:rsidRDefault="00A50768" w:rsidP="00A50768">
      <w:pPr>
        <w:rPr>
          <w:rStyle w:val="Style13ptBold"/>
        </w:rPr>
      </w:pPr>
      <w:proofErr w:type="spellStart"/>
      <w:r w:rsidRPr="00710A03">
        <w:rPr>
          <w:rStyle w:val="Style13ptBold"/>
        </w:rPr>
        <w:t>Fange</w:t>
      </w:r>
      <w:proofErr w:type="spellEnd"/>
      <w:r w:rsidRPr="00710A03">
        <w:rPr>
          <w:rStyle w:val="Style13ptBold"/>
        </w:rPr>
        <w:t xml:space="preserve"> 17</w:t>
      </w:r>
    </w:p>
    <w:p w14:paraId="636D9E2C" w14:textId="77777777" w:rsidR="00A50768" w:rsidRPr="00710A03" w:rsidRDefault="00A50768" w:rsidP="00A50768">
      <w:r w:rsidRPr="00710A03">
        <w:t xml:space="preserve">Daniel Von </w:t>
      </w:r>
      <w:proofErr w:type="spellStart"/>
      <w:r w:rsidRPr="00710A03">
        <w:t>Fange</w:t>
      </w:r>
      <w:proofErr w:type="spellEnd"/>
      <w:r w:rsidRPr="00710A03">
        <w:t xml:space="preserve">, senior </w:t>
      </w:r>
      <w:proofErr w:type="spellStart"/>
      <w:r w:rsidRPr="00710A03">
        <w:t>enginneer</w:t>
      </w:r>
      <w:proofErr w:type="spellEnd"/>
      <w:r w:rsidRPr="00710A03">
        <w:t xml:space="preserve"> @ Origin Protocol, 5-21-2017, "Kessler Syndrome is Over Hyped," Braino.org, </w:t>
      </w:r>
      <w:hyperlink r:id="rId47" w:history="1">
        <w:r w:rsidRPr="00710A03">
          <w:rPr>
            <w:rStyle w:val="Hyperlink"/>
          </w:rPr>
          <w:t>http://braino.org/essays/kessler_syndrome_is_over_hyped/</w:t>
        </w:r>
      </w:hyperlink>
      <w:r w:rsidRPr="00710A03">
        <w:t xml:space="preserve"> //MLT</w:t>
      </w:r>
    </w:p>
    <w:p w14:paraId="7F59F950" w14:textId="77777777" w:rsidR="00A50768" w:rsidRPr="00710A03" w:rsidRDefault="00A50768" w:rsidP="00A50768">
      <w:pPr>
        <w:rPr>
          <w:sz w:val="16"/>
        </w:rPr>
      </w:pPr>
      <w:r w:rsidRPr="00710A03">
        <w:rPr>
          <w:sz w:val="16"/>
        </w:rPr>
        <w:t xml:space="preserve">Let’s imagine a </w:t>
      </w:r>
      <w:proofErr w:type="gramStart"/>
      <w:r w:rsidRPr="00C93E21">
        <w:rPr>
          <w:rStyle w:val="StyleUnderline"/>
          <w:highlight w:val="green"/>
        </w:rPr>
        <w:t>worst case</w:t>
      </w:r>
      <w:proofErr w:type="gramEnd"/>
      <w:r w:rsidRPr="00C93E21">
        <w:rPr>
          <w:rStyle w:val="StyleUnderline"/>
          <w:highlight w:val="green"/>
        </w:rPr>
        <w:t xml:space="preserve"> scenario</w:t>
      </w:r>
      <w:r w:rsidRPr="00710A03">
        <w:rPr>
          <w:sz w:val="16"/>
        </w:rPr>
        <w:t xml:space="preserve">. An evil alien intelligence </w:t>
      </w:r>
      <w:r w:rsidRPr="00C93E21">
        <w:rPr>
          <w:rStyle w:val="StyleUnderline"/>
          <w:highlight w:val="green"/>
        </w:rPr>
        <w:t>chop</w:t>
      </w:r>
      <w:r w:rsidRPr="00710A03">
        <w:rPr>
          <w:rStyle w:val="StyleUnderline"/>
        </w:rPr>
        <w:t xml:space="preserve">s </w:t>
      </w:r>
      <w:r w:rsidRPr="00C93E21">
        <w:rPr>
          <w:rStyle w:val="StyleUnderline"/>
          <w:highlight w:val="green"/>
        </w:rPr>
        <w:t>up everything in</w:t>
      </w:r>
      <w:r w:rsidRPr="00710A03">
        <w:rPr>
          <w:rStyle w:val="StyleUnderline"/>
        </w:rPr>
        <w:t xml:space="preserve"> High </w:t>
      </w:r>
      <w:r w:rsidRPr="00C93E21">
        <w:rPr>
          <w:rStyle w:val="StyleUnderline"/>
          <w:highlight w:val="green"/>
        </w:rPr>
        <w:t>LEO</w:t>
      </w:r>
      <w:r w:rsidRPr="00710A03">
        <w:rPr>
          <w:rStyle w:val="StyleUnderline"/>
        </w:rPr>
        <w:t>, turning it into 1cm cubes of death orbiting at 1000km, spread as evenly across the surface of this sphere as orbital mechanics would allow</w:t>
      </w:r>
      <w:r w:rsidRPr="00710A03">
        <w:rPr>
          <w:sz w:val="16"/>
        </w:rPr>
        <w:t xml:space="preserve">. Is humanity cut off from space? I’m guessing the world has launched about 10,000 </w:t>
      </w:r>
      <w:r w:rsidRPr="00710A03">
        <w:rPr>
          <w:sz w:val="16"/>
        </w:rPr>
        <w:lastRenderedPageBreak/>
        <w:t xml:space="preserve">tons of satellites total. For guessing purposes, I’ll assume 2,500 tons of satellites and junk currently in High LEO. If satellites are made of aluminum, with a density of 2.70 g/cm3, then that’s 839,985,870 1cm cubes. A sphere for an orbit of 1,000km has a surface area of 682,752,000 square KM. </w:t>
      </w:r>
      <w:proofErr w:type="gramStart"/>
      <w:r w:rsidRPr="00710A03">
        <w:rPr>
          <w:sz w:val="16"/>
        </w:rPr>
        <w:t>So</w:t>
      </w:r>
      <w:proofErr w:type="gramEnd"/>
      <w:r w:rsidRPr="00710A03">
        <w:rPr>
          <w:sz w:val="16"/>
        </w:rPr>
        <w:t xml:space="preserve"> there would be one cube of junk per .81 square KM. </w:t>
      </w:r>
      <w:r w:rsidRPr="00C93E21">
        <w:rPr>
          <w:rStyle w:val="StyleUnderline"/>
          <w:highlight w:val="green"/>
        </w:rPr>
        <w:t>If a rocket traveled through</w:t>
      </w:r>
      <w:r w:rsidRPr="00710A03">
        <w:rPr>
          <w:rStyle w:val="StyleUnderline"/>
        </w:rPr>
        <w:t xml:space="preserve"> that, </w:t>
      </w:r>
      <w:r w:rsidRPr="00C93E21">
        <w:rPr>
          <w:rStyle w:val="StyleUnderline"/>
          <w:highlight w:val="green"/>
        </w:rPr>
        <w:t>its odds of hitting</w:t>
      </w:r>
      <w:r w:rsidRPr="00710A03">
        <w:rPr>
          <w:rStyle w:val="StyleUnderline"/>
        </w:rPr>
        <w:t xml:space="preserve"> that cube </w:t>
      </w:r>
      <w:r w:rsidRPr="00C93E21">
        <w:rPr>
          <w:rStyle w:val="StyleUnderline"/>
          <w:highlight w:val="green"/>
        </w:rPr>
        <w:t>are tiny</w:t>
      </w:r>
      <w:r w:rsidRPr="00710A03">
        <w:rPr>
          <w:rStyle w:val="StyleUnderline"/>
        </w:rPr>
        <w:t xml:space="preserve"> - less than 1 in 10,000.</w:t>
      </w:r>
      <w:r w:rsidRPr="00710A03">
        <w:rPr>
          <w:sz w:val="16"/>
        </w:rPr>
        <w:t xml:space="preserve"> So even in the worst case, </w:t>
      </w:r>
      <w:r w:rsidRPr="00C93E21">
        <w:rPr>
          <w:rStyle w:val="Emphasis"/>
          <w:highlight w:val="green"/>
        </w:rPr>
        <w:t>we don’t lose access to space</w:t>
      </w:r>
      <w:r w:rsidRPr="00710A03">
        <w:rPr>
          <w:sz w:val="16"/>
        </w:rPr>
        <w:t xml:space="preserve">. Now though you can travel through the debris, you couldn’t keep a satellite alive for long in this orbit of death. </w:t>
      </w:r>
      <w:r w:rsidRPr="00710A03">
        <w:rPr>
          <w:rStyle w:val="StyleUnderline"/>
        </w:rPr>
        <w:t xml:space="preserve">Kessler Syndrome </w:t>
      </w:r>
      <w:r w:rsidRPr="00C93E21">
        <w:rPr>
          <w:rStyle w:val="StyleUnderline"/>
          <w:highlight w:val="green"/>
        </w:rPr>
        <w:t>at its worst</w:t>
      </w:r>
      <w:r w:rsidRPr="00710A03">
        <w:rPr>
          <w:rStyle w:val="StyleUnderline"/>
        </w:rPr>
        <w:t xml:space="preserve"> just </w:t>
      </w:r>
      <w:r w:rsidRPr="00C93E21">
        <w:rPr>
          <w:rStyle w:val="StyleUnderline"/>
          <w:highlight w:val="green"/>
        </w:rPr>
        <w:t>prevents us from putting satellites in certain orbits</w:t>
      </w:r>
      <w:r w:rsidRPr="00710A03">
        <w:rPr>
          <w:rStyle w:val="StyleUnderline"/>
        </w:rPr>
        <w:t>.</w:t>
      </w:r>
      <w:r w:rsidRPr="00710A03">
        <w:rPr>
          <w:sz w:val="16"/>
        </w:rPr>
        <w:t xml:space="preserve"> In real life, </w:t>
      </w:r>
      <w:r w:rsidRPr="00710A03">
        <w:rPr>
          <w:rStyle w:val="StyleUnderline"/>
        </w:rPr>
        <w:t xml:space="preserve">there’s a lot of factors that make Kessler syndrome even less of a problem than our worst case though experiment. </w:t>
      </w:r>
      <w:r w:rsidRPr="00C93E21">
        <w:rPr>
          <w:rStyle w:val="StyleUnderline"/>
          <w:highlight w:val="green"/>
        </w:rPr>
        <w:t>Debris would be spread over a volume of space</w:t>
      </w:r>
      <w:r w:rsidRPr="00710A03">
        <w:rPr>
          <w:rStyle w:val="StyleUnderline"/>
        </w:rPr>
        <w:t xml:space="preserve">, not a single orbital surface, </w:t>
      </w:r>
      <w:r w:rsidRPr="00710A03">
        <w:rPr>
          <w:sz w:val="16"/>
        </w:rPr>
        <w:t>making collisions orders of magnitudes less likely</w:t>
      </w:r>
      <w:r w:rsidRPr="00710A03">
        <w:rPr>
          <w:rStyle w:val="StyleUnderline"/>
        </w:rPr>
        <w:t xml:space="preserve">. Most impact debris will have a slower orbital velocity </w:t>
      </w:r>
      <w:r w:rsidRPr="00710A03">
        <w:rPr>
          <w:sz w:val="16"/>
        </w:rPr>
        <w:t xml:space="preserve">than either of its original pieces - this </w:t>
      </w:r>
      <w:r w:rsidRPr="00710A03">
        <w:rPr>
          <w:rStyle w:val="StyleUnderline"/>
        </w:rPr>
        <w:t xml:space="preserve">makes it deorbit much sooner. </w:t>
      </w:r>
      <w:r w:rsidRPr="00710A03">
        <w:rPr>
          <w:sz w:val="16"/>
        </w:rPr>
        <w:t>Any collision will create large and small objects.</w:t>
      </w:r>
      <w:r w:rsidRPr="00710A03">
        <w:rPr>
          <w:rStyle w:val="StyleUnderline"/>
        </w:rPr>
        <w:t xml:space="preserve"> </w:t>
      </w:r>
      <w:r w:rsidRPr="00C93E21">
        <w:rPr>
          <w:rStyle w:val="StyleUnderline"/>
          <w:highlight w:val="green"/>
        </w:rPr>
        <w:t>Small objects are</w:t>
      </w:r>
      <w:r w:rsidRPr="00710A03">
        <w:rPr>
          <w:rStyle w:val="StyleUnderline"/>
        </w:rPr>
        <w:t xml:space="preserve"> much more </w:t>
      </w:r>
      <w:r w:rsidRPr="00C93E21">
        <w:rPr>
          <w:rStyle w:val="StyleUnderline"/>
          <w:highlight w:val="green"/>
        </w:rPr>
        <w:t>affected by</w:t>
      </w:r>
      <w:r w:rsidRPr="00710A03">
        <w:rPr>
          <w:rStyle w:val="StyleUnderline"/>
        </w:rPr>
        <w:t xml:space="preserve"> atmospheric </w:t>
      </w:r>
      <w:r w:rsidRPr="00C93E21">
        <w:rPr>
          <w:rStyle w:val="StyleUnderline"/>
          <w:highlight w:val="green"/>
        </w:rPr>
        <w:t>drag and deorbit faster</w:t>
      </w:r>
      <w:r w:rsidRPr="00710A03">
        <w:rPr>
          <w:rStyle w:val="StyleUnderline"/>
        </w:rPr>
        <w:t xml:space="preserve">, even in a few months from high LEO. Larger objects can be tracked by </w:t>
      </w:r>
      <w:proofErr w:type="gramStart"/>
      <w:r w:rsidRPr="00710A03">
        <w:rPr>
          <w:rStyle w:val="StyleUnderline"/>
        </w:rPr>
        <w:t>earth based</w:t>
      </w:r>
      <w:proofErr w:type="gramEnd"/>
      <w:r w:rsidRPr="00710A03">
        <w:rPr>
          <w:rStyle w:val="StyleUnderline"/>
        </w:rPr>
        <w:t xml:space="preserve"> radar </w:t>
      </w:r>
      <w:r w:rsidRPr="00710A03">
        <w:rPr>
          <w:sz w:val="16"/>
        </w:rPr>
        <w:t xml:space="preserve">and avoided. The planned big new constellations are not in High LEO, but in Low LEO for faster communications with the earth. They aren’t an issue for Kessler. Most importantly, </w:t>
      </w:r>
      <w:r w:rsidRPr="00710A03">
        <w:rPr>
          <w:rStyle w:val="StyleUnderline"/>
        </w:rPr>
        <w:t xml:space="preserve">all </w:t>
      </w:r>
      <w:r w:rsidRPr="00C93E21">
        <w:rPr>
          <w:rStyle w:val="StyleUnderline"/>
          <w:highlight w:val="green"/>
        </w:rPr>
        <w:t xml:space="preserve">new </w:t>
      </w:r>
      <w:r w:rsidRPr="00C93E21">
        <w:rPr>
          <w:rStyle w:val="StyleUnderline"/>
        </w:rPr>
        <w:t xml:space="preserve">satellite </w:t>
      </w:r>
      <w:r w:rsidRPr="00C93E21">
        <w:rPr>
          <w:rStyle w:val="StyleUnderline"/>
          <w:highlight w:val="green"/>
        </w:rPr>
        <w:t>launches</w:t>
      </w:r>
      <w:r w:rsidRPr="00710A03">
        <w:rPr>
          <w:rStyle w:val="StyleUnderline"/>
        </w:rPr>
        <w:t xml:space="preserve"> since the 1990’s </w:t>
      </w:r>
      <w:proofErr w:type="gramStart"/>
      <w:r w:rsidRPr="00C93E21">
        <w:rPr>
          <w:rStyle w:val="StyleUnderline"/>
        </w:rPr>
        <w:t>are</w:t>
      </w:r>
      <w:proofErr w:type="gramEnd"/>
      <w:r w:rsidRPr="00C93E21">
        <w:rPr>
          <w:rStyle w:val="StyleUnderline"/>
        </w:rPr>
        <w:t xml:space="preserve"> </w:t>
      </w:r>
      <w:r w:rsidRPr="00C93E21">
        <w:rPr>
          <w:rStyle w:val="StyleUnderline"/>
          <w:highlight w:val="green"/>
        </w:rPr>
        <w:t>required to include a plan to get rid of the satellite</w:t>
      </w:r>
      <w:r w:rsidRPr="00710A03">
        <w:rPr>
          <w:sz w:val="16"/>
        </w:rPr>
        <w:t xml:space="preserve"> at the end of its useful life </w:t>
      </w:r>
      <w:r w:rsidRPr="00710A03">
        <w:rPr>
          <w:rStyle w:val="StyleUnderline"/>
        </w:rPr>
        <w:t xml:space="preserve">(usually by deorbiting) So </w:t>
      </w:r>
      <w:r w:rsidRPr="00C93E21">
        <w:rPr>
          <w:rStyle w:val="Emphasis"/>
          <w:highlight w:val="green"/>
        </w:rPr>
        <w:t>the realistic worst case is</w:t>
      </w:r>
      <w:r w:rsidRPr="00710A03">
        <w:rPr>
          <w:rStyle w:val="Emphasis"/>
        </w:rPr>
        <w:t xml:space="preserve"> that </w:t>
      </w:r>
      <w:r w:rsidRPr="00C93E21">
        <w:rPr>
          <w:rStyle w:val="Emphasis"/>
          <w:highlight w:val="green"/>
        </w:rPr>
        <w:t>insurance premiums</w:t>
      </w:r>
      <w:r w:rsidRPr="00710A03">
        <w:rPr>
          <w:rStyle w:val="Emphasis"/>
        </w:rPr>
        <w:t xml:space="preserve"> on satellites </w:t>
      </w:r>
      <w:r w:rsidRPr="00C93E21">
        <w:rPr>
          <w:rStyle w:val="Emphasis"/>
          <w:highlight w:val="green"/>
        </w:rPr>
        <w:t>go up a bit</w:t>
      </w:r>
      <w:r w:rsidRPr="00710A03">
        <w:rPr>
          <w:sz w:val="16"/>
        </w:rPr>
        <w:t>. Given the current trend toward much smaller, cheaper micro satellites, this wouldn’t even have a huge effect. I’m removing Kessler Syndrome from my list of things to worry about.</w:t>
      </w:r>
    </w:p>
    <w:p w14:paraId="39BE7184" w14:textId="77777777" w:rsidR="00A50768" w:rsidRPr="00710A03" w:rsidRDefault="00A50768" w:rsidP="00A50768"/>
    <w:p w14:paraId="5A15ADBE" w14:textId="77777777" w:rsidR="00A50768" w:rsidRPr="00710A03" w:rsidRDefault="00A50768" w:rsidP="00A50768">
      <w:pPr>
        <w:pStyle w:val="Heading4"/>
      </w:pPr>
      <w:r w:rsidRPr="00710A03">
        <w:t>Status quo efforts to remedy the space environment can solve Kessler syndrome – their impact is also overhyped and at best non-unique. Prefer our card’s probability analysis report and empirical examples</w:t>
      </w:r>
    </w:p>
    <w:p w14:paraId="0CB7353B" w14:textId="77777777" w:rsidR="00A50768" w:rsidRPr="00710A03" w:rsidRDefault="00A50768" w:rsidP="00A50768">
      <w:pPr>
        <w:rPr>
          <w:sz w:val="16"/>
          <w:szCs w:val="16"/>
        </w:rPr>
      </w:pPr>
      <w:r w:rsidRPr="00710A03">
        <w:rPr>
          <w:rStyle w:val="Style13ptBold"/>
        </w:rPr>
        <w:t>Lewis 15</w:t>
      </w:r>
      <w:r w:rsidRPr="00710A03">
        <w:t xml:space="preserve"> </w:t>
      </w:r>
      <w:r w:rsidRPr="00710A03">
        <w:rPr>
          <w:sz w:val="16"/>
          <w:szCs w:val="16"/>
        </w:rPr>
        <w:t xml:space="preserve">[Hugh Lewis, Senior Lecturer in Aerospace Engineering. “Space debris, Kessler Syndrome, and the unreasonable expectation of certainty.” Room Space Journal of </w:t>
      </w:r>
      <w:proofErr w:type="spellStart"/>
      <w:r w:rsidRPr="00710A03">
        <w:rPr>
          <w:sz w:val="16"/>
          <w:szCs w:val="16"/>
        </w:rPr>
        <w:t>Asgardia</w:t>
      </w:r>
      <w:proofErr w:type="spellEnd"/>
      <w:r w:rsidRPr="00710A03">
        <w:rPr>
          <w:sz w:val="16"/>
          <w:szCs w:val="16"/>
        </w:rPr>
        <w:t xml:space="preserve">. 2015. </w:t>
      </w:r>
      <w:hyperlink r:id="rId48" w:history="1">
        <w:r w:rsidRPr="00710A03">
          <w:rPr>
            <w:rStyle w:val="Hyperlink"/>
            <w:sz w:val="16"/>
            <w:szCs w:val="16"/>
          </w:rPr>
          <w:t>https://room.eu.com/article/Space_debris_Kessler_Syndrome_and_the_unreasonable_expectation_of_certainty</w:t>
        </w:r>
      </w:hyperlink>
      <w:r w:rsidRPr="00710A03">
        <w:rPr>
          <w:sz w:val="16"/>
          <w:szCs w:val="16"/>
        </w:rPr>
        <w:t>] HW AL</w:t>
      </w:r>
    </w:p>
    <w:p w14:paraId="6B81DECA" w14:textId="67CCC768" w:rsidR="00A50768" w:rsidRPr="00710A03" w:rsidRDefault="00A50768" w:rsidP="00A50768">
      <w:pPr>
        <w:rPr>
          <w:sz w:val="16"/>
        </w:rPr>
      </w:pPr>
      <w:r w:rsidRPr="00710A03">
        <w:rPr>
          <w:sz w:val="16"/>
        </w:rPr>
        <w:t xml:space="preserve">There is now widespread awareness of the space debris problem amongst policymakers, scientists, </w:t>
      </w:r>
      <w:proofErr w:type="gramStart"/>
      <w:r w:rsidRPr="00710A03">
        <w:rPr>
          <w:sz w:val="16"/>
        </w:rPr>
        <w:t>engineers</w:t>
      </w:r>
      <w:proofErr w:type="gramEnd"/>
      <w:r w:rsidRPr="00710A03">
        <w:rPr>
          <w:sz w:val="16"/>
        </w:rPr>
        <w:t xml:space="preserve"> and the public. Thanks to pivotal work by J.C. </w:t>
      </w:r>
      <w:proofErr w:type="spellStart"/>
      <w:r w:rsidRPr="00710A03">
        <w:rPr>
          <w:sz w:val="16"/>
        </w:rPr>
        <w:t>Liou</w:t>
      </w:r>
      <w:proofErr w:type="spellEnd"/>
      <w:r w:rsidRPr="00710A03">
        <w:rPr>
          <w:sz w:val="16"/>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proofErr w:type="gramStart"/>
      <w:r w:rsidRPr="00710A03">
        <w:rPr>
          <w:sz w:val="16"/>
        </w:rPr>
        <w:t>In spite of</w:t>
      </w:r>
      <w:proofErr w:type="gramEnd"/>
      <w:r w:rsidRPr="00710A03">
        <w:rPr>
          <w:sz w:val="16"/>
        </w:rPr>
        <w:t xml:space="preserve"> several commentators warning that these collisions are just the start of a collision cascade that will render access to low Earth orbit all but impossible – a process commonly referred to as the ‘Kessler Syndrome’ after the debris scientist Donald Kessler – the reality is not likely to be on the scale of these predictions or the events </w:t>
      </w:r>
      <w:proofErr w:type="spellStart"/>
      <w:r w:rsidR="00D00971">
        <w:rPr>
          <w:sz w:val="16"/>
        </w:rPr>
        <w:t>ƒ</w:t>
      </w:r>
      <w:r w:rsidRPr="00710A03">
        <w:rPr>
          <w:sz w:val="16"/>
        </w:rPr>
        <w:t>depicted</w:t>
      </w:r>
      <w:proofErr w:type="spellEnd"/>
      <w:r w:rsidRPr="00710A03">
        <w:rPr>
          <w:sz w:val="16"/>
        </w:rPr>
        <w:t xml:space="preserve"> in the film Gravity. Indeed, </w:t>
      </w:r>
      <w:r w:rsidRPr="00710A03">
        <w:rPr>
          <w:u w:val="single"/>
        </w:rPr>
        <w:t>results presented by the Inter-Agency Space Debris Coordination Committee (IADC) at the Sixth European Conference on Space Debris show an expected increase in the debris population of only 30% after 200 years with continued launch activity.</w:t>
      </w:r>
      <w:r w:rsidRPr="00710A03">
        <w:rPr>
          <w:sz w:val="16"/>
        </w:rPr>
        <w:t xml:space="preserve"> </w:t>
      </w:r>
      <w:r w:rsidRPr="00F60E7F">
        <w:rPr>
          <w:b/>
          <w:bCs/>
          <w:highlight w:val="green"/>
          <w:u w:val="single"/>
        </w:rPr>
        <w:t>Collisions are</w:t>
      </w:r>
      <w:r w:rsidRPr="00710A03">
        <w:rPr>
          <w:b/>
          <w:bCs/>
          <w:u w:val="single"/>
        </w:rPr>
        <w:t xml:space="preserve"> still p</w:t>
      </w:r>
      <w:r w:rsidRPr="00F60E7F">
        <w:rPr>
          <w:b/>
          <w:bCs/>
          <w:highlight w:val="green"/>
          <w:u w:val="single"/>
        </w:rPr>
        <w:t xml:space="preserve">redicted to occur, but </w:t>
      </w:r>
      <w:r w:rsidRPr="00F60E7F">
        <w:rPr>
          <w:b/>
          <w:bCs/>
          <w:u w:val="single"/>
        </w:rPr>
        <w:t>this is</w:t>
      </w:r>
      <w:r w:rsidRPr="00F60E7F">
        <w:rPr>
          <w:b/>
          <w:bCs/>
          <w:highlight w:val="green"/>
          <w:u w:val="single"/>
        </w:rPr>
        <w:t xml:space="preserve"> far from the </w:t>
      </w:r>
      <w:r w:rsidRPr="00F60E7F">
        <w:rPr>
          <w:b/>
          <w:bCs/>
          <w:u w:val="single"/>
        </w:rPr>
        <w:t xml:space="preserve">catastrophic </w:t>
      </w:r>
      <w:r w:rsidRPr="00F60E7F">
        <w:rPr>
          <w:b/>
          <w:bCs/>
          <w:highlight w:val="green"/>
          <w:u w:val="single"/>
        </w:rPr>
        <w:t>scenario feared by some.</w:t>
      </w:r>
      <w:r w:rsidRPr="00710A03">
        <w:rPr>
          <w:u w:val="single"/>
        </w:rPr>
        <w:t xml:space="preserve"> Constraining the population increase to a modest level can be achieved, the IADC suggested, through widespread and good compliance with existing space debris mitigation guidelines, especially those relating to passivation (whereby all sources of stored energy on a satellite are depleted at the end of its mission) and post-mission disposal, such as de-orbiting the satellite or re-orbiting it to a graveyard orbit.</w:t>
      </w:r>
      <w:r w:rsidRPr="00710A03">
        <w:rPr>
          <w:sz w:val="16"/>
        </w:rPr>
        <w:t xml:space="preserve"> Nevertheless, the anticipated growth of the debris population </w:t>
      </w:r>
      <w:proofErr w:type="gramStart"/>
      <w:r w:rsidRPr="00710A03">
        <w:rPr>
          <w:sz w:val="16"/>
        </w:rPr>
        <w:t>in spite of</w:t>
      </w:r>
      <w:proofErr w:type="gramEnd"/>
      <w:r w:rsidRPr="00710A03">
        <w:rPr>
          <w:sz w:val="16"/>
        </w:rPr>
        <w:t xml:space="preserve"> these robust efforts merits the investigation of additional measures to address the debris threat, according to the IADC. On the face of it, there appears to be considerable procrastination </w:t>
      </w:r>
      <w:proofErr w:type="gramStart"/>
      <w:r w:rsidRPr="00710A03">
        <w:rPr>
          <w:sz w:val="16"/>
        </w:rPr>
        <w:t>or,</w:t>
      </w:r>
      <w:proofErr w:type="gramEnd"/>
      <w:r w:rsidRPr="00710A03">
        <w:rPr>
          <w:sz w:val="16"/>
        </w:rPr>
        <w:t xml:space="preserve"> worse, apathy towards the development of guidelines for debris removal in spite of calls for action. But is this really the case? This probability tree shows the possible outcomes from drawing two cards from a pack of 52 regular playing cards. It can be used to illustrate the difficulties </w:t>
      </w:r>
      <w:proofErr w:type="spellStart"/>
      <w:r w:rsidRPr="00710A03">
        <w:rPr>
          <w:sz w:val="16"/>
        </w:rPr>
        <w:t>accociated</w:t>
      </w:r>
      <w:proofErr w:type="spellEnd"/>
      <w:r w:rsidRPr="00710A03">
        <w:rPr>
          <w:sz w:val="16"/>
        </w:rPr>
        <w:t xml:space="preserve"> with the choice of which piece of space junk to remove. No progress? </w:t>
      </w:r>
      <w:r w:rsidRPr="00710A03">
        <w:rPr>
          <w:u w:val="single"/>
        </w:rPr>
        <w:t xml:space="preserve">In the nine years following the publication of the work by </w:t>
      </w:r>
      <w:proofErr w:type="spellStart"/>
      <w:r w:rsidRPr="00710A03">
        <w:rPr>
          <w:u w:val="single"/>
        </w:rPr>
        <w:t>Liou</w:t>
      </w:r>
      <w:proofErr w:type="spellEnd"/>
      <w:r w:rsidRPr="00710A03">
        <w:rPr>
          <w:u w:val="single"/>
        </w:rPr>
        <w:t xml:space="preserve"> and Johnson </w:t>
      </w:r>
      <w:r w:rsidRPr="00710A03">
        <w:rPr>
          <w:b/>
          <w:bCs/>
          <w:u w:val="single"/>
        </w:rPr>
        <w:t xml:space="preserve">there has been </w:t>
      </w:r>
      <w:r w:rsidRPr="00F60E7F">
        <w:rPr>
          <w:b/>
          <w:bCs/>
          <w:highlight w:val="green"/>
          <w:u w:val="single"/>
        </w:rPr>
        <w:t>considerable interest</w:t>
      </w:r>
      <w:r w:rsidRPr="00710A03">
        <w:rPr>
          <w:b/>
          <w:bCs/>
          <w:u w:val="single"/>
        </w:rPr>
        <w:t xml:space="preserve"> shown </w:t>
      </w:r>
      <w:r w:rsidRPr="00F60E7F">
        <w:rPr>
          <w:b/>
          <w:bCs/>
          <w:highlight w:val="green"/>
          <w:u w:val="single"/>
        </w:rPr>
        <w:t>in remediation of the space environment.</w:t>
      </w:r>
      <w:r w:rsidRPr="00710A03">
        <w:rPr>
          <w:b/>
          <w:bCs/>
          <w:u w:val="single"/>
        </w:rPr>
        <w:t xml:space="preserve"> </w:t>
      </w:r>
      <w:proofErr w:type="gramStart"/>
      <w:r w:rsidRPr="00710A03">
        <w:rPr>
          <w:b/>
          <w:bCs/>
          <w:u w:val="single"/>
        </w:rPr>
        <w:t>In particular, significant</w:t>
      </w:r>
      <w:proofErr w:type="gramEnd"/>
      <w:r w:rsidRPr="00710A03">
        <w:rPr>
          <w:b/>
          <w:bCs/>
          <w:u w:val="single"/>
        </w:rPr>
        <w:t xml:space="preserve"> </w:t>
      </w:r>
      <w:r w:rsidRPr="00F60E7F">
        <w:rPr>
          <w:b/>
          <w:bCs/>
          <w:highlight w:val="green"/>
          <w:u w:val="single"/>
        </w:rPr>
        <w:t>effort</w:t>
      </w:r>
      <w:r w:rsidRPr="00710A03">
        <w:rPr>
          <w:b/>
          <w:bCs/>
          <w:u w:val="single"/>
        </w:rPr>
        <w:t xml:space="preserve"> has been invested across the globe in the development of methods </w:t>
      </w:r>
      <w:r w:rsidRPr="00F60E7F">
        <w:rPr>
          <w:b/>
          <w:bCs/>
          <w:highlight w:val="green"/>
          <w:u w:val="single"/>
        </w:rPr>
        <w:t xml:space="preserve">to </w:t>
      </w:r>
      <w:r w:rsidRPr="00F60E7F">
        <w:rPr>
          <w:b/>
          <w:bCs/>
          <w:highlight w:val="green"/>
          <w:u w:val="single"/>
        </w:rPr>
        <w:lastRenderedPageBreak/>
        <w:t>remove objects from l</w:t>
      </w:r>
      <w:r w:rsidRPr="00F60E7F">
        <w:rPr>
          <w:b/>
          <w:bCs/>
          <w:u w:val="single"/>
        </w:rPr>
        <w:t>ow</w:t>
      </w:r>
      <w:r w:rsidRPr="00F60E7F">
        <w:rPr>
          <w:b/>
          <w:bCs/>
          <w:highlight w:val="green"/>
          <w:u w:val="single"/>
        </w:rPr>
        <w:t xml:space="preserve"> E</w:t>
      </w:r>
      <w:r w:rsidRPr="00F60E7F">
        <w:rPr>
          <w:b/>
          <w:bCs/>
          <w:u w:val="single"/>
        </w:rPr>
        <w:t>arth</w:t>
      </w:r>
      <w:r w:rsidRPr="00F60E7F">
        <w:rPr>
          <w:b/>
          <w:bCs/>
          <w:highlight w:val="green"/>
          <w:u w:val="single"/>
        </w:rPr>
        <w:t xml:space="preserve"> o</w:t>
      </w:r>
      <w:r w:rsidRPr="00F60E7F">
        <w:rPr>
          <w:b/>
          <w:bCs/>
          <w:u w:val="single"/>
        </w:rPr>
        <w:t>rbit</w:t>
      </w:r>
      <w:r w:rsidRPr="00710A03">
        <w:rPr>
          <w:b/>
          <w:bCs/>
          <w:u w:val="single"/>
        </w:rPr>
        <w:t xml:space="preserve">. </w:t>
      </w:r>
      <w:r w:rsidRPr="00710A03">
        <w:rPr>
          <w:u w:val="single"/>
        </w:rPr>
        <w:t>The European Space Agency, for example, recently announced its intention to seek ministerial approval for a mission to deorbit a European spacecraft in the next decade. The Agency has conducted numerous studies to investigate appropriate and reliable methods to achieve this.</w:t>
      </w:r>
      <w:r w:rsidRPr="00710A03">
        <w:rPr>
          <w:sz w:val="16"/>
        </w:rPr>
        <w:t xml:space="preserve"> A key driver for these widespread efforts has come from the work conducted using computer codes – evolutionary models – of the debris environment, which suggest that the growth of the debris population can be prevented if </w:t>
      </w:r>
      <w:proofErr w:type="gramStart"/>
      <w:r w:rsidRPr="00710A03">
        <w:rPr>
          <w:sz w:val="16"/>
        </w:rPr>
        <w:t>particular spacecraft</w:t>
      </w:r>
      <w:proofErr w:type="gramEnd"/>
      <w:r w:rsidRPr="00710A03">
        <w:rPr>
          <w:sz w:val="16"/>
        </w:rPr>
        <w:t xml:space="preserve"> or rocket stages are removed. In the computer simulations, these objects are identified as the most likely to collide and so the consequence of their removal </w:t>
      </w:r>
      <w:proofErr w:type="gramStart"/>
      <w:r w:rsidRPr="00710A03">
        <w:rPr>
          <w:sz w:val="16"/>
        </w:rPr>
        <w:t>in reality should</w:t>
      </w:r>
      <w:proofErr w:type="gramEnd"/>
      <w:r w:rsidRPr="00710A03">
        <w:rPr>
          <w:sz w:val="16"/>
        </w:rPr>
        <w:t xml:space="preserve"> be a reduction in the number of collisions that will occur in the environment, which would curb the generation of new fragmentation debris. Given that is has been nearly a decade since the publication of the work by </w:t>
      </w:r>
      <w:proofErr w:type="spellStart"/>
      <w:r w:rsidRPr="00710A03">
        <w:rPr>
          <w:sz w:val="16"/>
        </w:rPr>
        <w:t>Liou</w:t>
      </w:r>
      <w:proofErr w:type="spellEnd"/>
      <w:r w:rsidRPr="00710A03">
        <w:rPr>
          <w:sz w:val="16"/>
        </w:rPr>
        <w:t xml:space="preserve"> and Johnson, it is surprising to some that no guidelines have yet been introduced at the international or national level, which detail the remediation measures that can be taken by government and industry. In fact, a recent announcement by NASA of a focus on technology development rather than in-flight demonstrations of debris removal technologies was greeted with some criticism. On the face of it, there appears to be considerable procrastination </w:t>
      </w:r>
      <w:proofErr w:type="gramStart"/>
      <w:r w:rsidRPr="00710A03">
        <w:rPr>
          <w:sz w:val="16"/>
        </w:rPr>
        <w:t>or,</w:t>
      </w:r>
      <w:proofErr w:type="gramEnd"/>
      <w:r w:rsidRPr="00710A03">
        <w:rPr>
          <w:sz w:val="16"/>
        </w:rPr>
        <w:t xml:space="preserve"> worse, apathy towards the development of plans or guidelines for debris removal in spite of calls for action. But is this really the case? The real issue comes from the seemingly simple task of identifying the correct debris to remove from orbit … In fact, the situation is not as simple as it might appear; there are some fundamental questions that remain to be answered about debris removal. Of particular concern are issues relating to ownership, </w:t>
      </w:r>
      <w:proofErr w:type="gramStart"/>
      <w:r w:rsidRPr="00710A03">
        <w:rPr>
          <w:sz w:val="16"/>
        </w:rPr>
        <w:t>liability</w:t>
      </w:r>
      <w:proofErr w:type="gramEnd"/>
      <w:r w:rsidRPr="00710A03">
        <w:rPr>
          <w:sz w:val="16"/>
        </w:rPr>
        <w:t xml:space="preserve"> and transparency. Many of the technologies that have been put forward for debris removal could also be used to remove or disable an active spacecraft, for example. Hence, it can be argued that these technologies could be used as weapons. There are also questions about the cost of a sustained </w:t>
      </w:r>
      <w:proofErr w:type="spellStart"/>
      <w:r w:rsidRPr="00710A03">
        <w:rPr>
          <w:sz w:val="16"/>
        </w:rPr>
        <w:t>programme</w:t>
      </w:r>
      <w:proofErr w:type="spellEnd"/>
      <w:r w:rsidRPr="00710A03">
        <w:rPr>
          <w:sz w:val="16"/>
        </w:rPr>
        <w:t xml:space="preserve"> of debris removal – some engineers put it at tens of trillions of dollars. However, perhaps the most important reason for the lack of relevant guidelines is that </w:t>
      </w:r>
      <w:r w:rsidRPr="00710A03">
        <w:rPr>
          <w:u w:val="single"/>
        </w:rPr>
        <w:t xml:space="preserve">we don’t yet know how to accomplish remediation, by which we mean cleaning up space, in practice. That is not to say that we don’t know what technologies we might need. As mentioned above, there has been considerable effort already expended towards understanding these requirements and moving the necessary technology forwards. For one-off use, </w:t>
      </w:r>
      <w:r w:rsidRPr="00F60E7F">
        <w:rPr>
          <w:highlight w:val="green"/>
          <w:u w:val="single"/>
        </w:rPr>
        <w:t>some technologies are very nearly ready.</w:t>
      </w:r>
      <w:r w:rsidRPr="00710A03">
        <w:rPr>
          <w:u w:val="single"/>
        </w:rPr>
        <w:t xml:space="preserve"> The real issue comes from the seemingly simple task of identifying the correct debris to remove from orbit. </w:t>
      </w:r>
      <w:r w:rsidRPr="00710A03">
        <w:rPr>
          <w:sz w:val="16"/>
        </w:rPr>
        <w:t xml:space="preserve">Until we can solve this problem, the likelihood is that debris remediation will not succeed, the debris population will continue to grow – seemingly out of our control – and the attempt will come at great cost. Without the reasonable expectation of success, it is virtually impossible to define appropriate and robust guidelines that can be used to direct remediation </w:t>
      </w:r>
      <w:proofErr w:type="spellStart"/>
      <w:r w:rsidRPr="00710A03">
        <w:rPr>
          <w:sz w:val="16"/>
        </w:rPr>
        <w:t>endeavours</w:t>
      </w:r>
      <w:proofErr w:type="spellEnd"/>
      <w:r w:rsidRPr="00710A03">
        <w:rPr>
          <w:sz w:val="16"/>
        </w:rPr>
        <w:t xml:space="preserve">. </w:t>
      </w:r>
    </w:p>
    <w:p w14:paraId="6ADBA058" w14:textId="77777777" w:rsidR="00A50768" w:rsidRPr="00A50768" w:rsidRDefault="00A50768" w:rsidP="00A50768"/>
    <w:sectPr w:rsidR="00A50768" w:rsidRPr="00A5076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278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BCF"/>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63C5"/>
    <w:rsid w:val="00267EBB"/>
    <w:rsid w:val="0027023B"/>
    <w:rsid w:val="00272F3F"/>
    <w:rsid w:val="00274EDB"/>
    <w:rsid w:val="0027729E"/>
    <w:rsid w:val="002843B2"/>
    <w:rsid w:val="00284ED6"/>
    <w:rsid w:val="00290C5A"/>
    <w:rsid w:val="00290C92"/>
    <w:rsid w:val="0029647A"/>
    <w:rsid w:val="00296504"/>
    <w:rsid w:val="002A5F0F"/>
    <w:rsid w:val="002B5511"/>
    <w:rsid w:val="002B7ACF"/>
    <w:rsid w:val="002E0643"/>
    <w:rsid w:val="002E392E"/>
    <w:rsid w:val="002E6BBC"/>
    <w:rsid w:val="002F1BA9"/>
    <w:rsid w:val="002F6E74"/>
    <w:rsid w:val="003106B3"/>
    <w:rsid w:val="0031385D"/>
    <w:rsid w:val="003171AB"/>
    <w:rsid w:val="003223B2"/>
    <w:rsid w:val="00322A67"/>
    <w:rsid w:val="00330E13"/>
    <w:rsid w:val="00334AD9"/>
    <w:rsid w:val="00335A23"/>
    <w:rsid w:val="00340707"/>
    <w:rsid w:val="00341C61"/>
    <w:rsid w:val="003458F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3C61"/>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78C"/>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0768"/>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0971"/>
    <w:rsid w:val="00D01EDC"/>
    <w:rsid w:val="00D078AA"/>
    <w:rsid w:val="00D10058"/>
    <w:rsid w:val="00D11978"/>
    <w:rsid w:val="00D15E30"/>
    <w:rsid w:val="00D16129"/>
    <w:rsid w:val="00D228A5"/>
    <w:rsid w:val="00D25DBD"/>
    <w:rsid w:val="00D26929"/>
    <w:rsid w:val="00D30CBD"/>
    <w:rsid w:val="00D30D9E"/>
    <w:rsid w:val="00D33908"/>
    <w:rsid w:val="00D354F2"/>
    <w:rsid w:val="00D36C30"/>
    <w:rsid w:val="00D37C90"/>
    <w:rsid w:val="00D43A8C"/>
    <w:rsid w:val="00D53072"/>
    <w:rsid w:val="00D61A4E"/>
    <w:rsid w:val="00D634EA"/>
    <w:rsid w:val="00D713A1"/>
    <w:rsid w:val="00D72B70"/>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551"/>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1DA68B"/>
  <w14:defaultImageDpi w14:val="300"/>
  <w15:docId w15:val="{EEF36A1A-869C-C344-BD61-191625EBE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A3C6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A3C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A3C6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 Char, Char Char Char Char Char Char Char Char, Char Char Char Char Char Char Char,Heading 3 Char Char,Char1,Heading 3 Char3,Heading 3 Char4 Char Char,Tag Char Char,Bold Cite,Char,Tags v 2,Underline Char Char Char,Text 7"/>
    <w:basedOn w:val="Normal"/>
    <w:next w:val="Normal"/>
    <w:link w:val="Heading3Char"/>
    <w:uiPriority w:val="9"/>
    <w:unhideWhenUsed/>
    <w:qFormat/>
    <w:rsid w:val="005A3C6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heading 2,Heading 2 Char2 Char,Heading 2 Char1 Char Char, Ch,Ch,TAG,no read,No Spacing211,No Spacing12,No Spacing2111,No Spacing4,No Spacing11111,No Spacing5,No Spacing21,Tags,tags,No Spacing1111,ta,No Spacing1,t"/>
    <w:basedOn w:val="Normal"/>
    <w:next w:val="Normal"/>
    <w:link w:val="Heading4Char"/>
    <w:uiPriority w:val="9"/>
    <w:unhideWhenUsed/>
    <w:qFormat/>
    <w:rsid w:val="005A3C6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A3C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3C61"/>
  </w:style>
  <w:style w:type="character" w:customStyle="1" w:styleId="Heading1Char">
    <w:name w:val="Heading 1 Char"/>
    <w:aliases w:val="Pocket Char"/>
    <w:basedOn w:val="DefaultParagraphFont"/>
    <w:link w:val="Heading1"/>
    <w:uiPriority w:val="9"/>
    <w:rsid w:val="005A3C6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A3C61"/>
    <w:rPr>
      <w:rFonts w:ascii="Calibri" w:eastAsiaTheme="majorEastAsia" w:hAnsi="Calibri" w:cstheme="majorBidi"/>
      <w:b/>
      <w:bCs/>
      <w:sz w:val="44"/>
      <w:szCs w:val="44"/>
      <w:u w:val="double"/>
    </w:rPr>
  </w:style>
  <w:style w:type="character" w:customStyle="1" w:styleId="Heading3Char">
    <w:name w:val="Heading 3 Char"/>
    <w:aliases w:val="Block Char,Citation Char,3: Cite Char, Char Char, Char Char Char Char Char Char Char Char Char, Char Char Char Char Char Char Char Char1,Heading 3 Char Char Char,Char1 Char,Heading 3 Char3 Char,Heading 3 Char4 Char Char Char,Char Char"/>
    <w:basedOn w:val="DefaultParagraphFont"/>
    <w:link w:val="Heading3"/>
    <w:uiPriority w:val="9"/>
    <w:rsid w:val="005A3C61"/>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heading 2 Char,Heading 2 Char2 Char Char,Heading 2 Char1 Char Char Char, Ch Char,Ch Char,TAG Char,no read Char,No Spacing211 Char,No Spacing12 Char,No Spacing2111 Char,No Spacing4 Char"/>
    <w:basedOn w:val="DefaultParagraphFont"/>
    <w:link w:val="Heading4"/>
    <w:uiPriority w:val="9"/>
    <w:rsid w:val="005A3C6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5A3C61"/>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5A3C61"/>
    <w:rPr>
      <w:b w:val="0"/>
      <w:sz w:val="22"/>
      <w:u w:val="single"/>
    </w:rPr>
  </w:style>
  <w:style w:type="character" w:styleId="Emphasis">
    <w:name w:val="Emphasis"/>
    <w:aliases w:val="Minimized,minimized,Evidence,Highlighted,tag2,Size 10,emphasis in card,CD Card,Underlined,ED - Tag,emphasis,Bold Underline,Emphasis!!,small,Qualifications,bold underline,normal card text,Shrunk,qualifications in card,qualifications,Style1,Box,B"/>
    <w:basedOn w:val="DefaultParagraphFont"/>
    <w:link w:val="textbold"/>
    <w:uiPriority w:val="20"/>
    <w:qFormat/>
    <w:rsid w:val="005A3C6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A3C61"/>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Char Char1,F2 - Heading 1 Char1,AHeading 1 Char1,Block Char1"/>
    <w:basedOn w:val="DefaultParagraphFont"/>
    <w:link w:val="Card"/>
    <w:uiPriority w:val="99"/>
    <w:unhideWhenUsed/>
    <w:rsid w:val="005A3C61"/>
    <w:rPr>
      <w:color w:val="auto"/>
      <w:u w:val="none"/>
    </w:rPr>
  </w:style>
  <w:style w:type="paragraph" w:styleId="DocumentMap">
    <w:name w:val="Document Map"/>
    <w:basedOn w:val="Normal"/>
    <w:link w:val="DocumentMapChar"/>
    <w:uiPriority w:val="99"/>
    <w:semiHidden/>
    <w:unhideWhenUsed/>
    <w:rsid w:val="005A3C6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A3C61"/>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E61551"/>
    <w:rPr>
      <w:sz w:val="22"/>
      <w:u w:val="single"/>
    </w:rPr>
  </w:style>
  <w:style w:type="paragraph" w:customStyle="1" w:styleId="textbold">
    <w:name w:val="text bold"/>
    <w:basedOn w:val="Normal"/>
    <w:link w:val="Emphasis"/>
    <w:uiPriority w:val="20"/>
    <w:qFormat/>
    <w:rsid w:val="00E61551"/>
    <w:pPr>
      <w:widowControl w:val="0"/>
      <w:ind w:left="720"/>
      <w:jc w:val="both"/>
    </w:pPr>
    <w:rPr>
      <w:b/>
      <w:iCs/>
      <w:u w:val="single"/>
    </w:rPr>
  </w:style>
  <w:style w:type="paragraph" w:customStyle="1" w:styleId="Card">
    <w:name w:val="Card"/>
    <w:aliases w:val="card,No Spacing31,No Spacing22,No Spacing3,tag,No Spacing1121,No Spacing41,No Spacing111112,No Spacing112,Tag and Cite,nonunderlined,Tag and Ci,Dont use,Debate Text,No Spacing11,No Spacing111,Read stuff"/>
    <w:basedOn w:val="Heading1"/>
    <w:link w:val="Hyperlink"/>
    <w:autoRedefine/>
    <w:uiPriority w:val="99"/>
    <w:qFormat/>
    <w:rsid w:val="00E6155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SmallTextChar">
    <w:name w:val="Small Text Char"/>
    <w:basedOn w:val="DefaultParagraphFont"/>
    <w:link w:val="SmallText"/>
    <w:rsid w:val="00E61551"/>
    <w:rPr>
      <w:rFonts w:ascii="Arial Narrow" w:eastAsia="Times New Roman" w:hAnsi="Arial Narrow"/>
      <w:sz w:val="18"/>
    </w:rPr>
  </w:style>
  <w:style w:type="character" w:customStyle="1" w:styleId="CardText1Char">
    <w:name w:val="Card Text 1 Char"/>
    <w:basedOn w:val="DefaultParagraphFont"/>
    <w:link w:val="CardText1"/>
    <w:rsid w:val="00E61551"/>
    <w:rPr>
      <w:rFonts w:ascii="Georgia" w:hAnsi="Georgia"/>
      <w:color w:val="000000"/>
      <w:sz w:val="22"/>
      <w:szCs w:val="22"/>
      <w:u w:val="single"/>
    </w:rPr>
  </w:style>
  <w:style w:type="paragraph" w:customStyle="1" w:styleId="CardText1">
    <w:name w:val="Card Text 1"/>
    <w:basedOn w:val="Normal"/>
    <w:link w:val="CardText1Char"/>
    <w:autoRedefine/>
    <w:rsid w:val="00E61551"/>
    <w:rPr>
      <w:rFonts w:ascii="Georgia" w:hAnsi="Georgia" w:cstheme="minorBidi"/>
      <w:color w:val="000000"/>
      <w:szCs w:val="22"/>
      <w:u w:val="single"/>
    </w:rPr>
  </w:style>
  <w:style w:type="paragraph" w:customStyle="1" w:styleId="SmallText">
    <w:name w:val="Small Text"/>
    <w:basedOn w:val="Normal"/>
    <w:next w:val="Normal"/>
    <w:link w:val="SmallTextChar"/>
    <w:rsid w:val="00E61551"/>
    <w:rPr>
      <w:rFonts w:ascii="Arial Narrow" w:eastAsia="Times New Roman" w:hAnsi="Arial Narrow" w:cstheme="minorBidi"/>
      <w:sz w:val="18"/>
    </w:rPr>
  </w:style>
  <w:style w:type="paragraph" w:customStyle="1" w:styleId="Emphasis1">
    <w:name w:val="Emphasis1"/>
    <w:basedOn w:val="Normal"/>
    <w:autoRedefine/>
    <w:uiPriority w:val="20"/>
    <w:qFormat/>
    <w:rsid w:val="00E6155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Note Level 21,Clear,No Spacing11211,No Spacing13,No Spacing23,No Spacing2"/>
    <w:basedOn w:val="Heading1"/>
    <w:autoRedefine/>
    <w:uiPriority w:val="99"/>
    <w:qFormat/>
    <w:rsid w:val="00D228A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044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guardian.com/world/video/2021/jun/27/china-releases-footage-from-its-mars-rover-video" TargetMode="External"/><Relationship Id="rId18" Type="http://schemas.openxmlformats.org/officeDocument/2006/relationships/hyperlink" Target="https://www.theguardian.com/world/russia" TargetMode="External"/><Relationship Id="rId26" Type="http://schemas.openxmlformats.org/officeDocument/2006/relationships/hyperlink" Target="https://www.armscontrol.org/act/2021-11/news/china-tested-hypersonic-capability-us-says" TargetMode="External"/><Relationship Id="rId39" Type="http://schemas.openxmlformats.org/officeDocument/2006/relationships/hyperlink" Target="https://www.nytimes.com/2021/11/28/us/politics/china-nuclear-arms-race.html" TargetMode="External"/><Relationship Id="rId21" Type="http://schemas.openxmlformats.org/officeDocument/2006/relationships/hyperlink" Target="https://www.theguardian.com/science/mars" TargetMode="External"/><Relationship Id="rId34" Type="http://schemas.openxmlformats.org/officeDocument/2006/relationships/hyperlink" Target="https://medium.com/war-is-boring/chinas-mystery-satellite-could-be-a-dangerous-new-weapon-630a858923ec" TargetMode="External"/><Relationship Id="rId42" Type="http://schemas.openxmlformats.org/officeDocument/2006/relationships/hyperlink" Target="http://thebulletin.org/space-weapons-and-risk-nuclear-exchanges8346" TargetMode="External"/><Relationship Id="rId47" Type="http://schemas.openxmlformats.org/officeDocument/2006/relationships/hyperlink" Target="http://braino.org/essays/kessler_syndrome_is_over_hyped/"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pacex.com/human-spaceflight/iss/index.html" TargetMode="External"/><Relationship Id="rId29" Type="http://schemas.openxmlformats.org/officeDocument/2006/relationships/hyperlink" Target="https://www.rand.org/blog/2020/10/how-to-avoid-a-space-arms-race.html" TargetMode="External"/><Relationship Id="rId11" Type="http://schemas.openxmlformats.org/officeDocument/2006/relationships/hyperlink" Target="https://www.unoosa.org/oosa/en/ourwork/copuos/lsc/2019/index.html" TargetMode="External"/><Relationship Id="rId24" Type="http://schemas.openxmlformats.org/officeDocument/2006/relationships/hyperlink" Target="https://www.reuters.com/article/us-russia-putin-idUSKCN1LC1X0" TargetMode="External"/><Relationship Id="rId32" Type="http://schemas.openxmlformats.org/officeDocument/2006/relationships/hyperlink" Target="https://spacenews.com/op-ed-u-s-satellites-increasingly-vulnerable-to-chinas-ground-based-lasers/" TargetMode="External"/><Relationship Id="rId37" Type="http://schemas.openxmlformats.org/officeDocument/2006/relationships/hyperlink" Target="https://thediplomat.com/2017/01/how-china-is-weaponizing-outer-space/" TargetMode="External"/><Relationship Id="rId40" Type="http://schemas.openxmlformats.org/officeDocument/2006/relationships/hyperlink" Target="https://www.kirtland.af.mil/Units/Space-Rapid-Capabilities-Office/" TargetMode="External"/><Relationship Id="rId45" Type="http://schemas.openxmlformats.org/officeDocument/2006/relationships/hyperlink" Target="https://aip.scitation.org/doi/pdf/10.1063/1.5009221?class=pdf" TargetMode="External"/><Relationship Id="rId5" Type="http://schemas.openxmlformats.org/officeDocument/2006/relationships/numbering" Target="numbering.xml"/><Relationship Id="rId15" Type="http://schemas.openxmlformats.org/officeDocument/2006/relationships/hyperlink" Target="https://www.theguardian.com/business/richard-branson" TargetMode="External"/><Relationship Id="rId23" Type="http://schemas.openxmlformats.org/officeDocument/2006/relationships/hyperlink" Target="https://www.theguardian.com/science/2021/may/13/russia-send-actor-director-iss-shoot-first-movie-space" TargetMode="External"/><Relationship Id="rId28" Type="http://schemas.openxmlformats.org/officeDocument/2006/relationships/hyperlink" Target="https://www.washingtonpost.com/newsletters/opinions-am/?method=SURL&amp;location=ART&amp;initiative=INLINECTA?itid=lk_cta_ssinline" TargetMode="External"/><Relationship Id="rId36" Type="http://schemas.openxmlformats.org/officeDocument/2006/relationships/hyperlink" Target="https://fas.org/blogs/security/2021/07/china-is-building-a-second-nuclear-missile-silo-field/" TargetMode="External"/><Relationship Id="rId49" Type="http://schemas.openxmlformats.org/officeDocument/2006/relationships/fontTable" Target="fontTable.xml"/><Relationship Id="rId10" Type="http://schemas.openxmlformats.org/officeDocument/2006/relationships/hyperlink" Target="https://www.unoosa.org/oosa/en/ourwork/copuos/stsc/2020/index.html" TargetMode="External"/><Relationship Id="rId19" Type="http://schemas.openxmlformats.org/officeDocument/2006/relationships/hyperlink" Target="https://www.theguardian.com/science/2021/mar/10/china-and-russia-unveil-joint-plan-for-lunar-space-station" TargetMode="External"/><Relationship Id="rId31" Type="http://schemas.openxmlformats.org/officeDocument/2006/relationships/hyperlink" Target="https://www.washingtonpost.com/opinions/2021/11/29/space-activity-its-debris-increases-us-works-establish-international-norms-rules/?itid=lk_interstitial_manual_6" TargetMode="External"/><Relationship Id="rId44" Type="http://schemas.openxmlformats.org/officeDocument/2006/relationships/hyperlink" Target="https://doi.org/10.12797/Politeja.14.2017.50.06" TargetMode="External"/><Relationship Id="rId4" Type="http://schemas.openxmlformats.org/officeDocument/2006/relationships/customXml" Target="../customXml/item4.xml"/><Relationship Id="rId9" Type="http://schemas.openxmlformats.org/officeDocument/2006/relationships/hyperlink" Target="https://www.unoosa.org/oosa/en/ourwork/copuos/index.html" TargetMode="External"/><Relationship Id="rId14" Type="http://schemas.openxmlformats.org/officeDocument/2006/relationships/hyperlink" Target="https://www.theguardian.com/science/space" TargetMode="External"/><Relationship Id="rId22" Type="http://schemas.openxmlformats.org/officeDocument/2006/relationships/hyperlink" Target="https://www.theguardian.com/science/spacex" TargetMode="External"/><Relationship Id="rId27" Type="http://schemas.openxmlformats.org/officeDocument/2006/relationships/hyperlink" Target="https://www.nytimes.com/2021/10/27/us/politics/china-hypersonic-missile.html" TargetMode="External"/><Relationship Id="rId30" Type="http://schemas.openxmlformats.org/officeDocument/2006/relationships/hyperlink" Target="https://halifaxtheforum.org/" TargetMode="External"/><Relationship Id="rId35" Type="http://schemas.openxmlformats.org/officeDocument/2006/relationships/hyperlink" Target="https://www.foxnews.com/world/china-satellite-launch-space-weapons" TargetMode="External"/><Relationship Id="rId43" Type="http://schemas.openxmlformats.org/officeDocument/2006/relationships/hyperlink" Target="https://foreignpolicy.com/2021/02/22/biden-space-force-race-policy-rockets-china/" TargetMode="External"/><Relationship Id="rId48" Type="http://schemas.openxmlformats.org/officeDocument/2006/relationships/hyperlink" Target="https://room.eu.com/article/Space_debris_Kessler_Syndrome_and_the_unreasonable_expectation_of_certainty"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un.org/en/ga/fourth/" TargetMode="External"/><Relationship Id="rId17" Type="http://schemas.openxmlformats.org/officeDocument/2006/relationships/hyperlink" Target="https://twitter.com/space_security?lang=en" TargetMode="External"/><Relationship Id="rId25" Type="http://schemas.openxmlformats.org/officeDocument/2006/relationships/hyperlink" Target="https://www.bbc.com/news/science-environment-59299101" TargetMode="External"/><Relationship Id="rId33" Type="http://schemas.openxmlformats.org/officeDocument/2006/relationships/hyperlink" Target="https://www.smh.com.au/world/asia/space-lasers-and-the-new-battlefield-emerging-under-china-s-anti-satellite-tactics-20210804-p58ft2.html" TargetMode="External"/><Relationship Id="rId38" Type="http://schemas.openxmlformats.org/officeDocument/2006/relationships/hyperlink" Target="https://www.globaltimes.cn/page/202109/1235454.shtml" TargetMode="External"/><Relationship Id="rId46" Type="http://schemas.openxmlformats.org/officeDocument/2006/relationships/hyperlink" Target="https://www.bbc.com/news/science-environment-25716103" TargetMode="External"/><Relationship Id="rId20" Type="http://schemas.openxmlformats.org/officeDocument/2006/relationships/hyperlink" Target="https://www.theguardian.com/science/2021/apr/17/nasa-spacex-moon-spacecraft-elon-musk" TargetMode="External"/><Relationship Id="rId41" Type="http://schemas.openxmlformats.org/officeDocument/2006/relationships/hyperlink" Target="https://www.sda.mil/"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turetzk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15</Pages>
  <Words>11049</Words>
  <Characters>62980</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73882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 Turetzky</cp:lastModifiedBy>
  <cp:revision>6</cp:revision>
  <dcterms:created xsi:type="dcterms:W3CDTF">2022-01-29T19:07:00Z</dcterms:created>
  <dcterms:modified xsi:type="dcterms:W3CDTF">2022-01-29T21:27:00Z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