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0ED54" w14:textId="77777777" w:rsidR="008B2AFC" w:rsidRPr="004E56AC" w:rsidRDefault="008B2AFC" w:rsidP="008B2AFC">
      <w:pPr>
        <w:pStyle w:val="Heading2"/>
      </w:pPr>
      <w:r>
        <w:t>1AC</w:t>
      </w:r>
    </w:p>
    <w:p w14:paraId="797D811C" w14:textId="77777777" w:rsidR="008B2AFC" w:rsidRPr="00CA2E8F" w:rsidRDefault="008B2AFC" w:rsidP="008B2AFC">
      <w:pPr>
        <w:pStyle w:val="Heading3"/>
      </w:pPr>
      <w:r>
        <w:t xml:space="preserve">Contention 1: Vaccine Inequality </w:t>
      </w:r>
    </w:p>
    <w:p w14:paraId="5ECF07F4" w14:textId="77777777" w:rsidR="008B2AFC" w:rsidRDefault="008B2AFC" w:rsidP="008B2AFC">
      <w:pPr>
        <w:pStyle w:val="Heading4"/>
      </w:pPr>
      <w:r>
        <w:t>Global health inequality threatens progress in fight vs COVID-19 encouraging vaccine resistant mutations</w:t>
      </w:r>
    </w:p>
    <w:p w14:paraId="4771145A" w14:textId="77777777" w:rsidR="008B2AFC" w:rsidRPr="006057FE" w:rsidRDefault="008B2AFC" w:rsidP="008B2AFC">
      <w:pPr>
        <w:rPr>
          <w:rStyle w:val="Style13ptBold"/>
        </w:rPr>
      </w:pPr>
      <w:r w:rsidRPr="006057FE">
        <w:rPr>
          <w:rStyle w:val="Style13ptBold"/>
        </w:rPr>
        <w:t>Fink 7-30-21</w:t>
      </w:r>
    </w:p>
    <w:p w14:paraId="58268C12" w14:textId="77777777" w:rsidR="008B2AFC" w:rsidRPr="006057FE" w:rsidRDefault="008B2AFC" w:rsidP="008B2AFC">
      <w:pPr>
        <w:rPr>
          <w:sz w:val="16"/>
        </w:rPr>
      </w:pPr>
      <w:r w:rsidRPr="006057FE">
        <w:rPr>
          <w:sz w:val="16"/>
        </w:rPr>
        <w:t>(Jenni, https://www.newsweek.com/who-warns-world-blind-understanding-covid-spread-hurting-ability-end-pandemic-1614722)</w:t>
      </w:r>
    </w:p>
    <w:p w14:paraId="59D88466" w14:textId="77777777" w:rsidR="008B2AFC" w:rsidRDefault="008B2AFC" w:rsidP="008B2AFC">
      <w:pPr>
        <w:rPr>
          <w:rStyle w:val="StyleUnderline"/>
        </w:rPr>
      </w:pPr>
      <w:r w:rsidRPr="00E74D0C">
        <w:rPr>
          <w:rStyle w:val="StyleUnderline"/>
          <w:highlight w:val="green"/>
        </w:rPr>
        <w:t>A lack of testing for COVID</w:t>
      </w:r>
      <w:r w:rsidRPr="006057FE">
        <w:rPr>
          <w:rStyle w:val="StyleUnderline"/>
        </w:rPr>
        <w:t xml:space="preserve">-19 </w:t>
      </w:r>
      <w:r w:rsidRPr="00E74D0C">
        <w:rPr>
          <w:rStyle w:val="StyleUnderline"/>
          <w:highlight w:val="green"/>
        </w:rPr>
        <w:t>in parts of the world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w:t>
      </w:r>
      <w:r w:rsidRPr="00E74D0C">
        <w:rPr>
          <w:rStyle w:val="StyleUnderline"/>
          <w:highlight w:val="green"/>
        </w:rPr>
        <w:t>Ghebreyesus'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r w:rsidRPr="00E74D0C">
        <w:rPr>
          <w:rStyle w:val="StyleUnderline"/>
        </w:rPr>
        <w:t>is</w:t>
      </w:r>
      <w:r w:rsidRPr="006057FE">
        <w:rPr>
          <w:rStyle w:val="StyleUnderline"/>
        </w:rPr>
        <w:t xml:space="preserve"> able to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E74D0C">
        <w:rPr>
          <w:rStyle w:val="StyleUnderline"/>
          <w:highlight w:val="green"/>
        </w:rPr>
        <w:t xml:space="preserve">hard won </w:t>
      </w:r>
      <w:r w:rsidRPr="00E74D0C">
        <w:rPr>
          <w:rStyle w:val="Emphasis"/>
          <w:highlight w:val="green"/>
        </w:rPr>
        <w:t>gains are in jeopardy</w:t>
      </w:r>
      <w:r w:rsidRPr="00E74D0C">
        <w:rPr>
          <w:rStyle w:val="StyleUnderline"/>
          <w:highlight w:val="green"/>
        </w:rPr>
        <w:t>"</w:t>
      </w:r>
      <w:r w:rsidRPr="006057FE">
        <w:rPr>
          <w:rStyle w:val="StyleUnderline"/>
        </w:rPr>
        <w:t xml:space="preserve"> or have already been lost because the virus has been able to spread</w:t>
      </w:r>
      <w:r w:rsidRPr="006057FE">
        <w:rPr>
          <w:sz w:val="16"/>
        </w:rPr>
        <w:t xml:space="preserve">. Nearly 30 countries have high or rising oxygen needs and the shortage of life-saving oxygen could lead to increased deaths.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in many countries </w:t>
      </w:r>
      <w:r w:rsidRPr="00E74D0C">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625C328A" w14:textId="77777777" w:rsidR="008B2AFC" w:rsidRPr="006057FE" w:rsidRDefault="008B2AFC" w:rsidP="008B2AFC">
      <w:pPr>
        <w:rPr>
          <w:rStyle w:val="StyleUnderline"/>
        </w:rPr>
      </w:pPr>
    </w:p>
    <w:p w14:paraId="060BD125" w14:textId="77777777" w:rsidR="008B2AFC" w:rsidRDefault="008B2AFC" w:rsidP="008B2AFC">
      <w:pPr>
        <w:pStyle w:val="Heading4"/>
      </w:pPr>
      <w:r>
        <w:t xml:space="preserve">IP protections are the vital internal link to reduce vaccine inequality. Empirics disprove all pro patent arguments </w:t>
      </w:r>
    </w:p>
    <w:p w14:paraId="0E633955" w14:textId="77777777" w:rsidR="008B2AFC" w:rsidRPr="009E1383" w:rsidRDefault="008B2AFC" w:rsidP="008B2AFC">
      <w:pPr>
        <w:rPr>
          <w:rStyle w:val="Style13ptBold"/>
        </w:rPr>
      </w:pPr>
      <w:r w:rsidRPr="009E1383">
        <w:rPr>
          <w:rStyle w:val="Style13ptBold"/>
        </w:rPr>
        <w:t xml:space="preserve">Kumar, PhD, 7-12-21 </w:t>
      </w:r>
    </w:p>
    <w:p w14:paraId="0F9B30E6" w14:textId="77777777" w:rsidR="008B2AFC" w:rsidRPr="009E1383" w:rsidRDefault="008B2AFC" w:rsidP="008B2AFC">
      <w:pPr>
        <w:rPr>
          <w:sz w:val="16"/>
        </w:rPr>
      </w:pPr>
      <w:r w:rsidRPr="009E1383">
        <w:rPr>
          <w:sz w:val="16"/>
        </w:rPr>
        <w:t>(Rajeesh, Associate Fellow Manohar Parrikar Institute for Defence Studies and Analysis, https://www.idsa.in/issuebrief/wto-trips-waiver-covid-vaccine-rkumar-120721)</w:t>
      </w:r>
    </w:p>
    <w:p w14:paraId="4FAF91D0" w14:textId="77777777" w:rsidR="008B2AFC" w:rsidRPr="00585367" w:rsidRDefault="008B2AFC" w:rsidP="008B2AFC">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E74D0C">
        <w:rPr>
          <w:rStyle w:val="StyleUnderline"/>
          <w:highlight w:val="green"/>
        </w:rPr>
        <w:t>the</w:t>
      </w:r>
      <w:r w:rsidRPr="009E1383">
        <w:rPr>
          <w:rStyle w:val="StyleUnderline"/>
        </w:rPr>
        <w:t xml:space="preserve"> </w:t>
      </w:r>
      <w:r w:rsidRPr="009E1383">
        <w:rPr>
          <w:rStyle w:val="Emphasis"/>
        </w:rPr>
        <w:t xml:space="preserve">growing </w:t>
      </w:r>
      <w:r w:rsidRPr="00E74D0C">
        <w:rPr>
          <w:rStyle w:val="Emphasis"/>
          <w:highlight w:val="green"/>
        </w:rPr>
        <w:t>inequality 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E74D0C">
        <w:rPr>
          <w:rStyle w:val="StyleUnderline"/>
          <w:highlight w:val="green"/>
        </w:rPr>
        <w:t>vaccine inequity is</w:t>
      </w:r>
      <w:r w:rsidRPr="009E1383">
        <w:rPr>
          <w:rStyle w:val="StyleUnderline"/>
        </w:rPr>
        <w:t xml:space="preserve"> not only morally indefensible but also </w:t>
      </w:r>
      <w:r w:rsidRPr="00E74D0C">
        <w:rPr>
          <w:rStyle w:val="Emphasis"/>
        </w:rPr>
        <w:t xml:space="preserve">clinically </w:t>
      </w:r>
      <w:r w:rsidRPr="00E74D0C">
        <w:rPr>
          <w:rStyle w:val="Emphasis"/>
          <w:highlight w:val="green"/>
        </w:rPr>
        <w:t>counter-productive</w:t>
      </w:r>
      <w:r w:rsidRPr="00585367">
        <w:rPr>
          <w:sz w:val="14"/>
          <w:highlight w:val="green"/>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Frontières (MSF), or </w:t>
      </w:r>
      <w:r w:rsidRPr="00E74D0C">
        <w:rPr>
          <w:rStyle w:val="StyleUnderline"/>
          <w:highlight w:val="green"/>
        </w:rPr>
        <w:t>Doctors Without Borders, highlights</w:t>
      </w:r>
      <w:r w:rsidRPr="009E1383">
        <w:rPr>
          <w:rStyle w:val="StyleUnderline"/>
        </w:rPr>
        <w:t xml:space="preserve"> various instances of </w:t>
      </w:r>
      <w:r w:rsidRPr="00E74D0C">
        <w:rPr>
          <w:rStyle w:val="StyleUnderline"/>
          <w:highlight w:val="green"/>
        </w:rPr>
        <w:t xml:space="preserve">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r w:rsidRPr="00E74D0C">
        <w:rPr>
          <w:rStyle w:val="StyleUnderline"/>
          <w:highlight w:val="green"/>
        </w:rPr>
        <w:t>treatments</w:t>
      </w:r>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585367">
        <w:rPr>
          <w:rStyle w:val="StyleUnderline"/>
          <w:highlight w:val="green"/>
        </w:rPr>
        <w:t>producers of 3D printing ventilators 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Source:“COVID-19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2F75B5">
        <w:rPr>
          <w:rStyle w:val="StyleUnderline"/>
          <w:highlight w:val="green"/>
        </w:rPr>
        <w:t xml:space="preserve">are developed with </w:t>
      </w:r>
      <w:r w:rsidRPr="002F75B5">
        <w:rPr>
          <w:rStyle w:val="Emphasis"/>
          <w:highlight w:val="green"/>
        </w:rPr>
        <w:t>public financing</w:t>
      </w:r>
      <w:r w:rsidRPr="00E74D0C">
        <w:rPr>
          <w:rStyle w:val="Emphasis"/>
        </w:rPr>
        <w:t xml:space="preserve">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w:t>
      </w:r>
      <w:r w:rsidRPr="00D337C9">
        <w:rPr>
          <w:rStyle w:val="Emphasis"/>
        </w:rPr>
        <w:t>12</w:t>
      </w:r>
      <w:r w:rsidRPr="00D337C9">
        <w:rPr>
          <w:rStyle w:val="StyleUnderline"/>
        </w:rPr>
        <w:t xml:space="preserve"> </w:t>
      </w:r>
      <w:r w:rsidRPr="00E74D0C">
        <w:rPr>
          <w:rStyle w:val="StyleUnderline"/>
          <w:highlight w:val="green"/>
        </w:rPr>
        <w:t>per cent was public funding</w:t>
      </w:r>
      <w:r w:rsidRPr="00585367">
        <w:rPr>
          <w:sz w:val="14"/>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Moderna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would jeopardise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Indian company Shantha</w:t>
      </w:r>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r w:rsidRPr="00E74D0C">
        <w:rPr>
          <w:rStyle w:val="StyleUnderline"/>
          <w:highlight w:val="green"/>
        </w:rPr>
        <w:t>Shantha</w:t>
      </w:r>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programme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1D79C37D" w14:textId="77777777" w:rsidR="008B2AFC" w:rsidRDefault="008B2AFC" w:rsidP="008B2AFC"/>
    <w:p w14:paraId="634D4D9A" w14:textId="77777777" w:rsidR="008B2AFC" w:rsidRPr="00076D8A" w:rsidRDefault="008B2AFC" w:rsidP="008B2AFC">
      <w:pPr>
        <w:pStyle w:val="Heading4"/>
      </w:pPr>
      <w:r w:rsidRPr="00076D8A">
        <w:t xml:space="preserve">Failure to contain COVID-19 causes extinction </w:t>
      </w:r>
    </w:p>
    <w:p w14:paraId="27A6F9D1" w14:textId="77777777" w:rsidR="008B2AFC" w:rsidRPr="00076D8A" w:rsidRDefault="008B2AFC" w:rsidP="008B2AFC">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rFonts w:cs="Calibri"/>
            <w:sz w:val="16"/>
          </w:rPr>
          <w:t>https://opastonline.com/wp-content/uploads/2020/04/will-covid-19-trigger-extinction-of-all-life-on-earth-eesrr-20-.pdf</w:t>
        </w:r>
      </w:hyperlink>
    </w:p>
    <w:p w14:paraId="4BCA9DD8" w14:textId="77777777" w:rsidR="008B2AFC" w:rsidRPr="006057FE" w:rsidRDefault="008B2AFC" w:rsidP="008B2AFC">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rFonts w:cs="Calibri"/>
          <w:b/>
          <w:highlight w:val="green"/>
          <w:u w:val="single"/>
        </w:rPr>
        <w:t>The</w:t>
      </w:r>
      <w:r w:rsidRPr="006057FE">
        <w:rPr>
          <w:rFonts w:cs="Calibri"/>
          <w:b/>
          <w:u w:val="single"/>
        </w:rPr>
        <w:t xml:space="preserve"> novel </w:t>
      </w:r>
      <w:r w:rsidRPr="00DC66B4">
        <w:rPr>
          <w:rFonts w:cs="Calibri"/>
          <w:b/>
          <w:highlight w:val="green"/>
          <w:u w:val="single"/>
        </w:rPr>
        <w:t xml:space="preserve">coronavirus could </w:t>
      </w:r>
      <w:r w:rsidRPr="00DC66B4">
        <w:rPr>
          <w:rFonts w:cs="Calibri"/>
          <w:b/>
          <w:iCs/>
          <w:highlight w:val="green"/>
          <w:u w:val="single"/>
          <w:bdr w:val="single" w:sz="8" w:space="0" w:color="auto"/>
        </w:rPr>
        <w:t>trigger</w:t>
      </w:r>
      <w:r w:rsidRPr="006057FE">
        <w:rPr>
          <w:rFonts w:cs="Calibri"/>
          <w:b/>
          <w:iCs/>
          <w:u w:val="single"/>
          <w:bdr w:val="single" w:sz="8" w:space="0" w:color="auto"/>
        </w:rPr>
        <w:t xml:space="preserve"> extinction of humans</w:t>
      </w:r>
      <w:r w:rsidRPr="006057FE">
        <w:rPr>
          <w:rFonts w:cs="Calibri"/>
          <w:b/>
          <w:u w:val="single"/>
        </w:rPr>
        <w:t xml:space="preserve">, and therefore the </w:t>
      </w:r>
      <w:r w:rsidRPr="00DC66B4">
        <w:rPr>
          <w:rFonts w:cs="Calibri"/>
          <w:b/>
          <w:iCs/>
          <w:highlight w:val="green"/>
          <w:u w:val="single"/>
          <w:bdr w:val="single" w:sz="8" w:space="0" w:color="auto"/>
        </w:rPr>
        <w:t>extinction of all life</w:t>
      </w:r>
      <w:r w:rsidRPr="006057FE">
        <w:rPr>
          <w:rFonts w:cs="Calibri"/>
          <w:b/>
          <w:iCs/>
          <w:u w:val="single"/>
          <w:bdr w:val="single" w:sz="8" w:space="0" w:color="auto"/>
        </w:rPr>
        <w:t xml:space="preserv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rFonts w:cs="Calibri"/>
          <w:b/>
          <w:highlight w:val="green"/>
          <w:u w:val="single"/>
        </w:rPr>
        <w:t>the</w:t>
      </w:r>
      <w:r w:rsidRPr="006057FE">
        <w:rPr>
          <w:rFonts w:cs="Calibri"/>
          <w:b/>
          <w:u w:val="single"/>
        </w:rPr>
        <w:t xml:space="preserve"> ongoing </w:t>
      </w:r>
      <w:r w:rsidRPr="00DC66B4">
        <w:rPr>
          <w:rFonts w:cs="Calibri"/>
          <w:b/>
          <w:highlight w:val="green"/>
          <w:u w:val="single"/>
        </w:rPr>
        <w:t>reduction in industrial activity as a result of COVID</w:t>
      </w:r>
      <w:r w:rsidRPr="006057FE">
        <w:rPr>
          <w:rFonts w:cs="Calibri"/>
          <w:b/>
          <w:u w:val="single"/>
        </w:rPr>
        <w:t xml:space="preserve">-19 almost certainly </w:t>
      </w:r>
      <w:r w:rsidRPr="00DC66B4">
        <w:rPr>
          <w:rFonts w:cs="Calibri"/>
          <w:b/>
          <w:highlight w:val="green"/>
          <w:u w:val="single"/>
        </w:rPr>
        <w:t>leads to loss of habitat</w:t>
      </w:r>
      <w:r w:rsidRPr="006057FE">
        <w:rPr>
          <w:rFonts w:cs="Calibri"/>
          <w:b/>
          <w:u w:val="single"/>
        </w:rPr>
        <w:t xml:space="preserve"> for human animals, hence putting us on the </w:t>
      </w:r>
      <w:r w:rsidRPr="006057FE">
        <w:rPr>
          <w:rFonts w:cs="Calibri"/>
          <w:b/>
          <w:iCs/>
          <w:u w:val="single"/>
          <w:bdr w:val="single" w:sz="8" w:space="0" w:color="auto"/>
        </w:rPr>
        <w:t>fast track to human extinction</w:t>
      </w:r>
      <w:r w:rsidRPr="006057FE">
        <w:rPr>
          <w:rFonts w:cs="Calibri"/>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rFonts w:cs="Calibri"/>
          <w:b/>
          <w:highlight w:val="green"/>
          <w:u w:val="single"/>
        </w:rPr>
        <w:t>Coincident with industrial activity adding to</w:t>
      </w:r>
      <w:r w:rsidRPr="006057FE">
        <w:rPr>
          <w:rFonts w:cs="Calibri"/>
          <w:b/>
          <w:u w:val="single"/>
        </w:rPr>
        <w:t xml:space="preserve"> greenhouse </w:t>
      </w:r>
      <w:r w:rsidRPr="00DC66B4">
        <w:rPr>
          <w:rFonts w:cs="Calibri"/>
          <w:b/>
          <w:highlight w:val="green"/>
          <w:u w:val="single"/>
        </w:rPr>
        <w:t>gases that warm the planet</w:t>
      </w:r>
      <w:r w:rsidRPr="006057FE">
        <w:rPr>
          <w:rFonts w:cs="Calibri"/>
          <w:b/>
          <w:u w:val="single"/>
        </w:rPr>
        <w:t xml:space="preserve">, </w:t>
      </w:r>
      <w:r w:rsidRPr="00DC66B4">
        <w:rPr>
          <w:rFonts w:cs="Calibri"/>
          <w:b/>
          <w:highlight w:val="green"/>
          <w:u w:val="single"/>
        </w:rPr>
        <w:t>industrial activity</w:t>
      </w:r>
      <w:r w:rsidRPr="006057FE">
        <w:rPr>
          <w:rFonts w:cs="Calibri"/>
          <w:b/>
          <w:u w:val="single"/>
        </w:rPr>
        <w:t xml:space="preserve"> simultaneously </w:t>
      </w:r>
      <w:r w:rsidRPr="00DC66B4">
        <w:rPr>
          <w:rFonts w:cs="Calibri"/>
          <w:b/>
          <w:highlight w:val="green"/>
          <w:u w:val="single"/>
        </w:rPr>
        <w:t>cools the planet by adding aerosols to the atmosphere</w:t>
      </w:r>
      <w:r w:rsidRPr="006057FE">
        <w:rPr>
          <w:rFonts w:cs="Calibri"/>
          <w:b/>
          <w:u w:val="single"/>
        </w:rPr>
        <w:t xml:space="preserve">. </w:t>
      </w:r>
      <w:r w:rsidRPr="00DC66B4">
        <w:rPr>
          <w:rFonts w:cs="Calibri"/>
          <w:b/>
          <w:highlight w:val="green"/>
          <w:u w:val="single"/>
        </w:rPr>
        <w:t>These</w:t>
      </w:r>
      <w:r w:rsidRPr="006057FE">
        <w:rPr>
          <w:rFonts w:cs="Calibri"/>
          <w:b/>
          <w:u w:val="single"/>
        </w:rPr>
        <w:t xml:space="preserve"> aerosols </w:t>
      </w:r>
      <w:r w:rsidRPr="00DC66B4">
        <w:rPr>
          <w:rFonts w:cs="Calibri"/>
          <w:b/>
          <w:highlight w:val="green"/>
          <w:u w:val="single"/>
        </w:rPr>
        <w:t>block incoming sunlight,</w:t>
      </w:r>
      <w:r w:rsidRPr="006057FE">
        <w:rPr>
          <w:rFonts w:cs="Calibri"/>
          <w:b/>
          <w:u w:val="single"/>
        </w:rPr>
        <w:t xml:space="preserve"> thereby keeping cool our pale blue dot. </w:t>
      </w:r>
      <w:r w:rsidRPr="00DC66B4">
        <w:rPr>
          <w:rFonts w:cs="Calibri"/>
          <w:b/>
          <w:highlight w:val="green"/>
          <w:u w:val="single"/>
        </w:rPr>
        <w:t>Reducing</w:t>
      </w:r>
      <w:r w:rsidRPr="006057FE">
        <w:rPr>
          <w:rFonts w:cs="Calibri"/>
          <w:b/>
          <w:u w:val="single"/>
        </w:rPr>
        <w:t xml:space="preserve"> </w:t>
      </w:r>
      <w:r w:rsidRPr="00DC66B4">
        <w:rPr>
          <w:rFonts w:cs="Calibri"/>
          <w:b/>
          <w:highlight w:val="green"/>
          <w:u w:val="single"/>
        </w:rPr>
        <w:t>industrial activity by</w:t>
      </w:r>
      <w:r w:rsidRPr="006057FE">
        <w:rPr>
          <w:rFonts w:cs="Calibri"/>
          <w:b/>
          <w:u w:val="single"/>
        </w:rPr>
        <w:t xml:space="preserve"> as little as </w:t>
      </w:r>
      <w:r w:rsidRPr="003040DD">
        <w:rPr>
          <w:rFonts w:cs="Calibri"/>
          <w:b/>
          <w:highlight w:val="green"/>
          <w:u w:val="single"/>
        </w:rPr>
        <w:t>35</w:t>
      </w:r>
      <w:r w:rsidRPr="006057FE">
        <w:rPr>
          <w:rFonts w:cs="Calibri"/>
          <w:b/>
          <w:u w:val="single"/>
        </w:rPr>
        <w:t xml:space="preserve"> </w:t>
      </w:r>
      <w:r w:rsidRPr="00DC66B4">
        <w:rPr>
          <w:rFonts w:cs="Calibri"/>
          <w:b/>
          <w:highlight w:val="green"/>
          <w:u w:val="single"/>
        </w:rPr>
        <w:t>percent is expected to cause a</w:t>
      </w:r>
      <w:r w:rsidRPr="006057FE">
        <w:rPr>
          <w:rFonts w:cs="Calibri"/>
          <w:b/>
          <w:u w:val="single"/>
        </w:rPr>
        <w:t xml:space="preserve"> </w:t>
      </w:r>
      <w:r w:rsidRPr="006057FE">
        <w:rPr>
          <w:rFonts w:cs="Calibri"/>
          <w:b/>
          <w:iCs/>
          <w:u w:val="single"/>
          <w:bdr w:val="single" w:sz="8" w:space="0" w:color="auto"/>
        </w:rPr>
        <w:t xml:space="preserve">global-average temperature </w:t>
      </w:r>
      <w:r w:rsidRPr="00DC66B4">
        <w:rPr>
          <w:rFonts w:cs="Calibri"/>
          <w:b/>
          <w:iCs/>
          <w:highlight w:val="green"/>
          <w:u w:val="single"/>
          <w:bdr w:val="single" w:sz="8" w:space="0" w:color="auto"/>
        </w:rPr>
        <w:t xml:space="preserve">rise of 1 degree </w:t>
      </w:r>
      <w:r w:rsidRPr="00DC66B4">
        <w:rPr>
          <w:rFonts w:cs="Calibri"/>
          <w:b/>
          <w:iCs/>
          <w:u w:val="single"/>
          <w:bdr w:val="single" w:sz="8" w:space="0" w:color="auto"/>
        </w:rPr>
        <w:t xml:space="preserve">Celsius </w:t>
      </w:r>
      <w:r w:rsidRPr="00DC66B4">
        <w:rPr>
          <w:rFonts w:cs="Calibri"/>
          <w:b/>
          <w:iCs/>
          <w:highlight w:val="green"/>
          <w:u w:val="single"/>
          <w:bdr w:val="single" w:sz="8" w:space="0" w:color="auto"/>
        </w:rPr>
        <w:t xml:space="preserve">within </w:t>
      </w:r>
      <w:r w:rsidRPr="00DC66B4">
        <w:rPr>
          <w:rFonts w:cs="Calibri"/>
          <w:b/>
          <w:iCs/>
          <w:u w:val="single"/>
          <w:bdr w:val="single" w:sz="8" w:space="0" w:color="auto"/>
        </w:rPr>
        <w:t xml:space="preserve">a few </w:t>
      </w:r>
      <w:r w:rsidRPr="00DC66B4">
        <w:rPr>
          <w:rFonts w:cs="Calibri"/>
          <w:b/>
          <w:iCs/>
          <w:highlight w:val="green"/>
          <w:u w:val="single"/>
          <w:bdr w:val="single" w:sz="8" w:space="0" w:color="auto"/>
        </w:rPr>
        <w:t>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371635EB" w14:textId="77777777" w:rsidR="008B2AFC" w:rsidRPr="006057FE" w:rsidRDefault="008B2AFC" w:rsidP="008B2AFC">
      <w:pPr>
        <w:rPr>
          <w:rFonts w:cs="Calibri"/>
          <w:sz w:val="16"/>
        </w:rPr>
      </w:pPr>
      <w:r w:rsidRPr="006057FE">
        <w:rPr>
          <w:rFonts w:cs="Calibri"/>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6A1F5907" w14:textId="77777777" w:rsidR="008B2AFC" w:rsidRPr="006057FE" w:rsidRDefault="008B2AFC" w:rsidP="008B2AFC">
      <w:pPr>
        <w:rPr>
          <w:rFonts w:cs="Calibri"/>
          <w:sz w:val="16"/>
        </w:rPr>
      </w:pPr>
      <w:r w:rsidRPr="006057FE">
        <w:rPr>
          <w:rFonts w:cs="Calibri"/>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 xml:space="preserve">the circuses attendant to industrial civilization will continue until the end of the planetary show for Homo sapiens. </w:t>
      </w:r>
      <w:r w:rsidRPr="00DC66B4">
        <w:rPr>
          <w:rFonts w:cs="Calibri"/>
          <w:b/>
          <w:iCs/>
          <w:highlight w:val="green"/>
          <w:u w:val="single"/>
          <w:bdr w:val="single" w:sz="8" w:space="0" w:color="auto"/>
        </w:rPr>
        <w:t>Bread</w:t>
      </w:r>
      <w:r w:rsidRPr="006057FE">
        <w:rPr>
          <w:rFonts w:cs="Calibri"/>
          <w:b/>
          <w:iCs/>
          <w:u w:val="single"/>
          <w:bdr w:val="single" w:sz="8" w:space="0" w:color="auto"/>
        </w:rPr>
        <w:t xml:space="preserve">, however, </w:t>
      </w:r>
      <w:r w:rsidRPr="00DC66B4">
        <w:rPr>
          <w:rFonts w:cs="Calibri"/>
          <w:b/>
          <w:iCs/>
          <w:highlight w:val="green"/>
          <w:u w:val="single"/>
          <w:bdr w:val="single" w:sz="8" w:space="0" w:color="auto"/>
        </w:rPr>
        <w:t>requires wheat</w:t>
      </w:r>
      <w:r w:rsidRPr="00DC66B4">
        <w:rPr>
          <w:rFonts w:cs="Calibri"/>
          <w:b/>
          <w:highlight w:val="green"/>
          <w:u w:val="single"/>
        </w:rPr>
        <w:t>. Wheat production requires a</w:t>
      </w:r>
      <w:r w:rsidRPr="006057FE">
        <w:rPr>
          <w:rFonts w:cs="Calibri"/>
          <w:b/>
          <w:u w:val="single"/>
        </w:rPr>
        <w:t xml:space="preserve"> delicate </w:t>
      </w:r>
      <w:r w:rsidRPr="00DC66B4">
        <w:rPr>
          <w:rFonts w:cs="Calibri"/>
          <w:b/>
          <w:highlight w:val="green"/>
          <w:u w:val="single"/>
        </w:rPr>
        <w:t>balance of growing</w:t>
      </w:r>
      <w:r w:rsidRPr="006057FE">
        <w:rPr>
          <w:rFonts w:cs="Calibri"/>
          <w:b/>
          <w:u w:val="single"/>
        </w:rPr>
        <w:t xml:space="preserve"> </w:t>
      </w:r>
      <w:r w:rsidRPr="007D133F">
        <w:rPr>
          <w:rFonts w:cs="Calibri"/>
          <w:b/>
          <w:highlight w:val="green"/>
          <w:u w:val="single"/>
        </w:rPr>
        <w:t>conditions</w:t>
      </w:r>
      <w:r w:rsidRPr="006057FE">
        <w:rPr>
          <w:rFonts w:cs="Calibri"/>
          <w:b/>
          <w:u w:val="single"/>
        </w:rPr>
        <w:t xml:space="preserve"> </w:t>
      </w:r>
      <w:r w:rsidRPr="00DC66B4">
        <w:rPr>
          <w:rFonts w:cs="Calibri"/>
          <w:b/>
          <w:highlight w:val="green"/>
          <w:u w:val="single"/>
        </w:rPr>
        <w:t>that</w:t>
      </w:r>
      <w:r w:rsidRPr="006057FE">
        <w:rPr>
          <w:rFonts w:cs="Calibri"/>
          <w:b/>
          <w:u w:val="single"/>
        </w:rPr>
        <w:t xml:space="preserve">, like habitat for humans, </w:t>
      </w:r>
      <w:r w:rsidRPr="00DC66B4">
        <w:rPr>
          <w:rFonts w:cs="Calibri"/>
          <w:b/>
          <w:highlight w:val="green"/>
          <w:u w:val="single"/>
        </w:rPr>
        <w:t>teeters on the brink</w:t>
      </w:r>
      <w:r w:rsidRPr="006057FE">
        <w:rPr>
          <w:rFonts w:cs="Calibri"/>
          <w:sz w:val="16"/>
        </w:rPr>
        <w:t xml:space="preserve"> [15]. </w:t>
      </w:r>
      <w:r w:rsidRPr="006057FE">
        <w:rPr>
          <w:rFonts w:cs="Calibri"/>
          <w:b/>
          <w:u w:val="single"/>
        </w:rPr>
        <w:t>The path to near-term human extinction thus runs from a tiny virus underlying a pandemic through a reduction of industrial activity that overheats a planet already running a fever</w:t>
      </w:r>
      <w:r w:rsidRPr="006057FE">
        <w:rPr>
          <w:rFonts w:cs="Calibri"/>
          <w:sz w:val="16"/>
        </w:rPr>
        <w:t>.</w:t>
      </w:r>
    </w:p>
    <w:p w14:paraId="4FA74785" w14:textId="77777777" w:rsidR="008B2AFC" w:rsidRDefault="008B2AFC" w:rsidP="008B2AFC">
      <w:pPr>
        <w:rPr>
          <w:rFonts w:cs="Calibri"/>
          <w:sz w:val="16"/>
        </w:rPr>
      </w:pPr>
      <w:r w:rsidRPr="00DC66B4">
        <w:rPr>
          <w:rFonts w:cs="Calibri"/>
          <w:b/>
          <w:highlight w:val="green"/>
          <w:u w:val="single"/>
        </w:rPr>
        <w:t>The outbreak of COVID</w:t>
      </w:r>
      <w:r w:rsidRPr="006057FE">
        <w:rPr>
          <w:rFonts w:cs="Calibri"/>
          <w:b/>
          <w:u w:val="single"/>
        </w:rPr>
        <w:t xml:space="preserve">-19 </w:t>
      </w:r>
      <w:r w:rsidRPr="00DC66B4">
        <w:rPr>
          <w:rFonts w:cs="Calibri"/>
          <w:b/>
          <w:iCs/>
          <w:highlight w:val="green"/>
          <w:u w:val="single"/>
          <w:bdr w:val="single" w:sz="8" w:space="0" w:color="auto"/>
        </w:rPr>
        <w:t>could</w:t>
      </w:r>
      <w:r w:rsidRPr="006057FE">
        <w:rPr>
          <w:rFonts w:cs="Calibri"/>
          <w:b/>
          <w:iCs/>
          <w:u w:val="single"/>
          <w:bdr w:val="single" w:sz="8" w:space="0" w:color="auto"/>
        </w:rPr>
        <w:t xml:space="preserve"> very well </w:t>
      </w:r>
      <w:r w:rsidRPr="00DC66B4">
        <w:rPr>
          <w:rFonts w:cs="Calibri"/>
          <w:b/>
          <w:iCs/>
          <w:highlight w:val="green"/>
          <w:u w:val="single"/>
          <w:bdr w:val="single" w:sz="8" w:space="0" w:color="auto"/>
        </w:rPr>
        <w:t>be the event that accelerates human extinction</w:t>
      </w:r>
      <w:r w:rsidRPr="006057FE">
        <w:rPr>
          <w:rFonts w:cs="Calibri"/>
          <w:b/>
          <w:u w:val="single"/>
        </w:rPr>
        <w:t xml:space="preserve"> via reduction of industrial activity, hence loss of habitat for Homo sapiens. As a result of the rapid environmental change likely to follow, </w:t>
      </w:r>
      <w:r w:rsidRPr="00DC66B4">
        <w:rPr>
          <w:rFonts w:cs="Calibri"/>
          <w:b/>
          <w:iCs/>
          <w:highlight w:val="green"/>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6057FE">
        <w:rPr>
          <w:rFonts w:cs="Calibri"/>
          <w:b/>
          <w:u w:val="single"/>
        </w:rPr>
        <w:t>How embarrassing for the big-brained human species that a microscopic virus could pull the trigger on our extinction</w:t>
      </w:r>
      <w:r w:rsidRPr="006057FE">
        <w:rPr>
          <w:rFonts w:cs="Calibri"/>
          <w:sz w:val="16"/>
        </w:rPr>
        <w:t xml:space="preserve"> [15].</w:t>
      </w:r>
    </w:p>
    <w:p w14:paraId="5F6F9B52" w14:textId="77777777" w:rsidR="008B2AFC" w:rsidRDefault="008B2AFC" w:rsidP="008B2AFC"/>
    <w:p w14:paraId="57A6891B" w14:textId="77777777" w:rsidR="008B2AFC" w:rsidRPr="00134F7F" w:rsidRDefault="008B2AFC" w:rsidP="008B2AFC">
      <w:pPr>
        <w:pStyle w:val="Heading3"/>
      </w:pPr>
      <w:r>
        <w:t>Contention 2: Great Power War</w:t>
      </w:r>
    </w:p>
    <w:p w14:paraId="2AE6B55D" w14:textId="77777777" w:rsidR="008B2AFC" w:rsidRPr="004E4CBD" w:rsidRDefault="008B2AFC" w:rsidP="008B2AFC">
      <w:pPr>
        <w:pStyle w:val="Heading4"/>
      </w:pPr>
      <w:r w:rsidRPr="004E4CBD">
        <w:t>Continued COVID spread causes great power war</w:t>
      </w:r>
      <w:r>
        <w:t xml:space="preserve"> and is the death knell of the LIO—</w:t>
      </w:r>
      <w:r w:rsidRPr="004E4CBD">
        <w:t>diversion, nationalism, psychology</w:t>
      </w:r>
    </w:p>
    <w:p w14:paraId="6FC8817B" w14:textId="77777777" w:rsidR="008B2AFC" w:rsidRPr="004E4CBD" w:rsidRDefault="008B2AFC" w:rsidP="008B2AFC">
      <w:pPr>
        <w:rPr>
          <w:rStyle w:val="Style13ptBold"/>
        </w:rPr>
      </w:pPr>
      <w:r w:rsidRPr="004E4CBD">
        <w:rPr>
          <w:rStyle w:val="Style13ptBold"/>
        </w:rPr>
        <w:t xml:space="preserve">Kitfield 20 </w:t>
      </w:r>
    </w:p>
    <w:p w14:paraId="7A1C3D92" w14:textId="77777777" w:rsidR="008B2AFC" w:rsidRPr="004E4CBD" w:rsidRDefault="008B2AFC" w:rsidP="008B2AFC">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FollowedHyperlink"/>
            <w:sz w:val="16"/>
          </w:rPr>
          <w:t>https://breakingdefense.com/2020/05/will-covid-19-kill-the-liberal-world-order/</w:t>
        </w:r>
      </w:hyperlink>
      <w:r w:rsidRPr="004E4CBD">
        <w:rPr>
          <w:rStyle w:val="StyleUnderline"/>
          <w:sz w:val="16"/>
          <w:u w:val="none"/>
        </w:rPr>
        <w:t>, 5-22)</w:t>
      </w:r>
    </w:p>
    <w:p w14:paraId="28730DD7" w14:textId="77777777" w:rsidR="008B2AFC" w:rsidRDefault="008B2AFC" w:rsidP="008B2AFC">
      <w:pPr>
        <w:rPr>
          <w:sz w:val="16"/>
        </w:rPr>
      </w:pPr>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So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DC66B4">
        <w:rPr>
          <w:rStyle w:val="StyleUnderline"/>
          <w:highlight w:val="green"/>
        </w:rPr>
        <w:t>History is rife with cautionary examples of</w:t>
      </w:r>
      <w:r w:rsidRPr="00476B36">
        <w:rPr>
          <w:rStyle w:val="StyleUnderline"/>
        </w:rPr>
        <w:t xml:space="preserve"> natural </w:t>
      </w:r>
      <w:r w:rsidRPr="00DC66B4">
        <w:rPr>
          <w:rStyle w:val="StyleUnderline"/>
          <w:highlight w:val="green"/>
        </w:rPr>
        <w:t>disasters or</w:t>
      </w:r>
      <w:r w:rsidRPr="00476B36">
        <w:rPr>
          <w:rStyle w:val="StyleUnderline"/>
        </w:rPr>
        <w:t xml:space="preserve"> economic </w:t>
      </w:r>
      <w:r w:rsidRPr="00DC66B4">
        <w:rPr>
          <w:rStyle w:val="StyleUnderline"/>
          <w:highlight w:val="green"/>
        </w:rPr>
        <w:t>crises</w:t>
      </w:r>
      <w:r w:rsidRPr="00476B36">
        <w:rPr>
          <w:rStyle w:val="StyleUnderline"/>
        </w:rPr>
        <w:t xml:space="preserve"> </w:t>
      </w:r>
      <w:r w:rsidRPr="00DC66B4">
        <w:rPr>
          <w:rStyle w:val="StyleUnderline"/>
          <w:highlight w:val="green"/>
        </w:rPr>
        <w:t>conflating with geopolitical tensions</w:t>
      </w:r>
      <w:r w:rsidRPr="00476B36">
        <w:rPr>
          <w:rStyle w:val="StyleUnderline"/>
        </w:rPr>
        <w:t xml:space="preserve">, with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w:t>
      </w:r>
      <w:r w:rsidRPr="002E00BD">
        <w:rPr>
          <w:rStyle w:val="StyleUnderline"/>
        </w:rPr>
        <w:t>nited</w:t>
      </w:r>
      <w:r w:rsidRPr="00DC66B4">
        <w:rPr>
          <w:rStyle w:val="StyleUnderline"/>
          <w:highlight w:val="green"/>
        </w:rPr>
        <w:t xml:space="preserve"> S</w:t>
      </w:r>
      <w:r w:rsidRPr="002E00BD">
        <w:rPr>
          <w:rStyle w:val="StyleUnderline"/>
        </w:rPr>
        <w:t xml:space="preserve">tates </w:t>
      </w:r>
      <w:r w:rsidRPr="00DC66B4">
        <w:rPr>
          <w:rStyle w:val="StyleUnderline"/>
          <w:highlight w:val="green"/>
        </w:rPr>
        <w:t>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DC66B4">
        <w:rPr>
          <w:rStyle w:val="StyleUnderline"/>
          <w:highlight w:val="green"/>
        </w:rPr>
        <w:t xml:space="preserve">in the </w:t>
      </w:r>
      <w:r w:rsidRPr="00DC66B4">
        <w:rPr>
          <w:rStyle w:val="StyleUnderline"/>
        </w:rPr>
        <w:t xml:space="preserve">current </w:t>
      </w:r>
      <w:r w:rsidRPr="00DC66B4">
        <w:rPr>
          <w:rStyle w:val="StyleUnderline"/>
          <w:highlight w:val="green"/>
        </w:rPr>
        <w:t xml:space="preserve">pandemic we’re likely only in </w:t>
      </w:r>
      <w:r w:rsidRPr="00DC66B4">
        <w:rPr>
          <w:rStyle w:val="Emphasis"/>
          <w:highlight w:val="green"/>
        </w:rPr>
        <w:t xml:space="preserve">Act 1 </w:t>
      </w:r>
      <w:r w:rsidRPr="00DC66B4">
        <w:rPr>
          <w:rStyle w:val="Emphasis"/>
        </w:rPr>
        <w:t>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60E6B810" w14:textId="77777777" w:rsidR="008B2AFC" w:rsidRDefault="008B2AFC" w:rsidP="008B2AFC"/>
    <w:p w14:paraId="0E30182E" w14:textId="77777777" w:rsidR="008B2AFC" w:rsidRDefault="008B2AFC" w:rsidP="008B2AFC">
      <w:pPr>
        <w:pStyle w:val="Heading4"/>
      </w:pPr>
      <w:r>
        <w:t>Risk of U.S.-China nuclear escalation to total war is high – Chinese planners don’t believe nuclear weapons are usable and US decisionmakers are too confident in limited nuclear war.</w:t>
      </w:r>
    </w:p>
    <w:p w14:paraId="661C526F" w14:textId="77777777" w:rsidR="008B2AFC" w:rsidRPr="00F03D24" w:rsidRDefault="008B2AFC" w:rsidP="008B2AFC">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67934F3A" w14:textId="77777777" w:rsidR="008B2AFC" w:rsidRDefault="008B2AFC" w:rsidP="008B2AFC">
      <w:pPr>
        <w:rPr>
          <w:sz w:val="16"/>
        </w:rPr>
      </w:pPr>
      <w:r w:rsidRPr="00416DD0">
        <w:rPr>
          <w:rStyle w:val="StyleUnderline"/>
          <w:highlight w:val="green"/>
        </w:rPr>
        <w:t>Chinese views of nuclear escalation</w:t>
      </w:r>
      <w:r w:rsidRPr="00A87DCB">
        <w:rPr>
          <w:rStyle w:val="StyleUnderline"/>
        </w:rPr>
        <w:t xml:space="preserve"> are key to assessing the potential for nuclear escalation in a crisis or armed conflict</w:t>
      </w:r>
      <w:r w:rsidRPr="00F03D24">
        <w:rPr>
          <w:sz w:val="16"/>
        </w:rPr>
        <w:t xml:space="preserve"> between the United States and China, </w:t>
      </w:r>
      <w:r w:rsidRPr="00A87DCB">
        <w:rPr>
          <w:rStyle w:val="StyleUnderline"/>
        </w:rPr>
        <w:t xml:space="preserve">but they </w:t>
      </w:r>
      <w:r w:rsidRPr="00416DD0">
        <w:rPr>
          <w:rStyle w:val="StyleUnderline"/>
          <w:highlight w:val="green"/>
        </w:rPr>
        <w:t>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bCs/>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19535B49" w14:textId="77777777" w:rsidR="008B2AFC" w:rsidRDefault="008B2AFC" w:rsidP="008B2AFC"/>
    <w:p w14:paraId="2DE1B29F" w14:textId="77777777" w:rsidR="008B2AFC" w:rsidRDefault="008B2AFC" w:rsidP="008B2AFC">
      <w:pPr>
        <w:pStyle w:val="Heading3"/>
      </w:pPr>
      <w:r>
        <w:t>Conention 3: WTO Collapse</w:t>
      </w:r>
    </w:p>
    <w:p w14:paraId="468E52F5" w14:textId="77777777" w:rsidR="008B2AFC" w:rsidRPr="00CB7830" w:rsidRDefault="008B2AFC" w:rsidP="008B2AFC">
      <w:pPr>
        <w:pStyle w:val="Heading4"/>
      </w:pPr>
      <w:r>
        <w:t xml:space="preserve">COVID vaccine debate will kill the WTO- there are no alternate causes and solvency is reverse causal </w:t>
      </w:r>
    </w:p>
    <w:p w14:paraId="5D1148A2" w14:textId="77777777" w:rsidR="008B2AFC" w:rsidRPr="00CB7830" w:rsidRDefault="008B2AFC" w:rsidP="008B2AFC">
      <w:pPr>
        <w:rPr>
          <w:rStyle w:val="Style13ptBold"/>
        </w:rPr>
      </w:pPr>
      <w:r w:rsidRPr="00CB7830">
        <w:rPr>
          <w:rStyle w:val="Style13ptBold"/>
        </w:rPr>
        <w:t>Meyer 6-18-21</w:t>
      </w:r>
    </w:p>
    <w:p w14:paraId="7B1C6190" w14:textId="77777777" w:rsidR="008B2AFC" w:rsidRPr="00CB7830" w:rsidRDefault="008B2AFC" w:rsidP="008B2AFC">
      <w:pPr>
        <w:rPr>
          <w:rStyle w:val="StyleUnderline"/>
          <w:sz w:val="16"/>
          <w:u w:val="none"/>
        </w:rPr>
      </w:pPr>
      <w:r w:rsidRPr="00CB7830">
        <w:rPr>
          <w:rStyle w:val="StyleUnderline"/>
          <w:sz w:val="16"/>
          <w:u w:val="none"/>
        </w:rPr>
        <w:t>(David, Senior Writer,  https://fortune.com/2021/06/18/wto-covid-vaccines-patents-waiver-south-africa-trips/)</w:t>
      </w:r>
    </w:p>
    <w:p w14:paraId="0AD7D50A" w14:textId="77777777" w:rsidR="008B2AFC" w:rsidRDefault="008B2AFC" w:rsidP="008B2AFC">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 xml:space="preserve">credibility of the WTO </w:t>
      </w:r>
      <w:r w:rsidRPr="007C42C3">
        <w:rPr>
          <w:rStyle w:val="StyleUnderline"/>
          <w:highlight w:val="green"/>
        </w:rPr>
        <w:t xml:space="preserve">will depend on its </w:t>
      </w:r>
      <w:r w:rsidRPr="00416DD0">
        <w:rPr>
          <w:rStyle w:val="StyleUnderline"/>
          <w:highlight w:val="green"/>
        </w:rPr>
        <w:t>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416DD0">
        <w:rPr>
          <w:rStyle w:val="StyleUnderline"/>
          <w:highlight w:val="green"/>
        </w:rPr>
        <w:t>If,</w:t>
      </w:r>
      <w:r w:rsidRPr="00526BD9">
        <w:rPr>
          <w:rStyle w:val="StyleUnderline"/>
        </w:rPr>
        <w:t xml:space="preserve"> in the face of one of humanity's greatest challenges in a century, </w:t>
      </w:r>
      <w:r w:rsidRPr="00416DD0">
        <w:rPr>
          <w:rStyle w:val="StyleUnderline"/>
          <w:highlight w:val="green"/>
        </w:rPr>
        <w:t>the WTO</w:t>
      </w:r>
      <w:r w:rsidRPr="00526BD9">
        <w:rPr>
          <w:rStyle w:val="StyleUnderline"/>
        </w:rPr>
        <w:t xml:space="preserve"> functionally </w:t>
      </w:r>
      <w:r w:rsidRPr="00416DD0">
        <w:rPr>
          <w:rStyle w:val="StyleUnderline"/>
          <w:highlight w:val="green"/>
        </w:rPr>
        <w:t>becomes an obstacle</w:t>
      </w:r>
      <w:r w:rsidRPr="00526BD9">
        <w:rPr>
          <w:rStyle w:val="StyleUnderline"/>
        </w:rPr>
        <w:t xml:space="preserve"> as in contrast to part of the solution, I think </w:t>
      </w:r>
      <w:r w:rsidRPr="00416DD0">
        <w:rPr>
          <w:rStyle w:val="Emphasis"/>
          <w:highlight w:val="green"/>
        </w:rPr>
        <w:t xml:space="preserve">it could be the </w:t>
      </w:r>
      <w:r w:rsidRPr="00416DD0">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1514A0B3" w14:textId="77777777" w:rsidR="008B2AFC" w:rsidRPr="007A6DCA" w:rsidRDefault="008B2AFC" w:rsidP="008B2AFC"/>
    <w:p w14:paraId="5365B21E" w14:textId="77777777" w:rsidR="008B2AFC" w:rsidRDefault="008B2AFC" w:rsidP="008B2AFC">
      <w:pPr>
        <w:pStyle w:val="Heading4"/>
      </w:pPr>
      <w:r>
        <w:t xml:space="preserve">The WTO dampens US-China great power conflict which is crucial to solve a laundry list of existential threats. Cooperation on global vaccine distribution is a vital test case </w:t>
      </w:r>
    </w:p>
    <w:p w14:paraId="7F6F007C" w14:textId="77777777" w:rsidR="008B2AFC" w:rsidRPr="00AB68B0" w:rsidRDefault="008B2AFC" w:rsidP="008B2AFC">
      <w:pPr>
        <w:rPr>
          <w:rStyle w:val="Style13ptBold"/>
        </w:rPr>
      </w:pPr>
      <w:r w:rsidRPr="00AB68B0">
        <w:rPr>
          <w:rStyle w:val="Style13ptBold"/>
        </w:rPr>
        <w:t xml:space="preserve">Shaffer, JD Stanford, 21 </w:t>
      </w:r>
    </w:p>
    <w:p w14:paraId="6072A236" w14:textId="77777777" w:rsidR="008B2AFC" w:rsidRPr="00AB68B0" w:rsidRDefault="008B2AFC" w:rsidP="008B2AFC">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AB68B0">
          <w:rPr>
            <w:rStyle w:val="FollowedHyperlink"/>
            <w:sz w:val="16"/>
          </w:rPr>
          <w:t>https://thehill.com/opinion/international/559049-the-us-must-engage-with-china-even-when-countering-china</w:t>
        </w:r>
      </w:hyperlink>
      <w:r w:rsidRPr="00AB68B0">
        <w:rPr>
          <w:sz w:val="16"/>
        </w:rPr>
        <w:t xml:space="preserve">, 6-21) </w:t>
      </w:r>
    </w:p>
    <w:p w14:paraId="28C5D38D" w14:textId="77777777" w:rsidR="008B2AFC" w:rsidRDefault="008B2AFC" w:rsidP="008B2AFC">
      <w:pPr>
        <w:rPr>
          <w:rStyle w:val="StyleUnderline"/>
        </w:rPr>
      </w:pPr>
      <w:r w:rsidRPr="00AB68B0">
        <w:rPr>
          <w:sz w:val="16"/>
        </w:rPr>
        <w:t xml:space="preserve">A policy statement heard around the world is that </w:t>
      </w:r>
      <w:r w:rsidRPr="00416DD0">
        <w:rPr>
          <w:rStyle w:val="StyleUnderline"/>
          <w:highlight w:val="green"/>
        </w:rPr>
        <w:t>U.S. engagement with China “has come to an end</w:t>
      </w:r>
      <w:r w:rsidRPr="00AB68B0">
        <w:rPr>
          <w:sz w:val="16"/>
        </w:rPr>
        <w:t xml:space="preserve">.” It suggests that the </w:t>
      </w:r>
      <w:r w:rsidRPr="00416DD0">
        <w:rPr>
          <w:rStyle w:val="StyleUnderline"/>
          <w:highlight w:val="green"/>
        </w:rPr>
        <w:t>Biden</w:t>
      </w:r>
      <w:r w:rsidRPr="00E3799C">
        <w:rPr>
          <w:rStyle w:val="StyleUnderline"/>
        </w:rPr>
        <w:t xml:space="preserve"> </w:t>
      </w:r>
      <w:r w:rsidRPr="00AB68B0">
        <w:rPr>
          <w:sz w:val="16"/>
        </w:rPr>
        <w:t xml:space="preserve">administration </w:t>
      </w:r>
      <w:r w:rsidRPr="00416DD0">
        <w:rPr>
          <w:rStyle w:val="StyleUnderline"/>
          <w:highlight w:val="green"/>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mutually </w:t>
      </w:r>
      <w:r w:rsidRPr="00416DD0">
        <w:rPr>
          <w:rStyle w:val="StyleUnderline"/>
          <w:highlight w:val="green"/>
        </w:rPr>
        <w:t>beneficial outcomes</w:t>
      </w:r>
      <w:r w:rsidRPr="00416DD0">
        <w:rPr>
          <w:rStyle w:val="Emphasis"/>
          <w:highlight w:val="green"/>
        </w:rPr>
        <w:t>, such as to provide vaccines globally</w:t>
      </w:r>
      <w:r w:rsidRPr="00AB68B0">
        <w:rPr>
          <w:rStyle w:val="StyleUnderline"/>
        </w:rPr>
        <w:t xml:space="preserve"> and to develop green technologies.</w:t>
      </w:r>
    </w:p>
    <w:p w14:paraId="48518B35" w14:textId="77777777" w:rsidR="008B2AFC" w:rsidRPr="007A6DCA" w:rsidRDefault="008B2AFC" w:rsidP="008B2AFC">
      <w:pPr>
        <w:rPr>
          <w:u w:val="single"/>
        </w:rPr>
      </w:pPr>
    </w:p>
    <w:p w14:paraId="7B5658ED" w14:textId="77777777" w:rsidR="008B2AFC" w:rsidRDefault="008B2AFC" w:rsidP="008B2AFC">
      <w:pPr>
        <w:pStyle w:val="Heading4"/>
      </w:pPr>
      <w:r>
        <w:t>The WTO reduces war through peace dividends, interdependence, and rule of law</w:t>
      </w:r>
    </w:p>
    <w:p w14:paraId="3A9E72C9" w14:textId="77777777" w:rsidR="008B2AFC" w:rsidRPr="00B51DB2" w:rsidRDefault="008B2AFC" w:rsidP="008B2AFC">
      <w:pPr>
        <w:rPr>
          <w:rStyle w:val="Style13ptBold"/>
        </w:rPr>
      </w:pPr>
      <w:r w:rsidRPr="00B51DB2">
        <w:rPr>
          <w:rStyle w:val="Style13ptBold"/>
        </w:rPr>
        <w:t>Baldwin, PhD, and Nakotomi 15</w:t>
      </w:r>
    </w:p>
    <w:p w14:paraId="6BA65811" w14:textId="77777777" w:rsidR="008B2AFC" w:rsidRPr="00B51DB2" w:rsidRDefault="008B2AFC" w:rsidP="008B2AFC">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2" w:history="1">
        <w:r w:rsidRPr="00B51DB2">
          <w:rPr>
            <w:rStyle w:val="FollowedHyperlink"/>
            <w:sz w:val="16"/>
          </w:rPr>
          <w:t>https://cepr.org/sites/default/files/policy_insights/PolicyInsight84.pdf</w:t>
        </w:r>
      </w:hyperlink>
      <w:r w:rsidRPr="00B51DB2">
        <w:rPr>
          <w:sz w:val="16"/>
        </w:rPr>
        <w:t>, July)</w:t>
      </w:r>
    </w:p>
    <w:p w14:paraId="678D7637" w14:textId="77777777" w:rsidR="008B2AFC" w:rsidRDefault="008B2AFC" w:rsidP="008B2AFC">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war into a ‘mutually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labour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adopted behaviours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38FD0781" w14:textId="77777777" w:rsidR="008B2AFC" w:rsidRDefault="008B2AFC" w:rsidP="008B2AFC"/>
    <w:p w14:paraId="5E15AC70" w14:textId="77777777" w:rsidR="008B2AFC" w:rsidRDefault="008B2AFC" w:rsidP="008B2AFC">
      <w:pPr>
        <w:pStyle w:val="Heading3"/>
      </w:pPr>
      <w:r>
        <w:t xml:space="preserve">Contention 4: Solvency </w:t>
      </w:r>
    </w:p>
    <w:p w14:paraId="008536F5" w14:textId="77777777" w:rsidR="008B2AFC" w:rsidRDefault="008B2AFC" w:rsidP="008B2AFC">
      <w:pPr>
        <w:pStyle w:val="Heading4"/>
      </w:pPr>
      <w:r>
        <w:t>Plan: Member nations of the World Trade Organization ought to reduce intellectual property protections for medicines for COVID-19, as per the request by India and South Africa to the WTO.</w:t>
      </w:r>
    </w:p>
    <w:p w14:paraId="119A088F" w14:textId="77777777" w:rsidR="008B2AFC" w:rsidRDefault="008B2AFC" w:rsidP="008B2AFC"/>
    <w:p w14:paraId="5D47083A" w14:textId="77777777" w:rsidR="008B2AFC" w:rsidRDefault="008B2AFC" w:rsidP="008B2AFC">
      <w:pPr>
        <w:pStyle w:val="Heading4"/>
      </w:pPr>
      <w:r>
        <w:t>Communication from India and South Africa to the WTO 20</w:t>
      </w:r>
    </w:p>
    <w:p w14:paraId="091379D8" w14:textId="77777777" w:rsidR="008B2AFC" w:rsidRPr="00154714" w:rsidRDefault="008B2AFC" w:rsidP="008B2AFC">
      <w:pPr>
        <w:rPr>
          <w:sz w:val="16"/>
        </w:rPr>
      </w:pPr>
      <w:r w:rsidRPr="00154714">
        <w:rPr>
          <w:sz w:val="16"/>
        </w:rPr>
        <w:t>(WAIVER FROM CERTAIN PROVISIONS OF THE TRIPS AGREEMENT FOR THE PREVENTION,</w:t>
      </w:r>
    </w:p>
    <w:p w14:paraId="4B360A51" w14:textId="77777777" w:rsidR="008B2AFC" w:rsidRPr="00154714" w:rsidRDefault="008B2AFC" w:rsidP="008B2AFC">
      <w:pPr>
        <w:rPr>
          <w:sz w:val="16"/>
        </w:rPr>
      </w:pPr>
      <w:r w:rsidRPr="00154714">
        <w:rPr>
          <w:sz w:val="16"/>
        </w:rPr>
        <w:t xml:space="preserve">CONTAINMENT AND TREATMENT OF COVID-19 </w:t>
      </w:r>
      <w:hyperlink r:id="rId13" w:history="1">
        <w:r w:rsidRPr="00154714">
          <w:rPr>
            <w:rStyle w:val="FollowedHyperlink"/>
            <w:sz w:val="16"/>
          </w:rPr>
          <w:t>https://docs.wto.org/dol2fe/Pages/SS/directdoc.aspx?filename=q:/IP/C/W669.pdf&amp;Open=True</w:t>
        </w:r>
      </w:hyperlink>
      <w:r w:rsidRPr="00154714">
        <w:rPr>
          <w:sz w:val="16"/>
        </w:rPr>
        <w:t xml:space="preserve">, 10-2) </w:t>
      </w:r>
    </w:p>
    <w:p w14:paraId="73369DC3" w14:textId="77777777" w:rsidR="008B2AFC" w:rsidRPr="00154714" w:rsidRDefault="008B2AFC" w:rsidP="008B2AFC">
      <w:pPr>
        <w:rPr>
          <w:rStyle w:val="StyleUnderline"/>
        </w:rPr>
      </w:pPr>
      <w:r w:rsidRPr="00154714">
        <w:rPr>
          <w:sz w:val="14"/>
        </w:rPr>
        <w:t xml:space="preserve">5. </w:t>
      </w: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114F47F7" w14:textId="77777777" w:rsidR="008B2AFC" w:rsidRPr="00154714" w:rsidRDefault="008B2AFC" w:rsidP="008B2AFC">
      <w:pPr>
        <w:rPr>
          <w:rStyle w:val="StyleUnderline"/>
        </w:rPr>
      </w:pPr>
      <w:r w:rsidRPr="00154714">
        <w:rPr>
          <w:rStyle w:val="StyleUnderline"/>
        </w:rPr>
        <w:t xml:space="preserve">including diagnostic kits, medical masks, other personal protective equipment and ventilators, </w:t>
      </w:r>
      <w:r w:rsidRPr="00A66232">
        <w:rPr>
          <w:rStyle w:val="StyleUnderline"/>
          <w:highlight w:val="green"/>
        </w:rPr>
        <w:t>as</w:t>
      </w:r>
    </w:p>
    <w:p w14:paraId="2988879A" w14:textId="77777777" w:rsidR="008B2AFC" w:rsidRPr="00154714" w:rsidRDefault="008B2AFC" w:rsidP="008B2AFC">
      <w:pPr>
        <w:rPr>
          <w:sz w:val="14"/>
        </w:rPr>
      </w:pPr>
      <w:r w:rsidRPr="00A66232">
        <w:rPr>
          <w:rStyle w:val="StyleUnderline"/>
          <w:highlight w:val="green"/>
        </w:rPr>
        <w:t>well as vaccines</w:t>
      </w:r>
      <w:r w:rsidRPr="00154714">
        <w:rPr>
          <w:rStyle w:val="StyleUnderline"/>
        </w:rPr>
        <w:t xml:space="preserve"> and medicines for the prevention and treatment of patients in dire need</w:t>
      </w:r>
      <w:r w:rsidRPr="00154714">
        <w:rPr>
          <w:sz w:val="14"/>
        </w:rPr>
        <w:t>.</w:t>
      </w:r>
    </w:p>
    <w:p w14:paraId="75C6F39C" w14:textId="77777777" w:rsidR="008B2AFC" w:rsidRPr="00154714" w:rsidRDefault="008B2AFC" w:rsidP="008B2AFC">
      <w:pPr>
        <w:rPr>
          <w:sz w:val="14"/>
        </w:rPr>
      </w:pPr>
      <w:r w:rsidRPr="00154714">
        <w:rPr>
          <w:sz w:val="14"/>
        </w:rPr>
        <w:t>6. The outbreak has led to a swift increase in global demand with many countries facing acute</w:t>
      </w:r>
    </w:p>
    <w:p w14:paraId="6C7CB19D" w14:textId="77777777" w:rsidR="008B2AFC" w:rsidRPr="00154714" w:rsidRDefault="008B2AFC" w:rsidP="008B2AFC">
      <w:pPr>
        <w:rPr>
          <w:sz w:val="14"/>
        </w:rPr>
      </w:pPr>
      <w:r w:rsidRPr="00154714">
        <w:rPr>
          <w:sz w:val="14"/>
        </w:rPr>
        <w:t>shortages, constraining the ability to effectively respond to the outbreak. Shortages of these</w:t>
      </w:r>
    </w:p>
    <w:p w14:paraId="06B6BD50" w14:textId="77777777" w:rsidR="008B2AFC" w:rsidRPr="00154714" w:rsidRDefault="008B2AFC" w:rsidP="008B2AFC">
      <w:pPr>
        <w:rPr>
          <w:sz w:val="14"/>
        </w:rPr>
      </w:pPr>
      <w:r w:rsidRPr="00154714">
        <w:rPr>
          <w:sz w:val="14"/>
        </w:rPr>
        <w:t>products has put the lives of health and other essential workers at risk and led to many avoidable</w:t>
      </w:r>
    </w:p>
    <w:p w14:paraId="2B89617B" w14:textId="77777777" w:rsidR="008B2AFC" w:rsidRPr="00154714" w:rsidRDefault="008B2AFC" w:rsidP="008B2AFC">
      <w:pPr>
        <w:rPr>
          <w:sz w:val="14"/>
        </w:rPr>
      </w:pPr>
      <w:r w:rsidRPr="00154714">
        <w:rPr>
          <w:sz w:val="14"/>
        </w:rPr>
        <w:t>deaths. It is also threatening to prolong the COVID-19 pandemic. The longer the current global crisis</w:t>
      </w:r>
    </w:p>
    <w:p w14:paraId="506D8718" w14:textId="77777777" w:rsidR="008B2AFC" w:rsidRPr="00154714" w:rsidRDefault="008B2AFC" w:rsidP="008B2AFC">
      <w:pPr>
        <w:rPr>
          <w:sz w:val="14"/>
        </w:rPr>
      </w:pPr>
      <w:r w:rsidRPr="00154714">
        <w:rPr>
          <w:sz w:val="14"/>
        </w:rPr>
        <w:t>persist, the greater the socio-economic fallout, making it imperative and urgent to collaborate</w:t>
      </w:r>
    </w:p>
    <w:p w14:paraId="14E494A3" w14:textId="77777777" w:rsidR="008B2AFC" w:rsidRPr="00154714" w:rsidRDefault="008B2AFC" w:rsidP="008B2AFC">
      <w:pPr>
        <w:rPr>
          <w:sz w:val="14"/>
        </w:rPr>
      </w:pPr>
      <w:r w:rsidRPr="00154714">
        <w:rPr>
          <w:sz w:val="14"/>
        </w:rPr>
        <w:t>internationally to rapidly contain the outbreak.</w:t>
      </w:r>
    </w:p>
    <w:p w14:paraId="202700CA" w14:textId="77777777" w:rsidR="008B2AFC" w:rsidRPr="00154714" w:rsidRDefault="008B2AFC" w:rsidP="008B2AFC">
      <w:pPr>
        <w:rPr>
          <w:sz w:val="14"/>
        </w:rPr>
      </w:pPr>
      <w:r w:rsidRPr="00154714">
        <w:rPr>
          <w:sz w:val="14"/>
        </w:rPr>
        <w:t>7. As new diagnostics, therapeutics and vaccines for COVID-19 are developed, there are significant</w:t>
      </w:r>
    </w:p>
    <w:p w14:paraId="13561B7A" w14:textId="77777777" w:rsidR="008B2AFC" w:rsidRPr="00154714" w:rsidRDefault="008B2AFC" w:rsidP="008B2AFC">
      <w:pPr>
        <w:rPr>
          <w:sz w:val="14"/>
        </w:rPr>
      </w:pPr>
      <w:r w:rsidRPr="00154714">
        <w:rPr>
          <w:sz w:val="14"/>
        </w:rPr>
        <w:t>concerns, how these will be made available promptly, in sufficient quantities and at affordable price</w:t>
      </w:r>
    </w:p>
    <w:p w14:paraId="6968E5D8" w14:textId="77777777" w:rsidR="008B2AFC" w:rsidRPr="00154714" w:rsidRDefault="008B2AFC" w:rsidP="008B2AFC">
      <w:pPr>
        <w:rPr>
          <w:sz w:val="14"/>
        </w:rPr>
      </w:pPr>
      <w:r w:rsidRPr="00154714">
        <w:rPr>
          <w:sz w:val="14"/>
        </w:rPr>
        <w:t>to meet global demand. Critical shortages in medical products have also put at grave risk patients</w:t>
      </w:r>
    </w:p>
    <w:p w14:paraId="78467717" w14:textId="77777777" w:rsidR="008B2AFC" w:rsidRPr="00154714" w:rsidRDefault="008B2AFC" w:rsidP="008B2AFC">
      <w:pPr>
        <w:rPr>
          <w:sz w:val="14"/>
        </w:rPr>
      </w:pPr>
      <w:r w:rsidRPr="00154714">
        <w:rPr>
          <w:sz w:val="14"/>
        </w:rPr>
        <w:t>suffering from other communicable and non-communicable diseases.</w:t>
      </w:r>
    </w:p>
    <w:p w14:paraId="4253B593" w14:textId="77777777" w:rsidR="008B2AFC" w:rsidRPr="00154714" w:rsidRDefault="008B2AFC" w:rsidP="008B2AFC">
      <w:pPr>
        <w:rPr>
          <w:sz w:val="14"/>
        </w:rPr>
      </w:pPr>
      <w:r w:rsidRPr="00154714">
        <w:rPr>
          <w:sz w:val="14"/>
        </w:rPr>
        <w:t>8. To meet the growing supply-demand gap, several countries have initiated domestic production</w:t>
      </w:r>
    </w:p>
    <w:p w14:paraId="2069AAEF" w14:textId="77777777" w:rsidR="008B2AFC" w:rsidRPr="00154714" w:rsidRDefault="008B2AFC" w:rsidP="008B2AFC">
      <w:pPr>
        <w:rPr>
          <w:sz w:val="14"/>
        </w:rPr>
      </w:pPr>
      <w:r w:rsidRPr="00154714">
        <w:rPr>
          <w:sz w:val="14"/>
        </w:rPr>
        <w:t>of medical products and/or are modifying existing medical products for the treatment of COVID-19</w:t>
      </w:r>
    </w:p>
    <w:p w14:paraId="10CF6732" w14:textId="77777777" w:rsidR="008B2AFC" w:rsidRPr="00154714" w:rsidRDefault="008B2AFC" w:rsidP="008B2AFC">
      <w:pPr>
        <w:rPr>
          <w:sz w:val="14"/>
        </w:rPr>
      </w:pPr>
      <w:r w:rsidRPr="00154714">
        <w:rPr>
          <w:sz w:val="14"/>
        </w:rPr>
        <w:t>patients. The rapid scaling up of manufacturing globally is an obvious crucial solution to address the</w:t>
      </w:r>
    </w:p>
    <w:p w14:paraId="7FB6B0DE" w14:textId="77777777" w:rsidR="008B2AFC" w:rsidRPr="00154714" w:rsidRDefault="008B2AFC" w:rsidP="008B2AFC">
      <w:pPr>
        <w:rPr>
          <w:sz w:val="14"/>
        </w:rPr>
      </w:pPr>
      <w:r w:rsidRPr="00154714">
        <w:rPr>
          <w:sz w:val="14"/>
        </w:rPr>
        <w:t>timely availability and affordability of medical products to all countries in need.</w:t>
      </w:r>
    </w:p>
    <w:p w14:paraId="1EAC2E56" w14:textId="77777777" w:rsidR="008B2AFC" w:rsidRPr="00154714" w:rsidRDefault="008B2AFC" w:rsidP="008B2AFC">
      <w:pPr>
        <w:rPr>
          <w:sz w:val="14"/>
        </w:rPr>
      </w:pPr>
      <w:r w:rsidRPr="00154714">
        <w:rPr>
          <w:sz w:val="14"/>
        </w:rPr>
        <w:t>9. There are several reports about intellectual property rights hindering or potentially hindering</w:t>
      </w:r>
    </w:p>
    <w:p w14:paraId="4E7A4C1E" w14:textId="77777777" w:rsidR="008B2AFC" w:rsidRPr="00154714" w:rsidRDefault="008B2AFC" w:rsidP="008B2AFC">
      <w:pPr>
        <w:rPr>
          <w:sz w:val="14"/>
        </w:rPr>
      </w:pPr>
      <w:r w:rsidRPr="00154714">
        <w:rPr>
          <w:sz w:val="14"/>
        </w:rPr>
        <w:t>timely provisioning of affordable medical products to the patients.3</w:t>
      </w:r>
    </w:p>
    <w:p w14:paraId="44C7018D" w14:textId="77777777" w:rsidR="008B2AFC" w:rsidRPr="00154714" w:rsidRDefault="008B2AFC" w:rsidP="008B2AFC">
      <w:pPr>
        <w:rPr>
          <w:sz w:val="14"/>
        </w:rPr>
      </w:pPr>
      <w:r w:rsidRPr="00154714">
        <w:rPr>
          <w:sz w:val="14"/>
        </w:rPr>
        <w:t>It is also reported that some</w:t>
      </w:r>
    </w:p>
    <w:p w14:paraId="21935238" w14:textId="77777777" w:rsidR="008B2AFC" w:rsidRPr="00154714" w:rsidRDefault="008B2AFC" w:rsidP="008B2AFC">
      <w:pPr>
        <w:rPr>
          <w:sz w:val="14"/>
        </w:rPr>
      </w:pPr>
      <w:r w:rsidRPr="00154714">
        <w:rPr>
          <w:sz w:val="14"/>
        </w:rPr>
        <w:t>WTO Members have carried out urgent legal amendments to their national patent laws to expedite</w:t>
      </w:r>
    </w:p>
    <w:p w14:paraId="2BC5F993" w14:textId="77777777" w:rsidR="008B2AFC" w:rsidRPr="00154714" w:rsidRDefault="008B2AFC" w:rsidP="008B2AFC">
      <w:pPr>
        <w:rPr>
          <w:sz w:val="14"/>
        </w:rPr>
      </w:pPr>
      <w:r w:rsidRPr="00154714">
        <w:rPr>
          <w:sz w:val="14"/>
        </w:rPr>
        <w:t>the process of issuing compulsory/government use licenses.</w:t>
      </w:r>
    </w:p>
    <w:p w14:paraId="65043DF6" w14:textId="77777777" w:rsidR="008B2AFC" w:rsidRPr="00154714" w:rsidRDefault="008B2AFC" w:rsidP="008B2AFC">
      <w:pPr>
        <w:rPr>
          <w:rStyle w:val="StyleUnderline"/>
        </w:rPr>
      </w:pPr>
      <w:r w:rsidRPr="00154714">
        <w:rPr>
          <w:sz w:val="14"/>
        </w:rPr>
        <w:t xml:space="preserve">10. </w:t>
      </w:r>
      <w:r w:rsidRPr="00A66232">
        <w:rPr>
          <w:rStyle w:val="StyleUnderline"/>
          <w:highlight w:val="green"/>
        </w:rPr>
        <w:t>Beyond patents, other</w:t>
      </w:r>
      <w:r w:rsidRPr="00A66232">
        <w:rPr>
          <w:rStyle w:val="StyleUnderline"/>
        </w:rPr>
        <w:t xml:space="preserve"> </w:t>
      </w:r>
      <w:r w:rsidRPr="00A66232">
        <w:rPr>
          <w:rStyle w:val="StyleUnderline"/>
          <w:highlight w:val="green"/>
        </w:rPr>
        <w:t>i</w:t>
      </w:r>
      <w:r w:rsidRPr="00154714">
        <w:rPr>
          <w:rStyle w:val="StyleUnderline"/>
        </w:rPr>
        <w:t xml:space="preserve">ntellectual </w:t>
      </w:r>
      <w:r w:rsidRPr="00A66232">
        <w:rPr>
          <w:rStyle w:val="StyleUnderline"/>
          <w:highlight w:val="green"/>
        </w:rPr>
        <w:t>p</w:t>
      </w:r>
      <w:r w:rsidRPr="00154714">
        <w:rPr>
          <w:rStyle w:val="StyleUnderline"/>
        </w:rPr>
        <w:t xml:space="preserve">roperty </w:t>
      </w:r>
      <w:r w:rsidRPr="00A66232">
        <w:rPr>
          <w:rStyle w:val="StyleUnderline"/>
          <w:highlight w:val="green"/>
        </w:rPr>
        <w:t>rights</w:t>
      </w:r>
      <w:r w:rsidRPr="00154714">
        <w:rPr>
          <w:rStyle w:val="StyleUnderline"/>
        </w:rPr>
        <w:t xml:space="preserve"> may also </w:t>
      </w:r>
      <w:r w:rsidRPr="00A66232">
        <w:rPr>
          <w:rStyle w:val="StyleUnderline"/>
          <w:highlight w:val="green"/>
        </w:rPr>
        <w:t>pose a barrier</w:t>
      </w:r>
      <w:r w:rsidRPr="00154714">
        <w:rPr>
          <w:rStyle w:val="StyleUnderline"/>
        </w:rPr>
        <w:t>, with limited options</w:t>
      </w:r>
    </w:p>
    <w:p w14:paraId="6ECA0418" w14:textId="77777777" w:rsidR="008B2AFC" w:rsidRPr="00154714" w:rsidRDefault="008B2AFC" w:rsidP="008B2AFC">
      <w:pPr>
        <w:rPr>
          <w:sz w:val="14"/>
        </w:rPr>
      </w:pPr>
      <w:r w:rsidRPr="00154714">
        <w:rPr>
          <w:rStyle w:val="StyleUnderline"/>
        </w:rPr>
        <w:t>to overcome those barriers</w:t>
      </w:r>
      <w:r w:rsidRPr="00154714">
        <w:rPr>
          <w:sz w:val="14"/>
        </w:rPr>
        <w:t>. In addition, many countries especially developing countries may face</w:t>
      </w:r>
    </w:p>
    <w:p w14:paraId="570C04FA" w14:textId="77777777" w:rsidR="008B2AFC" w:rsidRPr="00154714" w:rsidRDefault="008B2AFC" w:rsidP="008B2AFC">
      <w:pPr>
        <w:rPr>
          <w:sz w:val="14"/>
        </w:rPr>
      </w:pPr>
      <w:r w:rsidRPr="00154714">
        <w:rPr>
          <w:sz w:val="14"/>
        </w:rPr>
        <w:t>institutional and legal difficulties when using flexibilities available in the Agreement on Trade-Related</w:t>
      </w:r>
    </w:p>
    <w:p w14:paraId="0327D932" w14:textId="77777777" w:rsidR="008B2AFC" w:rsidRPr="00154714" w:rsidRDefault="008B2AFC" w:rsidP="008B2AFC">
      <w:pPr>
        <w:rPr>
          <w:sz w:val="14"/>
        </w:rPr>
      </w:pPr>
      <w:r w:rsidRPr="00154714">
        <w:rPr>
          <w:sz w:val="14"/>
        </w:rPr>
        <w:t>Aspects of Intellectual Property Rights (TRIPS Agreement). A particular concern for countries with</w:t>
      </w:r>
    </w:p>
    <w:p w14:paraId="2AC3F5A2" w14:textId="77777777" w:rsidR="008B2AFC" w:rsidRPr="00154714" w:rsidRDefault="008B2AFC" w:rsidP="008B2AFC">
      <w:pPr>
        <w:rPr>
          <w:sz w:val="14"/>
        </w:rPr>
      </w:pPr>
      <w:r w:rsidRPr="00154714">
        <w:rPr>
          <w:sz w:val="14"/>
        </w:rPr>
        <w:t>insufficient or no manufacturing capacity are the requirements of Article 31bis and consequently the</w:t>
      </w:r>
    </w:p>
    <w:p w14:paraId="3AB3109C" w14:textId="77777777" w:rsidR="008B2AFC" w:rsidRPr="00154714" w:rsidRDefault="008B2AFC" w:rsidP="008B2AFC">
      <w:pPr>
        <w:rPr>
          <w:sz w:val="14"/>
        </w:rPr>
      </w:pPr>
      <w:r w:rsidRPr="00154714">
        <w:rPr>
          <w:sz w:val="14"/>
        </w:rPr>
        <w:t>cumbersome and lengthy process for the import and export of pharmaceutical products.</w:t>
      </w:r>
    </w:p>
    <w:p w14:paraId="02910977" w14:textId="77777777" w:rsidR="008B2AFC" w:rsidRPr="00154714" w:rsidRDefault="008B2AFC" w:rsidP="008B2AFC">
      <w:pPr>
        <w:rPr>
          <w:sz w:val="14"/>
        </w:rPr>
      </w:pPr>
      <w:r w:rsidRPr="00154714">
        <w:rPr>
          <w:sz w:val="14"/>
        </w:rPr>
        <w:t>11. Internationally, there is an urgent call for global solidarity, and the unhindered global sharing</w:t>
      </w:r>
    </w:p>
    <w:p w14:paraId="1124D713" w14:textId="77777777" w:rsidR="008B2AFC" w:rsidRPr="00154714" w:rsidRDefault="008B2AFC" w:rsidP="008B2AFC">
      <w:pPr>
        <w:rPr>
          <w:sz w:val="14"/>
        </w:rPr>
      </w:pPr>
      <w:r w:rsidRPr="00154714">
        <w:rPr>
          <w:sz w:val="14"/>
        </w:rPr>
        <w:t>of technology and know-how in order that rapid responses for the handling of COVID-19 can be put</w:t>
      </w:r>
    </w:p>
    <w:p w14:paraId="4D5BBA43" w14:textId="77777777" w:rsidR="008B2AFC" w:rsidRPr="00154714" w:rsidRDefault="008B2AFC" w:rsidP="008B2AFC">
      <w:pPr>
        <w:rPr>
          <w:sz w:val="14"/>
        </w:rPr>
      </w:pPr>
      <w:r w:rsidRPr="00154714">
        <w:rPr>
          <w:sz w:val="14"/>
        </w:rPr>
        <w:t>in place on a real time basis.</w:t>
      </w:r>
    </w:p>
    <w:p w14:paraId="53057C52" w14:textId="77777777" w:rsidR="008B2AFC" w:rsidRPr="00154714" w:rsidRDefault="008B2AFC" w:rsidP="008B2AFC">
      <w:pPr>
        <w:rPr>
          <w:sz w:val="14"/>
        </w:rPr>
      </w:pPr>
      <w:r w:rsidRPr="00154714">
        <w:rPr>
          <w:sz w:val="14"/>
        </w:rPr>
        <w:t xml:space="preserve">12. </w:t>
      </w:r>
      <w:r w:rsidRPr="00154714">
        <w:rPr>
          <w:rStyle w:val="StyleUnderline"/>
        </w:rPr>
        <w:t xml:space="preserve">In these exceptional circumstances, </w:t>
      </w:r>
      <w:r w:rsidRPr="00A66232">
        <w:rPr>
          <w:rStyle w:val="StyleUnderline"/>
          <w:highlight w:val="green"/>
        </w:rPr>
        <w:t>we request that the Council for TRIPS recommends</w:t>
      </w:r>
      <w:r w:rsidRPr="00154714">
        <w:rPr>
          <w:sz w:val="14"/>
        </w:rPr>
        <w:t>, as</w:t>
      </w:r>
    </w:p>
    <w:p w14:paraId="147F49C8" w14:textId="77777777" w:rsidR="008B2AFC" w:rsidRPr="00154714" w:rsidRDefault="008B2AFC" w:rsidP="008B2AFC">
      <w:pPr>
        <w:rPr>
          <w:rStyle w:val="StyleUnderline"/>
        </w:rPr>
      </w:pPr>
      <w:r w:rsidRPr="00154714">
        <w:rPr>
          <w:sz w:val="14"/>
        </w:rPr>
        <w:t xml:space="preserve">early as possible, </w:t>
      </w:r>
      <w:r w:rsidRPr="00154714">
        <w:rPr>
          <w:rStyle w:val="StyleUnderline"/>
        </w:rPr>
        <w:t xml:space="preserve">to the General Council </w:t>
      </w:r>
      <w:r w:rsidRPr="00A66232">
        <w:rPr>
          <w:rStyle w:val="StyleUnderline"/>
          <w:highlight w:val="green"/>
        </w:rPr>
        <w:t>a waiver from the</w:t>
      </w:r>
      <w:r w:rsidRPr="00154714">
        <w:rPr>
          <w:rStyle w:val="StyleUnderline"/>
        </w:rPr>
        <w:t xml:space="preserve"> implementation, application and</w:t>
      </w:r>
    </w:p>
    <w:p w14:paraId="723E3806" w14:textId="77777777" w:rsidR="008B2AFC" w:rsidRPr="00154714" w:rsidRDefault="008B2AFC" w:rsidP="008B2AFC">
      <w:pPr>
        <w:rPr>
          <w:rStyle w:val="StyleUnderline"/>
        </w:rPr>
      </w:pPr>
      <w:r w:rsidRPr="00154714">
        <w:rPr>
          <w:rStyle w:val="StyleUnderline"/>
        </w:rPr>
        <w:t xml:space="preserve">enforcement of Sections 1, 4, 5, and 7 of Part II of the </w:t>
      </w:r>
      <w:r w:rsidRPr="00A66232">
        <w:rPr>
          <w:rStyle w:val="StyleUnderline"/>
          <w:highlight w:val="green"/>
        </w:rPr>
        <w:t>TRIPS Agreement in relation to</w:t>
      </w:r>
      <w:r w:rsidRPr="00154714">
        <w:rPr>
          <w:rStyle w:val="StyleUnderline"/>
        </w:rPr>
        <w:t xml:space="preserve"> prevention,</w:t>
      </w:r>
    </w:p>
    <w:p w14:paraId="57F82B20" w14:textId="77777777" w:rsidR="008B2AFC" w:rsidRPr="00154714" w:rsidRDefault="008B2AFC" w:rsidP="008B2AFC">
      <w:pPr>
        <w:rPr>
          <w:rStyle w:val="StyleUnderline"/>
        </w:rPr>
      </w:pPr>
      <w:r w:rsidRPr="00154714">
        <w:rPr>
          <w:rStyle w:val="StyleUnderline"/>
        </w:rPr>
        <w:t xml:space="preserve">containment or treatment of </w:t>
      </w:r>
      <w:r w:rsidRPr="00A66232">
        <w:rPr>
          <w:rStyle w:val="StyleUnderline"/>
          <w:highlight w:val="green"/>
        </w:rPr>
        <w:t>COVID</w:t>
      </w:r>
      <w:r w:rsidRPr="00154714">
        <w:rPr>
          <w:rStyle w:val="StyleUnderline"/>
        </w:rPr>
        <w:t>-19.</w:t>
      </w:r>
    </w:p>
    <w:p w14:paraId="669B48A8" w14:textId="77777777" w:rsidR="008B2AFC" w:rsidRPr="00154714" w:rsidRDefault="008B2AFC" w:rsidP="008B2AFC">
      <w:pPr>
        <w:rPr>
          <w:rStyle w:val="StyleUnderline"/>
        </w:rPr>
      </w:pPr>
      <w:r w:rsidRPr="00154714">
        <w:rPr>
          <w:sz w:val="14"/>
        </w:rPr>
        <w:t xml:space="preserve">13. </w:t>
      </w:r>
      <w:r w:rsidRPr="00A66232">
        <w:rPr>
          <w:rStyle w:val="StyleUnderline"/>
          <w:highlight w:val="green"/>
        </w:rPr>
        <w:t xml:space="preserve">The waiver should continue until </w:t>
      </w:r>
      <w:r w:rsidRPr="00A66232">
        <w:rPr>
          <w:rStyle w:val="StyleUnderline"/>
        </w:rPr>
        <w:t xml:space="preserve">widespread </w:t>
      </w:r>
      <w:r w:rsidRPr="00A66232">
        <w:rPr>
          <w:rStyle w:val="StyleUnderline"/>
          <w:highlight w:val="green"/>
        </w:rPr>
        <w:t>vaccination is in place globally, and the majority</w:t>
      </w:r>
    </w:p>
    <w:p w14:paraId="6E3F53A8" w14:textId="77777777" w:rsidR="008B2AFC" w:rsidRPr="00154714" w:rsidRDefault="008B2AFC" w:rsidP="008B2AFC">
      <w:pPr>
        <w:rPr>
          <w:sz w:val="14"/>
        </w:rPr>
      </w:pPr>
      <w:r w:rsidRPr="00A66232">
        <w:rPr>
          <w:rStyle w:val="StyleUnderline"/>
          <w:highlight w:val="green"/>
        </w:rPr>
        <w:t>of the world</w:t>
      </w:r>
      <w:r w:rsidRPr="00154714">
        <w:rPr>
          <w:rStyle w:val="StyleUnderline"/>
        </w:rPr>
        <w:t xml:space="preserve">'s population </w:t>
      </w:r>
      <w:r w:rsidRPr="00A66232">
        <w:rPr>
          <w:rStyle w:val="StyleUnderline"/>
          <w:highlight w:val="green"/>
        </w:rPr>
        <w:t>has developed immunity</w:t>
      </w:r>
      <w:r w:rsidRPr="00154714">
        <w:rPr>
          <w:sz w:val="14"/>
        </w:rPr>
        <w:t xml:space="preserve"> hence we propose an initial duration of [x] years</w:t>
      </w:r>
    </w:p>
    <w:p w14:paraId="0E795330" w14:textId="77777777" w:rsidR="008B2AFC" w:rsidRPr="00154714" w:rsidRDefault="008B2AFC" w:rsidP="008B2AFC">
      <w:pPr>
        <w:rPr>
          <w:sz w:val="14"/>
        </w:rPr>
      </w:pPr>
      <w:r w:rsidRPr="00154714">
        <w:rPr>
          <w:sz w:val="14"/>
        </w:rPr>
        <w:t>from the date of the adoption of the waiver.</w:t>
      </w:r>
    </w:p>
    <w:p w14:paraId="5F79155A" w14:textId="77777777" w:rsidR="008B2AFC" w:rsidRPr="00154714" w:rsidRDefault="008B2AFC" w:rsidP="008B2AFC">
      <w:pPr>
        <w:rPr>
          <w:sz w:val="14"/>
        </w:rPr>
      </w:pPr>
      <w:r w:rsidRPr="00154714">
        <w:rPr>
          <w:sz w:val="14"/>
        </w:rPr>
        <w:t>14. We request that the Council for TRIPS urgently recommends to the General Council adoption of</w:t>
      </w:r>
    </w:p>
    <w:p w14:paraId="43351162" w14:textId="77777777" w:rsidR="008B2AFC" w:rsidRPr="00D75D38" w:rsidRDefault="008B2AFC" w:rsidP="008B2AFC">
      <w:pPr>
        <w:rPr>
          <w:sz w:val="14"/>
        </w:rPr>
      </w:pPr>
      <w:r w:rsidRPr="00154714">
        <w:rPr>
          <w:sz w:val="14"/>
        </w:rPr>
        <w:t xml:space="preserve">the annexed decision text. </w:t>
      </w:r>
    </w:p>
    <w:p w14:paraId="65E8C7D2" w14:textId="77777777" w:rsidR="008B2AFC" w:rsidRDefault="008B2AFC" w:rsidP="008B2AFC"/>
    <w:p w14:paraId="2E46C0B8" w14:textId="77777777" w:rsidR="008B2AFC" w:rsidRDefault="008B2AFC" w:rsidP="008B2AFC">
      <w:pPr>
        <w:pStyle w:val="Heading4"/>
      </w:pPr>
      <w:r>
        <w:t>The plan creates a new goldilocks patent law that exempts pandemics</w:t>
      </w:r>
    </w:p>
    <w:p w14:paraId="6B5C2F3A" w14:textId="77777777" w:rsidR="008B2AFC" w:rsidRPr="00D15B9E" w:rsidRDefault="008B2AFC" w:rsidP="008B2AFC">
      <w:pPr>
        <w:rPr>
          <w:rStyle w:val="Style13ptBold"/>
        </w:rPr>
      </w:pPr>
      <w:r w:rsidRPr="00D15B9E">
        <w:rPr>
          <w:rStyle w:val="Style13ptBold"/>
        </w:rPr>
        <w:t>Lindsey, JD Harvard, 21</w:t>
      </w:r>
    </w:p>
    <w:p w14:paraId="4A8CC2D9" w14:textId="77777777" w:rsidR="008B2AFC" w:rsidRPr="00D15B9E" w:rsidRDefault="008B2AFC" w:rsidP="008B2AFC">
      <w:pPr>
        <w:rPr>
          <w:sz w:val="16"/>
        </w:rPr>
      </w:pPr>
      <w:r w:rsidRPr="00D15B9E">
        <w:rPr>
          <w:sz w:val="16"/>
        </w:rPr>
        <w:t xml:space="preserve">(Brink, </w:t>
      </w:r>
      <w:hyperlink r:id="rId14" w:history="1">
        <w:r w:rsidRPr="00D15B9E">
          <w:rPr>
            <w:rStyle w:val="FollowedHyperlink"/>
            <w:sz w:val="16"/>
          </w:rPr>
          <w:t>https://www.brookings.edu/blog/up-front/2021/06/03/why-intellectual-property-and-pandemics-dont-mix/</w:t>
        </w:r>
      </w:hyperlink>
      <w:r w:rsidRPr="00D15B9E">
        <w:rPr>
          <w:sz w:val="16"/>
        </w:rPr>
        <w:t>, 6-3)</w:t>
      </w:r>
    </w:p>
    <w:p w14:paraId="151BE590" w14:textId="77777777" w:rsidR="008B2AFC" w:rsidRDefault="008B2AFC" w:rsidP="008B2AFC">
      <w:pPr>
        <w:rPr>
          <w:rStyle w:val="StyleUnderline"/>
        </w:rPr>
      </w:pPr>
      <w:r w:rsidRPr="003752CA">
        <w:rPr>
          <w:rStyle w:val="StyleUnderline"/>
          <w:highlight w:val="green"/>
        </w:rPr>
        <w:t xml:space="preserve">Waiving patent protections is </w:t>
      </w:r>
      <w:r w:rsidRPr="003752CA">
        <w:rPr>
          <w:rStyle w:val="StyleUnderline"/>
        </w:rPr>
        <w:t xml:space="preserve">certainly </w:t>
      </w:r>
      <w:r w:rsidRPr="003752CA">
        <w:rPr>
          <w:rStyle w:val="StyleUnderline"/>
          <w:highlight w:val="green"/>
        </w:rPr>
        <w:t>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3752CA">
        <w:rPr>
          <w:rStyle w:val="StyleUnderline"/>
          <w:highlight w:val="green"/>
        </w:rPr>
        <w:t xml:space="preserve">Although focusing on </w:t>
      </w:r>
      <w:r w:rsidRPr="003752CA">
        <w:rPr>
          <w:rStyle w:val="StyleUnderline"/>
        </w:rPr>
        <w:t xml:space="preserve">these </w:t>
      </w:r>
      <w:r w:rsidRPr="003752CA">
        <w:rPr>
          <w:rStyle w:val="StyleUnderline"/>
          <w:highlight w:val="green"/>
        </w:rPr>
        <w:t>immediate constraints is vital, we cannot confine our attention to the short term</w:t>
      </w:r>
      <w:r w:rsidRPr="0012624E">
        <w:rPr>
          <w:rStyle w:val="StyleUnderline"/>
        </w:rPr>
        <w:t>.</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3752CA">
        <w:rPr>
          <w:rStyle w:val="StyleUnderline"/>
          <w:highlight w:val="green"/>
        </w:rPr>
        <w:t>Everything we do</w:t>
      </w:r>
      <w:r w:rsidRPr="00D15B9E">
        <w:rPr>
          <w:rStyle w:val="StyleUnderline"/>
        </w:rPr>
        <w:t xml:space="preserve"> and learn in the current crisis </w:t>
      </w:r>
      <w:r w:rsidRPr="003752CA">
        <w:rPr>
          <w:rStyle w:val="StyleUnderline"/>
          <w:highlight w:val="green"/>
        </w:rPr>
        <w:t xml:space="preserve">should be viewed from the perspective of 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3752CA">
        <w:rPr>
          <w:rStyle w:val="StyleUnderline"/>
          <w:highlight w:val="green"/>
        </w:rPr>
        <w:t>i</w:t>
      </w:r>
      <w:r w:rsidRPr="00D15B9E">
        <w:rPr>
          <w:rStyle w:val="StyleUnderline"/>
        </w:rPr>
        <w:t xml:space="preserve">ntellectual </w:t>
      </w:r>
      <w:r w:rsidRPr="003752CA">
        <w:rPr>
          <w:rStyle w:val="StyleUnderline"/>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3752CA">
        <w:rPr>
          <w:rStyle w:val="StyleUnderline"/>
          <w:highlight w:val="green"/>
        </w:rPr>
        <w:t xml:space="preserve">Securing 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6A4279E9" w14:textId="77777777" w:rsidR="008B2AFC" w:rsidRDefault="008B2AFC" w:rsidP="008B2AFC"/>
    <w:p w14:paraId="134BCD1E" w14:textId="77777777" w:rsidR="008B2AFC" w:rsidRDefault="008B2AFC" w:rsidP="008B2AFC">
      <w:pPr>
        <w:pStyle w:val="Heading4"/>
      </w:pPr>
      <w:r>
        <w:t>Critics of the IP waiver are wrong- it’s the most effective way to combat covid inequality, alternatives fail</w:t>
      </w:r>
    </w:p>
    <w:p w14:paraId="5E08B9D5" w14:textId="77777777" w:rsidR="008B2AFC" w:rsidRPr="001E1AF1" w:rsidRDefault="008B2AFC" w:rsidP="008B2AFC">
      <w:pPr>
        <w:rPr>
          <w:rStyle w:val="Style13ptBold"/>
        </w:rPr>
      </w:pPr>
      <w:r w:rsidRPr="001E1AF1">
        <w:rPr>
          <w:rStyle w:val="Style13ptBold"/>
        </w:rPr>
        <w:t>Erfani et al, 21</w:t>
      </w:r>
    </w:p>
    <w:p w14:paraId="0FCE1A97" w14:textId="77777777" w:rsidR="008B2AFC" w:rsidRDefault="008B2AFC" w:rsidP="008B2AFC">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r w:rsidRPr="001266D8">
        <w:rPr>
          <w:rStyle w:val="StyleUnderline"/>
        </w:rPr>
        <w:t xml:space="preserve">well worn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they are mobilising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path to </w:t>
      </w:r>
      <w:r w:rsidRPr="001266D8">
        <w:rPr>
          <w:rStyle w:val="Emphasis"/>
          <w:highlight w:val="green"/>
        </w:rPr>
        <w:t>overcome bottlenecks and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also be insufficient in rapidly expanding </w:t>
      </w:r>
      <w:r w:rsidRPr="001266D8">
        <w:rPr>
          <w:rStyle w:val="StyleUnderline"/>
        </w:rPr>
        <w:t xml:space="preserve">vaccine </w:t>
      </w:r>
      <w:r w:rsidRPr="001266D8">
        <w:rPr>
          <w:rStyle w:val="StyleUnderline"/>
          <w:highlight w:val="green"/>
        </w:rPr>
        <w:t>production, as each patent licence must be negotiated separately</w:t>
      </w:r>
      <w:r w:rsidRPr="001E1AF1">
        <w:rPr>
          <w:rStyle w:val="StyleUnderline"/>
        </w:rPr>
        <w:t xml:space="preserve">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w:t>
      </w:r>
      <w:r w:rsidRPr="006F08DB">
        <w:rPr>
          <w:rStyle w:val="StyleUnderline"/>
          <w:highlight w:val="green"/>
        </w:rPr>
        <w:t xml:space="preserve">compulsory licences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0DED025" w14:textId="77777777" w:rsidR="008B2AFC" w:rsidRDefault="008B2AFC" w:rsidP="008B2AFC"/>
    <w:p w14:paraId="2EE40B9C" w14:textId="77777777" w:rsidR="008B2AFC" w:rsidRDefault="008B2AFC" w:rsidP="008B2AFC">
      <w:pPr>
        <w:pStyle w:val="Heading4"/>
      </w:pPr>
      <w:r>
        <w:t>Waiving IPR is the vital internal link to equitable distribution- patents are a key deterrent to expanded manufacturing capabilities</w:t>
      </w:r>
    </w:p>
    <w:p w14:paraId="7D9E365C" w14:textId="77777777" w:rsidR="008B2AFC" w:rsidRPr="009221DF" w:rsidRDefault="008B2AFC" w:rsidP="008B2AFC">
      <w:pPr>
        <w:rPr>
          <w:rStyle w:val="Style13ptBold"/>
        </w:rPr>
      </w:pPr>
      <w:r w:rsidRPr="009221DF">
        <w:rPr>
          <w:rStyle w:val="Style13ptBold"/>
        </w:rPr>
        <w:t>Kang, PhD, et al., 7-14-21</w:t>
      </w:r>
    </w:p>
    <w:p w14:paraId="39986DB2" w14:textId="77777777" w:rsidR="008B2AFC" w:rsidRPr="009221DF" w:rsidRDefault="008B2AFC" w:rsidP="008B2AFC">
      <w:pPr>
        <w:rPr>
          <w:sz w:val="16"/>
        </w:rPr>
      </w:pPr>
      <w:r w:rsidRPr="009221DF">
        <w:rPr>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27B50C53" w14:textId="77777777" w:rsidR="008B2AFC" w:rsidRPr="009221DF" w:rsidRDefault="008B2AFC" w:rsidP="008B2AFC">
      <w:pPr>
        <w:rPr>
          <w:rStyle w:val="Emphasis"/>
        </w:rPr>
      </w:pPr>
      <w:r w:rsidRPr="007709C1">
        <w:rPr>
          <w:rStyle w:val="StyleUnderline"/>
        </w:rPr>
        <w:t>The</w:t>
      </w:r>
      <w:r w:rsidRPr="009221DF">
        <w:rPr>
          <w:sz w:val="16"/>
        </w:rPr>
        <w:t xml:space="preserve"> temporary </w:t>
      </w:r>
      <w:r w:rsidRPr="007709C1">
        <w:rPr>
          <w:rStyle w:val="StyleUnderline"/>
        </w:rPr>
        <w:t>TRIPS waiver</w:t>
      </w:r>
      <w:r w:rsidRPr="009221DF">
        <w:rPr>
          <w:sz w:val="16"/>
        </w:rPr>
        <w:t xml:space="preserve"> – as proposed by India and South Africa and supported by more than 100 countries – </w:t>
      </w:r>
      <w:r w:rsidRPr="007709C1">
        <w:rPr>
          <w:rStyle w:val="StyleUnderline"/>
        </w:rPr>
        <w:t>is a necessary and proportionate legal measure towards the clearing of existing intellectual property barriers to scaling up of production of COVID-19 health technologies in a direct, consistent and effective fashion</w:t>
      </w:r>
      <w:r w:rsidRPr="009221DF">
        <w:rPr>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7709C1">
        <w:rPr>
          <w:rStyle w:val="StyleUnderline"/>
        </w:rPr>
        <w:t>IP) rights</w:t>
      </w:r>
      <w:r w:rsidRPr="009221DF">
        <w:rPr>
          <w:sz w:val="16"/>
        </w:rPr>
        <w:t xml:space="preserve"> – including patents, copyrights, trade secrets and other undisclosed information – </w:t>
      </w:r>
      <w:r w:rsidRPr="007709C1">
        <w:rPr>
          <w:rStyle w:val="StyleUnderline"/>
        </w:rPr>
        <w:t>are not, and have never been, absolute rights and are granted and recognised under the condition that they serve the public interest</w:t>
      </w:r>
      <w:r w:rsidRPr="009221DF">
        <w:rPr>
          <w:sz w:val="16"/>
        </w:rPr>
        <w:t xml:space="preserve">. </w:t>
      </w:r>
      <w:r w:rsidRPr="00654836">
        <w:rPr>
          <w:rStyle w:val="StyleUnderline"/>
          <w:highlight w:val="green"/>
        </w:rPr>
        <w:t>IP rights must not be allowed to stand in the way of measures</w:t>
      </w:r>
      <w:r w:rsidRPr="007709C1">
        <w:rPr>
          <w:rStyle w:val="StyleUnderline"/>
        </w:rPr>
        <w:t xml:space="preserve"> designed </w:t>
      </w:r>
      <w:r w:rsidRPr="00654836">
        <w:rPr>
          <w:rStyle w:val="StyleUnderline"/>
          <w:highlight w:val="green"/>
        </w:rPr>
        <w:t xml:space="preserve">to make accessible </w:t>
      </w:r>
      <w:r w:rsidRPr="00654836">
        <w:rPr>
          <w:rStyle w:val="StyleUnderline"/>
        </w:rPr>
        <w:t xml:space="preserve">the </w:t>
      </w:r>
      <w:r w:rsidRPr="00654836">
        <w:rPr>
          <w:rStyle w:val="StyleUnderline"/>
          <w:highlight w:val="green"/>
        </w:rPr>
        <w:t>health technologies</w:t>
      </w:r>
      <w:r w:rsidRPr="007709C1">
        <w:rPr>
          <w:rStyle w:val="StyleUnderline"/>
        </w:rPr>
        <w:t xml:space="preserve"> needed </w:t>
      </w:r>
      <w:r w:rsidRPr="00654836">
        <w:rPr>
          <w:rStyle w:val="StyleUnderline"/>
          <w:highlight w:val="green"/>
        </w:rPr>
        <w:t>to fight the</w:t>
      </w:r>
      <w:r w:rsidRPr="007709C1">
        <w:rPr>
          <w:rStyle w:val="StyleUnderline"/>
        </w:rPr>
        <w:t xml:space="preserve"> COVID-19 </w:t>
      </w:r>
      <w:r w:rsidRPr="00654836">
        <w:rPr>
          <w:rStyle w:val="StyleUnderline"/>
          <w:highlight w:val="green"/>
        </w:rPr>
        <w:t>pandemic</w:t>
      </w:r>
      <w:r w:rsidRPr="007709C1">
        <w:rPr>
          <w:rStyle w:val="StyleUnderline"/>
        </w:rPr>
        <w:t xml:space="preserve">, where </w:t>
      </w:r>
      <w:r w:rsidRPr="00654836">
        <w:rPr>
          <w:rStyle w:val="Emphasis"/>
          <w:highlight w:val="green"/>
        </w:rPr>
        <w:t>universal global access is essential for the global public good</w:t>
      </w:r>
      <w:r w:rsidRPr="00654836">
        <w:rPr>
          <w:sz w:val="16"/>
          <w:highlight w:val="green"/>
        </w:rPr>
        <w:t>.</w:t>
      </w:r>
      <w:r w:rsidRPr="009221DF">
        <w:rPr>
          <w:sz w:val="16"/>
        </w:rPr>
        <w:t xml:space="preserve"> We acknowledge that legal factors beyond IP, such as trade and export restrictions, also shape the ability to produce and access COVID-19 vaccines and therapeutics. Nonetheless, it is the case that </w:t>
      </w:r>
      <w:r w:rsidRPr="00654836">
        <w:rPr>
          <w:rStyle w:val="StyleUnderline"/>
          <w:highlight w:val="green"/>
        </w:rPr>
        <w:t>IP rights</w:t>
      </w:r>
      <w:r w:rsidRPr="009221DF">
        <w:rPr>
          <w:sz w:val="16"/>
        </w:rPr>
        <w:t xml:space="preserve">, and monopolies over tacit and informal information, </w:t>
      </w:r>
      <w:r w:rsidRPr="00654836">
        <w:rPr>
          <w:rStyle w:val="StyleUnderline"/>
          <w:highlight w:val="green"/>
        </w:rPr>
        <w:t>are</w:t>
      </w:r>
      <w:r w:rsidRPr="007709C1">
        <w:rPr>
          <w:rStyle w:val="StyleUnderline"/>
        </w:rPr>
        <w:t xml:space="preserve"> also </w:t>
      </w:r>
      <w:r w:rsidRPr="00654836">
        <w:rPr>
          <w:rStyle w:val="Emphasis"/>
          <w:highlight w:val="green"/>
        </w:rPr>
        <w:t>implicated in the current lack of global capacity for vaccine production</w:t>
      </w:r>
      <w:r w:rsidRPr="007709C1">
        <w:rPr>
          <w:rStyle w:val="StyleUnderline"/>
        </w:rPr>
        <w:t xml:space="preserve"> and other health technologies, as well as in enabling their inequitable distribution</w:t>
      </w:r>
      <w:r w:rsidRPr="009221DF">
        <w:rPr>
          <w:sz w:val="16"/>
        </w:rPr>
        <w:t xml:space="preserve">. </w:t>
      </w:r>
      <w:r w:rsidRPr="00654836">
        <w:rPr>
          <w:rStyle w:val="StyleUnderline"/>
          <w:highlight w:val="green"/>
        </w:rPr>
        <w:t>Current strategies</w:t>
      </w:r>
      <w:r w:rsidRPr="009221DF">
        <w:rPr>
          <w:sz w:val="16"/>
        </w:rPr>
        <w:t xml:space="preserve"> to address the vast inequity in the distribution of COVID-19 vaccines have focused on solutions which </w:t>
      </w:r>
      <w:r w:rsidRPr="007709C1">
        <w:rPr>
          <w:rStyle w:val="StyleUnderline"/>
        </w:rPr>
        <w:t xml:space="preserve">build on the existing IP system, </w:t>
      </w:r>
      <w:r w:rsidRPr="009221DF">
        <w:rPr>
          <w:sz w:val="16"/>
        </w:rPr>
        <w:t xml:space="preserve">such as the World Health Organisation (WHO) COVAX initiative or voluntary licensing provisions. </w:t>
      </w:r>
      <w:r w:rsidRPr="007709C1">
        <w:rPr>
          <w:rStyle w:val="StyleUnderline"/>
        </w:rPr>
        <w:t xml:space="preserve">Such proposals </w:t>
      </w:r>
      <w:r w:rsidRPr="00654836">
        <w:rPr>
          <w:rStyle w:val="StyleUnderline"/>
          <w:highlight w:val="green"/>
        </w:rPr>
        <w:t>have had</w:t>
      </w:r>
      <w:r w:rsidRPr="007709C1">
        <w:rPr>
          <w:rStyle w:val="StyleUnderline"/>
        </w:rPr>
        <w:t xml:space="preserve"> </w:t>
      </w:r>
      <w:r w:rsidRPr="007709C1">
        <w:rPr>
          <w:rStyle w:val="Emphasis"/>
        </w:rPr>
        <w:t xml:space="preserve">limited and </w:t>
      </w:r>
      <w:r w:rsidRPr="00654836">
        <w:rPr>
          <w:rStyle w:val="Emphasis"/>
          <w:highlight w:val="green"/>
        </w:rPr>
        <w:t>insufficient success to date</w:t>
      </w:r>
      <w:r w:rsidRPr="007709C1">
        <w:rPr>
          <w:rStyle w:val="StyleUnderline"/>
        </w:rPr>
        <w:t xml:space="preserve"> at providing vaccines to low- and middle-income countries.</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Biolyse in Canada, Bavarian Nordic in Denmark, and Incepta in Bangladesh, </w:t>
      </w:r>
      <w:r w:rsidRPr="00D73D0B">
        <w:rPr>
          <w:rStyle w:val="StyleUnderline"/>
        </w:rPr>
        <w:t>have not engendered a positive response from 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xml:space="preserve">.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w:t>
      </w:r>
      <w:r w:rsidRPr="00654836">
        <w:rPr>
          <w:sz w:val="16"/>
          <w:highlight w:val="green"/>
        </w:rPr>
        <w:t>t</w:t>
      </w:r>
      <w:r w:rsidRPr="00654836">
        <w:rPr>
          <w:rStyle w:val="StyleUnderline"/>
          <w:highlight w:val="green"/>
        </w:rPr>
        <w:t>he ability to suspend rules under</w:t>
      </w:r>
      <w:r w:rsidRPr="009221DF">
        <w:rPr>
          <w:rStyle w:val="StyleUnderline"/>
        </w:rPr>
        <w:t xml:space="preserve"> </w:t>
      </w:r>
      <w:r w:rsidRPr="009221DF">
        <w:rPr>
          <w:sz w:val="16"/>
        </w:rPr>
        <w:t xml:space="preserve">the </w:t>
      </w:r>
      <w:r w:rsidRPr="00654836">
        <w:rPr>
          <w:rStyle w:val="StyleUnderline"/>
          <w:highlight w:val="green"/>
        </w:rPr>
        <w:t>TRIPS</w:t>
      </w:r>
      <w:r w:rsidRPr="009221DF">
        <w:rPr>
          <w:sz w:val="16"/>
        </w:rPr>
        <w:t xml:space="preserve"> Agreement </w:t>
      </w:r>
      <w:r w:rsidRPr="00654836">
        <w:rPr>
          <w:rStyle w:val="StyleUnderline"/>
          <w:highlight w:val="green"/>
        </w:rPr>
        <w:t>is crucial to</w:t>
      </w:r>
      <w:r w:rsidRPr="009221DF">
        <w:rPr>
          <w:rStyle w:val="StyleUnderline"/>
        </w:rPr>
        <w:t xml:space="preserve"> </w:t>
      </w:r>
      <w:r w:rsidRPr="00654836">
        <w:rPr>
          <w:rStyle w:val="StyleUnderline"/>
          <w:highlight w:val="green"/>
        </w:rPr>
        <w:t xml:space="preserve">enable a </w:t>
      </w:r>
      <w:r w:rsidRPr="00654836">
        <w:rPr>
          <w:rStyle w:val="Emphasis"/>
          <w:highlight w:val="green"/>
        </w:rPr>
        <w:t>radical increase in manufacturing capacity</w:t>
      </w:r>
      <w:r w:rsidRPr="009221DF">
        <w:rPr>
          <w:rStyle w:val="Emphasis"/>
        </w:rPr>
        <w:t xml:space="preserve">, </w:t>
      </w:r>
      <w:r w:rsidRPr="009221DF">
        <w:rPr>
          <w:rStyle w:val="StyleUnderline"/>
        </w:rPr>
        <w:t xml:space="preserve">and thus supply, of COVID-19 vaccines. </w:t>
      </w:r>
      <w:r w:rsidRPr="00654836">
        <w:rPr>
          <w:rStyle w:val="StyleUnderline"/>
        </w:rPr>
        <w:t xml:space="preserve">This </w:t>
      </w:r>
      <w:r w:rsidRPr="00654836">
        <w:rPr>
          <w:rStyle w:val="StyleUnderline"/>
          <w:highlight w:val="green"/>
        </w:rPr>
        <w:t>will facilitate</w:t>
      </w:r>
      <w:r w:rsidRPr="009221DF">
        <w:rPr>
          <w:rStyle w:val="StyleUnderline"/>
        </w:rPr>
        <w:t xml:space="preserve"> a globally coordinated and transparent pathway to achieve </w:t>
      </w:r>
      <w:r w:rsidRPr="00654836">
        <w:rPr>
          <w:rStyle w:val="Emphasis"/>
          <w:highlight w:val="green"/>
        </w:rPr>
        <w:t>global equitable access</w:t>
      </w:r>
      <w:r w:rsidRPr="009221DF">
        <w:rPr>
          <w:sz w:val="16"/>
        </w:rPr>
        <w:t xml:space="preserve">. </w:t>
      </w:r>
      <w:r w:rsidRPr="009221DF">
        <w:rPr>
          <w:rStyle w:val="StyleUnderline"/>
        </w:rPr>
        <w:t>The proposed</w:t>
      </w:r>
      <w:r w:rsidRPr="009221DF">
        <w:rPr>
          <w:sz w:val="16"/>
        </w:rPr>
        <w:t xml:space="preserve"> TRIPS </w:t>
      </w:r>
      <w:r w:rsidRPr="009221DF">
        <w:rPr>
          <w:rStyle w:val="StyleUnderline"/>
        </w:rPr>
        <w:t>waiver would provide more companies with the freedom to operate in order to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r w:rsidRPr="00654836">
        <w:rPr>
          <w:rStyle w:val="StyleUnderline"/>
          <w:highlight w:val="green"/>
        </w:rPr>
        <w:t xml:space="preserve">in light of the </w:t>
      </w:r>
      <w:r w:rsidRPr="00654836">
        <w:rPr>
          <w:rStyle w:val="StyleUnderline"/>
        </w:rPr>
        <w:t xml:space="preserve">considerable </w:t>
      </w:r>
      <w:r w:rsidRPr="00654836">
        <w:rPr>
          <w:rStyle w:val="StyleUnderline"/>
          <w:highlight w:val="green"/>
        </w:rPr>
        <w:t xml:space="preserve">public financing of </w:t>
      </w:r>
      <w:r w:rsidRPr="00654836">
        <w:rPr>
          <w:rStyle w:val="StyleUnderline"/>
        </w:rPr>
        <w:t xml:space="preserve">COVID-19 </w:t>
      </w:r>
      <w:r w:rsidRPr="00654836">
        <w:rPr>
          <w:rStyle w:val="StyleUnderline"/>
          <w:highlight w:val="green"/>
        </w:rPr>
        <w:t>vaccine research</w:t>
      </w:r>
      <w:r w:rsidRPr="009221DF">
        <w:rPr>
          <w:rStyle w:val="StyleUnderline"/>
        </w:rPr>
        <w:t xml:space="preserve">, development, production and purchase, </w:t>
      </w:r>
      <w:r w:rsidRPr="00654836">
        <w:rPr>
          <w:rStyle w:val="StyleUnderline"/>
          <w:highlight w:val="green"/>
        </w:rPr>
        <w:t xml:space="preserve">claims of inviolability of private IP monopoly </w:t>
      </w:r>
      <w:r w:rsidRPr="00654836">
        <w:rPr>
          <w:rStyle w:val="Emphasis"/>
          <w:highlight w:val="green"/>
        </w:rPr>
        <w:t>rights cannot be justified</w:t>
      </w:r>
      <w:r w:rsidRPr="00654836">
        <w:rPr>
          <w:sz w:val="16"/>
          <w:highlight w:val="green"/>
        </w:rPr>
        <w:t xml:space="preserve">. </w:t>
      </w:r>
      <w:r w:rsidRPr="00654836">
        <w:rPr>
          <w:rStyle w:val="StyleUnderline"/>
          <w:highlight w:val="green"/>
        </w:rPr>
        <w:t>The</w:t>
      </w:r>
      <w:r w:rsidRPr="009221DF">
        <w:rPr>
          <w:rStyle w:val="StyleUnderline"/>
        </w:rPr>
        <w:t xml:space="preserve"> IP </w:t>
      </w:r>
      <w:r w:rsidRPr="00654836">
        <w:rPr>
          <w:rStyle w:val="StyleUnderline"/>
          <w:highlight w:val="green"/>
        </w:rPr>
        <w:t>system</w:t>
      </w:r>
      <w:r w:rsidRPr="009221DF">
        <w:rPr>
          <w:rStyle w:val="StyleUnderline"/>
        </w:rPr>
        <w:t xml:space="preserve"> </w:t>
      </w:r>
      <w:r w:rsidRPr="00654836">
        <w:rPr>
          <w:rStyle w:val="Emphasis"/>
          <w:highlight w:val="green"/>
        </w:rPr>
        <w:t>has failed</w:t>
      </w:r>
      <w:r w:rsidRPr="009221DF">
        <w:rPr>
          <w:rStyle w:val="Emphasis"/>
        </w:rPr>
        <w:t xml:space="preserve"> in the past </w:t>
      </w:r>
      <w:r w:rsidRPr="00654836">
        <w:rPr>
          <w:rStyle w:val="Emphasis"/>
          <w:highlight w:val="green"/>
        </w:rPr>
        <w:t>to create market incentives</w:t>
      </w:r>
      <w:r w:rsidRPr="00654836">
        <w:rPr>
          <w:rStyle w:val="StyleUnderline"/>
          <w:highlight w:val="green"/>
        </w:rPr>
        <w:t xml:space="preserve"> for vaccine development</w:t>
      </w:r>
      <w:r w:rsidRPr="009221DF">
        <w:rPr>
          <w:sz w:val="16"/>
        </w:rPr>
        <w:t xml:space="preserve"> – </w:t>
      </w:r>
      <w:r w:rsidRPr="009221DF">
        <w:rPr>
          <w:rStyle w:val="StyleUnderline"/>
        </w:rPr>
        <w:t xml:space="preserve">a finding </w:t>
      </w:r>
      <w:r w:rsidRPr="00654836">
        <w:rPr>
          <w:rStyle w:val="StyleUnderline"/>
          <w:highlight w:val="green"/>
        </w:rPr>
        <w:t>that</w:t>
      </w:r>
      <w:r w:rsidRPr="009221DF">
        <w:rPr>
          <w:rStyle w:val="StyleUnderline"/>
        </w:rPr>
        <w:t xml:space="preserve"> is </w:t>
      </w:r>
      <w:r w:rsidRPr="00654836">
        <w:rPr>
          <w:rStyle w:val="StyleUnderline"/>
          <w:highlight w:val="green"/>
        </w:rPr>
        <w:t>acknowledged</w:t>
      </w:r>
      <w:r w:rsidRPr="009221DF">
        <w:rPr>
          <w:rStyle w:val="StyleUnderline"/>
        </w:rPr>
        <w:t xml:space="preserve"> and analysed </w:t>
      </w:r>
      <w:r w:rsidRPr="00654836">
        <w:rPr>
          <w:rStyle w:val="StyleUnderline"/>
          <w:highlight w:val="green"/>
        </w:rPr>
        <w:t xml:space="preserve">by </w:t>
      </w:r>
      <w:r w:rsidRPr="00654836">
        <w:rPr>
          <w:rStyle w:val="Emphasis"/>
          <w:highlight w:val="green"/>
        </w:rPr>
        <w:t>scholars in the field</w:t>
      </w:r>
      <w:r w:rsidRPr="009221DF">
        <w:rPr>
          <w:rStyle w:val="Emphasis"/>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654836">
        <w:rPr>
          <w:rStyle w:val="StyleUnderline"/>
          <w:highlight w:val="green"/>
        </w:rPr>
        <w:t>These tailored public interventions</w:t>
      </w:r>
      <w:r w:rsidRPr="009221DF">
        <w:rPr>
          <w:rStyle w:val="StyleUnderline"/>
        </w:rPr>
        <w:t xml:space="preserve"> addressed the pressing need for vaccine development, and in doing so </w:t>
      </w:r>
      <w:r w:rsidRPr="00654836">
        <w:rPr>
          <w:rStyle w:val="Emphasis"/>
          <w:highlight w:val="green"/>
        </w:rPr>
        <w:t>compensated 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654836">
        <w:rPr>
          <w:rStyle w:val="StyleUnderline"/>
          <w:highlight w:val="green"/>
        </w:rPr>
        <w:t>existing provisions</w:t>
      </w:r>
      <w:r w:rsidRPr="009221DF">
        <w:rPr>
          <w:rStyle w:val="StyleUnderline"/>
        </w:rPr>
        <w:t xml:space="preserve"> within the TRIPS Agreement </w:t>
      </w:r>
      <w:r w:rsidRPr="00654836">
        <w:rPr>
          <w:rStyle w:val="StyleUnderline"/>
          <w:highlight w:val="green"/>
        </w:rPr>
        <w:t xml:space="preserve">are not sufficient in a </w:t>
      </w:r>
      <w:r w:rsidRPr="00654836">
        <w:rPr>
          <w:rStyle w:val="Emphasis"/>
          <w:highlight w:val="green"/>
        </w:rPr>
        <w:t>pandemic context</w:t>
      </w:r>
      <w:r w:rsidRPr="009221DF">
        <w:rPr>
          <w:rStyle w:val="Emphasis"/>
        </w:rPr>
        <w:t xml:space="preserve">, </w:t>
      </w:r>
      <w:r w:rsidRPr="006010C4">
        <w:rPr>
          <w:rStyle w:val="StyleUnderline"/>
          <w:highlight w:val="green"/>
        </w:rPr>
        <w:t xml:space="preserve">whereby </w:t>
      </w:r>
      <w:r w:rsidRPr="006010C4">
        <w:rPr>
          <w:rStyle w:val="StyleUnderline"/>
        </w:rPr>
        <w:t xml:space="preserve">global </w:t>
      </w:r>
      <w:r w:rsidRPr="00654836">
        <w:rPr>
          <w:rStyle w:val="StyleUnderline"/>
          <w:highlight w:val="green"/>
        </w:rPr>
        <w:t>access</w:t>
      </w:r>
      <w:r w:rsidRPr="009221DF">
        <w:rPr>
          <w:rStyle w:val="StyleUnderline"/>
        </w:rPr>
        <w:t xml:space="preserve"> to vaccines produced </w:t>
      </w:r>
      <w:r w:rsidRPr="00654836">
        <w:rPr>
          <w:rStyle w:val="StyleUnderline"/>
          <w:highlight w:val="green"/>
        </w:rPr>
        <w:t xml:space="preserve">at </w:t>
      </w:r>
      <w:r w:rsidRPr="00654836">
        <w:rPr>
          <w:rStyle w:val="Emphasis"/>
          <w:highlight w:val="green"/>
        </w:rPr>
        <w:t>speed and scale</w:t>
      </w:r>
      <w:r w:rsidRPr="00654836">
        <w:rPr>
          <w:rStyle w:val="StyleUnderline"/>
          <w:highlight w:val="green"/>
        </w:rPr>
        <w:t xml:space="preserve"> is in</w:t>
      </w:r>
      <w:r w:rsidRPr="00654836">
        <w:rPr>
          <w:rStyle w:val="StyleUnderline"/>
        </w:rPr>
        <w:t xml:space="preserve"> all </w:t>
      </w:r>
      <w:r w:rsidRPr="00654836">
        <w:rPr>
          <w:rStyle w:val="StyleUnderline"/>
          <w:highlight w:val="green"/>
        </w:rPr>
        <w:t>our interests</w:t>
      </w:r>
      <w:r w:rsidRPr="009221DF">
        <w:rPr>
          <w:sz w:val="16"/>
        </w:rPr>
        <w:t xml:space="preserve">. For example, </w:t>
      </w:r>
      <w:r w:rsidRPr="009221DF">
        <w:rPr>
          <w:rStyle w:val="StyleUnderline"/>
        </w:rPr>
        <w:t>compulsory licence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compulsory licences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w:t>
      </w:r>
      <w:r w:rsidRPr="006010C4">
        <w:rPr>
          <w:rStyle w:val="StyleUnderline"/>
          <w:highlight w:val="green"/>
        </w:rPr>
        <w:t>It is time to fulfil this promise and</w:t>
      </w:r>
      <w:r w:rsidRPr="009221DF">
        <w:rPr>
          <w:rStyle w:val="StyleUnderline"/>
        </w:rPr>
        <w:t xml:space="preserve">, in so doing, </w:t>
      </w:r>
      <w:r w:rsidRPr="009221DF">
        <w:rPr>
          <w:rStyle w:val="Emphasis"/>
        </w:rPr>
        <w:t xml:space="preserve">to </w:t>
      </w:r>
      <w:r w:rsidRPr="006010C4">
        <w:rPr>
          <w:rStyle w:val="Emphasis"/>
          <w:highlight w:val="green"/>
        </w:rPr>
        <w:t>end the pandemic.</w:t>
      </w:r>
    </w:p>
    <w:p w14:paraId="67A68AA4" w14:textId="77777777" w:rsidR="008B2AFC" w:rsidRDefault="008B2AFC" w:rsidP="008B2AFC">
      <w:pPr>
        <w:rPr>
          <w:rFonts w:asciiTheme="majorHAnsi" w:hAnsiTheme="majorHAnsi" w:cstheme="majorHAnsi"/>
        </w:rPr>
      </w:pPr>
    </w:p>
    <w:p w14:paraId="7B21A2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6D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AF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DB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8CD4A"/>
  <w14:defaultImageDpi w14:val="300"/>
  <w15:docId w15:val="{B8E097F9-32DF-334C-9EFE-0FEBC9DDF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6DB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06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6D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6D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D06D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6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6DB2"/>
  </w:style>
  <w:style w:type="character" w:customStyle="1" w:styleId="Heading1Char">
    <w:name w:val="Heading 1 Char"/>
    <w:aliases w:val="Pocket Char"/>
    <w:basedOn w:val="DefaultParagraphFont"/>
    <w:link w:val="Heading1"/>
    <w:uiPriority w:val="9"/>
    <w:rsid w:val="00D06D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6D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6DB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06DB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6DB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D06DB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06D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6DB2"/>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06DB2"/>
    <w:rPr>
      <w:color w:val="auto"/>
      <w:u w:val="none"/>
    </w:rPr>
  </w:style>
  <w:style w:type="paragraph" w:styleId="DocumentMap">
    <w:name w:val="Document Map"/>
    <w:basedOn w:val="Normal"/>
    <w:link w:val="DocumentMapChar"/>
    <w:uiPriority w:val="99"/>
    <w:semiHidden/>
    <w:unhideWhenUsed/>
    <w:rsid w:val="00D06D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6DB2"/>
    <w:rPr>
      <w:rFonts w:ascii="Lucida Grande" w:hAnsi="Lucida Grande" w:cs="Lucida Grande"/>
    </w:rPr>
  </w:style>
  <w:style w:type="paragraph" w:customStyle="1" w:styleId="textbold">
    <w:name w:val="text bold"/>
    <w:basedOn w:val="Normal"/>
    <w:link w:val="Emphasis"/>
    <w:uiPriority w:val="20"/>
    <w:qFormat/>
    <w:rsid w:val="008B2AF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8B2AFC"/>
    <w:rPr>
      <w:u w:val="single"/>
    </w:rPr>
  </w:style>
  <w:style w:type="character" w:customStyle="1" w:styleId="verdana">
    <w:name w:val="verdana"/>
    <w:basedOn w:val="DefaultParagraphFont"/>
    <w:rsid w:val="008B2AFC"/>
  </w:style>
  <w:style w:type="character" w:customStyle="1" w:styleId="ssl0">
    <w:name w:val="ss_l0"/>
    <w:basedOn w:val="DefaultParagraphFont"/>
    <w:rsid w:val="008B2AFC"/>
  </w:style>
  <w:style w:type="character" w:customStyle="1" w:styleId="Debate-CardTagandCite-F6Char">
    <w:name w:val="Debate- Card Tag and Cite- F6 Char"/>
    <w:basedOn w:val="DefaultParagraphFont"/>
    <w:link w:val="Debate-CardTagandCite-F6"/>
    <w:locked/>
    <w:rsid w:val="008B2AFC"/>
    <w:rPr>
      <w:rFonts w:ascii="Georgia" w:hAnsi="Georgia"/>
      <w:b/>
    </w:rPr>
  </w:style>
  <w:style w:type="paragraph" w:customStyle="1" w:styleId="Debate-CardTagandCite-F6">
    <w:name w:val="Debate- Card Tag and Cite- F6"/>
    <w:basedOn w:val="Normal"/>
    <w:link w:val="Debate-CardTagandCite-F6Char"/>
    <w:qFormat/>
    <w:rsid w:val="008B2AFC"/>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8B2AFC"/>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8B2AFC"/>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8B2AFC"/>
    <w:rPr>
      <w:rFonts w:ascii="Arial Narrow" w:hAnsi="Arial Narrow"/>
      <w:b/>
      <w:sz w:val="18"/>
      <w:u w:val="single"/>
    </w:rPr>
  </w:style>
  <w:style w:type="paragraph" w:customStyle="1" w:styleId="Debate-EmphasizedText-F5">
    <w:name w:val="Debate- Emphasized Text- F5"/>
    <w:basedOn w:val="Normal"/>
    <w:link w:val="Debate-EmphasizedText-F5Char"/>
    <w:qFormat/>
    <w:rsid w:val="008B2AFC"/>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8B2AFC"/>
    <w:rPr>
      <w:rFonts w:ascii="Georgia" w:hAnsi="Georgia"/>
      <w:sz w:val="16"/>
    </w:rPr>
  </w:style>
  <w:style w:type="paragraph" w:customStyle="1" w:styleId="card">
    <w:name w:val="card"/>
    <w:basedOn w:val="Normal"/>
    <w:next w:val="Normal"/>
    <w:link w:val="cardChar"/>
    <w:rsid w:val="008B2AFC"/>
    <w:rPr>
      <w:rFonts w:ascii="Georgia" w:hAnsi="Georgia"/>
      <w:sz w:val="16"/>
    </w:rPr>
  </w:style>
  <w:style w:type="character" w:customStyle="1" w:styleId="Debate-CardTextUnderlined-F3Char">
    <w:name w:val="Debate- Card Text Underlined- F3 Char"/>
    <w:basedOn w:val="DefaultParagraphFont"/>
    <w:link w:val="Debate-CardTextUnderlined-F3"/>
    <w:locked/>
    <w:rsid w:val="008B2AF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B2AFC"/>
    <w:pPr>
      <w:spacing w:after="200"/>
      <w:contextualSpacing/>
    </w:pPr>
    <w:rPr>
      <w:rFonts w:ascii="Arial Narrow" w:hAnsi="Arial Narrow"/>
      <w:sz w:val="18"/>
      <w:u w:val="single"/>
    </w:rPr>
  </w:style>
  <w:style w:type="paragraph" w:styleId="NoSpacing">
    <w:name w:val="No Spacing"/>
    <w:uiPriority w:val="99"/>
    <w:unhideWhenUsed/>
    <w:qFormat/>
    <w:rsid w:val="008B2AFC"/>
    <w:rPr>
      <w:rFonts w:ascii="Georgia" w:eastAsiaTheme="minorHAnsi" w:hAnsi="Georg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14302</Words>
  <Characters>81527</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2</cp:revision>
  <dcterms:created xsi:type="dcterms:W3CDTF">2021-09-04T18:13:00Z</dcterms:created>
  <dcterms:modified xsi:type="dcterms:W3CDTF">2021-09-04T18:14:00Z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