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F075" w14:textId="77777777" w:rsidR="00946B5B" w:rsidRDefault="00946B5B" w:rsidP="00946B5B">
      <w:pPr>
        <w:pStyle w:val="Heading1"/>
      </w:pPr>
      <w:r>
        <w:t>Abolish WTO CP</w:t>
      </w:r>
    </w:p>
    <w:p w14:paraId="5252672F" w14:textId="77777777" w:rsidR="00946B5B" w:rsidRPr="006D39E5" w:rsidRDefault="00946B5B" w:rsidP="00946B5B"/>
    <w:p w14:paraId="3E4D5622" w14:textId="77777777" w:rsidR="00946B5B" w:rsidRDefault="00946B5B" w:rsidP="00946B5B">
      <w:pPr>
        <w:pStyle w:val="Heading2"/>
      </w:pPr>
      <w:r>
        <w:lastRenderedPageBreak/>
        <w:t xml:space="preserve">1NC </w:t>
      </w:r>
    </w:p>
    <w:p w14:paraId="37EE2AF2" w14:textId="77777777" w:rsidR="00946B5B" w:rsidRDefault="00946B5B" w:rsidP="00946B5B">
      <w:pPr>
        <w:pStyle w:val="Heading4"/>
      </w:pPr>
      <w:r>
        <w:t>Text:</w:t>
      </w:r>
    </w:p>
    <w:p w14:paraId="46F26286" w14:textId="77777777" w:rsidR="00946B5B" w:rsidRPr="00DC6F8E" w:rsidRDefault="00946B5B" w:rsidP="00946B5B">
      <w:pPr>
        <w:pStyle w:val="Heading4"/>
      </w:pPr>
      <w:r>
        <w:t>1. The World Trade Organization ought to be abolished.</w:t>
      </w:r>
    </w:p>
    <w:p w14:paraId="5BBA9C00" w14:textId="61328B4B" w:rsidR="00946B5B" w:rsidRDefault="00946B5B" w:rsidP="00946B5B">
      <w:pPr>
        <w:pStyle w:val="Heading4"/>
      </w:pPr>
      <w:r>
        <w:t>2. The following 164 countries listed in the speech doc ought to independently and without influence from international government waive intellectual property protections for Covid-19 related medicines.</w:t>
      </w:r>
    </w:p>
    <w:p w14:paraId="20FF865E" w14:textId="77777777" w:rsidR="00946B5B" w:rsidRPr="00DC6F8E" w:rsidRDefault="00946B5B" w:rsidP="00946B5B"/>
    <w:p w14:paraId="05D279E0" w14:textId="77777777" w:rsidR="00946B5B" w:rsidRPr="006D39E5" w:rsidRDefault="00946B5B" w:rsidP="00946B5B">
      <w:pPr>
        <w:rPr>
          <w:sz w:val="12"/>
          <w:szCs w:val="12"/>
          <w:lang w:val="es-ES_tradnl"/>
        </w:rPr>
      </w:pPr>
      <w:proofErr w:type="spellStart"/>
      <w:r w:rsidRPr="006D39E5">
        <w:rPr>
          <w:sz w:val="12"/>
          <w:szCs w:val="12"/>
          <w:lang w:val="es-ES_tradnl"/>
        </w:rPr>
        <w:t>Afghanistan</w:t>
      </w:r>
      <w:proofErr w:type="spellEnd"/>
    </w:p>
    <w:p w14:paraId="769A42EA" w14:textId="77777777" w:rsidR="00946B5B" w:rsidRPr="006D39E5" w:rsidRDefault="00946B5B" w:rsidP="00946B5B">
      <w:pPr>
        <w:rPr>
          <w:sz w:val="12"/>
          <w:szCs w:val="12"/>
          <w:lang w:val="es-ES_tradnl"/>
        </w:rPr>
      </w:pPr>
      <w:r w:rsidRPr="006D39E5">
        <w:rPr>
          <w:sz w:val="12"/>
          <w:szCs w:val="12"/>
          <w:lang w:val="es-ES_tradnl"/>
        </w:rPr>
        <w:t>Albania</w:t>
      </w:r>
    </w:p>
    <w:p w14:paraId="17060239" w14:textId="77777777" w:rsidR="00946B5B" w:rsidRPr="006D39E5" w:rsidRDefault="00946B5B" w:rsidP="00946B5B">
      <w:pPr>
        <w:rPr>
          <w:sz w:val="12"/>
          <w:szCs w:val="12"/>
          <w:lang w:val="es-ES_tradnl"/>
        </w:rPr>
      </w:pPr>
      <w:r w:rsidRPr="006D39E5">
        <w:rPr>
          <w:sz w:val="12"/>
          <w:szCs w:val="12"/>
          <w:lang w:val="es-ES_tradnl"/>
        </w:rPr>
        <w:t>Angola</w:t>
      </w:r>
    </w:p>
    <w:p w14:paraId="5C8FF7E2" w14:textId="77777777" w:rsidR="00946B5B" w:rsidRPr="006D39E5" w:rsidRDefault="00946B5B" w:rsidP="00946B5B">
      <w:pPr>
        <w:rPr>
          <w:sz w:val="12"/>
          <w:szCs w:val="12"/>
          <w:lang w:val="es-ES_tradnl"/>
        </w:rPr>
      </w:pPr>
      <w:r w:rsidRPr="006D39E5">
        <w:rPr>
          <w:sz w:val="12"/>
          <w:szCs w:val="12"/>
          <w:lang w:val="es-ES_tradnl"/>
        </w:rPr>
        <w:t>Antigua and Barbuda</w:t>
      </w:r>
    </w:p>
    <w:p w14:paraId="1A257544" w14:textId="77777777" w:rsidR="00946B5B" w:rsidRPr="006D39E5" w:rsidRDefault="00946B5B" w:rsidP="00946B5B">
      <w:pPr>
        <w:rPr>
          <w:sz w:val="12"/>
          <w:szCs w:val="12"/>
          <w:lang w:val="es-ES_tradnl"/>
        </w:rPr>
      </w:pPr>
      <w:r w:rsidRPr="006D39E5">
        <w:rPr>
          <w:sz w:val="12"/>
          <w:szCs w:val="12"/>
          <w:lang w:val="es-ES_tradnl"/>
        </w:rPr>
        <w:t>Argentina</w:t>
      </w:r>
    </w:p>
    <w:p w14:paraId="2A107537" w14:textId="77777777" w:rsidR="00946B5B" w:rsidRPr="00DC6F8E" w:rsidRDefault="00946B5B" w:rsidP="00946B5B">
      <w:pPr>
        <w:rPr>
          <w:sz w:val="12"/>
          <w:szCs w:val="12"/>
        </w:rPr>
      </w:pPr>
      <w:r w:rsidRPr="00DC6F8E">
        <w:rPr>
          <w:sz w:val="12"/>
          <w:szCs w:val="12"/>
        </w:rPr>
        <w:t>Armenia</w:t>
      </w:r>
    </w:p>
    <w:p w14:paraId="546D8BB5" w14:textId="77777777" w:rsidR="00946B5B" w:rsidRPr="00DC6F8E" w:rsidRDefault="00946B5B" w:rsidP="00946B5B">
      <w:pPr>
        <w:rPr>
          <w:sz w:val="12"/>
          <w:szCs w:val="12"/>
        </w:rPr>
      </w:pPr>
      <w:r w:rsidRPr="00DC6F8E">
        <w:rPr>
          <w:sz w:val="12"/>
          <w:szCs w:val="12"/>
        </w:rPr>
        <w:t>Australia</w:t>
      </w:r>
    </w:p>
    <w:p w14:paraId="09957899" w14:textId="77777777" w:rsidR="00946B5B" w:rsidRPr="00DC6F8E" w:rsidRDefault="00946B5B" w:rsidP="00946B5B">
      <w:pPr>
        <w:rPr>
          <w:sz w:val="12"/>
          <w:szCs w:val="12"/>
        </w:rPr>
      </w:pPr>
      <w:r w:rsidRPr="00DC6F8E">
        <w:rPr>
          <w:sz w:val="12"/>
          <w:szCs w:val="12"/>
        </w:rPr>
        <w:t>Austria</w:t>
      </w:r>
    </w:p>
    <w:p w14:paraId="464030E4" w14:textId="77777777" w:rsidR="00946B5B" w:rsidRPr="00DC6F8E" w:rsidRDefault="00946B5B" w:rsidP="00946B5B">
      <w:pPr>
        <w:rPr>
          <w:sz w:val="12"/>
          <w:szCs w:val="12"/>
        </w:rPr>
      </w:pPr>
      <w:r w:rsidRPr="00DC6F8E">
        <w:rPr>
          <w:sz w:val="12"/>
          <w:szCs w:val="12"/>
        </w:rPr>
        <w:t>Bahrain, Kingdom of</w:t>
      </w:r>
    </w:p>
    <w:p w14:paraId="27A07438" w14:textId="77777777" w:rsidR="00946B5B" w:rsidRPr="00DC6F8E" w:rsidRDefault="00946B5B" w:rsidP="00946B5B">
      <w:pPr>
        <w:rPr>
          <w:sz w:val="12"/>
          <w:szCs w:val="12"/>
        </w:rPr>
      </w:pPr>
      <w:r w:rsidRPr="00DC6F8E">
        <w:rPr>
          <w:sz w:val="12"/>
          <w:szCs w:val="12"/>
        </w:rPr>
        <w:t>Bangladesh</w:t>
      </w:r>
    </w:p>
    <w:p w14:paraId="51975691" w14:textId="77777777" w:rsidR="00946B5B" w:rsidRPr="00DC6F8E" w:rsidRDefault="00946B5B" w:rsidP="00946B5B">
      <w:pPr>
        <w:rPr>
          <w:sz w:val="12"/>
          <w:szCs w:val="12"/>
        </w:rPr>
      </w:pPr>
      <w:r w:rsidRPr="00DC6F8E">
        <w:rPr>
          <w:sz w:val="12"/>
          <w:szCs w:val="12"/>
        </w:rPr>
        <w:t>Barbados</w:t>
      </w:r>
    </w:p>
    <w:p w14:paraId="35E0EACB" w14:textId="77777777" w:rsidR="00946B5B" w:rsidRPr="00DC6F8E" w:rsidRDefault="00946B5B" w:rsidP="00946B5B">
      <w:pPr>
        <w:rPr>
          <w:sz w:val="12"/>
          <w:szCs w:val="12"/>
        </w:rPr>
      </w:pPr>
      <w:r w:rsidRPr="00DC6F8E">
        <w:rPr>
          <w:sz w:val="12"/>
          <w:szCs w:val="12"/>
        </w:rPr>
        <w:t>Belgium</w:t>
      </w:r>
    </w:p>
    <w:p w14:paraId="109C39BA" w14:textId="77777777" w:rsidR="00946B5B" w:rsidRPr="00DC6F8E" w:rsidRDefault="00946B5B" w:rsidP="00946B5B">
      <w:pPr>
        <w:rPr>
          <w:sz w:val="12"/>
          <w:szCs w:val="12"/>
        </w:rPr>
      </w:pPr>
      <w:r w:rsidRPr="00DC6F8E">
        <w:rPr>
          <w:sz w:val="12"/>
          <w:szCs w:val="12"/>
        </w:rPr>
        <w:t>Belize</w:t>
      </w:r>
    </w:p>
    <w:p w14:paraId="545F4F17" w14:textId="77777777" w:rsidR="00946B5B" w:rsidRPr="00DC6F8E" w:rsidRDefault="00946B5B" w:rsidP="00946B5B">
      <w:pPr>
        <w:rPr>
          <w:sz w:val="12"/>
          <w:szCs w:val="12"/>
        </w:rPr>
      </w:pPr>
      <w:r w:rsidRPr="00DC6F8E">
        <w:rPr>
          <w:sz w:val="12"/>
          <w:szCs w:val="12"/>
        </w:rPr>
        <w:t>Benin</w:t>
      </w:r>
    </w:p>
    <w:p w14:paraId="6769F9DF" w14:textId="77777777" w:rsidR="00946B5B" w:rsidRPr="00DC6F8E" w:rsidRDefault="00946B5B" w:rsidP="00946B5B">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67A3DC04" w14:textId="77777777" w:rsidR="00946B5B" w:rsidRPr="006D39E5" w:rsidRDefault="00946B5B" w:rsidP="00946B5B">
      <w:pPr>
        <w:rPr>
          <w:sz w:val="12"/>
          <w:szCs w:val="12"/>
          <w:lang w:val="es-ES_tradnl"/>
        </w:rPr>
      </w:pPr>
      <w:proofErr w:type="spellStart"/>
      <w:r w:rsidRPr="006D39E5">
        <w:rPr>
          <w:sz w:val="12"/>
          <w:szCs w:val="12"/>
          <w:lang w:val="es-ES_tradnl"/>
        </w:rPr>
        <w:t>Botswana</w:t>
      </w:r>
      <w:proofErr w:type="spellEnd"/>
    </w:p>
    <w:p w14:paraId="143C76E6" w14:textId="77777777" w:rsidR="00946B5B" w:rsidRPr="006D39E5" w:rsidRDefault="00946B5B" w:rsidP="00946B5B">
      <w:pPr>
        <w:rPr>
          <w:sz w:val="12"/>
          <w:szCs w:val="12"/>
          <w:lang w:val="es-ES_tradnl"/>
        </w:rPr>
      </w:pPr>
      <w:proofErr w:type="spellStart"/>
      <w:r w:rsidRPr="006D39E5">
        <w:rPr>
          <w:sz w:val="12"/>
          <w:szCs w:val="12"/>
          <w:lang w:val="es-ES_tradnl"/>
        </w:rPr>
        <w:t>Brazil</w:t>
      </w:r>
      <w:proofErr w:type="spellEnd"/>
    </w:p>
    <w:p w14:paraId="6EAA092E" w14:textId="77777777" w:rsidR="00946B5B" w:rsidRPr="006D39E5" w:rsidRDefault="00946B5B" w:rsidP="00946B5B">
      <w:pPr>
        <w:rPr>
          <w:sz w:val="12"/>
          <w:szCs w:val="12"/>
          <w:lang w:val="es-ES_tradnl"/>
        </w:rPr>
      </w:pPr>
      <w:r w:rsidRPr="006D39E5">
        <w:rPr>
          <w:sz w:val="12"/>
          <w:szCs w:val="12"/>
          <w:lang w:val="es-ES_tradnl"/>
        </w:rPr>
        <w:t>Brunei Darussalam</w:t>
      </w:r>
    </w:p>
    <w:p w14:paraId="0C2F0953" w14:textId="77777777" w:rsidR="00946B5B" w:rsidRPr="006D39E5" w:rsidRDefault="00946B5B" w:rsidP="00946B5B">
      <w:pPr>
        <w:rPr>
          <w:sz w:val="12"/>
          <w:szCs w:val="12"/>
          <w:lang w:val="es-ES_tradnl"/>
        </w:rPr>
      </w:pPr>
      <w:r w:rsidRPr="006D39E5">
        <w:rPr>
          <w:sz w:val="12"/>
          <w:szCs w:val="12"/>
          <w:lang w:val="es-ES_tradnl"/>
        </w:rPr>
        <w:t>Bulgaria</w:t>
      </w:r>
    </w:p>
    <w:p w14:paraId="03855FF1" w14:textId="77777777" w:rsidR="00946B5B" w:rsidRPr="006D39E5" w:rsidRDefault="00946B5B" w:rsidP="00946B5B">
      <w:pPr>
        <w:rPr>
          <w:sz w:val="12"/>
          <w:szCs w:val="12"/>
          <w:lang w:val="es-ES_tradnl"/>
        </w:rPr>
      </w:pPr>
      <w:r w:rsidRPr="006D39E5">
        <w:rPr>
          <w:sz w:val="12"/>
          <w:szCs w:val="12"/>
          <w:lang w:val="es-ES_tradnl"/>
        </w:rPr>
        <w:t>Burkina Faso</w:t>
      </w:r>
    </w:p>
    <w:p w14:paraId="2EBE492A" w14:textId="77777777" w:rsidR="00946B5B" w:rsidRPr="006D39E5" w:rsidRDefault="00946B5B" w:rsidP="00946B5B">
      <w:pPr>
        <w:rPr>
          <w:sz w:val="12"/>
          <w:szCs w:val="12"/>
          <w:lang w:val="es-ES_tradnl"/>
        </w:rPr>
      </w:pPr>
      <w:r w:rsidRPr="006D39E5">
        <w:rPr>
          <w:sz w:val="12"/>
          <w:szCs w:val="12"/>
          <w:lang w:val="es-ES_tradnl"/>
        </w:rPr>
        <w:t>Burundi</w:t>
      </w:r>
    </w:p>
    <w:p w14:paraId="550994F7" w14:textId="77777777" w:rsidR="00946B5B" w:rsidRPr="006D39E5" w:rsidRDefault="00946B5B" w:rsidP="00946B5B">
      <w:pPr>
        <w:rPr>
          <w:sz w:val="12"/>
          <w:szCs w:val="12"/>
          <w:lang w:val="es-ES_tradnl"/>
        </w:rPr>
      </w:pPr>
      <w:r w:rsidRPr="006D39E5">
        <w:rPr>
          <w:sz w:val="12"/>
          <w:szCs w:val="12"/>
          <w:lang w:val="es-ES_tradnl"/>
        </w:rPr>
        <w:t>Cabo Verde</w:t>
      </w:r>
    </w:p>
    <w:p w14:paraId="6BA4B739" w14:textId="77777777" w:rsidR="00946B5B" w:rsidRPr="006D39E5" w:rsidRDefault="00946B5B" w:rsidP="00946B5B">
      <w:pPr>
        <w:rPr>
          <w:sz w:val="12"/>
          <w:szCs w:val="12"/>
          <w:lang w:val="es-ES_tradnl"/>
        </w:rPr>
      </w:pPr>
      <w:proofErr w:type="spellStart"/>
      <w:r w:rsidRPr="006D39E5">
        <w:rPr>
          <w:sz w:val="12"/>
          <w:szCs w:val="12"/>
          <w:lang w:val="es-ES_tradnl"/>
        </w:rPr>
        <w:t>Cambodia</w:t>
      </w:r>
      <w:proofErr w:type="spellEnd"/>
    </w:p>
    <w:p w14:paraId="2915EA56" w14:textId="77777777" w:rsidR="00946B5B" w:rsidRPr="006D39E5" w:rsidRDefault="00946B5B" w:rsidP="00946B5B">
      <w:pPr>
        <w:rPr>
          <w:sz w:val="12"/>
          <w:szCs w:val="12"/>
          <w:lang w:val="es-ES_tradnl"/>
        </w:rPr>
      </w:pPr>
      <w:proofErr w:type="spellStart"/>
      <w:r w:rsidRPr="006D39E5">
        <w:rPr>
          <w:sz w:val="12"/>
          <w:szCs w:val="12"/>
          <w:lang w:val="es-ES_tradnl"/>
        </w:rPr>
        <w:t>Cameroon</w:t>
      </w:r>
      <w:proofErr w:type="spellEnd"/>
    </w:p>
    <w:p w14:paraId="48CBBCFC" w14:textId="77777777" w:rsidR="00946B5B" w:rsidRPr="006D39E5" w:rsidRDefault="00946B5B" w:rsidP="00946B5B">
      <w:pPr>
        <w:rPr>
          <w:sz w:val="12"/>
          <w:szCs w:val="12"/>
          <w:lang w:val="es-ES_tradnl"/>
        </w:rPr>
      </w:pPr>
      <w:proofErr w:type="spellStart"/>
      <w:r w:rsidRPr="006D39E5">
        <w:rPr>
          <w:sz w:val="12"/>
          <w:szCs w:val="12"/>
          <w:lang w:val="es-ES_tradnl"/>
        </w:rPr>
        <w:t>Canada</w:t>
      </w:r>
      <w:proofErr w:type="spellEnd"/>
    </w:p>
    <w:p w14:paraId="4B1DDDEC" w14:textId="77777777" w:rsidR="00946B5B" w:rsidRPr="006D39E5" w:rsidRDefault="00946B5B" w:rsidP="00946B5B">
      <w:pPr>
        <w:rPr>
          <w:sz w:val="12"/>
          <w:szCs w:val="12"/>
          <w:lang w:val="es-ES_tradnl"/>
        </w:rPr>
      </w:pPr>
      <w:r w:rsidRPr="006D39E5">
        <w:rPr>
          <w:sz w:val="12"/>
          <w:szCs w:val="12"/>
          <w:lang w:val="es-ES_tradnl"/>
        </w:rPr>
        <w:t xml:space="preserve">Central </w:t>
      </w:r>
      <w:proofErr w:type="spellStart"/>
      <w:r w:rsidRPr="006D39E5">
        <w:rPr>
          <w:sz w:val="12"/>
          <w:szCs w:val="12"/>
          <w:lang w:val="es-ES_tradnl"/>
        </w:rPr>
        <w:t>African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53D7806C" w14:textId="77777777" w:rsidR="00946B5B" w:rsidRPr="006D39E5" w:rsidRDefault="00946B5B" w:rsidP="00946B5B">
      <w:pPr>
        <w:rPr>
          <w:sz w:val="12"/>
          <w:szCs w:val="12"/>
          <w:lang w:val="es-ES_tradnl"/>
        </w:rPr>
      </w:pPr>
      <w:r w:rsidRPr="006D39E5">
        <w:rPr>
          <w:sz w:val="12"/>
          <w:szCs w:val="12"/>
          <w:lang w:val="es-ES_tradnl"/>
        </w:rPr>
        <w:t>Chad</w:t>
      </w:r>
    </w:p>
    <w:p w14:paraId="0D669956" w14:textId="77777777" w:rsidR="00946B5B" w:rsidRPr="006D39E5" w:rsidRDefault="00946B5B" w:rsidP="00946B5B">
      <w:pPr>
        <w:rPr>
          <w:sz w:val="12"/>
          <w:szCs w:val="12"/>
          <w:lang w:val="es-ES_tradnl"/>
        </w:rPr>
      </w:pPr>
      <w:r w:rsidRPr="006D39E5">
        <w:rPr>
          <w:sz w:val="12"/>
          <w:szCs w:val="12"/>
          <w:lang w:val="es-ES_tradnl"/>
        </w:rPr>
        <w:t>Chile</w:t>
      </w:r>
    </w:p>
    <w:p w14:paraId="34153383" w14:textId="77777777" w:rsidR="00946B5B" w:rsidRPr="006D39E5" w:rsidRDefault="00946B5B" w:rsidP="00946B5B">
      <w:pPr>
        <w:rPr>
          <w:sz w:val="12"/>
          <w:szCs w:val="12"/>
          <w:lang w:val="es-ES_tradnl"/>
        </w:rPr>
      </w:pPr>
      <w:r w:rsidRPr="006D39E5">
        <w:rPr>
          <w:sz w:val="12"/>
          <w:szCs w:val="12"/>
          <w:lang w:val="es-ES_tradnl"/>
        </w:rPr>
        <w:t>China</w:t>
      </w:r>
    </w:p>
    <w:p w14:paraId="2C65F611" w14:textId="77777777" w:rsidR="00946B5B" w:rsidRPr="006D39E5" w:rsidRDefault="00946B5B" w:rsidP="00946B5B">
      <w:pPr>
        <w:rPr>
          <w:sz w:val="12"/>
          <w:szCs w:val="12"/>
          <w:lang w:val="es-ES_tradnl"/>
        </w:rPr>
      </w:pPr>
      <w:r w:rsidRPr="006D39E5">
        <w:rPr>
          <w:sz w:val="12"/>
          <w:szCs w:val="12"/>
          <w:lang w:val="es-ES_tradnl"/>
        </w:rPr>
        <w:t>Colombia</w:t>
      </w:r>
    </w:p>
    <w:p w14:paraId="5E9DBCF8" w14:textId="77777777" w:rsidR="00946B5B" w:rsidRPr="006D39E5" w:rsidRDefault="00946B5B" w:rsidP="00946B5B">
      <w:pPr>
        <w:rPr>
          <w:sz w:val="12"/>
          <w:szCs w:val="12"/>
          <w:lang w:val="es-ES_tradnl"/>
        </w:rPr>
      </w:pPr>
      <w:r w:rsidRPr="006D39E5">
        <w:rPr>
          <w:sz w:val="12"/>
          <w:szCs w:val="12"/>
          <w:lang w:val="es-ES_tradnl"/>
        </w:rPr>
        <w:t>Congo</w:t>
      </w:r>
    </w:p>
    <w:p w14:paraId="64676B48" w14:textId="77777777" w:rsidR="00946B5B" w:rsidRPr="006D39E5" w:rsidRDefault="00946B5B" w:rsidP="00946B5B">
      <w:pPr>
        <w:rPr>
          <w:sz w:val="12"/>
          <w:szCs w:val="12"/>
          <w:lang w:val="es-ES_tradnl"/>
        </w:rPr>
      </w:pPr>
      <w:r w:rsidRPr="006D39E5">
        <w:rPr>
          <w:sz w:val="12"/>
          <w:szCs w:val="12"/>
          <w:lang w:val="es-ES_tradnl"/>
        </w:rPr>
        <w:t>Costa Rica</w:t>
      </w:r>
    </w:p>
    <w:p w14:paraId="6E8B864A" w14:textId="77777777" w:rsidR="00946B5B" w:rsidRPr="00DC6F8E" w:rsidRDefault="00946B5B" w:rsidP="00946B5B">
      <w:pPr>
        <w:rPr>
          <w:sz w:val="12"/>
          <w:szCs w:val="12"/>
        </w:rPr>
      </w:pPr>
      <w:r w:rsidRPr="00DC6F8E">
        <w:rPr>
          <w:sz w:val="12"/>
          <w:szCs w:val="12"/>
        </w:rPr>
        <w:lastRenderedPageBreak/>
        <w:t>Côte d’Ivoire</w:t>
      </w:r>
    </w:p>
    <w:p w14:paraId="79ABBC9D" w14:textId="77777777" w:rsidR="00946B5B" w:rsidRPr="00DC6F8E" w:rsidRDefault="00946B5B" w:rsidP="00946B5B">
      <w:pPr>
        <w:rPr>
          <w:sz w:val="12"/>
          <w:szCs w:val="12"/>
        </w:rPr>
      </w:pPr>
      <w:r w:rsidRPr="00DC6F8E">
        <w:rPr>
          <w:sz w:val="12"/>
          <w:szCs w:val="12"/>
        </w:rPr>
        <w:t>Croatia</w:t>
      </w:r>
    </w:p>
    <w:p w14:paraId="4C6FDD6D" w14:textId="77777777" w:rsidR="00946B5B" w:rsidRPr="00DC6F8E" w:rsidRDefault="00946B5B" w:rsidP="00946B5B">
      <w:pPr>
        <w:rPr>
          <w:sz w:val="12"/>
          <w:szCs w:val="12"/>
        </w:rPr>
      </w:pPr>
      <w:r w:rsidRPr="00DC6F8E">
        <w:rPr>
          <w:sz w:val="12"/>
          <w:szCs w:val="12"/>
        </w:rPr>
        <w:t>Cuba</w:t>
      </w:r>
    </w:p>
    <w:p w14:paraId="7A8E8B51" w14:textId="77777777" w:rsidR="00946B5B" w:rsidRPr="00DC6F8E" w:rsidRDefault="00946B5B" w:rsidP="00946B5B">
      <w:pPr>
        <w:rPr>
          <w:sz w:val="12"/>
          <w:szCs w:val="12"/>
        </w:rPr>
      </w:pPr>
      <w:r w:rsidRPr="00DC6F8E">
        <w:rPr>
          <w:sz w:val="12"/>
          <w:szCs w:val="12"/>
        </w:rPr>
        <w:t>Cyprus</w:t>
      </w:r>
    </w:p>
    <w:p w14:paraId="498391C5" w14:textId="77777777" w:rsidR="00946B5B" w:rsidRPr="00DC6F8E" w:rsidRDefault="00946B5B" w:rsidP="00946B5B">
      <w:pPr>
        <w:rPr>
          <w:sz w:val="12"/>
          <w:szCs w:val="12"/>
        </w:rPr>
      </w:pPr>
      <w:r w:rsidRPr="00DC6F8E">
        <w:rPr>
          <w:sz w:val="12"/>
          <w:szCs w:val="12"/>
        </w:rPr>
        <w:t>Czech Republic</w:t>
      </w:r>
    </w:p>
    <w:p w14:paraId="577C0968" w14:textId="77777777" w:rsidR="00946B5B" w:rsidRPr="00DC6F8E" w:rsidRDefault="00946B5B" w:rsidP="00946B5B">
      <w:pPr>
        <w:rPr>
          <w:sz w:val="12"/>
          <w:szCs w:val="12"/>
        </w:rPr>
      </w:pPr>
      <w:r w:rsidRPr="00DC6F8E">
        <w:rPr>
          <w:sz w:val="12"/>
          <w:szCs w:val="12"/>
        </w:rPr>
        <w:t>Democratic Republic of the Congo</w:t>
      </w:r>
    </w:p>
    <w:p w14:paraId="4C81C8A0" w14:textId="77777777" w:rsidR="00946B5B" w:rsidRPr="00DC6F8E" w:rsidRDefault="00946B5B" w:rsidP="00946B5B">
      <w:pPr>
        <w:rPr>
          <w:sz w:val="12"/>
          <w:szCs w:val="12"/>
        </w:rPr>
      </w:pPr>
      <w:r w:rsidRPr="00DC6F8E">
        <w:rPr>
          <w:sz w:val="12"/>
          <w:szCs w:val="12"/>
        </w:rPr>
        <w:t>Denmark</w:t>
      </w:r>
    </w:p>
    <w:p w14:paraId="29FA86E8" w14:textId="77777777" w:rsidR="00946B5B" w:rsidRPr="006D39E5" w:rsidRDefault="00946B5B" w:rsidP="00946B5B">
      <w:pPr>
        <w:rPr>
          <w:sz w:val="12"/>
          <w:szCs w:val="12"/>
          <w:lang w:val="es-ES_tradnl"/>
        </w:rPr>
      </w:pPr>
      <w:proofErr w:type="spellStart"/>
      <w:r w:rsidRPr="006D39E5">
        <w:rPr>
          <w:sz w:val="12"/>
          <w:szCs w:val="12"/>
          <w:lang w:val="es-ES_tradnl"/>
        </w:rPr>
        <w:t>Djibouti</w:t>
      </w:r>
      <w:proofErr w:type="spellEnd"/>
    </w:p>
    <w:p w14:paraId="0B163186" w14:textId="77777777" w:rsidR="00946B5B" w:rsidRPr="006D39E5" w:rsidRDefault="00946B5B" w:rsidP="00946B5B">
      <w:pPr>
        <w:rPr>
          <w:sz w:val="12"/>
          <w:szCs w:val="12"/>
          <w:lang w:val="es-ES_tradnl"/>
        </w:rPr>
      </w:pPr>
      <w:r w:rsidRPr="006D39E5">
        <w:rPr>
          <w:sz w:val="12"/>
          <w:szCs w:val="12"/>
          <w:lang w:val="es-ES_tradnl"/>
        </w:rPr>
        <w:t>Dominica</w:t>
      </w:r>
    </w:p>
    <w:p w14:paraId="6D76A0D7" w14:textId="77777777" w:rsidR="00946B5B" w:rsidRPr="006D39E5" w:rsidRDefault="00946B5B" w:rsidP="00946B5B">
      <w:pPr>
        <w:rPr>
          <w:sz w:val="12"/>
          <w:szCs w:val="12"/>
          <w:lang w:val="es-ES_tradnl"/>
        </w:rPr>
      </w:pPr>
      <w:proofErr w:type="spellStart"/>
      <w:r w:rsidRPr="006D39E5">
        <w:rPr>
          <w:sz w:val="12"/>
          <w:szCs w:val="12"/>
          <w:lang w:val="es-ES_tradnl"/>
        </w:rPr>
        <w:t>Dominican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7B055D06" w14:textId="77777777" w:rsidR="00946B5B" w:rsidRPr="006D39E5" w:rsidRDefault="00946B5B" w:rsidP="00946B5B">
      <w:pPr>
        <w:rPr>
          <w:sz w:val="12"/>
          <w:szCs w:val="12"/>
          <w:lang w:val="es-ES_tradnl"/>
        </w:rPr>
      </w:pPr>
      <w:r w:rsidRPr="006D39E5">
        <w:rPr>
          <w:sz w:val="12"/>
          <w:szCs w:val="12"/>
          <w:lang w:val="es-ES_tradnl"/>
        </w:rPr>
        <w:t>Ecuador</w:t>
      </w:r>
    </w:p>
    <w:p w14:paraId="17CEB860" w14:textId="77777777" w:rsidR="00946B5B" w:rsidRPr="006D39E5" w:rsidRDefault="00946B5B" w:rsidP="00946B5B">
      <w:pPr>
        <w:rPr>
          <w:sz w:val="12"/>
          <w:szCs w:val="12"/>
          <w:lang w:val="es-ES_tradnl"/>
        </w:rPr>
      </w:pPr>
      <w:proofErr w:type="spellStart"/>
      <w:r w:rsidRPr="006D39E5">
        <w:rPr>
          <w:sz w:val="12"/>
          <w:szCs w:val="12"/>
          <w:lang w:val="es-ES_tradnl"/>
        </w:rPr>
        <w:t>Egypt</w:t>
      </w:r>
      <w:proofErr w:type="spellEnd"/>
    </w:p>
    <w:p w14:paraId="708404D4" w14:textId="77777777" w:rsidR="00946B5B" w:rsidRPr="006D39E5" w:rsidRDefault="00946B5B" w:rsidP="00946B5B">
      <w:pPr>
        <w:rPr>
          <w:sz w:val="12"/>
          <w:szCs w:val="12"/>
          <w:lang w:val="es-ES_tradnl"/>
        </w:rPr>
      </w:pPr>
      <w:r w:rsidRPr="006D39E5">
        <w:rPr>
          <w:sz w:val="12"/>
          <w:szCs w:val="12"/>
          <w:lang w:val="es-ES_tradnl"/>
        </w:rPr>
        <w:t>El Salvador</w:t>
      </w:r>
    </w:p>
    <w:p w14:paraId="13BA1D93" w14:textId="77777777" w:rsidR="00946B5B" w:rsidRPr="006D39E5" w:rsidRDefault="00946B5B" w:rsidP="00946B5B">
      <w:pPr>
        <w:rPr>
          <w:sz w:val="12"/>
          <w:szCs w:val="12"/>
          <w:lang w:val="es-ES_tradnl"/>
        </w:rPr>
      </w:pPr>
      <w:r w:rsidRPr="006D39E5">
        <w:rPr>
          <w:sz w:val="12"/>
          <w:szCs w:val="12"/>
          <w:lang w:val="es-ES_tradnl"/>
        </w:rPr>
        <w:t>Estonia</w:t>
      </w:r>
    </w:p>
    <w:p w14:paraId="660D3AE2" w14:textId="77777777" w:rsidR="00946B5B" w:rsidRPr="006D39E5" w:rsidRDefault="00946B5B" w:rsidP="00946B5B">
      <w:pPr>
        <w:rPr>
          <w:sz w:val="12"/>
          <w:szCs w:val="12"/>
          <w:lang w:val="es-ES_tradnl"/>
        </w:rPr>
      </w:pPr>
      <w:proofErr w:type="spellStart"/>
      <w:r w:rsidRPr="006D39E5">
        <w:rPr>
          <w:sz w:val="12"/>
          <w:szCs w:val="12"/>
          <w:lang w:val="es-ES_tradnl"/>
        </w:rPr>
        <w:t>Eswatini</w:t>
      </w:r>
      <w:proofErr w:type="spellEnd"/>
    </w:p>
    <w:p w14:paraId="2498EFEE" w14:textId="77777777" w:rsidR="00946B5B" w:rsidRPr="006D39E5" w:rsidRDefault="00946B5B" w:rsidP="00946B5B">
      <w:pPr>
        <w:rPr>
          <w:sz w:val="12"/>
          <w:szCs w:val="12"/>
          <w:lang w:val="es-ES_tradnl"/>
        </w:rPr>
      </w:pPr>
      <w:proofErr w:type="spellStart"/>
      <w:r w:rsidRPr="006D39E5">
        <w:rPr>
          <w:sz w:val="12"/>
          <w:szCs w:val="12"/>
          <w:lang w:val="es-ES_tradnl"/>
        </w:rPr>
        <w:t>European</w:t>
      </w:r>
      <w:proofErr w:type="spellEnd"/>
      <w:r w:rsidRPr="006D39E5">
        <w:rPr>
          <w:sz w:val="12"/>
          <w:szCs w:val="12"/>
          <w:lang w:val="es-ES_tradnl"/>
        </w:rPr>
        <w:t xml:space="preserve"> </w:t>
      </w:r>
      <w:proofErr w:type="spellStart"/>
      <w:r w:rsidRPr="006D39E5">
        <w:rPr>
          <w:sz w:val="12"/>
          <w:szCs w:val="12"/>
          <w:lang w:val="es-ES_tradnl"/>
        </w:rPr>
        <w:t>Union</w:t>
      </w:r>
      <w:proofErr w:type="spellEnd"/>
      <w:r w:rsidRPr="006D39E5">
        <w:rPr>
          <w:sz w:val="12"/>
          <w:szCs w:val="12"/>
          <w:lang w:val="es-ES_tradnl"/>
        </w:rPr>
        <w:t xml:space="preserve"> (</w:t>
      </w:r>
      <w:proofErr w:type="spellStart"/>
      <w:r w:rsidRPr="006D39E5">
        <w:rPr>
          <w:sz w:val="12"/>
          <w:szCs w:val="12"/>
          <w:lang w:val="es-ES_tradnl"/>
        </w:rPr>
        <w:t>formerly</w:t>
      </w:r>
      <w:proofErr w:type="spellEnd"/>
      <w:r w:rsidRPr="006D39E5">
        <w:rPr>
          <w:sz w:val="12"/>
          <w:szCs w:val="12"/>
          <w:lang w:val="es-ES_tradnl"/>
        </w:rPr>
        <w:t xml:space="preserve"> EC)</w:t>
      </w:r>
    </w:p>
    <w:p w14:paraId="1A3952A8" w14:textId="77777777" w:rsidR="00946B5B" w:rsidRPr="00DC6F8E" w:rsidRDefault="00946B5B" w:rsidP="00946B5B">
      <w:pPr>
        <w:rPr>
          <w:sz w:val="12"/>
          <w:szCs w:val="12"/>
        </w:rPr>
      </w:pPr>
      <w:r w:rsidRPr="00DC6F8E">
        <w:rPr>
          <w:sz w:val="12"/>
          <w:szCs w:val="12"/>
        </w:rPr>
        <w:t>Fiji</w:t>
      </w:r>
    </w:p>
    <w:p w14:paraId="2424BEAA" w14:textId="77777777" w:rsidR="00946B5B" w:rsidRPr="00DC6F8E" w:rsidRDefault="00946B5B" w:rsidP="00946B5B">
      <w:pPr>
        <w:rPr>
          <w:sz w:val="12"/>
          <w:szCs w:val="12"/>
        </w:rPr>
      </w:pPr>
      <w:r w:rsidRPr="00DC6F8E">
        <w:rPr>
          <w:sz w:val="12"/>
          <w:szCs w:val="12"/>
        </w:rPr>
        <w:t>Finland</w:t>
      </w:r>
    </w:p>
    <w:p w14:paraId="30B34C1C" w14:textId="77777777" w:rsidR="00946B5B" w:rsidRPr="00DC6F8E" w:rsidRDefault="00946B5B" w:rsidP="00946B5B">
      <w:pPr>
        <w:rPr>
          <w:sz w:val="12"/>
          <w:szCs w:val="12"/>
        </w:rPr>
      </w:pPr>
      <w:r w:rsidRPr="00DC6F8E">
        <w:rPr>
          <w:sz w:val="12"/>
          <w:szCs w:val="12"/>
        </w:rPr>
        <w:t>France</w:t>
      </w:r>
    </w:p>
    <w:p w14:paraId="697BAB88" w14:textId="77777777" w:rsidR="00946B5B" w:rsidRPr="00DC6F8E" w:rsidRDefault="00946B5B" w:rsidP="00946B5B">
      <w:pPr>
        <w:rPr>
          <w:sz w:val="12"/>
          <w:szCs w:val="12"/>
        </w:rPr>
      </w:pPr>
      <w:r w:rsidRPr="00DC6F8E">
        <w:rPr>
          <w:sz w:val="12"/>
          <w:szCs w:val="12"/>
        </w:rPr>
        <w:t>Gabon</w:t>
      </w:r>
    </w:p>
    <w:p w14:paraId="487066AF" w14:textId="77777777" w:rsidR="00946B5B" w:rsidRPr="00DC6F8E" w:rsidRDefault="00946B5B" w:rsidP="00946B5B">
      <w:pPr>
        <w:rPr>
          <w:sz w:val="12"/>
          <w:szCs w:val="12"/>
        </w:rPr>
      </w:pPr>
      <w:r w:rsidRPr="00DC6F8E">
        <w:rPr>
          <w:sz w:val="12"/>
          <w:szCs w:val="12"/>
        </w:rPr>
        <w:t>Gambia</w:t>
      </w:r>
    </w:p>
    <w:p w14:paraId="1B201F18" w14:textId="77777777" w:rsidR="00946B5B" w:rsidRPr="00DC6F8E" w:rsidRDefault="00946B5B" w:rsidP="00946B5B">
      <w:pPr>
        <w:rPr>
          <w:sz w:val="12"/>
          <w:szCs w:val="12"/>
        </w:rPr>
      </w:pPr>
      <w:r w:rsidRPr="00DC6F8E">
        <w:rPr>
          <w:sz w:val="12"/>
          <w:szCs w:val="12"/>
        </w:rPr>
        <w:t>Georgia</w:t>
      </w:r>
    </w:p>
    <w:p w14:paraId="3A559530" w14:textId="77777777" w:rsidR="00946B5B" w:rsidRPr="006D39E5" w:rsidRDefault="00946B5B" w:rsidP="00946B5B">
      <w:pPr>
        <w:rPr>
          <w:sz w:val="12"/>
          <w:szCs w:val="12"/>
          <w:lang w:val="es-ES_tradnl"/>
        </w:rPr>
      </w:pPr>
      <w:proofErr w:type="spellStart"/>
      <w:r w:rsidRPr="006D39E5">
        <w:rPr>
          <w:sz w:val="12"/>
          <w:szCs w:val="12"/>
          <w:lang w:val="es-ES_tradnl"/>
        </w:rPr>
        <w:t>Germany</w:t>
      </w:r>
      <w:proofErr w:type="spellEnd"/>
    </w:p>
    <w:p w14:paraId="0049387E" w14:textId="77777777" w:rsidR="00946B5B" w:rsidRPr="006D39E5" w:rsidRDefault="00946B5B" w:rsidP="00946B5B">
      <w:pPr>
        <w:rPr>
          <w:sz w:val="12"/>
          <w:szCs w:val="12"/>
          <w:lang w:val="es-ES_tradnl"/>
        </w:rPr>
      </w:pPr>
      <w:r w:rsidRPr="006D39E5">
        <w:rPr>
          <w:sz w:val="12"/>
          <w:szCs w:val="12"/>
          <w:lang w:val="es-ES_tradnl"/>
        </w:rPr>
        <w:t>Ghana</w:t>
      </w:r>
    </w:p>
    <w:p w14:paraId="1408FC63" w14:textId="77777777" w:rsidR="00946B5B" w:rsidRPr="006D39E5" w:rsidRDefault="00946B5B" w:rsidP="00946B5B">
      <w:pPr>
        <w:rPr>
          <w:sz w:val="12"/>
          <w:szCs w:val="12"/>
          <w:lang w:val="es-ES_tradnl"/>
        </w:rPr>
      </w:pPr>
      <w:proofErr w:type="spellStart"/>
      <w:r w:rsidRPr="006D39E5">
        <w:rPr>
          <w:sz w:val="12"/>
          <w:szCs w:val="12"/>
          <w:lang w:val="es-ES_tradnl"/>
        </w:rPr>
        <w:t>Greece</w:t>
      </w:r>
      <w:proofErr w:type="spellEnd"/>
    </w:p>
    <w:p w14:paraId="37C727CD" w14:textId="77777777" w:rsidR="00946B5B" w:rsidRPr="006D39E5" w:rsidRDefault="00946B5B" w:rsidP="00946B5B">
      <w:pPr>
        <w:rPr>
          <w:sz w:val="12"/>
          <w:szCs w:val="12"/>
          <w:lang w:val="es-ES_tradnl"/>
        </w:rPr>
      </w:pPr>
      <w:proofErr w:type="spellStart"/>
      <w:r w:rsidRPr="006D39E5">
        <w:rPr>
          <w:sz w:val="12"/>
          <w:szCs w:val="12"/>
          <w:lang w:val="es-ES_tradnl"/>
        </w:rPr>
        <w:t>Grenada</w:t>
      </w:r>
      <w:proofErr w:type="spellEnd"/>
    </w:p>
    <w:p w14:paraId="6E4EB067" w14:textId="77777777" w:rsidR="00946B5B" w:rsidRPr="006D39E5" w:rsidRDefault="00946B5B" w:rsidP="00946B5B">
      <w:pPr>
        <w:rPr>
          <w:sz w:val="12"/>
          <w:szCs w:val="12"/>
          <w:lang w:val="es-ES_tradnl"/>
        </w:rPr>
      </w:pPr>
      <w:r w:rsidRPr="006D39E5">
        <w:rPr>
          <w:sz w:val="12"/>
          <w:szCs w:val="12"/>
          <w:lang w:val="es-ES_tradnl"/>
        </w:rPr>
        <w:t>Guatemala</w:t>
      </w:r>
    </w:p>
    <w:p w14:paraId="5BD25607" w14:textId="77777777" w:rsidR="00946B5B" w:rsidRPr="006D39E5" w:rsidRDefault="00946B5B" w:rsidP="00946B5B">
      <w:pPr>
        <w:rPr>
          <w:sz w:val="12"/>
          <w:szCs w:val="12"/>
          <w:lang w:val="es-ES_tradnl"/>
        </w:rPr>
      </w:pPr>
      <w:r w:rsidRPr="006D39E5">
        <w:rPr>
          <w:sz w:val="12"/>
          <w:szCs w:val="12"/>
          <w:lang w:val="es-ES_tradnl"/>
        </w:rPr>
        <w:t>Guinea</w:t>
      </w:r>
    </w:p>
    <w:p w14:paraId="2F3B3910" w14:textId="77777777" w:rsidR="00946B5B" w:rsidRPr="006D39E5" w:rsidRDefault="00946B5B" w:rsidP="00946B5B">
      <w:pPr>
        <w:rPr>
          <w:sz w:val="12"/>
          <w:szCs w:val="12"/>
          <w:lang w:val="es-ES_tradnl"/>
        </w:rPr>
      </w:pPr>
      <w:r w:rsidRPr="006D39E5">
        <w:rPr>
          <w:sz w:val="12"/>
          <w:szCs w:val="12"/>
          <w:lang w:val="es-ES_tradnl"/>
        </w:rPr>
        <w:t>Guinea-Bissau</w:t>
      </w:r>
    </w:p>
    <w:p w14:paraId="0E08F195" w14:textId="77777777" w:rsidR="00946B5B" w:rsidRPr="006D39E5" w:rsidRDefault="00946B5B" w:rsidP="00946B5B">
      <w:pPr>
        <w:rPr>
          <w:sz w:val="12"/>
          <w:szCs w:val="12"/>
          <w:lang w:val="es-ES_tradnl"/>
        </w:rPr>
      </w:pPr>
      <w:r w:rsidRPr="006D39E5">
        <w:rPr>
          <w:sz w:val="12"/>
          <w:szCs w:val="12"/>
          <w:lang w:val="es-ES_tradnl"/>
        </w:rPr>
        <w:t>Guyana</w:t>
      </w:r>
    </w:p>
    <w:p w14:paraId="0828A1A5" w14:textId="77777777" w:rsidR="00946B5B" w:rsidRPr="006D39E5" w:rsidRDefault="00946B5B" w:rsidP="00946B5B">
      <w:pPr>
        <w:rPr>
          <w:sz w:val="12"/>
          <w:szCs w:val="12"/>
          <w:lang w:val="es-ES_tradnl"/>
        </w:rPr>
      </w:pPr>
      <w:proofErr w:type="spellStart"/>
      <w:r w:rsidRPr="006D39E5">
        <w:rPr>
          <w:sz w:val="12"/>
          <w:szCs w:val="12"/>
          <w:lang w:val="es-ES_tradnl"/>
        </w:rPr>
        <w:t>Haiti</w:t>
      </w:r>
      <w:proofErr w:type="spellEnd"/>
    </w:p>
    <w:p w14:paraId="19CDF97B" w14:textId="77777777" w:rsidR="00946B5B" w:rsidRPr="006D39E5" w:rsidRDefault="00946B5B" w:rsidP="00946B5B">
      <w:pPr>
        <w:rPr>
          <w:sz w:val="12"/>
          <w:szCs w:val="12"/>
          <w:lang w:val="es-ES_tradnl"/>
        </w:rPr>
      </w:pPr>
      <w:r w:rsidRPr="006D39E5">
        <w:rPr>
          <w:sz w:val="12"/>
          <w:szCs w:val="12"/>
          <w:lang w:val="es-ES_tradnl"/>
        </w:rPr>
        <w:t>Honduras</w:t>
      </w:r>
    </w:p>
    <w:p w14:paraId="0DE8A28D" w14:textId="77777777" w:rsidR="00946B5B" w:rsidRPr="00DC6F8E" w:rsidRDefault="00946B5B" w:rsidP="00946B5B">
      <w:pPr>
        <w:rPr>
          <w:sz w:val="12"/>
          <w:szCs w:val="12"/>
        </w:rPr>
      </w:pPr>
      <w:r w:rsidRPr="00DC6F8E">
        <w:rPr>
          <w:sz w:val="12"/>
          <w:szCs w:val="12"/>
        </w:rPr>
        <w:t>Hong Kong, China</w:t>
      </w:r>
    </w:p>
    <w:p w14:paraId="30B0BDE9" w14:textId="77777777" w:rsidR="00946B5B" w:rsidRPr="00DC6F8E" w:rsidRDefault="00946B5B" w:rsidP="00946B5B">
      <w:pPr>
        <w:rPr>
          <w:sz w:val="12"/>
          <w:szCs w:val="12"/>
        </w:rPr>
      </w:pPr>
      <w:r w:rsidRPr="00DC6F8E">
        <w:rPr>
          <w:sz w:val="12"/>
          <w:szCs w:val="12"/>
        </w:rPr>
        <w:t>Hungary</w:t>
      </w:r>
    </w:p>
    <w:p w14:paraId="07726073" w14:textId="77777777" w:rsidR="00946B5B" w:rsidRPr="00DC6F8E" w:rsidRDefault="00946B5B" w:rsidP="00946B5B">
      <w:pPr>
        <w:rPr>
          <w:sz w:val="12"/>
          <w:szCs w:val="12"/>
        </w:rPr>
      </w:pPr>
      <w:r w:rsidRPr="00DC6F8E">
        <w:rPr>
          <w:sz w:val="12"/>
          <w:szCs w:val="12"/>
        </w:rPr>
        <w:t>Iceland</w:t>
      </w:r>
    </w:p>
    <w:p w14:paraId="49EAD639" w14:textId="77777777" w:rsidR="00946B5B" w:rsidRPr="00DC6F8E" w:rsidRDefault="00946B5B" w:rsidP="00946B5B">
      <w:pPr>
        <w:rPr>
          <w:sz w:val="12"/>
          <w:szCs w:val="12"/>
        </w:rPr>
      </w:pPr>
      <w:r w:rsidRPr="00DC6F8E">
        <w:rPr>
          <w:sz w:val="12"/>
          <w:szCs w:val="12"/>
        </w:rPr>
        <w:t>India</w:t>
      </w:r>
    </w:p>
    <w:p w14:paraId="51291642" w14:textId="77777777" w:rsidR="00946B5B" w:rsidRPr="006D39E5" w:rsidRDefault="00946B5B" w:rsidP="00946B5B">
      <w:pPr>
        <w:rPr>
          <w:sz w:val="12"/>
          <w:szCs w:val="12"/>
          <w:lang w:val="es-ES_tradnl"/>
        </w:rPr>
      </w:pPr>
      <w:r w:rsidRPr="006D39E5">
        <w:rPr>
          <w:sz w:val="12"/>
          <w:szCs w:val="12"/>
          <w:lang w:val="es-ES_tradnl"/>
        </w:rPr>
        <w:t>Indonesia</w:t>
      </w:r>
    </w:p>
    <w:p w14:paraId="3047BBBE" w14:textId="77777777" w:rsidR="00946B5B" w:rsidRPr="006D39E5" w:rsidRDefault="00946B5B" w:rsidP="00946B5B">
      <w:pPr>
        <w:rPr>
          <w:sz w:val="12"/>
          <w:szCs w:val="12"/>
          <w:lang w:val="es-ES_tradnl"/>
        </w:rPr>
      </w:pPr>
      <w:proofErr w:type="spellStart"/>
      <w:r w:rsidRPr="006D39E5">
        <w:rPr>
          <w:sz w:val="12"/>
          <w:szCs w:val="12"/>
          <w:lang w:val="es-ES_tradnl"/>
        </w:rPr>
        <w:t>Ireland</w:t>
      </w:r>
      <w:proofErr w:type="spellEnd"/>
    </w:p>
    <w:p w14:paraId="4AFA32BA" w14:textId="77777777" w:rsidR="00946B5B" w:rsidRPr="006D39E5" w:rsidRDefault="00946B5B" w:rsidP="00946B5B">
      <w:pPr>
        <w:rPr>
          <w:sz w:val="12"/>
          <w:szCs w:val="12"/>
          <w:lang w:val="es-ES_tradnl"/>
        </w:rPr>
      </w:pPr>
      <w:r w:rsidRPr="006D39E5">
        <w:rPr>
          <w:sz w:val="12"/>
          <w:szCs w:val="12"/>
          <w:lang w:val="es-ES_tradnl"/>
        </w:rPr>
        <w:t>Israel</w:t>
      </w:r>
    </w:p>
    <w:p w14:paraId="7B78E714" w14:textId="77777777" w:rsidR="00946B5B" w:rsidRPr="006D39E5" w:rsidRDefault="00946B5B" w:rsidP="00946B5B">
      <w:pPr>
        <w:rPr>
          <w:sz w:val="12"/>
          <w:szCs w:val="12"/>
          <w:lang w:val="es-ES_tradnl"/>
        </w:rPr>
      </w:pPr>
      <w:proofErr w:type="spellStart"/>
      <w:r w:rsidRPr="006D39E5">
        <w:rPr>
          <w:sz w:val="12"/>
          <w:szCs w:val="12"/>
          <w:lang w:val="es-ES_tradnl"/>
        </w:rPr>
        <w:t>Italy</w:t>
      </w:r>
      <w:proofErr w:type="spellEnd"/>
    </w:p>
    <w:p w14:paraId="6845DE7A" w14:textId="77777777" w:rsidR="00946B5B" w:rsidRPr="006D39E5" w:rsidRDefault="00946B5B" w:rsidP="00946B5B">
      <w:pPr>
        <w:rPr>
          <w:sz w:val="12"/>
          <w:szCs w:val="12"/>
          <w:lang w:val="es-ES_tradnl"/>
        </w:rPr>
      </w:pPr>
      <w:r w:rsidRPr="006D39E5">
        <w:rPr>
          <w:sz w:val="12"/>
          <w:szCs w:val="12"/>
          <w:lang w:val="es-ES_tradnl"/>
        </w:rPr>
        <w:t>Jamaica</w:t>
      </w:r>
    </w:p>
    <w:p w14:paraId="5B74E408" w14:textId="77777777" w:rsidR="00946B5B" w:rsidRPr="006D39E5" w:rsidRDefault="00946B5B" w:rsidP="00946B5B">
      <w:pPr>
        <w:rPr>
          <w:sz w:val="12"/>
          <w:szCs w:val="12"/>
          <w:lang w:val="es-ES_tradnl"/>
        </w:rPr>
      </w:pPr>
      <w:proofErr w:type="spellStart"/>
      <w:r w:rsidRPr="006D39E5">
        <w:rPr>
          <w:sz w:val="12"/>
          <w:szCs w:val="12"/>
          <w:lang w:val="es-ES_tradnl"/>
        </w:rPr>
        <w:lastRenderedPageBreak/>
        <w:t>Japan</w:t>
      </w:r>
      <w:proofErr w:type="spellEnd"/>
    </w:p>
    <w:p w14:paraId="2E5CEE75" w14:textId="77777777" w:rsidR="00946B5B" w:rsidRPr="00DC6F8E" w:rsidRDefault="00946B5B" w:rsidP="00946B5B">
      <w:pPr>
        <w:rPr>
          <w:sz w:val="12"/>
          <w:szCs w:val="12"/>
        </w:rPr>
      </w:pPr>
      <w:r w:rsidRPr="00DC6F8E">
        <w:rPr>
          <w:sz w:val="12"/>
          <w:szCs w:val="12"/>
        </w:rPr>
        <w:t>Jordan</w:t>
      </w:r>
    </w:p>
    <w:p w14:paraId="3E34D964" w14:textId="77777777" w:rsidR="00946B5B" w:rsidRPr="00DC6F8E" w:rsidRDefault="00946B5B" w:rsidP="00946B5B">
      <w:pPr>
        <w:rPr>
          <w:sz w:val="12"/>
          <w:szCs w:val="12"/>
        </w:rPr>
      </w:pPr>
      <w:r w:rsidRPr="00DC6F8E">
        <w:rPr>
          <w:sz w:val="12"/>
          <w:szCs w:val="12"/>
        </w:rPr>
        <w:t>Kazakhstan</w:t>
      </w:r>
    </w:p>
    <w:p w14:paraId="0C84B7D5" w14:textId="77777777" w:rsidR="00946B5B" w:rsidRPr="00DC6F8E" w:rsidRDefault="00946B5B" w:rsidP="00946B5B">
      <w:pPr>
        <w:rPr>
          <w:sz w:val="12"/>
          <w:szCs w:val="12"/>
        </w:rPr>
      </w:pPr>
      <w:r w:rsidRPr="00DC6F8E">
        <w:rPr>
          <w:sz w:val="12"/>
          <w:szCs w:val="12"/>
        </w:rPr>
        <w:t>Kenya</w:t>
      </w:r>
    </w:p>
    <w:p w14:paraId="5A8D2C70" w14:textId="77777777" w:rsidR="00946B5B" w:rsidRPr="00DC6F8E" w:rsidRDefault="00946B5B" w:rsidP="00946B5B">
      <w:pPr>
        <w:rPr>
          <w:sz w:val="12"/>
          <w:szCs w:val="12"/>
        </w:rPr>
      </w:pPr>
      <w:r w:rsidRPr="00DC6F8E">
        <w:rPr>
          <w:sz w:val="12"/>
          <w:szCs w:val="12"/>
        </w:rPr>
        <w:t>Korea, Republic of</w:t>
      </w:r>
    </w:p>
    <w:p w14:paraId="74EE9828" w14:textId="77777777" w:rsidR="00946B5B" w:rsidRPr="00DC6F8E" w:rsidRDefault="00946B5B" w:rsidP="00946B5B">
      <w:pPr>
        <w:rPr>
          <w:sz w:val="12"/>
          <w:szCs w:val="12"/>
        </w:rPr>
      </w:pPr>
      <w:r w:rsidRPr="00DC6F8E">
        <w:rPr>
          <w:sz w:val="12"/>
          <w:szCs w:val="12"/>
        </w:rPr>
        <w:t>Kuwait, the State of</w:t>
      </w:r>
    </w:p>
    <w:p w14:paraId="00501DB6" w14:textId="77777777" w:rsidR="00946B5B" w:rsidRPr="00DC6F8E" w:rsidRDefault="00946B5B" w:rsidP="00946B5B">
      <w:pPr>
        <w:rPr>
          <w:sz w:val="12"/>
          <w:szCs w:val="12"/>
        </w:rPr>
      </w:pPr>
      <w:r w:rsidRPr="00DC6F8E">
        <w:rPr>
          <w:sz w:val="12"/>
          <w:szCs w:val="12"/>
        </w:rPr>
        <w:t>Kyrgyz Republic</w:t>
      </w:r>
    </w:p>
    <w:p w14:paraId="1C90873E" w14:textId="77777777" w:rsidR="00946B5B" w:rsidRPr="00DC6F8E" w:rsidRDefault="00946B5B" w:rsidP="00946B5B">
      <w:pPr>
        <w:rPr>
          <w:sz w:val="12"/>
          <w:szCs w:val="12"/>
        </w:rPr>
      </w:pPr>
      <w:r w:rsidRPr="00DC6F8E">
        <w:rPr>
          <w:sz w:val="12"/>
          <w:szCs w:val="12"/>
        </w:rPr>
        <w:t>Lao People’s Democratic Republic</w:t>
      </w:r>
    </w:p>
    <w:p w14:paraId="6FA10ADF" w14:textId="77777777" w:rsidR="00946B5B" w:rsidRPr="00DC6F8E" w:rsidRDefault="00946B5B" w:rsidP="00946B5B">
      <w:pPr>
        <w:rPr>
          <w:sz w:val="12"/>
          <w:szCs w:val="12"/>
        </w:rPr>
      </w:pPr>
      <w:r w:rsidRPr="00DC6F8E">
        <w:rPr>
          <w:sz w:val="12"/>
          <w:szCs w:val="12"/>
        </w:rPr>
        <w:t>Latvia</w:t>
      </w:r>
    </w:p>
    <w:p w14:paraId="102B01D4" w14:textId="77777777" w:rsidR="00946B5B" w:rsidRPr="00DC6F8E" w:rsidRDefault="00946B5B" w:rsidP="00946B5B">
      <w:pPr>
        <w:rPr>
          <w:sz w:val="12"/>
          <w:szCs w:val="12"/>
        </w:rPr>
      </w:pPr>
      <w:r w:rsidRPr="00DC6F8E">
        <w:rPr>
          <w:sz w:val="12"/>
          <w:szCs w:val="12"/>
        </w:rPr>
        <w:t>Lesotho</w:t>
      </w:r>
    </w:p>
    <w:p w14:paraId="5CF1DC62" w14:textId="77777777" w:rsidR="00946B5B" w:rsidRPr="00DC6F8E" w:rsidRDefault="00946B5B" w:rsidP="00946B5B">
      <w:pPr>
        <w:rPr>
          <w:sz w:val="12"/>
          <w:szCs w:val="12"/>
        </w:rPr>
      </w:pPr>
      <w:r w:rsidRPr="00DC6F8E">
        <w:rPr>
          <w:sz w:val="12"/>
          <w:szCs w:val="12"/>
        </w:rPr>
        <w:t>Liberia</w:t>
      </w:r>
    </w:p>
    <w:p w14:paraId="45A0888C" w14:textId="77777777" w:rsidR="00946B5B" w:rsidRPr="00DC6F8E" w:rsidRDefault="00946B5B" w:rsidP="00946B5B">
      <w:pPr>
        <w:rPr>
          <w:sz w:val="12"/>
          <w:szCs w:val="12"/>
        </w:rPr>
      </w:pPr>
      <w:r w:rsidRPr="00DC6F8E">
        <w:rPr>
          <w:sz w:val="12"/>
          <w:szCs w:val="12"/>
        </w:rPr>
        <w:t>Liechtenstein</w:t>
      </w:r>
    </w:p>
    <w:p w14:paraId="3AA340BF" w14:textId="77777777" w:rsidR="00946B5B" w:rsidRPr="00DC6F8E" w:rsidRDefault="00946B5B" w:rsidP="00946B5B">
      <w:pPr>
        <w:rPr>
          <w:sz w:val="12"/>
          <w:szCs w:val="12"/>
        </w:rPr>
      </w:pPr>
      <w:r w:rsidRPr="00DC6F8E">
        <w:rPr>
          <w:sz w:val="12"/>
          <w:szCs w:val="12"/>
        </w:rPr>
        <w:t>Lithuania</w:t>
      </w:r>
    </w:p>
    <w:p w14:paraId="23F7A9B8" w14:textId="77777777" w:rsidR="00946B5B" w:rsidRPr="00DC6F8E" w:rsidRDefault="00946B5B" w:rsidP="00946B5B">
      <w:pPr>
        <w:rPr>
          <w:sz w:val="12"/>
          <w:szCs w:val="12"/>
        </w:rPr>
      </w:pPr>
      <w:r w:rsidRPr="00DC6F8E">
        <w:rPr>
          <w:sz w:val="12"/>
          <w:szCs w:val="12"/>
        </w:rPr>
        <w:t>Luxembourg</w:t>
      </w:r>
    </w:p>
    <w:p w14:paraId="6F36B283" w14:textId="77777777" w:rsidR="00946B5B" w:rsidRPr="00DC6F8E" w:rsidRDefault="00946B5B" w:rsidP="00946B5B">
      <w:pPr>
        <w:rPr>
          <w:sz w:val="12"/>
          <w:szCs w:val="12"/>
        </w:rPr>
      </w:pPr>
      <w:r w:rsidRPr="00DC6F8E">
        <w:rPr>
          <w:sz w:val="12"/>
          <w:szCs w:val="12"/>
        </w:rPr>
        <w:t>Macao, China</w:t>
      </w:r>
    </w:p>
    <w:p w14:paraId="206B2E0C" w14:textId="77777777" w:rsidR="00946B5B" w:rsidRPr="006D39E5" w:rsidRDefault="00946B5B" w:rsidP="00946B5B">
      <w:pPr>
        <w:rPr>
          <w:sz w:val="12"/>
          <w:szCs w:val="12"/>
          <w:lang w:val="es-ES_tradnl"/>
        </w:rPr>
      </w:pPr>
      <w:r w:rsidRPr="006D39E5">
        <w:rPr>
          <w:sz w:val="12"/>
          <w:szCs w:val="12"/>
          <w:lang w:val="es-ES_tradnl"/>
        </w:rPr>
        <w:t>Madagascar</w:t>
      </w:r>
    </w:p>
    <w:p w14:paraId="4AD24FE9" w14:textId="77777777" w:rsidR="00946B5B" w:rsidRPr="006D39E5" w:rsidRDefault="00946B5B" w:rsidP="00946B5B">
      <w:pPr>
        <w:rPr>
          <w:sz w:val="12"/>
          <w:szCs w:val="12"/>
          <w:lang w:val="es-ES_tradnl"/>
        </w:rPr>
      </w:pPr>
      <w:r w:rsidRPr="006D39E5">
        <w:rPr>
          <w:sz w:val="12"/>
          <w:szCs w:val="12"/>
          <w:lang w:val="es-ES_tradnl"/>
        </w:rPr>
        <w:t>Malawi</w:t>
      </w:r>
    </w:p>
    <w:p w14:paraId="0150776A" w14:textId="77777777" w:rsidR="00946B5B" w:rsidRPr="006D39E5" w:rsidRDefault="00946B5B" w:rsidP="00946B5B">
      <w:pPr>
        <w:rPr>
          <w:sz w:val="12"/>
          <w:szCs w:val="12"/>
          <w:lang w:val="es-ES_tradnl"/>
        </w:rPr>
      </w:pPr>
      <w:r w:rsidRPr="006D39E5">
        <w:rPr>
          <w:sz w:val="12"/>
          <w:szCs w:val="12"/>
          <w:lang w:val="es-ES_tradnl"/>
        </w:rPr>
        <w:t>Malaysia</w:t>
      </w:r>
    </w:p>
    <w:p w14:paraId="0701C1DA" w14:textId="77777777" w:rsidR="00946B5B" w:rsidRPr="006D39E5" w:rsidRDefault="00946B5B" w:rsidP="00946B5B">
      <w:pPr>
        <w:rPr>
          <w:sz w:val="12"/>
          <w:szCs w:val="12"/>
          <w:lang w:val="es-ES_tradnl"/>
        </w:rPr>
      </w:pPr>
      <w:proofErr w:type="spellStart"/>
      <w:r w:rsidRPr="006D39E5">
        <w:rPr>
          <w:sz w:val="12"/>
          <w:szCs w:val="12"/>
          <w:lang w:val="es-ES_tradnl"/>
        </w:rPr>
        <w:t>Maldives</w:t>
      </w:r>
      <w:proofErr w:type="spellEnd"/>
    </w:p>
    <w:p w14:paraId="69767F57" w14:textId="77777777" w:rsidR="00946B5B" w:rsidRPr="006D39E5" w:rsidRDefault="00946B5B" w:rsidP="00946B5B">
      <w:pPr>
        <w:rPr>
          <w:sz w:val="12"/>
          <w:szCs w:val="12"/>
          <w:lang w:val="es-ES_tradnl"/>
        </w:rPr>
      </w:pPr>
      <w:r w:rsidRPr="006D39E5">
        <w:rPr>
          <w:sz w:val="12"/>
          <w:szCs w:val="12"/>
          <w:lang w:val="es-ES_tradnl"/>
        </w:rPr>
        <w:t>Mali</w:t>
      </w:r>
    </w:p>
    <w:p w14:paraId="02002C53" w14:textId="77777777" w:rsidR="00946B5B" w:rsidRPr="006D39E5" w:rsidRDefault="00946B5B" w:rsidP="00946B5B">
      <w:pPr>
        <w:rPr>
          <w:sz w:val="12"/>
          <w:szCs w:val="12"/>
          <w:lang w:val="es-ES_tradnl"/>
        </w:rPr>
      </w:pPr>
      <w:r w:rsidRPr="006D39E5">
        <w:rPr>
          <w:sz w:val="12"/>
          <w:szCs w:val="12"/>
          <w:lang w:val="es-ES_tradnl"/>
        </w:rPr>
        <w:t>Malta</w:t>
      </w:r>
    </w:p>
    <w:p w14:paraId="5BB123BF" w14:textId="77777777" w:rsidR="00946B5B" w:rsidRPr="006D39E5" w:rsidRDefault="00946B5B" w:rsidP="00946B5B">
      <w:pPr>
        <w:rPr>
          <w:sz w:val="12"/>
          <w:szCs w:val="12"/>
          <w:lang w:val="es-ES_tradnl"/>
        </w:rPr>
      </w:pPr>
      <w:r w:rsidRPr="006D39E5">
        <w:rPr>
          <w:sz w:val="12"/>
          <w:szCs w:val="12"/>
          <w:lang w:val="es-ES_tradnl"/>
        </w:rPr>
        <w:t>Mauritania</w:t>
      </w:r>
    </w:p>
    <w:p w14:paraId="35B54E0D" w14:textId="77777777" w:rsidR="00946B5B" w:rsidRPr="006D39E5" w:rsidRDefault="00946B5B" w:rsidP="00946B5B">
      <w:pPr>
        <w:rPr>
          <w:sz w:val="12"/>
          <w:szCs w:val="12"/>
          <w:lang w:val="es-ES_tradnl"/>
        </w:rPr>
      </w:pPr>
      <w:proofErr w:type="spellStart"/>
      <w:r w:rsidRPr="006D39E5">
        <w:rPr>
          <w:sz w:val="12"/>
          <w:szCs w:val="12"/>
          <w:lang w:val="es-ES_tradnl"/>
        </w:rPr>
        <w:t>Mauritius</w:t>
      </w:r>
      <w:proofErr w:type="spellEnd"/>
    </w:p>
    <w:p w14:paraId="07801647" w14:textId="77777777" w:rsidR="00946B5B" w:rsidRPr="006D39E5" w:rsidRDefault="00946B5B" w:rsidP="00946B5B">
      <w:pPr>
        <w:rPr>
          <w:sz w:val="12"/>
          <w:szCs w:val="12"/>
          <w:lang w:val="es-ES_tradnl"/>
        </w:rPr>
      </w:pPr>
      <w:proofErr w:type="spellStart"/>
      <w:r w:rsidRPr="006D39E5">
        <w:rPr>
          <w:sz w:val="12"/>
          <w:szCs w:val="12"/>
          <w:lang w:val="es-ES_tradnl"/>
        </w:rPr>
        <w:t>Mexico</w:t>
      </w:r>
      <w:proofErr w:type="spellEnd"/>
    </w:p>
    <w:p w14:paraId="57E35531" w14:textId="77777777" w:rsidR="00946B5B" w:rsidRPr="006D39E5" w:rsidRDefault="00946B5B" w:rsidP="00946B5B">
      <w:pPr>
        <w:rPr>
          <w:sz w:val="12"/>
          <w:szCs w:val="12"/>
          <w:lang w:val="es-ES_tradnl"/>
        </w:rPr>
      </w:pPr>
      <w:proofErr w:type="spellStart"/>
      <w:r w:rsidRPr="006D39E5">
        <w:rPr>
          <w:sz w:val="12"/>
          <w:szCs w:val="12"/>
          <w:lang w:val="es-ES_tradnl"/>
        </w:rPr>
        <w:t>Moldova</w:t>
      </w:r>
      <w:proofErr w:type="spellEnd"/>
      <w:r w:rsidRPr="006D39E5">
        <w:rPr>
          <w:sz w:val="12"/>
          <w:szCs w:val="12"/>
          <w:lang w:val="es-ES_tradnl"/>
        </w:rPr>
        <w:t xml:space="preserve">, </w:t>
      </w:r>
      <w:proofErr w:type="spellStart"/>
      <w:r w:rsidRPr="006D39E5">
        <w:rPr>
          <w:sz w:val="12"/>
          <w:szCs w:val="12"/>
          <w:lang w:val="es-ES_tradnl"/>
        </w:rPr>
        <w:t>Republic</w:t>
      </w:r>
      <w:proofErr w:type="spellEnd"/>
      <w:r w:rsidRPr="006D39E5">
        <w:rPr>
          <w:sz w:val="12"/>
          <w:szCs w:val="12"/>
          <w:lang w:val="es-ES_tradnl"/>
        </w:rPr>
        <w:t xml:space="preserve"> of</w:t>
      </w:r>
    </w:p>
    <w:p w14:paraId="474829DE" w14:textId="77777777" w:rsidR="00946B5B" w:rsidRPr="006D39E5" w:rsidRDefault="00946B5B" w:rsidP="00946B5B">
      <w:pPr>
        <w:rPr>
          <w:sz w:val="12"/>
          <w:szCs w:val="12"/>
          <w:lang w:val="es-ES_tradnl"/>
        </w:rPr>
      </w:pPr>
      <w:r w:rsidRPr="006D39E5">
        <w:rPr>
          <w:sz w:val="12"/>
          <w:szCs w:val="12"/>
          <w:lang w:val="es-ES_tradnl"/>
        </w:rPr>
        <w:t>Mongolia</w:t>
      </w:r>
    </w:p>
    <w:p w14:paraId="367B0729" w14:textId="77777777" w:rsidR="00946B5B" w:rsidRPr="006D39E5" w:rsidRDefault="00946B5B" w:rsidP="00946B5B">
      <w:pPr>
        <w:rPr>
          <w:sz w:val="12"/>
          <w:szCs w:val="12"/>
          <w:lang w:val="es-ES_tradnl"/>
        </w:rPr>
      </w:pPr>
      <w:r w:rsidRPr="006D39E5">
        <w:rPr>
          <w:sz w:val="12"/>
          <w:szCs w:val="12"/>
          <w:lang w:val="es-ES_tradnl"/>
        </w:rPr>
        <w:t>Montenegro</w:t>
      </w:r>
    </w:p>
    <w:p w14:paraId="28CE7DBF" w14:textId="77777777" w:rsidR="00946B5B" w:rsidRPr="006D39E5" w:rsidRDefault="00946B5B" w:rsidP="00946B5B">
      <w:pPr>
        <w:rPr>
          <w:sz w:val="12"/>
          <w:szCs w:val="12"/>
          <w:lang w:val="es-ES_tradnl"/>
        </w:rPr>
      </w:pPr>
      <w:proofErr w:type="spellStart"/>
      <w:r w:rsidRPr="006D39E5">
        <w:rPr>
          <w:sz w:val="12"/>
          <w:szCs w:val="12"/>
          <w:lang w:val="es-ES_tradnl"/>
        </w:rPr>
        <w:t>Morocco</w:t>
      </w:r>
      <w:proofErr w:type="spellEnd"/>
    </w:p>
    <w:p w14:paraId="14BAD7AA" w14:textId="77777777" w:rsidR="00946B5B" w:rsidRPr="006D39E5" w:rsidRDefault="00946B5B" w:rsidP="00946B5B">
      <w:pPr>
        <w:rPr>
          <w:sz w:val="12"/>
          <w:szCs w:val="12"/>
          <w:lang w:val="es-ES_tradnl"/>
        </w:rPr>
      </w:pPr>
      <w:r w:rsidRPr="006D39E5">
        <w:rPr>
          <w:sz w:val="12"/>
          <w:szCs w:val="12"/>
          <w:lang w:val="es-ES_tradnl"/>
        </w:rPr>
        <w:t>Mozambique</w:t>
      </w:r>
    </w:p>
    <w:p w14:paraId="5EF04EFA" w14:textId="77777777" w:rsidR="00946B5B" w:rsidRPr="006D39E5" w:rsidRDefault="00946B5B" w:rsidP="00946B5B">
      <w:pPr>
        <w:rPr>
          <w:sz w:val="12"/>
          <w:szCs w:val="12"/>
          <w:lang w:val="es-ES_tradnl"/>
        </w:rPr>
      </w:pPr>
      <w:r w:rsidRPr="006D39E5">
        <w:rPr>
          <w:sz w:val="12"/>
          <w:szCs w:val="12"/>
          <w:lang w:val="es-ES_tradnl"/>
        </w:rPr>
        <w:t>Myanmar</w:t>
      </w:r>
    </w:p>
    <w:p w14:paraId="4412ABD4" w14:textId="77777777" w:rsidR="00946B5B" w:rsidRPr="006D39E5" w:rsidRDefault="00946B5B" w:rsidP="00946B5B">
      <w:pPr>
        <w:rPr>
          <w:sz w:val="12"/>
          <w:szCs w:val="12"/>
          <w:lang w:val="es-ES_tradnl"/>
        </w:rPr>
      </w:pPr>
      <w:r w:rsidRPr="006D39E5">
        <w:rPr>
          <w:sz w:val="12"/>
          <w:szCs w:val="12"/>
          <w:lang w:val="es-ES_tradnl"/>
        </w:rPr>
        <w:t>Namibia</w:t>
      </w:r>
    </w:p>
    <w:p w14:paraId="1B56CA25" w14:textId="77777777" w:rsidR="00946B5B" w:rsidRPr="00DC6F8E" w:rsidRDefault="00946B5B" w:rsidP="00946B5B">
      <w:pPr>
        <w:rPr>
          <w:sz w:val="12"/>
          <w:szCs w:val="12"/>
        </w:rPr>
      </w:pPr>
      <w:r w:rsidRPr="00DC6F8E">
        <w:rPr>
          <w:sz w:val="12"/>
          <w:szCs w:val="12"/>
        </w:rPr>
        <w:t>Nepal</w:t>
      </w:r>
    </w:p>
    <w:p w14:paraId="6B95B705" w14:textId="77777777" w:rsidR="00946B5B" w:rsidRPr="00DC6F8E" w:rsidRDefault="00946B5B" w:rsidP="00946B5B">
      <w:pPr>
        <w:rPr>
          <w:sz w:val="12"/>
          <w:szCs w:val="12"/>
        </w:rPr>
      </w:pPr>
      <w:r w:rsidRPr="00DC6F8E">
        <w:rPr>
          <w:sz w:val="12"/>
          <w:szCs w:val="12"/>
        </w:rPr>
        <w:t>Netherlands</w:t>
      </w:r>
    </w:p>
    <w:p w14:paraId="699B22E4" w14:textId="77777777" w:rsidR="00946B5B" w:rsidRPr="00DC6F8E" w:rsidRDefault="00946B5B" w:rsidP="00946B5B">
      <w:pPr>
        <w:rPr>
          <w:sz w:val="12"/>
          <w:szCs w:val="12"/>
        </w:rPr>
      </w:pPr>
      <w:r w:rsidRPr="00DC6F8E">
        <w:rPr>
          <w:sz w:val="12"/>
          <w:szCs w:val="12"/>
        </w:rPr>
        <w:t>New Zealand</w:t>
      </w:r>
    </w:p>
    <w:p w14:paraId="7F966A34" w14:textId="77777777" w:rsidR="00946B5B" w:rsidRPr="00DC6F8E" w:rsidRDefault="00946B5B" w:rsidP="00946B5B">
      <w:pPr>
        <w:rPr>
          <w:sz w:val="12"/>
          <w:szCs w:val="12"/>
        </w:rPr>
      </w:pPr>
      <w:r w:rsidRPr="00DC6F8E">
        <w:rPr>
          <w:sz w:val="12"/>
          <w:szCs w:val="12"/>
        </w:rPr>
        <w:t>Nicaragua</w:t>
      </w:r>
    </w:p>
    <w:p w14:paraId="487543E0" w14:textId="77777777" w:rsidR="00946B5B" w:rsidRPr="00DC6F8E" w:rsidRDefault="00946B5B" w:rsidP="00946B5B">
      <w:pPr>
        <w:rPr>
          <w:sz w:val="12"/>
          <w:szCs w:val="12"/>
        </w:rPr>
      </w:pPr>
      <w:r w:rsidRPr="00DC6F8E">
        <w:rPr>
          <w:sz w:val="12"/>
          <w:szCs w:val="12"/>
        </w:rPr>
        <w:t>Niger</w:t>
      </w:r>
    </w:p>
    <w:p w14:paraId="55B9D34C" w14:textId="77777777" w:rsidR="00946B5B" w:rsidRPr="00DC6F8E" w:rsidRDefault="00946B5B" w:rsidP="00946B5B">
      <w:pPr>
        <w:rPr>
          <w:sz w:val="12"/>
          <w:szCs w:val="12"/>
        </w:rPr>
      </w:pPr>
      <w:r w:rsidRPr="00DC6F8E">
        <w:rPr>
          <w:sz w:val="12"/>
          <w:szCs w:val="12"/>
        </w:rPr>
        <w:t>Nigeria</w:t>
      </w:r>
    </w:p>
    <w:p w14:paraId="54EBEC2A" w14:textId="77777777" w:rsidR="00946B5B" w:rsidRPr="00DC6F8E" w:rsidRDefault="00946B5B" w:rsidP="00946B5B">
      <w:pPr>
        <w:rPr>
          <w:sz w:val="12"/>
          <w:szCs w:val="12"/>
        </w:rPr>
      </w:pPr>
      <w:r w:rsidRPr="00DC6F8E">
        <w:rPr>
          <w:sz w:val="12"/>
          <w:szCs w:val="12"/>
        </w:rPr>
        <w:t>North Macedonia</w:t>
      </w:r>
    </w:p>
    <w:p w14:paraId="79CFF420" w14:textId="77777777" w:rsidR="00946B5B" w:rsidRPr="00DC6F8E" w:rsidRDefault="00946B5B" w:rsidP="00946B5B">
      <w:pPr>
        <w:rPr>
          <w:sz w:val="12"/>
          <w:szCs w:val="12"/>
        </w:rPr>
      </w:pPr>
      <w:r w:rsidRPr="00DC6F8E">
        <w:rPr>
          <w:sz w:val="12"/>
          <w:szCs w:val="12"/>
        </w:rPr>
        <w:t>Norway</w:t>
      </w:r>
    </w:p>
    <w:p w14:paraId="39D56CE8" w14:textId="77777777" w:rsidR="00946B5B" w:rsidRPr="00DC6F8E" w:rsidRDefault="00946B5B" w:rsidP="00946B5B">
      <w:pPr>
        <w:rPr>
          <w:sz w:val="12"/>
          <w:szCs w:val="12"/>
        </w:rPr>
      </w:pPr>
      <w:r w:rsidRPr="00DC6F8E">
        <w:rPr>
          <w:sz w:val="12"/>
          <w:szCs w:val="12"/>
        </w:rPr>
        <w:t>Oman</w:t>
      </w:r>
    </w:p>
    <w:p w14:paraId="4BBFCEBB" w14:textId="77777777" w:rsidR="00946B5B" w:rsidRPr="00DC6F8E" w:rsidRDefault="00946B5B" w:rsidP="00946B5B">
      <w:pPr>
        <w:rPr>
          <w:sz w:val="12"/>
          <w:szCs w:val="12"/>
        </w:rPr>
      </w:pPr>
      <w:r w:rsidRPr="00DC6F8E">
        <w:rPr>
          <w:sz w:val="12"/>
          <w:szCs w:val="12"/>
        </w:rPr>
        <w:t>Pakistan</w:t>
      </w:r>
    </w:p>
    <w:p w14:paraId="186ABC98" w14:textId="77777777" w:rsidR="00946B5B" w:rsidRPr="006D39E5" w:rsidRDefault="00946B5B" w:rsidP="00946B5B">
      <w:pPr>
        <w:rPr>
          <w:sz w:val="12"/>
          <w:szCs w:val="12"/>
          <w:lang w:val="es-ES_tradnl"/>
        </w:rPr>
      </w:pPr>
      <w:proofErr w:type="spellStart"/>
      <w:r w:rsidRPr="006D39E5">
        <w:rPr>
          <w:sz w:val="12"/>
          <w:szCs w:val="12"/>
          <w:lang w:val="es-ES_tradnl"/>
        </w:rPr>
        <w:lastRenderedPageBreak/>
        <w:t>Panama</w:t>
      </w:r>
      <w:proofErr w:type="spellEnd"/>
    </w:p>
    <w:p w14:paraId="51D1D2D5" w14:textId="77777777" w:rsidR="00946B5B" w:rsidRPr="006D39E5" w:rsidRDefault="00946B5B" w:rsidP="00946B5B">
      <w:pPr>
        <w:rPr>
          <w:sz w:val="12"/>
          <w:szCs w:val="12"/>
          <w:lang w:val="es-ES_tradnl"/>
        </w:rPr>
      </w:pPr>
      <w:proofErr w:type="spellStart"/>
      <w:r w:rsidRPr="006D39E5">
        <w:rPr>
          <w:sz w:val="12"/>
          <w:szCs w:val="12"/>
          <w:lang w:val="es-ES_tradnl"/>
        </w:rPr>
        <w:t>Papua</w:t>
      </w:r>
      <w:proofErr w:type="spellEnd"/>
      <w:r w:rsidRPr="006D39E5">
        <w:rPr>
          <w:sz w:val="12"/>
          <w:szCs w:val="12"/>
          <w:lang w:val="es-ES_tradnl"/>
        </w:rPr>
        <w:t xml:space="preserve"> New Guinea</w:t>
      </w:r>
    </w:p>
    <w:p w14:paraId="79921762" w14:textId="77777777" w:rsidR="00946B5B" w:rsidRPr="006D39E5" w:rsidRDefault="00946B5B" w:rsidP="00946B5B">
      <w:pPr>
        <w:rPr>
          <w:sz w:val="12"/>
          <w:szCs w:val="12"/>
          <w:lang w:val="es-ES_tradnl"/>
        </w:rPr>
      </w:pPr>
      <w:r w:rsidRPr="006D39E5">
        <w:rPr>
          <w:sz w:val="12"/>
          <w:szCs w:val="12"/>
          <w:lang w:val="es-ES_tradnl"/>
        </w:rPr>
        <w:t>Paraguay</w:t>
      </w:r>
    </w:p>
    <w:p w14:paraId="7497FAEB" w14:textId="77777777" w:rsidR="00946B5B" w:rsidRPr="006D39E5" w:rsidRDefault="00946B5B" w:rsidP="00946B5B">
      <w:pPr>
        <w:rPr>
          <w:sz w:val="12"/>
          <w:szCs w:val="12"/>
          <w:lang w:val="es-ES_tradnl"/>
        </w:rPr>
      </w:pPr>
      <w:proofErr w:type="spellStart"/>
      <w:r w:rsidRPr="006D39E5">
        <w:rPr>
          <w:sz w:val="12"/>
          <w:szCs w:val="12"/>
          <w:lang w:val="es-ES_tradnl"/>
        </w:rPr>
        <w:t>Peru</w:t>
      </w:r>
      <w:proofErr w:type="spellEnd"/>
    </w:p>
    <w:p w14:paraId="0581EE01" w14:textId="77777777" w:rsidR="00946B5B" w:rsidRPr="00DC6F8E" w:rsidRDefault="00946B5B" w:rsidP="00946B5B">
      <w:pPr>
        <w:rPr>
          <w:sz w:val="12"/>
          <w:szCs w:val="12"/>
        </w:rPr>
      </w:pPr>
      <w:r w:rsidRPr="00DC6F8E">
        <w:rPr>
          <w:sz w:val="12"/>
          <w:szCs w:val="12"/>
        </w:rPr>
        <w:t>Philippines</w:t>
      </w:r>
    </w:p>
    <w:p w14:paraId="64944DBD" w14:textId="77777777" w:rsidR="00946B5B" w:rsidRPr="00DC6F8E" w:rsidRDefault="00946B5B" w:rsidP="00946B5B">
      <w:pPr>
        <w:rPr>
          <w:sz w:val="12"/>
          <w:szCs w:val="12"/>
        </w:rPr>
      </w:pPr>
      <w:r w:rsidRPr="00DC6F8E">
        <w:rPr>
          <w:sz w:val="12"/>
          <w:szCs w:val="12"/>
        </w:rPr>
        <w:t>Poland</w:t>
      </w:r>
    </w:p>
    <w:p w14:paraId="28774066" w14:textId="77777777" w:rsidR="00946B5B" w:rsidRPr="00DC6F8E" w:rsidRDefault="00946B5B" w:rsidP="00946B5B">
      <w:pPr>
        <w:rPr>
          <w:sz w:val="12"/>
          <w:szCs w:val="12"/>
        </w:rPr>
      </w:pPr>
      <w:r w:rsidRPr="00DC6F8E">
        <w:rPr>
          <w:sz w:val="12"/>
          <w:szCs w:val="12"/>
        </w:rPr>
        <w:t>Portugal</w:t>
      </w:r>
    </w:p>
    <w:p w14:paraId="01EE62BF" w14:textId="77777777" w:rsidR="00946B5B" w:rsidRPr="00DC6F8E" w:rsidRDefault="00946B5B" w:rsidP="00946B5B">
      <w:pPr>
        <w:rPr>
          <w:sz w:val="12"/>
          <w:szCs w:val="12"/>
        </w:rPr>
      </w:pPr>
      <w:r w:rsidRPr="00DC6F8E">
        <w:rPr>
          <w:sz w:val="12"/>
          <w:szCs w:val="12"/>
        </w:rPr>
        <w:t>Qatar</w:t>
      </w:r>
    </w:p>
    <w:p w14:paraId="314EFD20" w14:textId="77777777" w:rsidR="00946B5B" w:rsidRPr="00DC6F8E" w:rsidRDefault="00946B5B" w:rsidP="00946B5B">
      <w:pPr>
        <w:rPr>
          <w:sz w:val="12"/>
          <w:szCs w:val="12"/>
        </w:rPr>
      </w:pPr>
      <w:r w:rsidRPr="00DC6F8E">
        <w:rPr>
          <w:sz w:val="12"/>
          <w:szCs w:val="12"/>
        </w:rPr>
        <w:t>Romania</w:t>
      </w:r>
    </w:p>
    <w:p w14:paraId="3E516FE5" w14:textId="77777777" w:rsidR="00946B5B" w:rsidRPr="00DC6F8E" w:rsidRDefault="00946B5B" w:rsidP="00946B5B">
      <w:pPr>
        <w:rPr>
          <w:sz w:val="12"/>
          <w:szCs w:val="12"/>
        </w:rPr>
      </w:pPr>
      <w:r w:rsidRPr="00DC6F8E">
        <w:rPr>
          <w:sz w:val="12"/>
          <w:szCs w:val="12"/>
        </w:rPr>
        <w:t>Russian Federation</w:t>
      </w:r>
    </w:p>
    <w:p w14:paraId="553E88AB" w14:textId="77777777" w:rsidR="00946B5B" w:rsidRPr="00DC6F8E" w:rsidRDefault="00946B5B" w:rsidP="00946B5B">
      <w:pPr>
        <w:rPr>
          <w:sz w:val="12"/>
          <w:szCs w:val="12"/>
        </w:rPr>
      </w:pPr>
      <w:r w:rsidRPr="00DC6F8E">
        <w:rPr>
          <w:sz w:val="12"/>
          <w:szCs w:val="12"/>
        </w:rPr>
        <w:t>Rwanda</w:t>
      </w:r>
    </w:p>
    <w:p w14:paraId="5B0DF836" w14:textId="77777777" w:rsidR="00946B5B" w:rsidRPr="00DC6F8E" w:rsidRDefault="00946B5B" w:rsidP="00946B5B">
      <w:pPr>
        <w:rPr>
          <w:sz w:val="12"/>
          <w:szCs w:val="12"/>
        </w:rPr>
      </w:pPr>
      <w:r w:rsidRPr="00DC6F8E">
        <w:rPr>
          <w:sz w:val="12"/>
          <w:szCs w:val="12"/>
        </w:rPr>
        <w:t>Saint Kitts and Nevis</w:t>
      </w:r>
    </w:p>
    <w:p w14:paraId="41F825A1" w14:textId="77777777" w:rsidR="00946B5B" w:rsidRPr="00DC6F8E" w:rsidRDefault="00946B5B" w:rsidP="00946B5B">
      <w:pPr>
        <w:rPr>
          <w:sz w:val="12"/>
          <w:szCs w:val="12"/>
        </w:rPr>
      </w:pPr>
      <w:r w:rsidRPr="00DC6F8E">
        <w:rPr>
          <w:sz w:val="12"/>
          <w:szCs w:val="12"/>
        </w:rPr>
        <w:t>Saint Lucia</w:t>
      </w:r>
    </w:p>
    <w:p w14:paraId="67C86E8C" w14:textId="77777777" w:rsidR="00946B5B" w:rsidRPr="00DC6F8E" w:rsidRDefault="00946B5B" w:rsidP="00946B5B">
      <w:pPr>
        <w:rPr>
          <w:sz w:val="12"/>
          <w:szCs w:val="12"/>
        </w:rPr>
      </w:pPr>
      <w:r w:rsidRPr="00DC6F8E">
        <w:rPr>
          <w:sz w:val="12"/>
          <w:szCs w:val="12"/>
        </w:rPr>
        <w:t>Saint Vincent and the Grenadines</w:t>
      </w:r>
    </w:p>
    <w:p w14:paraId="0F45E1A1" w14:textId="77777777" w:rsidR="00946B5B" w:rsidRPr="00DC6F8E" w:rsidRDefault="00946B5B" w:rsidP="00946B5B">
      <w:pPr>
        <w:rPr>
          <w:sz w:val="12"/>
          <w:szCs w:val="12"/>
        </w:rPr>
      </w:pPr>
      <w:r w:rsidRPr="00DC6F8E">
        <w:rPr>
          <w:sz w:val="12"/>
          <w:szCs w:val="12"/>
        </w:rPr>
        <w:t>Samoa</w:t>
      </w:r>
    </w:p>
    <w:p w14:paraId="06ED9F21" w14:textId="77777777" w:rsidR="00946B5B" w:rsidRPr="00DC6F8E" w:rsidRDefault="00946B5B" w:rsidP="00946B5B">
      <w:pPr>
        <w:rPr>
          <w:sz w:val="12"/>
          <w:szCs w:val="12"/>
        </w:rPr>
      </w:pPr>
      <w:r w:rsidRPr="00DC6F8E">
        <w:rPr>
          <w:sz w:val="12"/>
          <w:szCs w:val="12"/>
        </w:rPr>
        <w:t>Saudi Arabia, Kingdom of</w:t>
      </w:r>
    </w:p>
    <w:p w14:paraId="64FE6CF5" w14:textId="77777777" w:rsidR="00946B5B" w:rsidRPr="00DC6F8E" w:rsidRDefault="00946B5B" w:rsidP="00946B5B">
      <w:pPr>
        <w:rPr>
          <w:sz w:val="12"/>
          <w:szCs w:val="12"/>
        </w:rPr>
      </w:pPr>
      <w:r w:rsidRPr="00DC6F8E">
        <w:rPr>
          <w:sz w:val="12"/>
          <w:szCs w:val="12"/>
        </w:rPr>
        <w:t>Senegal</w:t>
      </w:r>
    </w:p>
    <w:p w14:paraId="0FA6E725" w14:textId="77777777" w:rsidR="00946B5B" w:rsidRPr="00DC6F8E" w:rsidRDefault="00946B5B" w:rsidP="00946B5B">
      <w:pPr>
        <w:rPr>
          <w:sz w:val="12"/>
          <w:szCs w:val="12"/>
        </w:rPr>
      </w:pPr>
      <w:r w:rsidRPr="00DC6F8E">
        <w:rPr>
          <w:sz w:val="12"/>
          <w:szCs w:val="12"/>
        </w:rPr>
        <w:t>Seychelles</w:t>
      </w:r>
    </w:p>
    <w:p w14:paraId="10FE3EC0" w14:textId="77777777" w:rsidR="00946B5B" w:rsidRPr="00DC6F8E" w:rsidRDefault="00946B5B" w:rsidP="00946B5B">
      <w:pPr>
        <w:rPr>
          <w:sz w:val="12"/>
          <w:szCs w:val="12"/>
        </w:rPr>
      </w:pPr>
      <w:r w:rsidRPr="00DC6F8E">
        <w:rPr>
          <w:sz w:val="12"/>
          <w:szCs w:val="12"/>
        </w:rPr>
        <w:t>Sierra Leone</w:t>
      </w:r>
    </w:p>
    <w:p w14:paraId="04BA0A18" w14:textId="77777777" w:rsidR="00946B5B" w:rsidRPr="00DC6F8E" w:rsidRDefault="00946B5B" w:rsidP="00946B5B">
      <w:pPr>
        <w:rPr>
          <w:sz w:val="12"/>
          <w:szCs w:val="12"/>
        </w:rPr>
      </w:pPr>
      <w:r w:rsidRPr="00DC6F8E">
        <w:rPr>
          <w:sz w:val="12"/>
          <w:szCs w:val="12"/>
        </w:rPr>
        <w:t>Singapore</w:t>
      </w:r>
    </w:p>
    <w:p w14:paraId="7021F2FD" w14:textId="77777777" w:rsidR="00946B5B" w:rsidRPr="00DC6F8E" w:rsidRDefault="00946B5B" w:rsidP="00946B5B">
      <w:pPr>
        <w:rPr>
          <w:sz w:val="12"/>
          <w:szCs w:val="12"/>
        </w:rPr>
      </w:pPr>
      <w:r w:rsidRPr="00DC6F8E">
        <w:rPr>
          <w:sz w:val="12"/>
          <w:szCs w:val="12"/>
        </w:rPr>
        <w:t>Slovak Republic</w:t>
      </w:r>
    </w:p>
    <w:p w14:paraId="6173BD8F" w14:textId="77777777" w:rsidR="00946B5B" w:rsidRPr="00DC6F8E" w:rsidRDefault="00946B5B" w:rsidP="00946B5B">
      <w:pPr>
        <w:rPr>
          <w:sz w:val="12"/>
          <w:szCs w:val="12"/>
        </w:rPr>
      </w:pPr>
      <w:r w:rsidRPr="00DC6F8E">
        <w:rPr>
          <w:sz w:val="12"/>
          <w:szCs w:val="12"/>
        </w:rPr>
        <w:t>Slovenia</w:t>
      </w:r>
    </w:p>
    <w:p w14:paraId="303BF549" w14:textId="77777777" w:rsidR="00946B5B" w:rsidRPr="00DC6F8E" w:rsidRDefault="00946B5B" w:rsidP="00946B5B">
      <w:pPr>
        <w:rPr>
          <w:sz w:val="12"/>
          <w:szCs w:val="12"/>
        </w:rPr>
      </w:pPr>
      <w:r w:rsidRPr="00DC6F8E">
        <w:rPr>
          <w:sz w:val="12"/>
          <w:szCs w:val="12"/>
        </w:rPr>
        <w:t>Solomon Islands</w:t>
      </w:r>
    </w:p>
    <w:p w14:paraId="073DBF4D" w14:textId="77777777" w:rsidR="00946B5B" w:rsidRPr="00DC6F8E" w:rsidRDefault="00946B5B" w:rsidP="00946B5B">
      <w:pPr>
        <w:rPr>
          <w:sz w:val="12"/>
          <w:szCs w:val="12"/>
        </w:rPr>
      </w:pPr>
      <w:r w:rsidRPr="00DC6F8E">
        <w:rPr>
          <w:sz w:val="12"/>
          <w:szCs w:val="12"/>
        </w:rPr>
        <w:t>South Africa</w:t>
      </w:r>
    </w:p>
    <w:p w14:paraId="66E08EEA" w14:textId="77777777" w:rsidR="00946B5B" w:rsidRPr="00DC6F8E" w:rsidRDefault="00946B5B" w:rsidP="00946B5B">
      <w:pPr>
        <w:rPr>
          <w:sz w:val="12"/>
          <w:szCs w:val="12"/>
        </w:rPr>
      </w:pPr>
      <w:r w:rsidRPr="00DC6F8E">
        <w:rPr>
          <w:sz w:val="12"/>
          <w:szCs w:val="12"/>
        </w:rPr>
        <w:t>Spain</w:t>
      </w:r>
    </w:p>
    <w:p w14:paraId="4FD78BB6" w14:textId="77777777" w:rsidR="00946B5B" w:rsidRPr="00DC6F8E" w:rsidRDefault="00946B5B" w:rsidP="00946B5B">
      <w:pPr>
        <w:rPr>
          <w:sz w:val="12"/>
          <w:szCs w:val="12"/>
        </w:rPr>
      </w:pPr>
      <w:r w:rsidRPr="00DC6F8E">
        <w:rPr>
          <w:sz w:val="12"/>
          <w:szCs w:val="12"/>
        </w:rPr>
        <w:t>Sri Lanka</w:t>
      </w:r>
    </w:p>
    <w:p w14:paraId="1B17A3C1" w14:textId="77777777" w:rsidR="00946B5B" w:rsidRPr="00DC6F8E" w:rsidRDefault="00946B5B" w:rsidP="00946B5B">
      <w:pPr>
        <w:rPr>
          <w:sz w:val="12"/>
          <w:szCs w:val="12"/>
        </w:rPr>
      </w:pPr>
      <w:r w:rsidRPr="00DC6F8E">
        <w:rPr>
          <w:sz w:val="12"/>
          <w:szCs w:val="12"/>
        </w:rPr>
        <w:t>Suriname</w:t>
      </w:r>
    </w:p>
    <w:p w14:paraId="74F1E665" w14:textId="77777777" w:rsidR="00946B5B" w:rsidRPr="00DC6F8E" w:rsidRDefault="00946B5B" w:rsidP="00946B5B">
      <w:pPr>
        <w:rPr>
          <w:sz w:val="12"/>
          <w:szCs w:val="12"/>
        </w:rPr>
      </w:pPr>
      <w:r w:rsidRPr="00DC6F8E">
        <w:rPr>
          <w:sz w:val="12"/>
          <w:szCs w:val="12"/>
        </w:rPr>
        <w:t>Sweden</w:t>
      </w:r>
    </w:p>
    <w:p w14:paraId="7F20B53C" w14:textId="77777777" w:rsidR="00946B5B" w:rsidRPr="00DC6F8E" w:rsidRDefault="00946B5B" w:rsidP="00946B5B">
      <w:pPr>
        <w:rPr>
          <w:sz w:val="12"/>
          <w:szCs w:val="12"/>
        </w:rPr>
      </w:pPr>
      <w:r w:rsidRPr="00DC6F8E">
        <w:rPr>
          <w:sz w:val="12"/>
          <w:szCs w:val="12"/>
        </w:rPr>
        <w:t>Switzerland</w:t>
      </w:r>
    </w:p>
    <w:p w14:paraId="24D5CB70" w14:textId="77777777" w:rsidR="00946B5B" w:rsidRPr="00DC6F8E" w:rsidRDefault="00946B5B" w:rsidP="00946B5B">
      <w:pPr>
        <w:rPr>
          <w:sz w:val="12"/>
          <w:szCs w:val="12"/>
        </w:rPr>
      </w:pPr>
      <w:r w:rsidRPr="00DC6F8E">
        <w:rPr>
          <w:sz w:val="12"/>
          <w:szCs w:val="12"/>
        </w:rPr>
        <w:t>Chinese Taipei</w:t>
      </w:r>
    </w:p>
    <w:p w14:paraId="38EA5F48" w14:textId="77777777" w:rsidR="00946B5B" w:rsidRPr="00DC6F8E" w:rsidRDefault="00946B5B" w:rsidP="00946B5B">
      <w:pPr>
        <w:rPr>
          <w:sz w:val="12"/>
          <w:szCs w:val="12"/>
        </w:rPr>
      </w:pPr>
      <w:r w:rsidRPr="00DC6F8E">
        <w:rPr>
          <w:sz w:val="12"/>
          <w:szCs w:val="12"/>
        </w:rPr>
        <w:t>Tajikistan</w:t>
      </w:r>
    </w:p>
    <w:p w14:paraId="12560D99" w14:textId="77777777" w:rsidR="00946B5B" w:rsidRPr="00DC6F8E" w:rsidRDefault="00946B5B" w:rsidP="00946B5B">
      <w:pPr>
        <w:rPr>
          <w:sz w:val="12"/>
          <w:szCs w:val="12"/>
        </w:rPr>
      </w:pPr>
      <w:r w:rsidRPr="00DC6F8E">
        <w:rPr>
          <w:sz w:val="12"/>
          <w:szCs w:val="12"/>
        </w:rPr>
        <w:t>Tanzania</w:t>
      </w:r>
    </w:p>
    <w:p w14:paraId="0A546227" w14:textId="77777777" w:rsidR="00946B5B" w:rsidRPr="00DC6F8E" w:rsidRDefault="00946B5B" w:rsidP="00946B5B">
      <w:pPr>
        <w:rPr>
          <w:sz w:val="12"/>
          <w:szCs w:val="12"/>
        </w:rPr>
      </w:pPr>
      <w:r w:rsidRPr="00DC6F8E">
        <w:rPr>
          <w:sz w:val="12"/>
          <w:szCs w:val="12"/>
        </w:rPr>
        <w:t>Thailand</w:t>
      </w:r>
    </w:p>
    <w:p w14:paraId="62463527" w14:textId="77777777" w:rsidR="00946B5B" w:rsidRPr="00DC6F8E" w:rsidRDefault="00946B5B" w:rsidP="00946B5B">
      <w:pPr>
        <w:rPr>
          <w:sz w:val="12"/>
          <w:szCs w:val="12"/>
        </w:rPr>
      </w:pPr>
      <w:r w:rsidRPr="00DC6F8E">
        <w:rPr>
          <w:sz w:val="12"/>
          <w:szCs w:val="12"/>
        </w:rPr>
        <w:t>Togo</w:t>
      </w:r>
    </w:p>
    <w:p w14:paraId="3A7201D8" w14:textId="77777777" w:rsidR="00946B5B" w:rsidRPr="00DC6F8E" w:rsidRDefault="00946B5B" w:rsidP="00946B5B">
      <w:pPr>
        <w:rPr>
          <w:sz w:val="12"/>
          <w:szCs w:val="12"/>
        </w:rPr>
      </w:pPr>
      <w:r w:rsidRPr="00DC6F8E">
        <w:rPr>
          <w:sz w:val="12"/>
          <w:szCs w:val="12"/>
        </w:rPr>
        <w:t>Tonga</w:t>
      </w:r>
    </w:p>
    <w:p w14:paraId="42BD8BCB" w14:textId="77777777" w:rsidR="00946B5B" w:rsidRPr="00DC6F8E" w:rsidRDefault="00946B5B" w:rsidP="00946B5B">
      <w:pPr>
        <w:rPr>
          <w:sz w:val="12"/>
          <w:szCs w:val="12"/>
        </w:rPr>
      </w:pPr>
      <w:r w:rsidRPr="00DC6F8E">
        <w:rPr>
          <w:sz w:val="12"/>
          <w:szCs w:val="12"/>
        </w:rPr>
        <w:t>Trinidad and Tobago</w:t>
      </w:r>
    </w:p>
    <w:p w14:paraId="7CA8B9CB" w14:textId="77777777" w:rsidR="00946B5B" w:rsidRPr="00DC6F8E" w:rsidRDefault="00946B5B" w:rsidP="00946B5B">
      <w:pPr>
        <w:rPr>
          <w:sz w:val="12"/>
          <w:szCs w:val="12"/>
        </w:rPr>
      </w:pPr>
      <w:r w:rsidRPr="00DC6F8E">
        <w:rPr>
          <w:sz w:val="12"/>
          <w:szCs w:val="12"/>
        </w:rPr>
        <w:t>Tunisia</w:t>
      </w:r>
    </w:p>
    <w:p w14:paraId="6FEC92C9" w14:textId="77777777" w:rsidR="00946B5B" w:rsidRPr="00DC6F8E" w:rsidRDefault="00946B5B" w:rsidP="00946B5B">
      <w:pPr>
        <w:rPr>
          <w:sz w:val="12"/>
          <w:szCs w:val="12"/>
        </w:rPr>
      </w:pPr>
      <w:r w:rsidRPr="00DC6F8E">
        <w:rPr>
          <w:sz w:val="12"/>
          <w:szCs w:val="12"/>
        </w:rPr>
        <w:t>Turkey</w:t>
      </w:r>
    </w:p>
    <w:p w14:paraId="61C8148A" w14:textId="77777777" w:rsidR="00946B5B" w:rsidRPr="00DC6F8E" w:rsidRDefault="00946B5B" w:rsidP="00946B5B">
      <w:pPr>
        <w:rPr>
          <w:sz w:val="12"/>
          <w:szCs w:val="12"/>
        </w:rPr>
      </w:pPr>
      <w:r w:rsidRPr="00DC6F8E">
        <w:rPr>
          <w:sz w:val="12"/>
          <w:szCs w:val="12"/>
        </w:rPr>
        <w:t>Uganda</w:t>
      </w:r>
    </w:p>
    <w:p w14:paraId="53C8E526" w14:textId="77777777" w:rsidR="00946B5B" w:rsidRPr="00DC6F8E" w:rsidRDefault="00946B5B" w:rsidP="00946B5B">
      <w:pPr>
        <w:rPr>
          <w:sz w:val="12"/>
          <w:szCs w:val="12"/>
        </w:rPr>
      </w:pPr>
      <w:r w:rsidRPr="00DC6F8E">
        <w:rPr>
          <w:sz w:val="12"/>
          <w:szCs w:val="12"/>
        </w:rPr>
        <w:t>Ukraine</w:t>
      </w:r>
    </w:p>
    <w:p w14:paraId="5D0BB5AD" w14:textId="77777777" w:rsidR="00946B5B" w:rsidRPr="00DC6F8E" w:rsidRDefault="00946B5B" w:rsidP="00946B5B">
      <w:pPr>
        <w:rPr>
          <w:sz w:val="12"/>
          <w:szCs w:val="12"/>
        </w:rPr>
      </w:pPr>
      <w:r w:rsidRPr="00DC6F8E">
        <w:rPr>
          <w:sz w:val="12"/>
          <w:szCs w:val="12"/>
        </w:rPr>
        <w:t>United Arab Emirates</w:t>
      </w:r>
    </w:p>
    <w:p w14:paraId="254583A4" w14:textId="77777777" w:rsidR="00946B5B" w:rsidRPr="00DC6F8E" w:rsidRDefault="00946B5B" w:rsidP="00946B5B">
      <w:pPr>
        <w:rPr>
          <w:sz w:val="12"/>
          <w:szCs w:val="12"/>
        </w:rPr>
      </w:pPr>
      <w:r w:rsidRPr="00DC6F8E">
        <w:rPr>
          <w:sz w:val="12"/>
          <w:szCs w:val="12"/>
        </w:rPr>
        <w:lastRenderedPageBreak/>
        <w:t>United Kingdom</w:t>
      </w:r>
    </w:p>
    <w:p w14:paraId="76D80397" w14:textId="77777777" w:rsidR="00946B5B" w:rsidRPr="00DC6F8E" w:rsidRDefault="00946B5B" w:rsidP="00946B5B">
      <w:pPr>
        <w:rPr>
          <w:sz w:val="12"/>
          <w:szCs w:val="12"/>
        </w:rPr>
      </w:pPr>
      <w:r w:rsidRPr="00DC6F8E">
        <w:rPr>
          <w:sz w:val="12"/>
          <w:szCs w:val="12"/>
        </w:rPr>
        <w:t>United States</w:t>
      </w:r>
    </w:p>
    <w:p w14:paraId="580EAFF7" w14:textId="77777777" w:rsidR="00946B5B" w:rsidRPr="00DC6F8E" w:rsidRDefault="00946B5B" w:rsidP="00946B5B">
      <w:pPr>
        <w:rPr>
          <w:sz w:val="12"/>
          <w:szCs w:val="12"/>
        </w:rPr>
      </w:pPr>
      <w:r w:rsidRPr="00DC6F8E">
        <w:rPr>
          <w:sz w:val="12"/>
          <w:szCs w:val="12"/>
        </w:rPr>
        <w:t>Uruguay</w:t>
      </w:r>
    </w:p>
    <w:p w14:paraId="4681772A" w14:textId="77777777" w:rsidR="00946B5B" w:rsidRPr="00DC6F8E" w:rsidRDefault="00946B5B" w:rsidP="00946B5B">
      <w:pPr>
        <w:rPr>
          <w:sz w:val="12"/>
          <w:szCs w:val="12"/>
        </w:rPr>
      </w:pPr>
      <w:r w:rsidRPr="00DC6F8E">
        <w:rPr>
          <w:sz w:val="12"/>
          <w:szCs w:val="12"/>
        </w:rPr>
        <w:t>Vanuatu</w:t>
      </w:r>
    </w:p>
    <w:p w14:paraId="6FC55754" w14:textId="77777777" w:rsidR="00946B5B" w:rsidRPr="00DC6F8E" w:rsidRDefault="00946B5B" w:rsidP="00946B5B">
      <w:pPr>
        <w:rPr>
          <w:sz w:val="12"/>
          <w:szCs w:val="12"/>
        </w:rPr>
      </w:pPr>
      <w:r w:rsidRPr="00DC6F8E">
        <w:rPr>
          <w:sz w:val="12"/>
          <w:szCs w:val="12"/>
        </w:rPr>
        <w:t>Venezuela, Bolivarian Republic of</w:t>
      </w:r>
    </w:p>
    <w:p w14:paraId="00B41FE4" w14:textId="77777777" w:rsidR="00946B5B" w:rsidRPr="00DC6F8E" w:rsidRDefault="00946B5B" w:rsidP="00946B5B">
      <w:pPr>
        <w:rPr>
          <w:sz w:val="12"/>
          <w:szCs w:val="12"/>
        </w:rPr>
      </w:pPr>
      <w:r w:rsidRPr="00DC6F8E">
        <w:rPr>
          <w:sz w:val="12"/>
          <w:szCs w:val="12"/>
        </w:rPr>
        <w:t>Viet Nam</w:t>
      </w:r>
    </w:p>
    <w:p w14:paraId="1938105F" w14:textId="77777777" w:rsidR="00946B5B" w:rsidRPr="002312FB" w:rsidRDefault="00946B5B" w:rsidP="00946B5B">
      <w:pPr>
        <w:rPr>
          <w:sz w:val="12"/>
          <w:szCs w:val="12"/>
          <w:lang w:val="es-ES_tradnl"/>
        </w:rPr>
      </w:pPr>
      <w:r w:rsidRPr="002312FB">
        <w:rPr>
          <w:sz w:val="12"/>
          <w:szCs w:val="12"/>
          <w:lang w:val="es-ES_tradnl"/>
        </w:rPr>
        <w:t>Yemen</w:t>
      </w:r>
    </w:p>
    <w:p w14:paraId="16D8DC3D" w14:textId="77777777" w:rsidR="00946B5B" w:rsidRPr="002312FB" w:rsidRDefault="00946B5B" w:rsidP="00946B5B">
      <w:pPr>
        <w:rPr>
          <w:sz w:val="12"/>
          <w:szCs w:val="12"/>
          <w:lang w:val="es-ES_tradnl"/>
        </w:rPr>
      </w:pPr>
      <w:r w:rsidRPr="002312FB">
        <w:rPr>
          <w:sz w:val="12"/>
          <w:szCs w:val="12"/>
          <w:lang w:val="es-ES_tradnl"/>
        </w:rPr>
        <w:t>Zambia</w:t>
      </w:r>
    </w:p>
    <w:p w14:paraId="1885D955" w14:textId="77777777" w:rsidR="00946B5B" w:rsidRPr="002312FB" w:rsidRDefault="00946B5B" w:rsidP="00946B5B">
      <w:pPr>
        <w:rPr>
          <w:sz w:val="12"/>
          <w:szCs w:val="12"/>
          <w:lang w:val="es-ES_tradnl"/>
        </w:rPr>
      </w:pPr>
      <w:proofErr w:type="spellStart"/>
      <w:r w:rsidRPr="002312FB">
        <w:rPr>
          <w:sz w:val="12"/>
          <w:szCs w:val="12"/>
          <w:lang w:val="es-ES_tradnl"/>
        </w:rPr>
        <w:t>Zimbabwe</w:t>
      </w:r>
      <w:proofErr w:type="spellEnd"/>
    </w:p>
    <w:p w14:paraId="61EF4072" w14:textId="77777777" w:rsidR="00946B5B" w:rsidRDefault="00946B5B" w:rsidP="00946B5B">
      <w:pPr>
        <w:rPr>
          <w:sz w:val="12"/>
          <w:szCs w:val="12"/>
        </w:rPr>
      </w:pPr>
    </w:p>
    <w:p w14:paraId="32883E34" w14:textId="77777777" w:rsidR="00946B5B" w:rsidRDefault="00946B5B" w:rsidP="00946B5B">
      <w:pPr>
        <w:pStyle w:val="Heading3"/>
      </w:pPr>
      <w:proofErr w:type="spellStart"/>
      <w:r>
        <w:lastRenderedPageBreak/>
        <w:t>Heg</w:t>
      </w:r>
      <w:proofErr w:type="spellEnd"/>
      <w:r>
        <w:t xml:space="preserve"> Bad</w:t>
      </w:r>
    </w:p>
    <w:p w14:paraId="2FC71886" w14:textId="77777777" w:rsidR="00946B5B" w:rsidRPr="006D39E5" w:rsidRDefault="00946B5B" w:rsidP="00946B5B"/>
    <w:p w14:paraId="04049909" w14:textId="77777777" w:rsidR="00946B5B" w:rsidRDefault="00946B5B" w:rsidP="00946B5B">
      <w:pPr>
        <w:pStyle w:val="Heading4"/>
      </w:pPr>
      <w:r w:rsidRPr="006D39E5">
        <w:rPr>
          <w:highlight w:val="green"/>
        </w:rPr>
        <w:t>Eliminating the WTO ends U.S. global hegemony</w:t>
      </w:r>
    </w:p>
    <w:p w14:paraId="3F6FA544" w14:textId="77777777" w:rsidR="00946B5B" w:rsidRDefault="00946B5B" w:rsidP="00946B5B">
      <w:pPr>
        <w:rPr>
          <w:rStyle w:val="Style13ptBold"/>
        </w:rPr>
      </w:pPr>
      <w:r w:rsidRPr="006D39E5">
        <w:rPr>
          <w:rStyle w:val="Style13ptBold"/>
          <w:highlight w:val="green"/>
        </w:rPr>
        <w:t>Bello, 2000</w:t>
      </w:r>
    </w:p>
    <w:p w14:paraId="392407FB" w14:textId="77777777" w:rsidR="00946B5B" w:rsidRPr="00262AB8" w:rsidRDefault="00946B5B" w:rsidP="00946B5B">
      <w:pPr>
        <w:rPr>
          <w:sz w:val="16"/>
          <w:szCs w:val="16"/>
        </w:rPr>
      </w:pPr>
      <w:r w:rsidRPr="00262AB8">
        <w:rPr>
          <w:sz w:val="16"/>
          <w:szCs w:val="16"/>
        </w:rPr>
        <w:t>(Walden, Sociology @ Stanford, https://users.ox.ac.uk/~magd1352/ecologist/Should%20WTO%20be%20abolished.pdf)</w:t>
      </w:r>
    </w:p>
    <w:p w14:paraId="3652FFB3" w14:textId="77777777" w:rsidR="00946B5B" w:rsidRDefault="00946B5B" w:rsidP="00946B5B">
      <w:pPr>
        <w:rPr>
          <w:rStyle w:val="StyleUnderline"/>
        </w:rPr>
      </w:pPr>
      <w:r w:rsidRPr="00262AB8">
        <w:rPr>
          <w:rStyle w:val="StyleUnderline"/>
        </w:rPr>
        <w:t xml:space="preserve">The idea that the world needs the World Trade </w:t>
      </w:r>
      <w:proofErr w:type="spellStart"/>
      <w:r w:rsidRPr="00262AB8">
        <w:rPr>
          <w:rStyle w:val="StyleUnderline"/>
        </w:rPr>
        <w:t>Organisation</w:t>
      </w:r>
      <w:proofErr w:type="spellEnd"/>
      <w:r w:rsidRPr="00262AB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A2D54">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A2D54">
        <w:rPr>
          <w:rStyle w:val="StyleUnderline"/>
          <w:highlight w:val="green"/>
        </w:rPr>
        <w:t>wanted an international trade body</w:t>
      </w:r>
      <w:r w:rsidRPr="00B95685">
        <w:rPr>
          <w:sz w:val="14"/>
        </w:rPr>
        <w:t xml:space="preserve">. Why? </w:t>
      </w:r>
      <w:r w:rsidRPr="003A2D54">
        <w:rPr>
          <w:rStyle w:val="StyleUnderline"/>
          <w:highlight w:val="green"/>
        </w:rPr>
        <w:t>Because its global economic 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A2D54">
        <w:rPr>
          <w:rStyle w:val="StyleUnderline"/>
          <w:highlight w:val="green"/>
        </w:rPr>
        <w:t xml:space="preserve">before the WTO, </w:t>
      </w:r>
      <w:r w:rsidRPr="003A2D54">
        <w:rPr>
          <w:rStyle w:val="Emphasis"/>
          <w:highlight w:val="green"/>
        </w:rPr>
        <w:t>global trade was growing by leaps and bounds</w:t>
      </w:r>
      <w:r w:rsidRPr="003A2D54">
        <w:rPr>
          <w:rStyle w:val="StyleUnderline"/>
          <w:highlight w:val="green"/>
        </w:rPr>
        <w:t>, but countries were using trade policy</w:t>
      </w:r>
      <w:r w:rsidRPr="003A2D54">
        <w:rPr>
          <w:rStyle w:val="StyleUnderline"/>
        </w:rPr>
        <w:t xml:space="preserve"> to</w:t>
      </w:r>
      <w:r w:rsidRPr="00BD3291">
        <w:rPr>
          <w:rStyle w:val="StyleUnderline"/>
        </w:rPr>
        <w:t xml:space="preserve"> </w:t>
      </w:r>
      <w:proofErr w:type="spellStart"/>
      <w:r w:rsidRPr="00BD3291">
        <w:rPr>
          <w:rStyle w:val="StyleUnderline"/>
        </w:rPr>
        <w:t>industrialise</w:t>
      </w:r>
      <w:proofErr w:type="spellEnd"/>
      <w:r w:rsidRPr="00BD3291">
        <w:rPr>
          <w:rStyle w:val="StyleUnderline"/>
        </w:rPr>
        <w:t xml:space="preserve"> and adapt to the growth of trade </w:t>
      </w:r>
      <w:r w:rsidRPr="0079573D">
        <w:rPr>
          <w:rStyle w:val="StyleUnderline"/>
          <w:highlight w:val="green"/>
        </w:rPr>
        <w:t>so</w:t>
      </w:r>
      <w:r w:rsidRPr="003A2D54">
        <w:rPr>
          <w:rStyle w:val="StyleUnderline"/>
          <w:highlight w:val="green"/>
        </w:rPr>
        <w:t xml:space="preserve"> that their economies would be 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A2D54">
        <w:rPr>
          <w:rStyle w:val="StyleUnderline"/>
          <w:highlight w:val="green"/>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A2D54">
        <w:rPr>
          <w:rStyle w:val="StyleUnderline"/>
          <w:highlight w:val="green"/>
        </w:rPr>
        <w:t xml:space="preserve">The purpose of TRIPs is </w:t>
      </w:r>
      <w:r w:rsidRPr="003A2D54">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3A2D54">
        <w:rPr>
          <w:rStyle w:val="StyleUnderline"/>
          <w:highlight w:val="green"/>
        </w:rPr>
        <w:t>TRIPs</w:t>
      </w:r>
      <w:r w:rsidRPr="00B95685">
        <w:rPr>
          <w:sz w:val="14"/>
        </w:rPr>
        <w:t xml:space="preserve">, however, </w:t>
      </w:r>
      <w:r w:rsidRPr="003A2D54">
        <w:rPr>
          <w:rStyle w:val="StyleUnderline"/>
          <w:highlight w:val="green"/>
        </w:rPr>
        <w:t xml:space="preserve">goes beyond this to </w:t>
      </w:r>
      <w:proofErr w:type="spellStart"/>
      <w:r w:rsidRPr="003A2D54">
        <w:rPr>
          <w:rStyle w:val="StyleUnderline"/>
          <w:highlight w:val="green"/>
        </w:rPr>
        <w:t>institutionalise</w:t>
      </w:r>
      <w:proofErr w:type="spellEnd"/>
      <w:r w:rsidRPr="003A2D54">
        <w:rPr>
          <w:rStyle w:val="StyleUnderline"/>
          <w:highlight w:val="green"/>
        </w:rPr>
        <w:t xml:space="preserve"> a monopoly for high-tech</w:t>
      </w:r>
      <w:r w:rsidRPr="003A2D54">
        <w:rPr>
          <w:sz w:val="14"/>
          <w:highlight w:val="green"/>
        </w:rPr>
        <w:t xml:space="preserve"> </w:t>
      </w:r>
      <w:r w:rsidRPr="003A2D54">
        <w:rPr>
          <w:rStyle w:val="StyleUnderline"/>
          <w:highlight w:val="green"/>
        </w:rPr>
        <w:t>corporate innovators, most of them from the North</w:t>
      </w:r>
      <w:r w:rsidRPr="00B95685">
        <w:rPr>
          <w:sz w:val="14"/>
        </w:rPr>
        <w:t xml:space="preserve">. Among other things, </w:t>
      </w:r>
      <w:r w:rsidRPr="003A2D54">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 xml:space="preserve">What </w:t>
      </w:r>
      <w:r w:rsidRPr="003A2D54">
        <w:rPr>
          <w:rStyle w:val="StyleUnderline"/>
          <w:highlight w:val="green"/>
        </w:rPr>
        <w:t>TRIPs</w:t>
      </w:r>
      <w:r w:rsidRPr="00BD3291">
        <w:rPr>
          <w:rStyle w:val="StyleUnderline"/>
        </w:rPr>
        <w:t xml:space="preserve">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w:t>
      </w:r>
      <w:r w:rsidRPr="003A2D54">
        <w:rPr>
          <w:rStyle w:val="StyleUnderline"/>
          <w:highlight w:val="green"/>
        </w:rPr>
        <w:t xml:space="preserve">enables </w:t>
      </w:r>
      <w:r w:rsidRPr="003A2D54">
        <w:rPr>
          <w:rStyle w:val="Emphasis"/>
          <w:highlight w:val="green"/>
        </w:rPr>
        <w:t>the technological leader</w:t>
      </w:r>
      <w:r w:rsidRPr="00B95685">
        <w:rPr>
          <w:sz w:val="14"/>
        </w:rPr>
        <w:t xml:space="preserve">, in this case </w:t>
      </w:r>
      <w:r w:rsidRPr="003A2D54">
        <w:rPr>
          <w:rStyle w:val="Emphasis"/>
          <w:highlight w:val="green"/>
        </w:rPr>
        <w:t>the US, to greatly influence</w:t>
      </w:r>
      <w:r w:rsidRPr="003A2D54">
        <w:rPr>
          <w:rStyle w:val="StyleUnderline"/>
          <w:highlight w:val="green"/>
        </w:rPr>
        <w:t xml:space="preserve"> </w:t>
      </w:r>
      <w:r w:rsidRPr="003A2D54">
        <w:rPr>
          <w:rStyle w:val="Emphasis"/>
          <w:highlight w:val="green"/>
        </w:rPr>
        <w:t>the pace of technological and industrial development in the rest of the world</w:t>
      </w:r>
      <w:r w:rsidRPr="003A2D54">
        <w:rPr>
          <w:rStyle w:val="StyleUnderline"/>
          <w:highlight w:val="green"/>
        </w:rPr>
        <w:t>.</w:t>
      </w:r>
      <w:r w:rsidRPr="00BD3291">
        <w:rPr>
          <w:rStyle w:val="StyleUnderline"/>
        </w:rPr>
        <w:t xml:space="preserve"> </w:t>
      </w:r>
    </w:p>
    <w:p w14:paraId="292855DD" w14:textId="77777777" w:rsidR="00946B5B" w:rsidRDefault="00946B5B" w:rsidP="00946B5B">
      <w:pPr>
        <w:rPr>
          <w:rStyle w:val="StyleUnderline"/>
        </w:rPr>
      </w:pPr>
    </w:p>
    <w:p w14:paraId="0B72BEFA" w14:textId="77777777" w:rsidR="00946B5B" w:rsidRDefault="00946B5B" w:rsidP="00946B5B">
      <w:pPr>
        <w:pStyle w:val="Heading4"/>
      </w:pPr>
      <w:r w:rsidRPr="006D39E5">
        <w:rPr>
          <w:highlight w:val="green"/>
        </w:rPr>
        <w:t xml:space="preserve">Primacy causes endless war, terror, authoritarianism, </w:t>
      </w:r>
      <w:proofErr w:type="spellStart"/>
      <w:r w:rsidRPr="006D39E5">
        <w:rPr>
          <w:highlight w:val="green"/>
        </w:rPr>
        <w:t>prolif</w:t>
      </w:r>
      <w:proofErr w:type="spellEnd"/>
      <w:r w:rsidRPr="006D39E5">
        <w:rPr>
          <w:highlight w:val="green"/>
        </w:rPr>
        <w:t>, and Russia-China aggression.</w:t>
      </w:r>
    </w:p>
    <w:p w14:paraId="4C153F6E" w14:textId="77777777" w:rsidR="00946B5B" w:rsidRPr="00D904BD" w:rsidRDefault="00946B5B" w:rsidP="00946B5B">
      <w:pPr>
        <w:rPr>
          <w:rStyle w:val="Style13ptBold"/>
        </w:rPr>
      </w:pPr>
      <w:r w:rsidRPr="006D39E5">
        <w:rPr>
          <w:rStyle w:val="Style13ptBold"/>
          <w:highlight w:val="green"/>
        </w:rPr>
        <w:t>Ashford, 19</w:t>
      </w:r>
    </w:p>
    <w:p w14:paraId="662F4B28" w14:textId="77777777" w:rsidR="00946B5B" w:rsidRDefault="00946B5B" w:rsidP="00946B5B">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3F632276" w14:textId="77777777" w:rsidR="00946B5B" w:rsidRPr="005704C8" w:rsidRDefault="00946B5B" w:rsidP="00946B5B">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 xml:space="preserve">a world reeling </w:t>
      </w:r>
      <w:r w:rsidRPr="00386308">
        <w:rPr>
          <w:rStyle w:val="StyleUnderline"/>
        </w:rPr>
        <w:lastRenderedPageBreak/>
        <w:t>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w:t>
      </w:r>
      <w:r w:rsidRPr="00732505">
        <w:rPr>
          <w:sz w:val="16"/>
        </w:rPr>
        <w:t xml:space="preserve">blame for these poor outcomes.2 But recrimination is less important than </w:t>
      </w:r>
      <w:r w:rsidRPr="00732505">
        <w:rPr>
          <w:rStyle w:val="StyleUnderline"/>
        </w:rPr>
        <w:t xml:space="preserve">understanding why America’s strategy has failed so badly </w:t>
      </w:r>
      <w:r w:rsidRPr="00732505">
        <w:rPr>
          <w:sz w:val="16"/>
        </w:rPr>
        <w:t xml:space="preserve">and avoiding these mistakes in future. </w:t>
      </w:r>
      <w:r w:rsidRPr="00732505">
        <w:rPr>
          <w:rStyle w:val="StyleUnderline"/>
        </w:rPr>
        <w:t>Much of the explanation is the natural outcome of changing constraints</w:t>
      </w:r>
      <w:r w:rsidRPr="00732505">
        <w:rPr>
          <w:sz w:val="16"/>
        </w:rPr>
        <w:t xml:space="preserve">. </w:t>
      </w:r>
      <w:r w:rsidRPr="00732505">
        <w:rPr>
          <w:rStyle w:val="Emphasis"/>
        </w:rPr>
        <w:t>Iraq and Libya should not be viewed as regrettable anomalies, but rather the logical outcome of unipolarity and America’s liberal internationalist inclination</w:t>
      </w:r>
      <w:r w:rsidRPr="00386308">
        <w:rPr>
          <w:rStyle w:val="Emphasis"/>
        </w:rPr>
        <w:t xml:space="preserve">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592DD60B" w14:textId="77777777" w:rsidR="00946B5B" w:rsidRDefault="00946B5B" w:rsidP="00946B5B">
      <w:pPr>
        <w:pStyle w:val="Heading3"/>
      </w:pPr>
      <w:r>
        <w:lastRenderedPageBreak/>
        <w:t>Colonialism</w:t>
      </w:r>
    </w:p>
    <w:p w14:paraId="4E794148" w14:textId="77777777" w:rsidR="00946B5B" w:rsidRDefault="00946B5B" w:rsidP="00946B5B">
      <w:pPr>
        <w:pStyle w:val="Heading4"/>
      </w:pPr>
      <w:r w:rsidRPr="006D39E5">
        <w:rPr>
          <w:highlight w:val="green"/>
        </w:rPr>
        <w:t>The WTO as an institution is unethical and perpetuates colonialism</w:t>
      </w:r>
    </w:p>
    <w:p w14:paraId="1CCA4678" w14:textId="77777777" w:rsidR="00946B5B" w:rsidRPr="00D315CD" w:rsidRDefault="00946B5B" w:rsidP="00946B5B">
      <w:pPr>
        <w:rPr>
          <w:rStyle w:val="Style13ptBold"/>
        </w:rPr>
      </w:pPr>
      <w:r w:rsidRPr="004A4F0A">
        <w:rPr>
          <w:rStyle w:val="Style13ptBold"/>
          <w:highlight w:val="green"/>
        </w:rPr>
        <w:t>Godrej</w:t>
      </w:r>
      <w:r>
        <w:rPr>
          <w:rStyle w:val="Style13ptBold"/>
          <w:highlight w:val="green"/>
        </w:rPr>
        <w:t xml:space="preserve">, </w:t>
      </w:r>
      <w:r w:rsidRPr="004A4F0A">
        <w:rPr>
          <w:rStyle w:val="Style13ptBold"/>
          <w:highlight w:val="green"/>
        </w:rPr>
        <w:t>20</w:t>
      </w:r>
    </w:p>
    <w:p w14:paraId="16FE1EDF" w14:textId="77777777" w:rsidR="00946B5B" w:rsidRPr="00D315CD" w:rsidRDefault="00946B5B" w:rsidP="00946B5B">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2DF30A1C" w14:textId="77777777" w:rsidR="00946B5B" w:rsidRDefault="00946B5B" w:rsidP="00946B5B">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4A4F0A">
        <w:rPr>
          <w:rStyle w:val="StyleUnderline"/>
          <w:highlight w:val="green"/>
        </w:rPr>
        <w:t>the</w:t>
      </w:r>
      <w:r w:rsidRPr="00D315CD">
        <w:rPr>
          <w:sz w:val="16"/>
        </w:rPr>
        <w:t xml:space="preserve"> </w:t>
      </w:r>
      <w:r w:rsidRPr="00C42317">
        <w:rPr>
          <w:sz w:val="16"/>
        </w:rPr>
        <w:t>19</w:t>
      </w:r>
      <w:r w:rsidRPr="004A4F0A">
        <w:rPr>
          <w:rStyle w:val="StyleUnderline"/>
          <w:highlight w:val="green"/>
        </w:rPr>
        <w:t>90s</w:t>
      </w:r>
      <w:r w:rsidRPr="004A4F0A">
        <w:rPr>
          <w:sz w:val="16"/>
          <w:highlight w:val="green"/>
        </w:rPr>
        <w:t xml:space="preserve"> </w:t>
      </w:r>
      <w:r w:rsidRPr="004A4F0A">
        <w:rPr>
          <w:rStyle w:val="StyleUnderline"/>
          <w:highlight w:val="green"/>
        </w:rPr>
        <w:t>brought</w:t>
      </w:r>
      <w:r w:rsidRPr="004A4F0A">
        <w:rPr>
          <w:sz w:val="16"/>
          <w:highlight w:val="green"/>
        </w:rPr>
        <w:t xml:space="preserve"> </w:t>
      </w:r>
      <w:r w:rsidRPr="004A4F0A">
        <w:rPr>
          <w:rStyle w:val="StyleUnderline"/>
          <w:highlight w:val="green"/>
        </w:rPr>
        <w:t xml:space="preserve">new </w:t>
      </w:r>
      <w:r w:rsidRPr="004A4F0A">
        <w:rPr>
          <w:rStyle w:val="Emphasis"/>
          <w:highlight w:val="green"/>
        </w:rPr>
        <w:t>torments in the form of the W</w:t>
      </w:r>
      <w:r w:rsidRPr="00D315CD">
        <w:rPr>
          <w:rStyle w:val="Emphasis"/>
        </w:rPr>
        <w:t xml:space="preserve">orld </w:t>
      </w:r>
      <w:r w:rsidRPr="004A4F0A">
        <w:rPr>
          <w:rStyle w:val="Emphasis"/>
          <w:highlight w:val="green"/>
        </w:rPr>
        <w:t>T</w:t>
      </w:r>
      <w:r w:rsidRPr="00D315CD">
        <w:rPr>
          <w:rStyle w:val="Emphasis"/>
        </w:rPr>
        <w:t xml:space="preserve">rade </w:t>
      </w:r>
      <w:r w:rsidRPr="004A4F0A">
        <w:rPr>
          <w:rStyle w:val="Emphasis"/>
          <w:highlight w:val="green"/>
        </w:rPr>
        <w:t>O</w:t>
      </w:r>
      <w:r w:rsidRPr="00D315CD">
        <w:rPr>
          <w:rStyle w:val="Emphasis"/>
        </w:rPr>
        <w:t>rganization</w:t>
      </w:r>
      <w:r w:rsidRPr="00D315CD">
        <w:rPr>
          <w:sz w:val="16"/>
        </w:rPr>
        <w:t xml:space="preserve"> (</w:t>
      </w:r>
      <w:r w:rsidRPr="00AE1EED">
        <w:rPr>
          <w:rStyle w:val="StyleUnderline"/>
        </w:rPr>
        <w:t>WTO</w:t>
      </w:r>
      <w:r w:rsidRPr="00D315CD">
        <w:rPr>
          <w:sz w:val="16"/>
        </w:rPr>
        <w:t xml:space="preserve">), </w:t>
      </w:r>
      <w:r w:rsidRPr="00AE1EED">
        <w:rPr>
          <w:rStyle w:val="StyleUnderline"/>
        </w:rPr>
        <w:t>a club 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4A4F0A">
        <w:rPr>
          <w:rStyle w:val="StyleUnderline"/>
          <w:highlight w:val="green"/>
        </w:rPr>
        <w:t>the WTO</w:t>
      </w:r>
      <w:r w:rsidRPr="004A4F0A">
        <w:rPr>
          <w:sz w:val="16"/>
          <w:highlight w:val="green"/>
        </w:rPr>
        <w:t xml:space="preserve"> </w:t>
      </w:r>
      <w:r w:rsidRPr="004A4F0A">
        <w:rPr>
          <w:rStyle w:val="StyleUnderline"/>
          <w:highlight w:val="green"/>
        </w:rPr>
        <w:t>required poorer countries to sign</w:t>
      </w:r>
      <w:r w:rsidRPr="004A4F0A">
        <w:rPr>
          <w:sz w:val="16"/>
          <w:highlight w:val="green"/>
        </w:rPr>
        <w:t xml:space="preserve"> </w:t>
      </w:r>
      <w:r w:rsidRPr="005704C8">
        <w:rPr>
          <w:sz w:val="16"/>
        </w:rPr>
        <w:t xml:space="preserve">up to an </w:t>
      </w:r>
      <w:r w:rsidRPr="004A4F0A">
        <w:rPr>
          <w:rStyle w:val="StyleUnderline"/>
          <w:highlight w:val="green"/>
        </w:rPr>
        <w:t>all-or-nothing</w:t>
      </w:r>
      <w:r w:rsidRPr="004A4F0A">
        <w:rPr>
          <w:sz w:val="16"/>
          <w:highlight w:val="green"/>
        </w:rPr>
        <w:t xml:space="preserve">, </w:t>
      </w:r>
      <w:r w:rsidRPr="004A4F0A">
        <w:rPr>
          <w:rStyle w:val="StyleUnderline"/>
          <w:highlight w:val="green"/>
        </w:rPr>
        <w:t>binding</w:t>
      </w:r>
      <w:r w:rsidRPr="00D315CD">
        <w:rPr>
          <w:sz w:val="16"/>
        </w:rPr>
        <w:t xml:space="preserve"> set of </w:t>
      </w:r>
      <w:r w:rsidRPr="004A4F0A">
        <w:rPr>
          <w:rStyle w:val="StyleUnderline"/>
          <w:highlight w:val="green"/>
        </w:rPr>
        <w:t>rules</w:t>
      </w:r>
      <w:r w:rsidRPr="004A4F0A">
        <w:rPr>
          <w:sz w:val="16"/>
          <w:highlight w:val="green"/>
        </w:rPr>
        <w:t xml:space="preserve">, </w:t>
      </w:r>
      <w:r w:rsidRPr="004A4F0A">
        <w:rPr>
          <w:rStyle w:val="StyleUnderline"/>
          <w:highlight w:val="green"/>
        </w:rPr>
        <w:t>which</w:t>
      </w:r>
      <w:r w:rsidRPr="004A4F0A">
        <w:rPr>
          <w:sz w:val="16"/>
          <w:highlight w:val="green"/>
        </w:rPr>
        <w:t xml:space="preserve"> </w:t>
      </w:r>
      <w:r w:rsidRPr="004A4F0A">
        <w:rPr>
          <w:rStyle w:val="StyleUnderline"/>
          <w:highlight w:val="green"/>
        </w:rPr>
        <w:t>removed protections</w:t>
      </w:r>
      <w:r w:rsidRPr="00AE1EED">
        <w:rPr>
          <w:rStyle w:val="StyleUnderline"/>
        </w:rPr>
        <w:t xml:space="preserve"> </w:t>
      </w:r>
      <w:r w:rsidRPr="00D315CD">
        <w:rPr>
          <w:sz w:val="16"/>
        </w:rPr>
        <w:t xml:space="preserve">for domestic industries </w:t>
      </w:r>
      <w:r w:rsidRPr="004A4F0A">
        <w:rPr>
          <w:rStyle w:val="StyleUnderline"/>
          <w:highlight w:val="green"/>
        </w:rPr>
        <w:t>and allowed foreign capital unhindered access</w:t>
      </w:r>
      <w:r w:rsidRPr="004A4F0A">
        <w:rPr>
          <w:sz w:val="16"/>
          <w:highlight w:val="green"/>
        </w:rPr>
        <w:t xml:space="preserve">. </w:t>
      </w:r>
      <w:r w:rsidRPr="004A4F0A">
        <w:rPr>
          <w:rStyle w:val="StyleUnderline"/>
          <w:highlight w:val="green"/>
        </w:rPr>
        <w:t xml:space="preserve">This </w:t>
      </w:r>
      <w:r w:rsidRPr="004A4F0A">
        <w:rPr>
          <w:rStyle w:val="Emphasis"/>
          <w:highlight w:val="green"/>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4A4F0A">
        <w:rPr>
          <w:rStyle w:val="StyleUnderline"/>
          <w:highlight w:val="green"/>
        </w:rPr>
        <w:t>Influence</w:t>
      </w:r>
      <w:r w:rsidRPr="00D315CD">
        <w:rPr>
          <w:sz w:val="16"/>
        </w:rPr>
        <w:t xml:space="preserve"> </w:t>
      </w:r>
      <w:r w:rsidRPr="004A4F0A">
        <w:rPr>
          <w:rStyle w:val="StyleUnderline"/>
          <w:highlight w:val="green"/>
        </w:rPr>
        <w:t>within the WTO is weighted by</w:t>
      </w:r>
      <w:r w:rsidRPr="00D315CD">
        <w:rPr>
          <w:sz w:val="16"/>
        </w:rPr>
        <w:t xml:space="preserve"> the </w:t>
      </w:r>
      <w:r w:rsidRPr="004A4F0A">
        <w:rPr>
          <w:rStyle w:val="StyleUnderline"/>
          <w:highlight w:val="green"/>
        </w:rPr>
        <w:t>size of a nation’s economy</w:t>
      </w:r>
      <w:r w:rsidRPr="00D315CD">
        <w:rPr>
          <w:sz w:val="16"/>
        </w:rPr>
        <w:t xml:space="preserve"> – </w:t>
      </w:r>
      <w:r w:rsidRPr="00AE1EED">
        <w:rPr>
          <w:rStyle w:val="StyleUnderline"/>
        </w:rPr>
        <w:t xml:space="preserve">thus </w:t>
      </w:r>
      <w:r w:rsidRPr="004A4F0A">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4A4F0A">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4A4F0A">
        <w:rPr>
          <w:rStyle w:val="StyleUnderline"/>
        </w:rPr>
        <w:t xml:space="preserve">wealthy nations are increasingly going down the route of bilateral </w:t>
      </w:r>
      <w:r w:rsidRPr="004A4F0A">
        <w:rPr>
          <w:rStyle w:val="StyleUnderline"/>
          <w:highlight w:val="green"/>
        </w:rPr>
        <w:t>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4A4F0A">
        <w:rPr>
          <w:rStyle w:val="StyleUnderline"/>
        </w:rPr>
        <w:t>Such</w:t>
      </w:r>
      <w:r w:rsidRPr="00D315CD">
        <w:rPr>
          <w:sz w:val="16"/>
        </w:rPr>
        <w:t xml:space="preserve"> instruments </w:t>
      </w:r>
      <w:r w:rsidRPr="004A4F0A">
        <w:rPr>
          <w:rStyle w:val="StyleUnderline"/>
          <w:highlight w:val="green"/>
        </w:rPr>
        <w:t>are working to create a utopia for</w:t>
      </w:r>
      <w:r w:rsidRPr="004A4F0A">
        <w:rPr>
          <w:sz w:val="16"/>
          <w:highlight w:val="green"/>
        </w:rPr>
        <w:t xml:space="preserve"> </w:t>
      </w:r>
      <w:r w:rsidRPr="004A4F0A">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4A4F0A">
        <w:rPr>
          <w:rStyle w:val="Emphasis"/>
          <w:highlight w:val="green"/>
        </w:rPr>
        <w:t xml:space="preserve">demolition of </w:t>
      </w:r>
      <w:proofErr w:type="spellStart"/>
      <w:r w:rsidRPr="004A4F0A">
        <w:rPr>
          <w:rStyle w:val="Emphasis"/>
          <w:highlight w:val="green"/>
        </w:rPr>
        <w:t>labour</w:t>
      </w:r>
      <w:proofErr w:type="spellEnd"/>
      <w:r w:rsidRPr="004A4F0A">
        <w:rPr>
          <w:rStyle w:val="Emphasis"/>
          <w:highlight w:val="green"/>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4A4F0A">
        <w:rPr>
          <w:rStyle w:val="Emphasis"/>
          <w:highlight w:val="green"/>
        </w:rPr>
        <w:t>for every dollar of aid sent to poorer countries, they lose 10 times as much in outflows</w:t>
      </w:r>
      <w:r w:rsidRPr="004A4F0A">
        <w:rPr>
          <w:sz w:val="16"/>
          <w:highlight w:val="green"/>
        </w:rPr>
        <w:t xml:space="preserve"> – </w:t>
      </w:r>
      <w:r w:rsidRPr="004A4F0A">
        <w:rPr>
          <w:rStyle w:val="Emphasis"/>
          <w:highlight w:val="green"/>
        </w:rPr>
        <w:t xml:space="preserve">and that’s before one counts their losses through unfair trade rules and underpaid </w:t>
      </w:r>
      <w:proofErr w:type="spellStart"/>
      <w:r w:rsidRPr="004A4F0A">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4A4F0A">
        <w:rPr>
          <w:rStyle w:val="StyleUnderline"/>
          <w:highlight w:val="green"/>
        </w:rPr>
        <w:t>Inequality is rising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56B658A3" w14:textId="29061277" w:rsidR="00946B5B" w:rsidRDefault="00946B5B" w:rsidP="00946B5B">
      <w:pPr>
        <w:pStyle w:val="Heading1"/>
      </w:pPr>
      <w:r>
        <w:lastRenderedPageBreak/>
        <w:t>T</w:t>
      </w:r>
      <w:r>
        <w:t xml:space="preserve"> - Vaccines</w:t>
      </w:r>
    </w:p>
    <w:p w14:paraId="75255FA0" w14:textId="77777777" w:rsidR="00946B5B" w:rsidRDefault="00946B5B" w:rsidP="00946B5B"/>
    <w:p w14:paraId="35D2844C" w14:textId="77777777" w:rsidR="00946B5B" w:rsidRDefault="00946B5B" w:rsidP="00946B5B">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682A2528" w14:textId="77777777" w:rsidR="00946B5B" w:rsidRPr="004D4E95" w:rsidRDefault="00946B5B" w:rsidP="00946B5B"/>
    <w:p w14:paraId="33E06FA9" w14:textId="77777777" w:rsidR="00946B5B" w:rsidRDefault="00946B5B" w:rsidP="00946B5B">
      <w:pPr>
        <w:keepNext/>
        <w:keepLines/>
        <w:spacing w:before="40" w:after="0"/>
        <w:outlineLvl w:val="3"/>
        <w:rPr>
          <w:rFonts w:eastAsia="DengXian Light" w:cs="Times New Roman"/>
          <w:b/>
          <w:bCs/>
          <w:sz w:val="26"/>
          <w:szCs w:val="26"/>
          <w:highlight w:val="green"/>
        </w:rPr>
      </w:pPr>
      <w:r>
        <w:rPr>
          <w:rFonts w:eastAsia="DengXian Light" w:cs="Times New Roman"/>
          <w:b/>
          <w:bCs/>
          <w:sz w:val="26"/>
          <w:szCs w:val="26"/>
        </w:rPr>
        <w:t xml:space="preserve">B. Violation: </w:t>
      </w:r>
    </w:p>
    <w:p w14:paraId="44287119" w14:textId="77777777" w:rsidR="00946B5B" w:rsidRPr="00E45D85" w:rsidRDefault="00946B5B" w:rsidP="00946B5B">
      <w:pPr>
        <w:keepNext/>
        <w:keepLines/>
        <w:spacing w:before="40" w:after="0"/>
        <w:outlineLvl w:val="3"/>
        <w:rPr>
          <w:rFonts w:eastAsia="DengXian Light" w:cs="Times New Roman"/>
          <w:b/>
          <w:bCs/>
          <w:sz w:val="26"/>
          <w:szCs w:val="26"/>
        </w:rPr>
      </w:pPr>
      <w:r>
        <w:rPr>
          <w:rFonts w:eastAsia="DengXian Light" w:cs="Times New Roman"/>
          <w:b/>
          <w:bCs/>
          <w:sz w:val="26"/>
          <w:szCs w:val="26"/>
          <w:highlight w:val="green"/>
        </w:rPr>
        <w:t>V</w:t>
      </w:r>
      <w:r w:rsidRPr="002845A2">
        <w:rPr>
          <w:rFonts w:eastAsia="DengXian Light" w:cs="Times New Roman"/>
          <w:b/>
          <w:bCs/>
          <w:sz w:val="26"/>
          <w:szCs w:val="26"/>
          <w:highlight w:val="green"/>
        </w:rPr>
        <w:t>accines are medical interventions, not medicines</w:t>
      </w:r>
    </w:p>
    <w:p w14:paraId="5E87A997" w14:textId="77777777" w:rsidR="00946B5B" w:rsidRDefault="00946B5B" w:rsidP="00946B5B">
      <w:r w:rsidRPr="002845A2">
        <w:rPr>
          <w:rStyle w:val="Style13ptBold"/>
          <w:highlight w:val="green"/>
        </w:rPr>
        <w:t>Elbe, 10</w:t>
      </w:r>
    </w:p>
    <w:p w14:paraId="1581FA12" w14:textId="77777777" w:rsidR="00946B5B" w:rsidRPr="00EF7BFC" w:rsidRDefault="00946B5B" w:rsidP="00946B5B">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366353D0" w14:textId="77777777" w:rsidR="00946B5B" w:rsidRDefault="00946B5B" w:rsidP="00946B5B">
      <w:pPr>
        <w:rPr>
          <w:sz w:val="16"/>
        </w:rPr>
      </w:pPr>
      <w:r w:rsidRPr="00EF7BFC">
        <w:rPr>
          <w:sz w:val="16"/>
        </w:rPr>
        <w:t xml:space="preserve">Yet here too we must be careful not to overlook other types of medical intervention simultaneously pursued by the 'social' arm of modern medicine at the population level. </w:t>
      </w:r>
      <w:r w:rsidRPr="00106E5D">
        <w:rPr>
          <w:rStyle w:val="StyleUnderline"/>
          <w:highlight w:val="green"/>
        </w:rPr>
        <w:t xml:space="preserve">Vaccines </w:t>
      </w:r>
      <w:proofErr w:type="gramStart"/>
      <w:r w:rsidRPr="00106E5D">
        <w:rPr>
          <w:rStyle w:val="StyleUnderline"/>
          <w:highlight w:val="green"/>
        </w:rPr>
        <w:t xml:space="preserve">in particular </w:t>
      </w:r>
      <w:r w:rsidRPr="002845A2">
        <w:rPr>
          <w:rStyle w:val="StyleUnderline"/>
          <w:highlight w:val="green"/>
        </w:rPr>
        <w:t>continue</w:t>
      </w:r>
      <w:proofErr w:type="gramEnd"/>
      <w:r w:rsidRPr="002845A2">
        <w:rPr>
          <w:rStyle w:val="StyleUnderline"/>
          <w:highlight w:val="green"/>
        </w:rPr>
        <w:t xml:space="preserve"> to be particularly 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2845A2">
        <w:rPr>
          <w:rStyle w:val="StyleUnderline"/>
          <w:highlight w:val="green"/>
        </w:rPr>
        <w:t>vaccines are not medicines</w:t>
      </w:r>
      <w:r w:rsidRPr="0033288F">
        <w:rPr>
          <w:rStyle w:val="StyleUnderline"/>
        </w:rPr>
        <w:t xml:space="preserve"> because they consist of small concentrations of 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2845A2">
        <w:rPr>
          <w:rStyle w:val="StyleUnderline"/>
          <w:highlight w:val="green"/>
        </w:rPr>
        <w:t>vaccines</w:t>
      </w:r>
      <w:proofErr w:type="gramEnd"/>
      <w:r w:rsidRPr="00EF7BFC">
        <w:rPr>
          <w:sz w:val="16"/>
        </w:rPr>
        <w:t xml:space="preserve"> too </w:t>
      </w:r>
      <w:r w:rsidRPr="002845A2">
        <w:rPr>
          <w:rStyle w:val="StyleUnderline"/>
          <w:highlight w:val="green"/>
        </w:rPr>
        <w:t>can be considered as medical interventions</w:t>
      </w:r>
      <w:r w:rsidRPr="00EF7BFC">
        <w:rPr>
          <w:sz w:val="16"/>
        </w:rPr>
        <w:t xml:space="preserve">. That is certainly </w:t>
      </w:r>
      <w:r w:rsidRPr="002845A2">
        <w:rPr>
          <w:rStyle w:val="StyleUnderline"/>
          <w:highlight w:val="green"/>
        </w:rPr>
        <w:t>how</w:t>
      </w:r>
      <w:r w:rsidRPr="00EF7BFC">
        <w:rPr>
          <w:sz w:val="16"/>
        </w:rPr>
        <w:t xml:space="preserve"> </w:t>
      </w:r>
      <w:r w:rsidRPr="002845A2">
        <w:rPr>
          <w:rStyle w:val="StyleUnderline"/>
          <w:highlight w:val="green"/>
        </w:rPr>
        <w:t>the World Health Organization views them</w:t>
      </w:r>
      <w:r w:rsidRPr="00EF7BFC">
        <w:rPr>
          <w:sz w:val="16"/>
        </w:rPr>
        <w:t xml:space="preserve">, pointing out that 'vaccines are </w:t>
      </w:r>
      <w:r w:rsidRPr="0033288F">
        <w:rPr>
          <w:rStyle w:val="StyleUnderline"/>
        </w:rPr>
        <w:t>among the most important medical interventions for reducing illness and deaths'</w:t>
      </w:r>
      <w:r w:rsidRPr="00EF7BFC">
        <w:rPr>
          <w:sz w:val="16"/>
        </w:rPr>
        <w:t xml:space="preserve"> available today (WHO 2009a). Whereas </w:t>
      </w:r>
      <w:r w:rsidRPr="0033288F">
        <w:rPr>
          <w:rStyle w:val="StyleUnderline"/>
        </w:rPr>
        <w:t>pills and other therapies mark the tools of clinical medicine,</w:t>
      </w:r>
      <w:r w:rsidRPr="00EF7BFC">
        <w:rPr>
          <w:sz w:val="16"/>
        </w:rPr>
        <w:t xml:space="preserve"> </w:t>
      </w:r>
      <w:r w:rsidRPr="0033288F">
        <w:rPr>
          <w:rStyle w:val="StyleUnderline"/>
        </w:rPr>
        <w:t>vaccines play a crucial part in the arsenal of 'social' medicine and public health.</w:t>
      </w:r>
      <w:r w:rsidRPr="00EF7BFC">
        <w:rPr>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1B933326" w14:textId="77777777" w:rsidR="00946B5B" w:rsidRDefault="00946B5B" w:rsidP="00946B5B">
      <w:pPr>
        <w:keepNext/>
        <w:keepLines/>
        <w:spacing w:before="40" w:after="0"/>
        <w:outlineLvl w:val="3"/>
        <w:rPr>
          <w:rFonts w:eastAsia="DengXian Light" w:cs="Times New Roman"/>
          <w:b/>
          <w:iCs/>
          <w:sz w:val="26"/>
        </w:rPr>
      </w:pPr>
      <w:r w:rsidRPr="002845A2">
        <w:rPr>
          <w:rFonts w:eastAsia="DengXian Light" w:cs="Times New Roman"/>
          <w:b/>
          <w:iCs/>
          <w:sz w:val="26"/>
          <w:highlight w:val="green"/>
        </w:rPr>
        <w:t>Vaccines are different from medicines in the context of intellectual property</w:t>
      </w:r>
    </w:p>
    <w:p w14:paraId="791DF173" w14:textId="77777777" w:rsidR="00946B5B" w:rsidRDefault="00946B5B" w:rsidP="00946B5B">
      <w:r w:rsidRPr="002845A2">
        <w:rPr>
          <w:rStyle w:val="Style13ptBold"/>
          <w:highlight w:val="green"/>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0CC4AEE8" w14:textId="77777777" w:rsidR="00946B5B" w:rsidRPr="002845A2" w:rsidRDefault="00946B5B" w:rsidP="00946B5B">
      <w:pPr>
        <w:rPr>
          <w:sz w:val="16"/>
        </w:rPr>
      </w:pPr>
      <w:r w:rsidRPr="002845A2">
        <w:rPr>
          <w:sz w:val="16"/>
        </w:rPr>
        <w:t xml:space="preserve">In the last few years, </w:t>
      </w:r>
      <w:r w:rsidRPr="002845A2">
        <w:rPr>
          <w:rStyle w:val="StyleUnderline"/>
        </w:rPr>
        <w:t xml:space="preserve">there has been a substantial debate about </w:t>
      </w:r>
      <w:r w:rsidRPr="002845A2">
        <w:rPr>
          <w:rStyle w:val="StyleUnderline"/>
          <w:highlight w:val="green"/>
        </w:rPr>
        <w:t>how intellectual property impacts medicines</w:t>
      </w:r>
      <w:r w:rsidRPr="002845A2">
        <w:rPr>
          <w:rStyle w:val="StyleUnderline"/>
        </w:rPr>
        <w:t xml:space="preserve"> and </w:t>
      </w:r>
      <w:proofErr w:type="gramStart"/>
      <w:r w:rsidRPr="002845A2">
        <w:rPr>
          <w:rStyle w:val="StyleUnderline"/>
        </w:rPr>
        <w:t>in particular how</w:t>
      </w:r>
      <w:proofErr w:type="gramEnd"/>
      <w:r w:rsidRPr="002845A2">
        <w:rPr>
          <w:rStyle w:val="StyleUnderline"/>
        </w:rPr>
        <w:t xml:space="preserve"> the TRIPS Agreement impacts access to medicines in the developing world. </w:t>
      </w:r>
      <w:r w:rsidRPr="002845A2">
        <w:rPr>
          <w:rStyle w:val="StyleUnderline"/>
          <w:highlight w:val="green"/>
        </w:rPr>
        <w:t xml:space="preserve">Vaccines are different from medicines </w:t>
      </w:r>
      <w:r w:rsidRPr="002845A2">
        <w:rPr>
          <w:rStyle w:val="StyleUnderline"/>
        </w:rPr>
        <w:t xml:space="preserve">in </w:t>
      </w:r>
      <w:proofErr w:type="gramStart"/>
      <w:r w:rsidRPr="002845A2">
        <w:rPr>
          <w:rStyle w:val="StyleUnderline"/>
        </w:rPr>
        <w:t>a number of</w:t>
      </w:r>
      <w:proofErr w:type="gramEnd"/>
      <w:r w:rsidRPr="002845A2">
        <w:rPr>
          <w:rStyle w:val="StyleUnderline"/>
        </w:rPr>
        <w:t xml:space="preserve"> important respects however</w:t>
      </w:r>
      <w:r w:rsidRPr="002845A2">
        <w:rPr>
          <w:sz w:val="16"/>
        </w:rPr>
        <w:t xml:space="preserve"> (at least from the small molecule ‘pill’ medicines if not the newer ‘biotech’ medicines). The issues raised in the access to medicines debate may therefore apply to a greater or lesser extent for vaccines, depending on these differences. This section examines a few of the different forms of intellectual property rights that are relevant in the context of vaccines and outlines the impact of some of </w:t>
      </w:r>
      <w:r w:rsidRPr="002845A2">
        <w:rPr>
          <w:rStyle w:val="StyleUnderline"/>
        </w:rPr>
        <w:t>the differences between vaccines and medicines</w:t>
      </w:r>
      <w:r w:rsidRPr="002845A2">
        <w:rPr>
          <w:sz w:val="16"/>
        </w:rPr>
        <w:t>.</w:t>
      </w:r>
    </w:p>
    <w:p w14:paraId="7076C3EF" w14:textId="77777777" w:rsidR="00946B5B" w:rsidRPr="00EF7BFC" w:rsidRDefault="00946B5B" w:rsidP="00946B5B">
      <w:pPr>
        <w:rPr>
          <w:sz w:val="16"/>
        </w:rPr>
      </w:pPr>
    </w:p>
    <w:p w14:paraId="174796DF" w14:textId="77777777" w:rsidR="00946B5B" w:rsidRDefault="00946B5B" w:rsidP="00946B5B">
      <w:pPr>
        <w:pStyle w:val="Heading4"/>
      </w:pPr>
      <w:r>
        <w:lastRenderedPageBreak/>
        <w:t>C. Reasons to prefer</w:t>
      </w:r>
    </w:p>
    <w:p w14:paraId="3073A3FB" w14:textId="77777777" w:rsidR="00946B5B" w:rsidRDefault="00946B5B" w:rsidP="00946B5B">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5F66AC26" w14:textId="77777777" w:rsidR="00946B5B" w:rsidRDefault="00946B5B" w:rsidP="00946B5B">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00E71117" w14:textId="77777777" w:rsidR="00946B5B" w:rsidRDefault="00946B5B" w:rsidP="00946B5B">
      <w:pPr>
        <w:pStyle w:val="Heading4"/>
      </w:pPr>
      <w:r>
        <w:t>D. Paradigm issues</w:t>
      </w:r>
    </w:p>
    <w:p w14:paraId="3B874652" w14:textId="77777777" w:rsidR="00946B5B" w:rsidRDefault="00946B5B" w:rsidP="00946B5B">
      <w:pPr>
        <w:pStyle w:val="Heading4"/>
      </w:pPr>
      <w:r>
        <w:t xml:space="preserve">1. Drop the debater -- they skewed the debate from the </w:t>
      </w:r>
      <w:proofErr w:type="gramStart"/>
      <w:r>
        <w:t>1AC</w:t>
      </w:r>
      <w:proofErr w:type="gramEnd"/>
      <w:r>
        <w:t xml:space="preserve"> and T indicts their advocacy</w:t>
      </w:r>
    </w:p>
    <w:p w14:paraId="4FA17CA6" w14:textId="77777777" w:rsidR="00946B5B" w:rsidRDefault="00946B5B" w:rsidP="00946B5B">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15C236A0" w14:textId="77777777" w:rsidR="00946B5B" w:rsidRDefault="00946B5B" w:rsidP="00946B5B"/>
    <w:p w14:paraId="3B6FA99B" w14:textId="43CFCB97" w:rsidR="00946B5B" w:rsidRDefault="00946B5B" w:rsidP="00946B5B">
      <w:pPr>
        <w:pStyle w:val="Heading1"/>
      </w:pPr>
      <w:r>
        <w:lastRenderedPageBreak/>
        <w:t>Cap K</w:t>
      </w:r>
    </w:p>
    <w:p w14:paraId="0528E660" w14:textId="77777777" w:rsidR="00946B5B" w:rsidRDefault="00946B5B" w:rsidP="00946B5B"/>
    <w:p w14:paraId="2D4DA4D3" w14:textId="45CA83A3" w:rsidR="00946B5B" w:rsidRPr="00A42BD3" w:rsidRDefault="00946B5B" w:rsidP="00946B5B">
      <w:pPr>
        <w:keepNext/>
        <w:keepLines/>
        <w:spacing w:before="40" w:after="0"/>
        <w:outlineLvl w:val="3"/>
        <w:rPr>
          <w:rFonts w:eastAsiaTheme="majorEastAsia" w:cstheme="majorBidi"/>
          <w:b/>
          <w:iCs/>
          <w:sz w:val="26"/>
        </w:rPr>
      </w:pPr>
      <w:r w:rsidRPr="00732505">
        <w:rPr>
          <w:rFonts w:eastAsiaTheme="majorEastAsia" w:cstheme="majorBidi"/>
          <w:b/>
          <w:iCs/>
          <w:sz w:val="26"/>
          <w:highlight w:val="green"/>
        </w:rPr>
        <w:t xml:space="preserve">The plan’s reduction of IP is in line with a broader strategy of </w:t>
      </w:r>
      <w:r w:rsidRPr="00732505">
        <w:rPr>
          <w:rFonts w:eastAsiaTheme="majorEastAsia" w:cstheme="majorBidi"/>
          <w:b/>
          <w:iCs/>
          <w:sz w:val="26"/>
          <w:highlight w:val="green"/>
          <w:u w:val="single"/>
        </w:rPr>
        <w:t>medical diplomacy</w:t>
      </w:r>
      <w:r w:rsidRPr="00732505">
        <w:rPr>
          <w:rFonts w:eastAsiaTheme="majorEastAsia" w:cstheme="majorBidi"/>
          <w:b/>
          <w:iCs/>
          <w:sz w:val="26"/>
          <w:highlight w:val="green"/>
        </w:rPr>
        <w:t xml:space="preserve"> – this treats global health as a game of political football to advance imperialist interests in the long-term – turns case, only anti-capitalist organizing solves.</w:t>
      </w:r>
    </w:p>
    <w:p w14:paraId="16B90FA4" w14:textId="77777777" w:rsidR="00946B5B" w:rsidRPr="00A42BD3" w:rsidRDefault="00946B5B" w:rsidP="00946B5B">
      <w:pPr>
        <w:rPr>
          <w:b/>
          <w:bCs/>
          <w:sz w:val="26"/>
        </w:rPr>
      </w:pPr>
      <w:proofErr w:type="spellStart"/>
      <w:r w:rsidRPr="00732505">
        <w:rPr>
          <w:b/>
          <w:bCs/>
          <w:sz w:val="26"/>
          <w:highlight w:val="green"/>
        </w:rPr>
        <w:t>Patanè</w:t>
      </w:r>
      <w:proofErr w:type="spellEnd"/>
      <w:r w:rsidRPr="00732505">
        <w:rPr>
          <w:b/>
          <w:bCs/>
          <w:sz w:val="26"/>
          <w:highlight w:val="green"/>
        </w:rPr>
        <w:t>, 21</w:t>
      </w:r>
    </w:p>
    <w:p w14:paraId="5499CA03" w14:textId="77777777" w:rsidR="00946B5B" w:rsidRPr="00A42BD3" w:rsidRDefault="00946B5B" w:rsidP="00946B5B">
      <w:r w:rsidRPr="00A42BD3">
        <w:t xml:space="preserve">[Andrea, writer for the IMT: “COVID-19 pandemic: patents and profits,” In </w:t>
      </w:r>
      <w:proofErr w:type="spellStart"/>
      <w:r w:rsidRPr="00A42BD3">
        <w:t>Defence</w:t>
      </w:r>
      <w:proofErr w:type="spellEnd"/>
      <w:r w:rsidRPr="00A42BD3">
        <w:t xml:space="preserve"> of Marxism, published 5-15-2021. https://www.marxist.com/covid-19-pandemic-patents-and-profits.htm]//AD</w:t>
      </w:r>
    </w:p>
    <w:p w14:paraId="2AE7C137" w14:textId="77777777" w:rsidR="00946B5B" w:rsidRPr="00A42BD3" w:rsidRDefault="00946B5B" w:rsidP="00946B5B">
      <w:pPr>
        <w:rPr>
          <w:sz w:val="16"/>
        </w:rPr>
      </w:pPr>
      <w:r w:rsidRPr="00A42BD3">
        <w:rPr>
          <w:u w:val="single"/>
        </w:rPr>
        <w:t xml:space="preserve">We are 16 months into </w:t>
      </w:r>
      <w:r w:rsidRPr="00A42BD3">
        <w:rPr>
          <w:highlight w:val="green"/>
          <w:u w:val="single"/>
        </w:rPr>
        <w:t>a pandemic</w:t>
      </w:r>
      <w:r w:rsidRPr="00A42BD3">
        <w:rPr>
          <w:u w:val="single"/>
        </w:rPr>
        <w:t xml:space="preserve"> that</w:t>
      </w:r>
      <w:r w:rsidRPr="00A42BD3">
        <w:rPr>
          <w:sz w:val="16"/>
        </w:rPr>
        <w:t xml:space="preserve"> according to some reports </w:t>
      </w:r>
      <w:r w:rsidRPr="00A42BD3">
        <w:rPr>
          <w:u w:val="single"/>
        </w:rPr>
        <w:t xml:space="preserve">has </w:t>
      </w:r>
      <w:r w:rsidRPr="00A42BD3">
        <w:rPr>
          <w:highlight w:val="green"/>
          <w:u w:val="single"/>
        </w:rPr>
        <w:t>claimed 6.9m lives and plunged capitalism into its</w:t>
      </w:r>
      <w:r w:rsidRPr="00A42BD3">
        <w:rPr>
          <w:u w:val="single"/>
        </w:rPr>
        <w:t xml:space="preserve"> </w:t>
      </w:r>
      <w:r w:rsidRPr="00A42BD3">
        <w:rPr>
          <w:highlight w:val="green"/>
          <w:u w:val="single"/>
        </w:rPr>
        <w:t>deepest</w:t>
      </w:r>
      <w:r w:rsidRPr="00A42BD3">
        <w:rPr>
          <w:u w:val="single"/>
        </w:rPr>
        <w:t xml:space="preserve">-ever </w:t>
      </w:r>
      <w:r w:rsidRPr="00A42BD3">
        <w:rPr>
          <w:highlight w:val="green"/>
          <w:u w:val="single"/>
        </w:rPr>
        <w:t>crisis</w:t>
      </w:r>
      <w:r w:rsidRPr="00A42BD3">
        <w:rPr>
          <w:u w:val="single"/>
        </w:rPr>
        <w:t xml:space="preserve">, and </w:t>
      </w:r>
      <w:r w:rsidRPr="00A42BD3">
        <w:rPr>
          <w:highlight w:val="green"/>
          <w:u w:val="single"/>
        </w:rPr>
        <w:t>the ruling class is still torn by</w:t>
      </w:r>
      <w:r w:rsidRPr="00A42BD3">
        <w:rPr>
          <w:u w:val="single"/>
        </w:rPr>
        <w:t xml:space="preserve"> internecine squabbles over </w:t>
      </w:r>
      <w:r w:rsidRPr="00A42BD3">
        <w:rPr>
          <w:highlight w:val="green"/>
          <w:u w:val="single"/>
        </w:rPr>
        <w:t>patent waivers</w:t>
      </w:r>
      <w:r w:rsidRPr="00A42BD3">
        <w:rPr>
          <w:u w:val="single"/>
        </w:rPr>
        <w:t xml:space="preserve">, export bans and priority-deals. </w:t>
      </w:r>
      <w:r w:rsidRPr="00A42BD3">
        <w:rPr>
          <w:sz w:val="16"/>
        </w:rPr>
        <w:t xml:space="preserve">New rifts have </w:t>
      </w:r>
      <w:proofErr w:type="gramStart"/>
      <w:r w:rsidRPr="00A42BD3">
        <w:rPr>
          <w:sz w:val="16"/>
        </w:rPr>
        <w:t>opened up</w:t>
      </w:r>
      <w:proofErr w:type="gramEnd"/>
      <w:r w:rsidRPr="00A42BD3">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A42BD3">
        <w:rPr>
          <w:u w:val="single"/>
        </w:rPr>
        <w:t xml:space="preserve">the entire pandemic was preventable. The market and bourgeois politicians brought about this </w:t>
      </w:r>
      <w:proofErr w:type="gramStart"/>
      <w:r w:rsidRPr="00A42BD3">
        <w:rPr>
          <w:u w:val="single"/>
        </w:rPr>
        <w:t>disaster, and</w:t>
      </w:r>
      <w:proofErr w:type="gramEnd"/>
      <w:r w:rsidRPr="00A42BD3">
        <w:rPr>
          <w:u w:val="single"/>
        </w:rPr>
        <w:t xml:space="preserve"> are utterly failing to resolve it. </w:t>
      </w:r>
      <w:r w:rsidRPr="00A42BD3">
        <w:rPr>
          <w:sz w:val="16"/>
        </w:rPr>
        <w:t xml:space="preserve">IP and Big Pharma profits </w:t>
      </w:r>
      <w:r w:rsidRPr="00A42BD3">
        <w:rPr>
          <w:u w:val="single"/>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A42BD3">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A42BD3">
        <w:rPr>
          <w:u w:val="single"/>
        </w:rPr>
        <w:t>Surely then, a TRIPS waiver sounds like a sensible and necessary request?</w:t>
      </w:r>
      <w:r w:rsidRPr="00A42BD3">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A42BD3">
        <w:rPr>
          <w:sz w:val="16"/>
        </w:rPr>
        <w:t>one time</w:t>
      </w:r>
      <w:proofErr w:type="spellEnd"/>
      <w:proofErr w:type="gramEnd"/>
      <w:r w:rsidRPr="00A42BD3">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A42BD3">
        <w:rPr>
          <w:sz w:val="16"/>
        </w:rPr>
        <w:t>particular case</w:t>
      </w:r>
      <w:proofErr w:type="gramEnd"/>
      <w:r w:rsidRPr="00A42BD3">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A42BD3">
        <w:rPr>
          <w:sz w:val="16"/>
        </w:rPr>
        <w:t>face</w:t>
      </w:r>
      <w:proofErr w:type="gramEnd"/>
      <w:r w:rsidRPr="00A42BD3">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w:t>
      </w:r>
      <w:proofErr w:type="spellStart"/>
      <w:r w:rsidRPr="00A42BD3">
        <w:rPr>
          <w:sz w:val="16"/>
        </w:rPr>
        <w:t>Moderna</w:t>
      </w:r>
      <w:proofErr w:type="spellEnd"/>
      <w:r w:rsidRPr="00A42BD3">
        <w:rPr>
          <w:sz w:val="16"/>
        </w:rPr>
        <w:t xml:space="preserve"> CEO Stephane </w:t>
      </w:r>
      <w:proofErr w:type="spellStart"/>
      <w:r w:rsidRPr="00A42BD3">
        <w:rPr>
          <w:sz w:val="16"/>
        </w:rPr>
        <w:t>Bancel</w:t>
      </w:r>
      <w:proofErr w:type="spellEnd"/>
      <w:r w:rsidRPr="00A42BD3">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A42BD3">
        <w:rPr>
          <w:sz w:val="16"/>
        </w:rPr>
        <w:t>as a result of</w:t>
      </w:r>
      <w:proofErr w:type="gramEnd"/>
      <w:r w:rsidRPr="00A42BD3">
        <w:rPr>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w:t>
      </w:r>
      <w:r w:rsidRPr="00A42BD3">
        <w:rPr>
          <w:sz w:val="16"/>
        </w:rPr>
        <w:lastRenderedPageBreak/>
        <w:t xml:space="preserve">taking place at WTO meetings. </w:t>
      </w:r>
      <w:r w:rsidRPr="00A42BD3">
        <w:rPr>
          <w:u w:val="single"/>
        </w:rPr>
        <w:t>Now</w:t>
      </w:r>
      <w:r w:rsidRPr="00A42BD3">
        <w:rPr>
          <w:sz w:val="16"/>
        </w:rPr>
        <w:t xml:space="preserve"> – after a criminal seven-month period in which hundreds of thousands of people have lost their lives to preventable second and third COVID-19 waves – </w:t>
      </w:r>
      <w:r w:rsidRPr="00A42BD3">
        <w:rPr>
          <w:highlight w:val="green"/>
          <w:u w:val="single"/>
        </w:rPr>
        <w:t>Biden</w:t>
      </w:r>
      <w:r w:rsidRPr="00A42BD3">
        <w:rPr>
          <w:u w:val="single"/>
        </w:rPr>
        <w:t xml:space="preserve">’s administration </w:t>
      </w:r>
      <w:r w:rsidRPr="00A42BD3">
        <w:rPr>
          <w:highlight w:val="green"/>
          <w:u w:val="single"/>
        </w:rPr>
        <w:t>has come out in support of</w:t>
      </w:r>
      <w:r w:rsidRPr="00A42BD3">
        <w:rPr>
          <w:u w:val="single"/>
        </w:rPr>
        <w:t xml:space="preserve"> </w:t>
      </w:r>
      <w:proofErr w:type="gramStart"/>
      <w:r w:rsidRPr="00A42BD3">
        <w:rPr>
          <w:u w:val="single"/>
        </w:rPr>
        <w:t>entering into</w:t>
      </w:r>
      <w:proofErr w:type="gramEnd"/>
      <w:r w:rsidRPr="00A42BD3">
        <w:rPr>
          <w:u w:val="single"/>
        </w:rPr>
        <w:t xml:space="preserve"> negotiations over </w:t>
      </w:r>
      <w:r w:rsidRPr="00A42BD3">
        <w:rPr>
          <w:highlight w:val="green"/>
          <w:u w:val="single"/>
        </w:rPr>
        <w:t>the</w:t>
      </w:r>
      <w:r w:rsidRPr="00A42BD3">
        <w:rPr>
          <w:u w:val="single"/>
        </w:rPr>
        <w:t xml:space="preserve"> TRIPS </w:t>
      </w:r>
      <w:r w:rsidRPr="00A42BD3">
        <w:rPr>
          <w:highlight w:val="green"/>
          <w:u w:val="single"/>
        </w:rPr>
        <w:t>waiver</w:t>
      </w:r>
      <w:r w:rsidRPr="00A42BD3">
        <w:rPr>
          <w:u w:val="single"/>
        </w:rPr>
        <w:t xml:space="preserve">. </w:t>
      </w:r>
      <w:r w:rsidRPr="00A42BD3">
        <w:rPr>
          <w:sz w:val="16"/>
        </w:rPr>
        <w:t xml:space="preserve">Unsurprisingly, Big Pharma reacted to this announcement with dismay. Pfizer CEO Albert </w:t>
      </w:r>
      <w:proofErr w:type="spellStart"/>
      <w:r w:rsidRPr="00A42BD3">
        <w:rPr>
          <w:sz w:val="16"/>
        </w:rPr>
        <w:t>Bourla</w:t>
      </w:r>
      <w:proofErr w:type="spellEnd"/>
      <w:r w:rsidRPr="00A42BD3">
        <w:rPr>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A42BD3">
        <w:rPr>
          <w:sz w:val="16"/>
        </w:rPr>
        <w:t>world, and</w:t>
      </w:r>
      <w:proofErr w:type="gramEnd"/>
      <w:r w:rsidRPr="00A42BD3">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A42BD3">
        <w:rPr>
          <w:sz w:val="16"/>
        </w:rPr>
        <w:t>horreur</w:t>
      </w:r>
      <w:proofErr w:type="spellEnd"/>
      <w:r w:rsidRPr="00A42BD3">
        <w:rPr>
          <w:sz w:val="16"/>
        </w:rPr>
        <w:t xml:space="preserve">!). Let us not forget that mRNA technology was developed in </w:t>
      </w:r>
      <w:proofErr w:type="gramStart"/>
      <w:r w:rsidRPr="00A42BD3">
        <w:rPr>
          <w:sz w:val="16"/>
        </w:rPr>
        <w:t>publicly-funded</w:t>
      </w:r>
      <w:proofErr w:type="gramEnd"/>
      <w:r w:rsidRPr="00A42BD3">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A42BD3">
        <w:rPr>
          <w:b/>
          <w:iCs/>
          <w:u w:val="single"/>
        </w:rPr>
        <w:t xml:space="preserve">Far from an act of ‘international solidarity', </w:t>
      </w:r>
      <w:r w:rsidRPr="00A42BD3">
        <w:rPr>
          <w:b/>
          <w:iCs/>
          <w:highlight w:val="green"/>
          <w:u w:val="single"/>
        </w:rPr>
        <w:t xml:space="preserve">this </w:t>
      </w:r>
      <w:r w:rsidRPr="00A42BD3">
        <w:rPr>
          <w:b/>
          <w:iCs/>
          <w:u w:val="single"/>
        </w:rPr>
        <w:t xml:space="preserve">latest move from the US government </w:t>
      </w:r>
      <w:r w:rsidRPr="00A42BD3">
        <w:rPr>
          <w:b/>
          <w:iCs/>
          <w:highlight w:val="green"/>
          <w:u w:val="single"/>
        </w:rPr>
        <w:t xml:space="preserve">is a calculated political </w:t>
      </w:r>
      <w:proofErr w:type="gramStart"/>
      <w:r w:rsidRPr="00A42BD3">
        <w:rPr>
          <w:b/>
          <w:iCs/>
          <w:highlight w:val="green"/>
          <w:u w:val="single"/>
        </w:rPr>
        <w:t>risk</w:t>
      </w:r>
      <w:r w:rsidRPr="00A42BD3">
        <w:rPr>
          <w:b/>
          <w:iCs/>
          <w:u w:val="single"/>
        </w:rPr>
        <w:t>, and</w:t>
      </w:r>
      <w:proofErr w:type="gramEnd"/>
      <w:r w:rsidRPr="00A42BD3">
        <w:rPr>
          <w:b/>
          <w:iCs/>
          <w:u w:val="single"/>
        </w:rPr>
        <w:t xml:space="preserve"> will be implemented in the interests of US imperialism. </w:t>
      </w:r>
      <w:r w:rsidRPr="00A42BD3">
        <w:rPr>
          <w:sz w:val="16"/>
        </w:rPr>
        <w:t xml:space="preserve">A section of the more serious wing of </w:t>
      </w:r>
      <w:r w:rsidRPr="00A42BD3">
        <w:rPr>
          <w:u w:val="single"/>
        </w:rPr>
        <w:t xml:space="preserve">the bourgeoisie understands that a proper </w:t>
      </w:r>
      <w:r w:rsidRPr="00A42BD3">
        <w:rPr>
          <w:highlight w:val="green"/>
          <w:u w:val="single"/>
        </w:rPr>
        <w:t>economic recovery can happen only if the pandemic is suppressed worldwide</w:t>
      </w:r>
      <w:r w:rsidRPr="00A42BD3">
        <w:rPr>
          <w:u w:val="single"/>
        </w:rPr>
        <w:t xml:space="preserve">. </w:t>
      </w:r>
      <w:r w:rsidRPr="00A42BD3">
        <w:rPr>
          <w:sz w:val="16"/>
        </w:rPr>
        <w:t xml:space="preserve">As we have explained elsewhere, </w:t>
      </w:r>
      <w:r w:rsidRPr="00A42BD3">
        <w:rPr>
          <w:highlight w:val="green"/>
          <w:u w:val="single"/>
        </w:rPr>
        <w:t>wealthy countries risk losing billions</w:t>
      </w:r>
      <w:r w:rsidRPr="00A42BD3">
        <w:rPr>
          <w:u w:val="single"/>
        </w:rPr>
        <w:t xml:space="preserve"> of dollars </w:t>
      </w:r>
      <w:r w:rsidRPr="00A42BD3">
        <w:rPr>
          <w:highlight w:val="green"/>
          <w:u w:val="single"/>
        </w:rPr>
        <w:t>if</w:t>
      </w:r>
      <w:r w:rsidRPr="00A42BD3">
        <w:rPr>
          <w:u w:val="single"/>
        </w:rPr>
        <w:t xml:space="preserve"> the pandemic is brought under control only within their own borders, because </w:t>
      </w:r>
      <w:r w:rsidRPr="00A42BD3">
        <w:rPr>
          <w:highlight w:val="green"/>
          <w:u w:val="single"/>
        </w:rPr>
        <w:t>new variants</w:t>
      </w:r>
      <w:r w:rsidRPr="00A42BD3">
        <w:rPr>
          <w:u w:val="single"/>
        </w:rPr>
        <w:t xml:space="preserve"> (like those in India and Brazil) can always </w:t>
      </w:r>
      <w:r w:rsidRPr="00A42BD3">
        <w:rPr>
          <w:highlight w:val="green"/>
          <w:u w:val="single"/>
        </w:rPr>
        <w:t>mutate elsewhere</w:t>
      </w:r>
      <w:r w:rsidRPr="00A42BD3">
        <w:rPr>
          <w:u w:val="single"/>
        </w:rPr>
        <w:t xml:space="preserve"> and reinfect their populations, causing further economic disruption. </w:t>
      </w:r>
      <w:r w:rsidRPr="00A42BD3">
        <w:rPr>
          <w:sz w:val="16"/>
        </w:rPr>
        <w:t xml:space="preserve">Therefore, </w:t>
      </w:r>
      <w:r w:rsidRPr="00A42BD3">
        <w:rPr>
          <w:u w:val="single"/>
        </w:rPr>
        <w:t>even on a capitalist basis, it is expedient in the long-term for the rich countries to facilitate a global vaccination campaign.</w:t>
      </w:r>
      <w:r w:rsidRPr="00A42BD3">
        <w:rPr>
          <w:sz w:val="16"/>
        </w:rPr>
        <w:t xml:space="preserve"> Even Pope Francis anointed the demand from his seat in Rome! </w:t>
      </w:r>
      <w:r w:rsidRPr="00A42BD3">
        <w:rPr>
          <w:u w:val="single"/>
        </w:rPr>
        <w:t xml:space="preserve">Biden’s announcement is also an act of </w:t>
      </w:r>
      <w:r w:rsidRPr="00A42BD3">
        <w:rPr>
          <w:b/>
          <w:iCs/>
          <w:u w:val="single"/>
        </w:rPr>
        <w:t>vaccine diplomacy</w:t>
      </w:r>
      <w:r w:rsidRPr="00A42BD3">
        <w:rPr>
          <w:u w:val="single"/>
        </w:rPr>
        <w:t xml:space="preserve">. </w:t>
      </w:r>
      <w:r w:rsidRPr="00A42BD3">
        <w:rPr>
          <w:highlight w:val="green"/>
          <w:u w:val="single"/>
        </w:rPr>
        <w:t>America’s</w:t>
      </w:r>
      <w:r w:rsidRPr="00A42BD3">
        <w:rPr>
          <w:u w:val="single"/>
        </w:rPr>
        <w:t xml:space="preserve"> main </w:t>
      </w:r>
      <w:r w:rsidRPr="00A42BD3">
        <w:rPr>
          <w:highlight w:val="green"/>
          <w:u w:val="single"/>
        </w:rPr>
        <w:t>rivals</w:t>
      </w:r>
      <w:r w:rsidRPr="00A42BD3">
        <w:rPr>
          <w:u w:val="single"/>
        </w:rPr>
        <w:t xml:space="preserve">, </w:t>
      </w:r>
      <w:proofErr w:type="gramStart"/>
      <w:r w:rsidRPr="00A42BD3">
        <w:rPr>
          <w:b/>
          <w:iCs/>
          <w:u w:val="single"/>
        </w:rPr>
        <w:t>China</w:t>
      </w:r>
      <w:proofErr w:type="gramEnd"/>
      <w:r w:rsidRPr="00A42BD3">
        <w:rPr>
          <w:b/>
          <w:iCs/>
          <w:u w:val="single"/>
        </w:rPr>
        <w:t xml:space="preserve"> and Russia, </w:t>
      </w:r>
      <w:r w:rsidRPr="00A42BD3">
        <w:rPr>
          <w:b/>
          <w:iCs/>
          <w:highlight w:val="green"/>
          <w:u w:val="single"/>
        </w:rPr>
        <w:t>have been shoring up</w:t>
      </w:r>
      <w:r w:rsidRPr="00A42BD3">
        <w:rPr>
          <w:b/>
          <w:iCs/>
          <w:u w:val="single"/>
        </w:rPr>
        <w:t xml:space="preserve"> their spheres of </w:t>
      </w:r>
      <w:r w:rsidRPr="00A42BD3">
        <w:rPr>
          <w:b/>
          <w:iCs/>
          <w:highlight w:val="green"/>
          <w:u w:val="single"/>
        </w:rPr>
        <w:t>influence by distributing</w:t>
      </w:r>
      <w:r w:rsidRPr="00A42BD3">
        <w:rPr>
          <w:b/>
          <w:iCs/>
          <w:u w:val="single"/>
        </w:rPr>
        <w:t xml:space="preserve"> their </w:t>
      </w:r>
      <w:proofErr w:type="spellStart"/>
      <w:r w:rsidRPr="00A42BD3">
        <w:rPr>
          <w:b/>
          <w:iCs/>
          <w:u w:val="single"/>
        </w:rPr>
        <w:t>Sinopharm</w:t>
      </w:r>
      <w:proofErr w:type="spellEnd"/>
      <w:r w:rsidRPr="00A42BD3">
        <w:rPr>
          <w:b/>
          <w:iCs/>
          <w:u w:val="single"/>
        </w:rPr>
        <w:t xml:space="preserve"> and Sputnik V </w:t>
      </w:r>
      <w:r w:rsidRPr="00A42BD3">
        <w:rPr>
          <w:b/>
          <w:iCs/>
          <w:highlight w:val="green"/>
          <w:u w:val="single"/>
        </w:rPr>
        <w:t>vaccines</w:t>
      </w:r>
      <w:r w:rsidRPr="00A42BD3">
        <w:rPr>
          <w:u w:val="single"/>
        </w:rPr>
        <w:t xml:space="preserve"> to poor countries left out by the vaccine nationalism of the US and Europe. Chinese and Russian vaccines have been exported in</w:t>
      </w:r>
      <w:r w:rsidRPr="00A42BD3">
        <w:rPr>
          <w:highlight w:val="green"/>
          <w:u w:val="single"/>
        </w:rPr>
        <w:t xml:space="preserve">to countries </w:t>
      </w:r>
      <w:r w:rsidRPr="00A42BD3">
        <w:rPr>
          <w:u w:val="single"/>
        </w:rPr>
        <w:t xml:space="preserve">traditionally </w:t>
      </w:r>
      <w:r w:rsidRPr="00A42BD3">
        <w:rPr>
          <w:highlight w:val="green"/>
          <w:u w:val="single"/>
        </w:rPr>
        <w:t>under western spheres of influence</w:t>
      </w:r>
      <w:r w:rsidRPr="00A42BD3">
        <w:rPr>
          <w:u w:val="single"/>
        </w:rPr>
        <w:t xml:space="preserve">, including </w:t>
      </w:r>
      <w:r w:rsidRPr="00A42BD3">
        <w:rPr>
          <w:highlight w:val="green"/>
          <w:u w:val="single"/>
        </w:rPr>
        <w:t xml:space="preserve">Brazil and Hungary. </w:t>
      </w:r>
      <w:r w:rsidRPr="00A42BD3">
        <w:rPr>
          <w:b/>
          <w:iCs/>
          <w:highlight w:val="green"/>
          <w:u w:val="single"/>
        </w:rPr>
        <w:t>Pushing to waive IP</w:t>
      </w:r>
      <w:r w:rsidRPr="00A42BD3">
        <w:rPr>
          <w:b/>
          <w:iCs/>
          <w:u w:val="single"/>
        </w:rPr>
        <w:t xml:space="preserve"> protections on COVID-19 vaccines </w:t>
      </w:r>
      <w:r w:rsidRPr="00A42BD3">
        <w:rPr>
          <w:b/>
          <w:iCs/>
          <w:highlight w:val="green"/>
          <w:u w:val="single"/>
        </w:rPr>
        <w:t>is</w:t>
      </w:r>
      <w:r w:rsidRPr="00A42BD3">
        <w:rPr>
          <w:b/>
          <w:iCs/>
          <w:u w:val="single"/>
        </w:rPr>
        <w:t xml:space="preserve"> therefore partly </w:t>
      </w:r>
      <w:r w:rsidRPr="00A42BD3">
        <w:rPr>
          <w:b/>
          <w:iCs/>
          <w:highlight w:val="green"/>
          <w:u w:val="single"/>
        </w:rPr>
        <w:t>an effort to push back</w:t>
      </w:r>
      <w:r w:rsidRPr="00A42BD3">
        <w:rPr>
          <w:b/>
          <w:iCs/>
          <w:u w:val="single"/>
        </w:rPr>
        <w:t xml:space="preserve"> against the encroachment of rival imperialist powers</w:t>
      </w:r>
      <w:r w:rsidRPr="00A42BD3">
        <w:rPr>
          <w:u w:val="single"/>
        </w:rPr>
        <w:t xml:space="preserve">, </w:t>
      </w:r>
      <w:r w:rsidRPr="00A42BD3">
        <w:rPr>
          <w:highlight w:val="green"/>
          <w:u w:val="single"/>
        </w:rPr>
        <w:t>which have</w:t>
      </w:r>
      <w:r w:rsidRPr="00A42BD3">
        <w:rPr>
          <w:u w:val="single"/>
        </w:rPr>
        <w:t xml:space="preserve"> so far </w:t>
      </w:r>
      <w:r w:rsidRPr="00A42BD3">
        <w:rPr>
          <w:highlight w:val="green"/>
          <w:u w:val="single"/>
        </w:rPr>
        <w:t>outcompeted Washington</w:t>
      </w:r>
      <w:r w:rsidRPr="00A42BD3">
        <w:rPr>
          <w:u w:val="single"/>
        </w:rPr>
        <w:t xml:space="preserve"> in the global vaccination drive. Biden’s announcement is also </w:t>
      </w:r>
      <w:r w:rsidRPr="00A42BD3">
        <w:rPr>
          <w:b/>
          <w:iCs/>
          <w:highlight w:val="green"/>
          <w:u w:val="single"/>
        </w:rPr>
        <w:t>an attempt to restore</w:t>
      </w:r>
      <w:r w:rsidRPr="00A42BD3">
        <w:rPr>
          <w:b/>
          <w:iCs/>
          <w:u w:val="single"/>
        </w:rPr>
        <w:t xml:space="preserve"> the standing and </w:t>
      </w:r>
      <w:r w:rsidRPr="00A42BD3">
        <w:rPr>
          <w:b/>
          <w:iCs/>
          <w:highlight w:val="green"/>
          <w:u w:val="single"/>
        </w:rPr>
        <w:t>authority of US imperialism</w:t>
      </w:r>
      <w:r w:rsidRPr="00A42BD3">
        <w:rPr>
          <w:b/>
          <w:iCs/>
          <w:u w:val="single"/>
        </w:rPr>
        <w:t xml:space="preserve"> on the world stage</w:t>
      </w:r>
      <w:r w:rsidRPr="00A42BD3">
        <w:rPr>
          <w:u w:val="single"/>
        </w:rPr>
        <w:t xml:space="preserve">, which has been </w:t>
      </w:r>
      <w:r w:rsidRPr="00A42BD3">
        <w:rPr>
          <w:b/>
          <w:iCs/>
          <w:highlight w:val="green"/>
          <w:u w:val="single"/>
        </w:rPr>
        <w:t xml:space="preserve">bruised by the </w:t>
      </w:r>
      <w:r w:rsidRPr="00A42BD3">
        <w:rPr>
          <w:b/>
          <w:iCs/>
          <w:u w:val="single"/>
        </w:rPr>
        <w:t>‘America First’</w:t>
      </w:r>
      <w:r w:rsidRPr="00A42BD3">
        <w:rPr>
          <w:u w:val="single"/>
        </w:rPr>
        <w:t xml:space="preserve"> </w:t>
      </w:r>
      <w:r w:rsidRPr="00A42BD3">
        <w:rPr>
          <w:highlight w:val="green"/>
          <w:u w:val="single"/>
        </w:rPr>
        <w:t>vaccine nationalist policy started by</w:t>
      </w:r>
      <w:r w:rsidRPr="00A42BD3">
        <w:rPr>
          <w:u w:val="single"/>
        </w:rPr>
        <w:t xml:space="preserve"> </w:t>
      </w:r>
      <w:proofErr w:type="gramStart"/>
      <w:r w:rsidRPr="00A42BD3">
        <w:rPr>
          <w:u w:val="single"/>
        </w:rPr>
        <w:t xml:space="preserve">Donald </w:t>
      </w:r>
      <w:r w:rsidRPr="00A42BD3">
        <w:rPr>
          <w:highlight w:val="green"/>
          <w:u w:val="single"/>
        </w:rPr>
        <w:t>Trump</w:t>
      </w:r>
      <w:r w:rsidRPr="00A42BD3">
        <w:rPr>
          <w:sz w:val="16"/>
        </w:rPr>
        <w:t>, and</w:t>
      </w:r>
      <w:proofErr w:type="gramEnd"/>
      <w:r w:rsidRPr="00A42BD3">
        <w:rPr>
          <w:sz w:val="16"/>
        </w:rPr>
        <w:t xml:space="preserve"> continued by Biden. </w:t>
      </w:r>
      <w:r w:rsidRPr="00A42BD3">
        <w:rPr>
          <w:u w:val="single"/>
        </w:rPr>
        <w:t xml:space="preserve">According to the FT, Katherine Tai (top US trade envoy) and Jake Sullivan (national security adviser) made the case to Biden that </w:t>
      </w:r>
      <w:r w:rsidRPr="00A42BD3">
        <w:rPr>
          <w:b/>
          <w:iCs/>
          <w:u w:val="single"/>
        </w:rPr>
        <w:t>pushing for the waiver “was a low-risk way to secure a diplomatic victory”</w:t>
      </w:r>
      <w:r w:rsidRPr="00A42BD3">
        <w:rPr>
          <w:u w:val="single"/>
        </w:rPr>
        <w:t>, after coming under fire for not “respond[</w:t>
      </w:r>
      <w:proofErr w:type="spellStart"/>
      <w:r w:rsidRPr="00A42BD3">
        <w:rPr>
          <w:u w:val="single"/>
        </w:rPr>
        <w:t>ing</w:t>
      </w:r>
      <w:proofErr w:type="spellEnd"/>
      <w:r w:rsidRPr="00A42BD3">
        <w:rPr>
          <w:u w:val="single"/>
        </w:rPr>
        <w:t xml:space="preserve">] quickly enough to the unfolding COVID-19 crisis in India”. </w:t>
      </w:r>
      <w:r w:rsidRPr="00A42BD3">
        <w:rPr>
          <w:sz w:val="16"/>
        </w:rPr>
        <w:t xml:space="preserve">Here you have it, straight from the horse’s mouth. </w:t>
      </w:r>
      <w:r w:rsidRPr="00A42BD3">
        <w:rPr>
          <w:u w:val="single"/>
        </w:rPr>
        <w:t xml:space="preserve">Under capitalism, </w:t>
      </w:r>
      <w:r w:rsidRPr="00A42BD3">
        <w:rPr>
          <w:highlight w:val="green"/>
          <w:u w:val="single"/>
        </w:rPr>
        <w:t>vaccines</w:t>
      </w:r>
      <w:r w:rsidRPr="00A42BD3">
        <w:rPr>
          <w:u w:val="single"/>
        </w:rPr>
        <w:t xml:space="preserve"> – rather than providing a way out of the pandemic – </w:t>
      </w:r>
      <w:r w:rsidRPr="00A42BD3">
        <w:rPr>
          <w:highlight w:val="green"/>
          <w:u w:val="single"/>
        </w:rPr>
        <w:t xml:space="preserve">are tools for ‘low-risk diplomatic </w:t>
      </w:r>
      <w:proofErr w:type="gramStart"/>
      <w:r w:rsidRPr="00A42BD3">
        <w:rPr>
          <w:highlight w:val="green"/>
          <w:u w:val="single"/>
        </w:rPr>
        <w:t>victories’</w:t>
      </w:r>
      <w:proofErr w:type="gramEnd"/>
      <w:r w:rsidRPr="00A42BD3">
        <w:rPr>
          <w:u w:val="single"/>
        </w:rPr>
        <w:t xml:space="preserve">. </w:t>
      </w:r>
      <w:r w:rsidRPr="00A42BD3">
        <w:rPr>
          <w:b/>
          <w:iCs/>
          <w:u w:val="single"/>
        </w:rPr>
        <w:t xml:space="preserve">As if this was some sort of football match between world leaders! </w:t>
      </w:r>
      <w:r w:rsidRPr="00A42BD3">
        <w:rPr>
          <w:sz w:val="16"/>
        </w:rPr>
        <w:t xml:space="preserve">In short, </w:t>
      </w:r>
      <w:r w:rsidRPr="00A42BD3">
        <w:rPr>
          <w:u w:val="single"/>
        </w:rPr>
        <w:t xml:space="preserve">Biden is stepping in to </w:t>
      </w:r>
      <w:proofErr w:type="spellStart"/>
      <w:r w:rsidRPr="00A42BD3">
        <w:rPr>
          <w:b/>
          <w:iCs/>
          <w:u w:val="single"/>
        </w:rPr>
        <w:t>prioritise</w:t>
      </w:r>
      <w:proofErr w:type="spellEnd"/>
      <w:r w:rsidRPr="00A42BD3">
        <w:rPr>
          <w:b/>
          <w:iCs/>
          <w:u w:val="single"/>
        </w:rPr>
        <w:t xml:space="preserve"> the interests of US imperialism </w:t>
      </w:r>
      <w:proofErr w:type="gramStart"/>
      <w:r w:rsidRPr="00A42BD3">
        <w:rPr>
          <w:b/>
          <w:iCs/>
          <w:u w:val="single"/>
        </w:rPr>
        <w:t>as a whole over</w:t>
      </w:r>
      <w:proofErr w:type="gramEnd"/>
      <w:r w:rsidRPr="00A42BD3">
        <w:rPr>
          <w:b/>
          <w:iCs/>
          <w:u w:val="single"/>
        </w:rPr>
        <w:t xml:space="preserve"> the immediate interests of the Big Pharma capitalists</w:t>
      </w:r>
      <w:r w:rsidRPr="00A42BD3">
        <w:rPr>
          <w:u w:val="single"/>
        </w:rPr>
        <w:t>. But</w:t>
      </w:r>
      <w:r w:rsidRPr="00A42BD3">
        <w:rPr>
          <w:sz w:val="16"/>
        </w:rPr>
        <w:t xml:space="preserve"> we should say </w:t>
      </w:r>
      <w:r w:rsidRPr="00A42BD3">
        <w:rPr>
          <w:u w:val="single"/>
        </w:rPr>
        <w:t>clearly</w:t>
      </w:r>
      <w:r w:rsidRPr="00A42BD3">
        <w:rPr>
          <w:sz w:val="16"/>
        </w:rPr>
        <w:t xml:space="preserve">: </w:t>
      </w:r>
      <w:r w:rsidRPr="00A42BD3">
        <w:rPr>
          <w:u w:val="single"/>
        </w:rPr>
        <w:t xml:space="preserve">this cynical attempt to claim the moral high ground came only after the US used its massive economic clout to secure enough vaccines to inoculate its own population several times over. And in fact, </w:t>
      </w:r>
      <w:r w:rsidRPr="00A42BD3">
        <w:rPr>
          <w:highlight w:val="green"/>
          <w:u w:val="single"/>
        </w:rPr>
        <w:t xml:space="preserve">the </w:t>
      </w:r>
      <w:r w:rsidRPr="00A42BD3">
        <w:rPr>
          <w:u w:val="single"/>
        </w:rPr>
        <w:t xml:space="preserve">wartime </w:t>
      </w:r>
      <w:r w:rsidRPr="00A42BD3">
        <w:rPr>
          <w:highlight w:val="green"/>
          <w:u w:val="single"/>
        </w:rPr>
        <w:t xml:space="preserve">Defense Production Act </w:t>
      </w:r>
      <w:r w:rsidRPr="00A42BD3">
        <w:rPr>
          <w:u w:val="single"/>
        </w:rPr>
        <w:t xml:space="preserve">is </w:t>
      </w:r>
      <w:r w:rsidRPr="00A42BD3">
        <w:rPr>
          <w:highlight w:val="green"/>
          <w:u w:val="single"/>
        </w:rPr>
        <w:t xml:space="preserve">still </w:t>
      </w:r>
      <w:r w:rsidRPr="00A42BD3">
        <w:rPr>
          <w:u w:val="single"/>
        </w:rPr>
        <w:t xml:space="preserve">in effect, which </w:t>
      </w:r>
      <w:r w:rsidRPr="00A42BD3">
        <w:rPr>
          <w:b/>
          <w:iCs/>
          <w:highlight w:val="green"/>
          <w:u w:val="single"/>
        </w:rPr>
        <w:t>forces US manufacturers to fulfil domestic demands</w:t>
      </w:r>
      <w:r w:rsidRPr="00A42BD3">
        <w:rPr>
          <w:b/>
          <w:iCs/>
          <w:u w:val="single"/>
        </w:rPr>
        <w:t xml:space="preserve"> for medical equipment </w:t>
      </w:r>
      <w:r w:rsidRPr="00A42BD3">
        <w:rPr>
          <w:b/>
          <w:iCs/>
          <w:highlight w:val="green"/>
          <w:u w:val="single"/>
        </w:rPr>
        <w:t>before exports</w:t>
      </w:r>
      <w:r w:rsidRPr="00A42BD3">
        <w:rPr>
          <w:b/>
          <w:iCs/>
          <w:u w:val="single"/>
        </w:rPr>
        <w:t xml:space="preserve"> are permitted. </w:t>
      </w:r>
      <w:r w:rsidRPr="00A42BD3">
        <w:rPr>
          <w:highlight w:val="green"/>
          <w:u w:val="single"/>
        </w:rPr>
        <w:t>This de facto</w:t>
      </w:r>
      <w:r w:rsidRPr="00A42BD3">
        <w:rPr>
          <w:u w:val="single"/>
        </w:rPr>
        <w:t xml:space="preserve"> export </w:t>
      </w:r>
      <w:r w:rsidRPr="00A42BD3">
        <w:rPr>
          <w:highlight w:val="green"/>
          <w:u w:val="single"/>
        </w:rPr>
        <w:t>ban</w:t>
      </w:r>
      <w:r w:rsidRPr="00A42BD3">
        <w:rPr>
          <w:u w:val="single"/>
        </w:rPr>
        <w:t xml:space="preserve"> has </w:t>
      </w:r>
      <w:r w:rsidRPr="00A42BD3">
        <w:rPr>
          <w:highlight w:val="green"/>
          <w:u w:val="single"/>
        </w:rPr>
        <w:t>created bottlenecks</w:t>
      </w:r>
      <w:r w:rsidRPr="00A42BD3">
        <w:rPr>
          <w:u w:val="single"/>
        </w:rPr>
        <w:t xml:space="preserve"> in the supply chain </w:t>
      </w:r>
      <w:r w:rsidRPr="00A42BD3">
        <w:rPr>
          <w:highlight w:val="green"/>
          <w:u w:val="single"/>
        </w:rPr>
        <w:t>that have already undermined</w:t>
      </w:r>
      <w:r w:rsidRPr="00A42BD3">
        <w:rPr>
          <w:u w:val="single"/>
        </w:rPr>
        <w:t xml:space="preserve"> the WHO-led </w:t>
      </w:r>
      <w:r w:rsidRPr="00A42BD3">
        <w:rPr>
          <w:highlight w:val="green"/>
          <w:u w:val="single"/>
        </w:rPr>
        <w:t>COVAX</w:t>
      </w:r>
      <w:r w:rsidRPr="00A42BD3">
        <w:rPr>
          <w:u w:val="single"/>
        </w:rPr>
        <w:t xml:space="preserve"> </w:t>
      </w:r>
      <w:proofErr w:type="spellStart"/>
      <w:r w:rsidRPr="00A42BD3">
        <w:rPr>
          <w:u w:val="single"/>
        </w:rPr>
        <w:t>programme</w:t>
      </w:r>
      <w:proofErr w:type="spellEnd"/>
      <w:r w:rsidRPr="00A42BD3">
        <w:rPr>
          <w:u w:val="single"/>
        </w:rPr>
        <w:t xml:space="preserve"> to vaccinate poor countries.</w:t>
      </w:r>
      <w:r w:rsidRPr="00A42BD3">
        <w:rPr>
          <w:sz w:val="16"/>
        </w:rPr>
        <w:t xml:space="preserve"> </w:t>
      </w:r>
      <w:r w:rsidRPr="00A42BD3">
        <w:rPr>
          <w:u w:val="single"/>
        </w:rPr>
        <w:t xml:space="preserve">Rest assured, </w:t>
      </w:r>
      <w:r w:rsidRPr="00A42BD3">
        <w:rPr>
          <w:b/>
          <w:iCs/>
          <w:highlight w:val="green"/>
          <w:u w:val="single"/>
        </w:rPr>
        <w:t>Biden’s policy remains ‘America First’</w:t>
      </w:r>
      <w:r w:rsidRPr="00A42BD3">
        <w:rPr>
          <w:b/>
          <w:iCs/>
          <w:u w:val="single"/>
        </w:rPr>
        <w:t>, just by somewhat more calculated means than his predecessor</w:t>
      </w:r>
      <w:r w:rsidRPr="00A42BD3">
        <w:rPr>
          <w:u w:val="single"/>
        </w:rPr>
        <w:t xml:space="preserve">. </w:t>
      </w:r>
      <w:r w:rsidRPr="00A42BD3">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w:t>
      </w:r>
      <w:r w:rsidRPr="00A42BD3">
        <w:rPr>
          <w:sz w:val="16"/>
        </w:rPr>
        <w:lastRenderedPageBreak/>
        <w:t xml:space="preserve">Emmanuel </w:t>
      </w:r>
      <w:r w:rsidRPr="00A42BD3">
        <w:rPr>
          <w:u w:val="single"/>
        </w:rPr>
        <w:t>Macron</w:t>
      </w:r>
      <w:r w:rsidRPr="00A42BD3">
        <w:rPr>
          <w:sz w:val="16"/>
        </w:rPr>
        <w:t xml:space="preserve"> in France </w:t>
      </w:r>
      <w:r w:rsidRPr="00A42BD3">
        <w:rPr>
          <w:u w:val="single"/>
        </w:rPr>
        <w:t xml:space="preserve">said he </w:t>
      </w:r>
      <w:proofErr w:type="spellStart"/>
      <w:r w:rsidRPr="00A42BD3">
        <w:rPr>
          <w:u w:val="single"/>
        </w:rPr>
        <w:t>favoured</w:t>
      </w:r>
      <w:proofErr w:type="spellEnd"/>
      <w:r w:rsidRPr="00A42BD3">
        <w:rPr>
          <w:u w:val="single"/>
        </w:rPr>
        <w:t xml:space="preserve"> waiving vaccine IP in principle, but that this was a lower priority than the US and Britain ending export bans on resources and giving up their spare vaccines. </w:t>
      </w:r>
      <w:r w:rsidRPr="00A42BD3">
        <w:rPr>
          <w:sz w:val="16"/>
        </w:rPr>
        <w:t xml:space="preserve">“If we want to work quickly, today there isn’t one factory in the world that can’t produce doses for poor countries because of intellectual property,” </w:t>
      </w:r>
      <w:r w:rsidRPr="00A42BD3">
        <w:rPr>
          <w:u w:val="single"/>
        </w:rPr>
        <w:t>Macron said</w:t>
      </w:r>
      <w:r w:rsidRPr="00A42BD3">
        <w:rPr>
          <w:sz w:val="16"/>
        </w:rPr>
        <w:t xml:space="preserve"> on the weekend. </w:t>
      </w:r>
      <w:r w:rsidRPr="00A42BD3">
        <w:rPr>
          <w:u w:val="single"/>
        </w:rPr>
        <w:t xml:space="preserve">“The priority today is not intellectual property – it’s not true. We would be lying to ourselves. </w:t>
      </w:r>
      <w:r w:rsidRPr="00A42BD3">
        <w:rPr>
          <w:b/>
          <w:iCs/>
          <w:u w:val="single"/>
        </w:rPr>
        <w:t>It’s production</w:t>
      </w:r>
      <w:r w:rsidRPr="00A42BD3">
        <w:rPr>
          <w:u w:val="single"/>
        </w:rPr>
        <w:t xml:space="preserve">.” </w:t>
      </w:r>
      <w:r w:rsidRPr="00A42BD3">
        <w:rPr>
          <w:sz w:val="16"/>
        </w:rPr>
        <w:t xml:space="preserve">Indeed! </w:t>
      </w:r>
      <w:r w:rsidRPr="00A42BD3">
        <w:rPr>
          <w:u w:val="single"/>
        </w:rPr>
        <w:t xml:space="preserve">And </w:t>
      </w:r>
      <w:r w:rsidRPr="00A42BD3">
        <w:rPr>
          <w:highlight w:val="green"/>
          <w:u w:val="single"/>
        </w:rPr>
        <w:t>production could be</w:t>
      </w:r>
      <w:r w:rsidRPr="00A42BD3">
        <w:rPr>
          <w:u w:val="single"/>
        </w:rPr>
        <w:t xml:space="preserve"> considerably </w:t>
      </w:r>
      <w:r w:rsidRPr="00A42BD3">
        <w:rPr>
          <w:highlight w:val="green"/>
          <w:u w:val="single"/>
        </w:rPr>
        <w:t>ramped up if Big Pharma</w:t>
      </w:r>
      <w:r w:rsidRPr="00A42BD3">
        <w:rPr>
          <w:u w:val="single"/>
        </w:rPr>
        <w:t xml:space="preserve"> companies </w:t>
      </w:r>
      <w:r w:rsidRPr="00A42BD3">
        <w:rPr>
          <w:highlight w:val="green"/>
          <w:u w:val="single"/>
        </w:rPr>
        <w:t>weren’t content to maintain existing factories</w:t>
      </w:r>
      <w:r w:rsidRPr="00A42BD3">
        <w:rPr>
          <w:u w:val="single"/>
        </w:rPr>
        <w:t xml:space="preserve"> at full capacity, </w:t>
      </w:r>
      <w:r w:rsidRPr="00A42BD3">
        <w:rPr>
          <w:highlight w:val="green"/>
          <w:u w:val="single"/>
        </w:rPr>
        <w:t>rather than creating and repurposing</w:t>
      </w:r>
      <w:r w:rsidRPr="00A42BD3">
        <w:rPr>
          <w:u w:val="single"/>
        </w:rPr>
        <w:t xml:space="preserve"> new factories that will stand idle (and unprofitable) when the pandemic ends. </w:t>
      </w:r>
      <w:r w:rsidRPr="00A42BD3">
        <w:rPr>
          <w:sz w:val="16"/>
        </w:rPr>
        <w:t xml:space="preserve">It should be noted that no French company has managed to produce a vaccine </w:t>
      </w:r>
      <w:proofErr w:type="gramStart"/>
      <w:r w:rsidRPr="00A42BD3">
        <w:rPr>
          <w:sz w:val="16"/>
        </w:rPr>
        <w:t>as yet</w:t>
      </w:r>
      <w:proofErr w:type="gramEnd"/>
      <w:r w:rsidRPr="00A42BD3">
        <w:rPr>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A42BD3">
        <w:rPr>
          <w:sz w:val="16"/>
        </w:rPr>
        <w:t>in order to</w:t>
      </w:r>
      <w:proofErr w:type="gramEnd"/>
      <w:r w:rsidRPr="00A42BD3">
        <w:rPr>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A42BD3">
        <w:rPr>
          <w:u w:val="single"/>
        </w:rPr>
        <w:t xml:space="preserve">Despite misgivings from the likes of Germany, this latest move by the US might force the EU to change its tune. </w:t>
      </w:r>
      <w:r w:rsidRPr="00A42BD3">
        <w:rPr>
          <w:sz w:val="16"/>
        </w:rPr>
        <w:t xml:space="preserve">At a European Council summit on the weekend, President Charles Michel said: “[o]n the intellectual property, we don’t think in the short term that it’s the magic </w:t>
      </w:r>
      <w:proofErr w:type="gramStart"/>
      <w:r w:rsidRPr="00A42BD3">
        <w:rPr>
          <w:sz w:val="16"/>
        </w:rPr>
        <w:t>bullet</w:t>
      </w:r>
      <w:proofErr w:type="gramEnd"/>
      <w:r w:rsidRPr="00A42BD3">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A42BD3">
        <w:rPr>
          <w:sz w:val="16"/>
        </w:rPr>
        <w:t>So</w:t>
      </w:r>
      <w:proofErr w:type="gramEnd"/>
      <w:r w:rsidRPr="00A42BD3">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A42BD3">
        <w:rPr>
          <w:sz w:val="16"/>
        </w:rPr>
        <w:t>Croo</w:t>
      </w:r>
      <w:proofErr w:type="spellEnd"/>
      <w:r w:rsidRPr="00A42BD3">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A42BD3">
        <w:rPr>
          <w:u w:val="single"/>
        </w:rPr>
        <w:t>Now the European rollout is a bit more in hand</w:t>
      </w:r>
      <w:r w:rsidRPr="00A42BD3">
        <w:rPr>
          <w:sz w:val="16"/>
        </w:rPr>
        <w:t xml:space="preserve"> (though still </w:t>
      </w:r>
      <w:proofErr w:type="gramStart"/>
      <w:r w:rsidRPr="00A42BD3">
        <w:rPr>
          <w:sz w:val="16"/>
        </w:rPr>
        <w:t>lagging behind</w:t>
      </w:r>
      <w:proofErr w:type="gramEnd"/>
      <w:r w:rsidRPr="00A42BD3">
        <w:rPr>
          <w:sz w:val="16"/>
        </w:rPr>
        <w:t xml:space="preserve"> the US and Britain, for example), </w:t>
      </w:r>
      <w:r w:rsidRPr="00A42BD3">
        <w:rPr>
          <w:u w:val="single"/>
        </w:rPr>
        <w:t xml:space="preserve">the EU is trying to pursue vaccine diplomacy of its own to compete with China, Russia and the US in the race for vaccine supremacy. </w:t>
      </w:r>
      <w:r w:rsidRPr="00A42BD3">
        <w:rPr>
          <w:sz w:val="16"/>
        </w:rPr>
        <w:t xml:space="preserve">At the summit, </w:t>
      </w:r>
      <w:r w:rsidRPr="00A42BD3">
        <w:rPr>
          <w:u w:val="singl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A42BD3">
        <w:rPr>
          <w:sz w:val="16"/>
        </w:rPr>
        <w:t xml:space="preserve"> While this is all going on, the EU is still waging a war with the British-based AstraZeneca company – taking them to court over delayed deliveries of vaccines. Once again, </w:t>
      </w:r>
      <w:r w:rsidRPr="00A42BD3">
        <w:rPr>
          <w:highlight w:val="green"/>
          <w:u w:val="single"/>
        </w:rPr>
        <w:t>at a critical juncture</w:t>
      </w:r>
      <w:r w:rsidRPr="00A42BD3">
        <w:rPr>
          <w:u w:val="single"/>
        </w:rPr>
        <w:t xml:space="preserve"> in the fight against the pandemic, </w:t>
      </w:r>
      <w:r w:rsidRPr="00A42BD3">
        <w:rPr>
          <w:highlight w:val="green"/>
          <w:u w:val="single"/>
        </w:rPr>
        <w:t>when</w:t>
      </w:r>
      <w:r w:rsidRPr="00A42BD3">
        <w:rPr>
          <w:u w:val="single"/>
        </w:rPr>
        <w:t xml:space="preserve"> global </w:t>
      </w:r>
      <w:r w:rsidRPr="00A42BD3">
        <w:rPr>
          <w:highlight w:val="green"/>
          <w:u w:val="single"/>
        </w:rPr>
        <w:t>cooperation is most needed</w:t>
      </w:r>
      <w:r w:rsidRPr="00A42BD3">
        <w:rPr>
          <w:u w:val="single"/>
        </w:rPr>
        <w:t xml:space="preserve">, the political </w:t>
      </w:r>
      <w:r w:rsidRPr="00A42BD3">
        <w:rPr>
          <w:highlight w:val="green"/>
          <w:u w:val="single"/>
        </w:rPr>
        <w:t>leaders</w:t>
      </w:r>
      <w:r w:rsidRPr="00A42BD3">
        <w:rPr>
          <w:u w:val="single"/>
        </w:rPr>
        <w:t xml:space="preserve"> of bourgeoisie </w:t>
      </w:r>
      <w:r w:rsidRPr="00A42BD3">
        <w:rPr>
          <w:highlight w:val="green"/>
          <w:u w:val="single"/>
        </w:rPr>
        <w:t>are</w:t>
      </w:r>
      <w:r w:rsidRPr="00A42BD3">
        <w:rPr>
          <w:u w:val="single"/>
        </w:rPr>
        <w:t xml:space="preserve"> embroiled in recriminations and </w:t>
      </w:r>
      <w:r w:rsidRPr="00A42BD3">
        <w:rPr>
          <w:highlight w:val="green"/>
          <w:u w:val="single"/>
        </w:rPr>
        <w:t>shoring up</w:t>
      </w:r>
      <w:r w:rsidRPr="00A42BD3">
        <w:rPr>
          <w:u w:val="single"/>
        </w:rPr>
        <w:t xml:space="preserve"> their narrow </w:t>
      </w:r>
      <w:r w:rsidRPr="00A42BD3">
        <w:rPr>
          <w:highlight w:val="green"/>
          <w:u w:val="single"/>
        </w:rPr>
        <w:t>national interests</w:t>
      </w:r>
      <w:r w:rsidRPr="00A42BD3">
        <w:rPr>
          <w:u w:val="single"/>
        </w:rPr>
        <w:t xml:space="preserve">. </w:t>
      </w:r>
      <w:r w:rsidRPr="00A42BD3">
        <w:rPr>
          <w:sz w:val="16"/>
        </w:rPr>
        <w:t xml:space="preserve">No time for this madness! </w:t>
      </w:r>
      <w:r w:rsidRPr="00A42BD3">
        <w:rPr>
          <w:u w:val="single"/>
        </w:rPr>
        <w:t xml:space="preserve">While the world </w:t>
      </w:r>
      <w:proofErr w:type="gramStart"/>
      <w:r w:rsidRPr="00A42BD3">
        <w:rPr>
          <w:u w:val="single"/>
        </w:rPr>
        <w:t>leaders</w:t>
      </w:r>
      <w:proofErr w:type="gramEnd"/>
      <w:r w:rsidRPr="00A42BD3">
        <w:rPr>
          <w:u w:val="single"/>
        </w:rPr>
        <w:t xml:space="preserve"> squabble, </w:t>
      </w:r>
      <w:r w:rsidRPr="00A42BD3">
        <w:rPr>
          <w:highlight w:val="green"/>
          <w:u w:val="single"/>
        </w:rPr>
        <w:t>the nightmare continues</w:t>
      </w:r>
      <w:r w:rsidRPr="00A42BD3">
        <w:rPr>
          <w:u w:val="single"/>
        </w:rPr>
        <w:t xml:space="preserve"> for workers imprisoned by this pandemic. </w:t>
      </w:r>
      <w:r w:rsidRPr="00A42BD3">
        <w:rPr>
          <w:b/>
          <w:iCs/>
          <w:u w:val="single"/>
        </w:rPr>
        <w:t xml:space="preserve">In her </w:t>
      </w:r>
      <w:r w:rsidRPr="00732505">
        <w:rPr>
          <w:b/>
          <w:iCs/>
          <w:u w:val="single"/>
        </w:rPr>
        <w:t>official statement to the WTO, Tai said: “negotiations [</w:t>
      </w:r>
      <w:proofErr w:type="gramStart"/>
      <w:r w:rsidRPr="00732505">
        <w:rPr>
          <w:b/>
          <w:iCs/>
          <w:u w:val="single"/>
        </w:rPr>
        <w:t>i.e.</w:t>
      </w:r>
      <w:proofErr w:type="gramEnd"/>
      <w:r w:rsidRPr="00732505">
        <w:rPr>
          <w:b/>
          <w:iCs/>
          <w:u w:val="single"/>
        </w:rPr>
        <w:t xml:space="preserve"> for the patent waiving] will take time”. But time is exactly what millions of workers that face the deadly virus today do not have. </w:t>
      </w:r>
      <w:r w:rsidRPr="00732505">
        <w:rPr>
          <w:sz w:val="16"/>
        </w:rPr>
        <w:t>Because</w:t>
      </w:r>
      <w:r w:rsidRPr="00A42BD3">
        <w:rPr>
          <w:sz w:val="16"/>
        </w:rPr>
        <w:t xml:space="preserv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A42BD3">
        <w:rPr>
          <w:sz w:val="16"/>
        </w:rPr>
        <w:t>on a daily basis</w:t>
      </w:r>
      <w:proofErr w:type="gramEnd"/>
      <w:r w:rsidRPr="00A42BD3">
        <w:rPr>
          <w:sz w:val="16"/>
        </w:rPr>
        <w:t xml:space="preserve">. When deadly new variants are devastating India and Latin America. It took less time to develop the first working vaccine than apparently, it </w:t>
      </w:r>
      <w:proofErr w:type="gramStart"/>
      <w:r w:rsidRPr="00A42BD3">
        <w:rPr>
          <w:sz w:val="16"/>
        </w:rPr>
        <w:t>will to</w:t>
      </w:r>
      <w:proofErr w:type="gramEnd"/>
      <w:r w:rsidRPr="00A42BD3">
        <w:rPr>
          <w:sz w:val="16"/>
        </w:rPr>
        <w:t xml:space="preserve"> agree a patent waiver on that vaccine! This is nothing short of insanity. Furthermore, the US statement to the WTO fell short of making explicit reference to the transferring of vaccine technology and know-how. </w:t>
      </w:r>
      <w:r w:rsidRPr="00A42BD3">
        <w:rPr>
          <w:b/>
          <w:iCs/>
          <w:u w:val="single"/>
        </w:rPr>
        <w:t xml:space="preserve">If the technology underpinning vaccine production is not shared, even with a patent waiver, it will take months before manufacturers will be able to reverse-engineer a generic version, and months further to test it. </w:t>
      </w:r>
      <w:r w:rsidRPr="00A42BD3">
        <w:rPr>
          <w:u w:val="single"/>
        </w:rPr>
        <w:t>The Big Pharma fat cats will not share their technology</w:t>
      </w:r>
      <w:r w:rsidRPr="00A42BD3">
        <w:rPr>
          <w:sz w:val="16"/>
        </w:rPr>
        <w:t xml:space="preserve"> (which was publicly funded in the first place) </w:t>
      </w:r>
      <w:r w:rsidRPr="00A42BD3">
        <w:rPr>
          <w:u w:val="single"/>
        </w:rPr>
        <w:t xml:space="preserve">voluntarily. </w:t>
      </w:r>
      <w:r w:rsidRPr="00A42BD3">
        <w:rPr>
          <w:sz w:val="16"/>
        </w:rPr>
        <w:t xml:space="preserve">They are forecasting sales for billions of dollars for 2021 and will do everything they can to push further back the development of generic versions. They can afford to drag things </w:t>
      </w:r>
      <w:r w:rsidRPr="00A42BD3">
        <w:rPr>
          <w:sz w:val="16"/>
        </w:rPr>
        <w:lastRenderedPageBreak/>
        <w:t xml:space="preserve">out. For them, time means billions in profits. </w:t>
      </w:r>
      <w:r w:rsidRPr="00A42BD3">
        <w:rPr>
          <w:u w:val="single"/>
        </w:rPr>
        <w:t xml:space="preserve">The COVID-19 pandemic has shown capitalism for what it is. Rather than being a force for progress, private property and the nation state are the main obstacles preventing us from putting an end to the pandemic. Under a democratic, global plan of production we could put the mighty forces of industry and science at the service of society. All the necessary research, technology and expertise could be marshalled to fight this terrible virus. Vaccine production could be stepped up to reach </w:t>
      </w:r>
      <w:proofErr w:type="gramStart"/>
      <w:r w:rsidRPr="00A42BD3">
        <w:rPr>
          <w:u w:val="single"/>
        </w:rPr>
        <w:t>the majority of</w:t>
      </w:r>
      <w:proofErr w:type="gramEnd"/>
      <w:r w:rsidRPr="00A42BD3">
        <w:rPr>
          <w:u w:val="single"/>
        </w:rPr>
        <w:t xml:space="preserve"> the world population by the end of the year. </w:t>
      </w:r>
      <w:r w:rsidRPr="00A42BD3">
        <w:rPr>
          <w:b/>
          <w:iCs/>
          <w:u w:val="single"/>
        </w:rPr>
        <w:t xml:space="preserve">It is capitalism alone that prevents this. We must fight the pandemic with class struggle! </w:t>
      </w:r>
      <w:r w:rsidRPr="00A42BD3">
        <w:rPr>
          <w:sz w:val="16"/>
        </w:rPr>
        <w:t>Expropriate the Big Pharma fat cats!</w:t>
      </w:r>
    </w:p>
    <w:p w14:paraId="7401A32C" w14:textId="77777777" w:rsidR="00946B5B" w:rsidRDefault="00946B5B" w:rsidP="00946B5B">
      <w:pPr>
        <w:pStyle w:val="Heading4"/>
      </w:pPr>
      <w:r w:rsidRPr="00732505">
        <w:rPr>
          <w:highlight w:val="green"/>
        </w:rPr>
        <w:t>The WTO is inevitably a tool of accumulation for capitalist imperialism – international institutional monopoly capitalism overdetermines the plan’s move to peace – causes war, environmental degradation, and extinction.</w:t>
      </w:r>
    </w:p>
    <w:p w14:paraId="7DDDCA2A" w14:textId="77777777" w:rsidR="00946B5B" w:rsidRPr="004612A7" w:rsidRDefault="00946B5B" w:rsidP="00946B5B">
      <w:pPr>
        <w:rPr>
          <w:rStyle w:val="Style13ptBold"/>
        </w:rPr>
      </w:pPr>
      <w:proofErr w:type="spellStart"/>
      <w:r w:rsidRPr="00732505">
        <w:rPr>
          <w:rStyle w:val="Style13ptBold"/>
          <w:highlight w:val="green"/>
        </w:rPr>
        <w:t>Cuong</w:t>
      </w:r>
      <w:proofErr w:type="spellEnd"/>
      <w:r w:rsidRPr="00732505">
        <w:rPr>
          <w:rStyle w:val="Style13ptBold"/>
          <w:highlight w:val="green"/>
        </w:rPr>
        <w:t>, 18</w:t>
      </w:r>
    </w:p>
    <w:p w14:paraId="40A19EC6" w14:textId="77777777" w:rsidR="00946B5B" w:rsidRPr="004612A7" w:rsidRDefault="00946B5B" w:rsidP="00946B5B">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1354F2F7" w14:textId="77777777" w:rsidR="00946B5B" w:rsidRPr="004612A7" w:rsidRDefault="00946B5B" w:rsidP="00946B5B">
      <w:r>
        <w:t>*IIMC=International Institutional Monopoly Capitalism</w:t>
      </w:r>
    </w:p>
    <w:p w14:paraId="4076EC22" w14:textId="5D0418C4" w:rsidR="00946B5B" w:rsidRPr="00732505" w:rsidRDefault="00946B5B" w:rsidP="00946B5B">
      <w:pPr>
        <w:rPr>
          <w:sz w:val="12"/>
        </w:rPr>
      </w:pPr>
      <w:r w:rsidRPr="00732505">
        <w:rPr>
          <w:rStyle w:val="Style13ptBold"/>
          <w:sz w:val="12"/>
          <w:szCs w:val="16"/>
        </w:rPr>
        <w:t>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w:t>
      </w:r>
      <w:r w:rsidRPr="00732505">
        <w:rPr>
          <w:sz w:val="12"/>
        </w:rPr>
        <w:t xml:space="preserve"> </w:t>
      </w:r>
      <w:r w:rsidRPr="00645202">
        <w:rPr>
          <w:rStyle w:val="StyleUnderline"/>
        </w:rPr>
        <w:t>Since</w:t>
      </w:r>
      <w:r w:rsidRPr="00732505">
        <w:rPr>
          <w:sz w:val="12"/>
        </w:rPr>
        <w:t xml:space="preserve"> the late 1970s, especially since </w:t>
      </w:r>
      <w:r w:rsidRPr="00645202">
        <w:rPr>
          <w:rStyle w:val="StyleUnderline"/>
        </w:rPr>
        <w:t>the collapse of the Soviet Union, this system has reached</w:t>
      </w:r>
      <w:r w:rsidRPr="00732505">
        <w:rPr>
          <w:sz w:val="12"/>
        </w:rPr>
        <w:t xml:space="preserve"> a new level in its development, forging imperial centralism or </w:t>
      </w:r>
      <w:r w:rsidRPr="00645202">
        <w:rPr>
          <w:rStyle w:val="StyleUnderline"/>
        </w:rPr>
        <w:t xml:space="preserve">“International Institutional Monopoly Capitalism” (IIMC), whereby a </w:t>
      </w:r>
      <w:r w:rsidRPr="00132AC1">
        <w:rPr>
          <w:rStyle w:val="StyleUnderline"/>
          <w:highlight w:val="green"/>
        </w:rPr>
        <w:t>handful of powerful nation-states</w:t>
      </w:r>
      <w:r w:rsidRPr="00645202">
        <w:rPr>
          <w:rStyle w:val="StyleUnderline"/>
        </w:rPr>
        <w:t xml:space="preserve"> explicitly </w:t>
      </w:r>
      <w:r w:rsidRPr="00132AC1">
        <w:rPr>
          <w:rStyle w:val="StyleUnderline"/>
          <w:highlight w:val="green"/>
        </w:rPr>
        <w:t>use international organizations to impose</w:t>
      </w:r>
      <w:r w:rsidRPr="00645202">
        <w:rPr>
          <w:rStyle w:val="StyleUnderline"/>
        </w:rPr>
        <w:t xml:space="preserve"> their </w:t>
      </w:r>
      <w:r w:rsidRPr="00132AC1">
        <w:rPr>
          <w:rStyle w:val="StyleUnderline"/>
          <w:highlight w:val="green"/>
        </w:rPr>
        <w:t>interests and</w:t>
      </w:r>
      <w:r w:rsidRPr="00645202">
        <w:rPr>
          <w:rStyle w:val="StyleUnderline"/>
        </w:rPr>
        <w:t xml:space="preserve"> further </w:t>
      </w:r>
      <w:r w:rsidRPr="00132AC1">
        <w:rPr>
          <w:rStyle w:val="StyleUnderline"/>
          <w:highlight w:val="green"/>
        </w:rPr>
        <w:t>expand accumulation.</w:t>
      </w:r>
      <w:r w:rsidRPr="00732505">
        <w:rPr>
          <w:sz w:val="12"/>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645202">
        <w:rPr>
          <w:rStyle w:val="StyleUnderline"/>
        </w:rPr>
        <w:t>capitalism has an inherent drive toward endless accumulation through the production of “surplus value.”</w:t>
      </w:r>
      <w:r w:rsidRPr="00732505">
        <w:rPr>
          <w:sz w:val="12"/>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732505">
        <w:rPr>
          <w:sz w:val="12"/>
        </w:rPr>
        <w:t xml:space="preserve"> </w:t>
      </w:r>
      <w:r w:rsidRPr="00132AC1">
        <w:rPr>
          <w:rStyle w:val="Emphasis"/>
          <w:highlight w:val="green"/>
        </w:rPr>
        <w:t>As a state-formed monopoly capitalism, IIMC</w:t>
      </w:r>
      <w:r w:rsidRPr="00645202">
        <w:rPr>
          <w:rStyle w:val="Emphasis"/>
        </w:rPr>
        <w:t xml:space="preserve"> has been </w:t>
      </w:r>
      <w:r w:rsidRPr="00132AC1">
        <w:rPr>
          <w:rStyle w:val="Emphasis"/>
          <w:highlight w:val="green"/>
        </w:rPr>
        <w:t>forcing most economies to participate in its system</w:t>
      </w:r>
      <w:r w:rsidRPr="00645202">
        <w:rPr>
          <w:rStyle w:val="Emphasis"/>
        </w:rPr>
        <w:t>, regardless of whether those economies are capitalist or socialist</w:t>
      </w:r>
      <w:r w:rsidRPr="00732505">
        <w:rPr>
          <w:sz w:val="12"/>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w:t>
      </w:r>
      <w:r w:rsidRPr="00132AC1">
        <w:rPr>
          <w:rStyle w:val="StyleUnderline"/>
          <w:highlight w:val="green"/>
        </w:rPr>
        <w:t>advanced capitalist states</w:t>
      </w:r>
      <w:r w:rsidRPr="00645202">
        <w:rPr>
          <w:rStyle w:val="StyleUnderline"/>
        </w:rPr>
        <w:t xml:space="preserve"> are even stronger, as far as their economic-political reach, and </w:t>
      </w:r>
      <w:proofErr w:type="gramStart"/>
      <w:r w:rsidRPr="00132AC1">
        <w:rPr>
          <w:rStyle w:val="StyleUnderline"/>
          <w:highlight w:val="green"/>
        </w:rPr>
        <w:t xml:space="preserve">are </w:t>
      </w:r>
      <w:r w:rsidRPr="00132AC1">
        <w:rPr>
          <w:rStyle w:val="Emphasis"/>
          <w:highlight w:val="green"/>
        </w:rPr>
        <w:t>able to</w:t>
      </w:r>
      <w:proofErr w:type="gramEnd"/>
      <w:r w:rsidRPr="00132AC1">
        <w:rPr>
          <w:rStyle w:val="Emphasis"/>
          <w:highlight w:val="green"/>
        </w:rPr>
        <w:t xml:space="preserve"> control international institutions and organizations</w:t>
      </w:r>
      <w:r w:rsidRPr="00132AC1">
        <w:rPr>
          <w:rStyle w:val="StyleUnderline"/>
          <w:highlight w:val="green"/>
        </w:rPr>
        <w:t>.</w:t>
      </w:r>
      <w:r w:rsidRPr="00732505">
        <w:rPr>
          <w:sz w:val="12"/>
        </w:rPr>
        <w:t xml:space="preserve"> </w:t>
      </w:r>
      <w:r w:rsidRPr="00132AC1">
        <w:rPr>
          <w:rStyle w:val="StyleUnderline"/>
          <w:highlight w:val="green"/>
        </w:rPr>
        <w:t>Within these core nations, the state</w:t>
      </w:r>
      <w:r w:rsidRPr="00645202">
        <w:rPr>
          <w:rStyle w:val="StyleUnderline"/>
        </w:rPr>
        <w:t xml:space="preserve"> uses its strength to </w:t>
      </w:r>
      <w:r w:rsidRPr="00132AC1">
        <w:rPr>
          <w:rStyle w:val="StyleUnderline"/>
          <w:highlight w:val="green"/>
        </w:rPr>
        <w:t>support</w:t>
      </w:r>
      <w:r w:rsidRPr="00645202">
        <w:rPr>
          <w:rStyle w:val="StyleUnderline"/>
        </w:rPr>
        <w:t xml:space="preserve"> the formation of “</w:t>
      </w:r>
      <w:proofErr w:type="spellStart"/>
      <w:r w:rsidRPr="00132AC1">
        <w:rPr>
          <w:rStyle w:val="StyleUnderline"/>
          <w:highlight w:val="green"/>
        </w:rPr>
        <w:t>supercompanies</w:t>
      </w:r>
      <w:proofErr w:type="spellEnd"/>
      <w:r w:rsidRPr="00645202">
        <w:rPr>
          <w:rStyle w:val="StyleUnderline"/>
        </w:rPr>
        <w:t xml:space="preserve">” </w:t>
      </w:r>
      <w:r w:rsidRPr="00732505">
        <w:rPr>
          <w:sz w:val="12"/>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732505">
        <w:rPr>
          <w:sz w:val="12"/>
        </w:rPr>
        <w:t xml:space="preserve">), </w:t>
      </w:r>
      <w:r w:rsidRPr="00132AC1">
        <w:rPr>
          <w:rStyle w:val="StyleUnderline"/>
          <w:highlight w:val="green"/>
        </w:rPr>
        <w:t>serving the interests of the richest class</w:t>
      </w:r>
      <w:r w:rsidRPr="00645202">
        <w:rPr>
          <w:rStyle w:val="StyleUnderline"/>
        </w:rPr>
        <w:t xml:space="preserve">, while bringing some additional benefits to its broader population. </w:t>
      </w:r>
      <w:r w:rsidRPr="00132AC1">
        <w:rPr>
          <w:rStyle w:val="Emphasis"/>
          <w:highlight w:val="green"/>
        </w:rPr>
        <w:t>These countries are monopoly nations</w:t>
      </w:r>
      <w:r w:rsidRPr="00645202">
        <w:rPr>
          <w:rStyle w:val="Emphasis"/>
        </w:rPr>
        <w:t>.</w:t>
      </w:r>
      <w:r w:rsidRPr="00732505">
        <w:rPr>
          <w:sz w:val="12"/>
        </w:rPr>
        <w:t xml:space="preserve"> </w:t>
      </w:r>
      <w:r w:rsidRPr="00132AC1">
        <w:rPr>
          <w:rStyle w:val="StyleUnderline"/>
          <w:highlight w:val="green"/>
        </w:rPr>
        <w:t>Through</w:t>
      </w:r>
      <w:r w:rsidRPr="00645202">
        <w:rPr>
          <w:rStyle w:val="StyleUnderline"/>
        </w:rPr>
        <w:t xml:space="preserve"> international institutional settings</w:t>
      </w:r>
      <w:r w:rsidRPr="00732505">
        <w:rPr>
          <w:sz w:val="12"/>
        </w:rPr>
        <w:t xml:space="preserve"> (</w:t>
      </w:r>
      <w:r w:rsidRPr="00645202">
        <w:rPr>
          <w:rStyle w:val="StyleUnderline"/>
        </w:rPr>
        <w:t>e.g.,</w:t>
      </w:r>
      <w:r w:rsidRPr="00732505">
        <w:rPr>
          <w:sz w:val="12"/>
        </w:rPr>
        <w:t xml:space="preserve"> World Bank, International Monetary Fund, </w:t>
      </w:r>
      <w:r w:rsidRPr="00132AC1">
        <w:rPr>
          <w:rStyle w:val="StyleUnderline"/>
          <w:highlight w:val="green"/>
        </w:rPr>
        <w:t>W</w:t>
      </w:r>
      <w:r w:rsidRPr="00645202">
        <w:rPr>
          <w:rStyle w:val="StyleUnderline"/>
        </w:rPr>
        <w:t xml:space="preserve">orld </w:t>
      </w:r>
      <w:r w:rsidRPr="00132AC1">
        <w:rPr>
          <w:rStyle w:val="StyleUnderline"/>
          <w:highlight w:val="green"/>
        </w:rPr>
        <w:t>T</w:t>
      </w:r>
      <w:r w:rsidRPr="00645202">
        <w:rPr>
          <w:rStyle w:val="StyleUnderline"/>
        </w:rPr>
        <w:t xml:space="preserve">rade </w:t>
      </w:r>
      <w:r w:rsidRPr="00132AC1">
        <w:rPr>
          <w:rStyle w:val="StyleUnderline"/>
          <w:highlight w:val="green"/>
        </w:rPr>
        <w:t>O</w:t>
      </w:r>
      <w:r w:rsidRPr="00645202">
        <w:rPr>
          <w:rStyle w:val="StyleUnderline"/>
        </w:rPr>
        <w:t>rganization</w:t>
      </w:r>
      <w:r w:rsidRPr="00732505">
        <w:rPr>
          <w:sz w:val="12"/>
        </w:rPr>
        <w:t xml:space="preserve">), </w:t>
      </w:r>
      <w:r w:rsidRPr="00645202">
        <w:rPr>
          <w:rStyle w:val="StyleUnderline"/>
        </w:rPr>
        <w:t xml:space="preserve">monopoly capital and </w:t>
      </w:r>
      <w:r w:rsidRPr="00132AC1">
        <w:rPr>
          <w:rStyle w:val="StyleUnderline"/>
          <w:highlight w:val="green"/>
        </w:rPr>
        <w:t xml:space="preserve">monopoly nations </w:t>
      </w:r>
      <w:r w:rsidRPr="00132AC1">
        <w:rPr>
          <w:rStyle w:val="Emphasis"/>
          <w:highlight w:val="green"/>
        </w:rPr>
        <w:t xml:space="preserve">extend their influence and power into every corner of the world, even the few remaining socialist strongholds, causing </w:t>
      </w:r>
      <w:r w:rsidRPr="00132AC1">
        <w:rPr>
          <w:rStyle w:val="Emphasis"/>
        </w:rPr>
        <w:t xml:space="preserve">complex </w:t>
      </w:r>
      <w:r w:rsidRPr="00132AC1">
        <w:rPr>
          <w:rStyle w:val="Emphasis"/>
          <w:highlight w:val="green"/>
        </w:rPr>
        <w:t>conflict</w:t>
      </w:r>
      <w:r w:rsidRPr="00132AC1">
        <w:rPr>
          <w:rStyle w:val="Emphasis"/>
        </w:rPr>
        <w:t>s</w:t>
      </w:r>
      <w:r w:rsidRPr="00645202">
        <w:rPr>
          <w:rStyle w:val="StyleUnderline"/>
        </w:rPr>
        <w:t xml:space="preserve"> within globalization and regionalization processes. </w:t>
      </w:r>
      <w:r w:rsidRPr="00732505">
        <w:rPr>
          <w:sz w:val="12"/>
        </w:rPr>
        <w:t xml:space="preserve">Capital </w:t>
      </w:r>
      <w:r w:rsidRPr="00732505">
        <w:rPr>
          <w:sz w:val="12"/>
        </w:rPr>
        <w:lastRenderedPageBreak/>
        <w:t xml:space="preserve">Concentration and the Establishment of Monopoly Nations Capital </w:t>
      </w:r>
      <w:r w:rsidRPr="00132AC1">
        <w:rPr>
          <w:rStyle w:val="StyleUnderline"/>
          <w:highlight w:val="green"/>
        </w:rPr>
        <w:t>accumulation and</w:t>
      </w:r>
      <w:r w:rsidRPr="00645202">
        <w:rPr>
          <w:rStyle w:val="StyleUnderline"/>
        </w:rPr>
        <w:t xml:space="preserve"> the </w:t>
      </w:r>
      <w:r w:rsidRPr="00132AC1">
        <w:rPr>
          <w:rStyle w:val="StyleUnderline"/>
          <w:highlight w:val="green"/>
        </w:rPr>
        <w:t>centralization</w:t>
      </w:r>
      <w:r w:rsidRPr="00645202">
        <w:rPr>
          <w:rStyle w:val="StyleUnderline"/>
        </w:rPr>
        <w:t xml:space="preserve"> and concentration of </w:t>
      </w:r>
      <w:r w:rsidRPr="00132AC1">
        <w:rPr>
          <w:rStyle w:val="StyleUnderline"/>
        </w:rPr>
        <w:t xml:space="preserve">capital </w:t>
      </w:r>
      <w:r w:rsidRPr="00132AC1">
        <w:rPr>
          <w:rStyle w:val="StyleUnderline"/>
          <w:highlight w:val="green"/>
        </w:rPr>
        <w:t>led to</w:t>
      </w:r>
      <w:r w:rsidRPr="00645202">
        <w:rPr>
          <w:rStyle w:val="StyleUnderline"/>
        </w:rPr>
        <w:t xml:space="preserve"> the formation of </w:t>
      </w:r>
      <w:r w:rsidRPr="00132AC1">
        <w:rPr>
          <w:rStyle w:val="StyleUnderline"/>
          <w:highlight w:val="green"/>
        </w:rPr>
        <w:t>monopolies</w:t>
      </w:r>
      <w:r w:rsidRPr="00645202">
        <w:rPr>
          <w:rStyle w:val="StyleUnderline"/>
        </w:rPr>
        <w:t xml:space="preserve"> (cartels, syndicates, trusts, consortiums, and conglomerates). </w:t>
      </w:r>
      <w:r w:rsidRPr="00132AC1">
        <w:rPr>
          <w:rStyle w:val="StyleUnderline"/>
          <w:highlight w:val="green"/>
        </w:rPr>
        <w:t xml:space="preserve">This </w:t>
      </w:r>
      <w:r w:rsidRPr="00132AC1">
        <w:rPr>
          <w:rStyle w:val="Emphasis"/>
          <w:highlight w:val="green"/>
        </w:rPr>
        <w:t>fundamental law of capitalism</w:t>
      </w:r>
      <w:r w:rsidRPr="00132AC1">
        <w:rPr>
          <w:rStyle w:val="StyleUnderline"/>
          <w:highlight w:val="green"/>
        </w:rPr>
        <w:t xml:space="preserve"> continues to take effect</w:t>
      </w:r>
      <w:r w:rsidRPr="00645202">
        <w:rPr>
          <w:rStyle w:val="StyleUnderline"/>
        </w:rPr>
        <w:t xml:space="preserve"> in the IIMC period, albeit at a very high level. </w:t>
      </w:r>
      <w:r w:rsidRPr="00732505">
        <w:rPr>
          <w:sz w:val="12"/>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732505">
        <w:rPr>
          <w:sz w:val="12"/>
        </w:rPr>
        <w:t>technology</w:t>
      </w:r>
      <w:proofErr w:type="gramEnd"/>
      <w:r w:rsidRPr="00732505">
        <w:rPr>
          <w:sz w:val="12"/>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732505">
        <w:rPr>
          <w:sz w:val="12"/>
        </w:rPr>
        <w:t>1,has</w:t>
      </w:r>
      <w:proofErr w:type="gramEnd"/>
      <w:r w:rsidRPr="00732505">
        <w:rPr>
          <w:sz w:val="12"/>
        </w:rPr>
        <w:t xml:space="preserve"> revenues that are higher than the GDP of </w:t>
      </w:r>
      <w:proofErr w:type="spellStart"/>
      <w:r w:rsidRPr="00732505">
        <w:rPr>
          <w:sz w:val="12"/>
        </w:rPr>
        <w:t>Oman,which</w:t>
      </w:r>
      <w:proofErr w:type="spellEnd"/>
      <w:r w:rsidRPr="00732505">
        <w:rPr>
          <w:sz w:val="12"/>
        </w:rPr>
        <w:t xml:space="preserve"> is the largest economy in a group of 124 </w:t>
      </w:r>
      <w:proofErr w:type="spellStart"/>
      <w:r w:rsidRPr="00732505">
        <w:rPr>
          <w:sz w:val="12"/>
        </w:rPr>
        <w:t>smalland</w:t>
      </w:r>
      <w:proofErr w:type="spellEnd"/>
      <w:r w:rsidRPr="00732505">
        <w:rPr>
          <w:sz w:val="12"/>
        </w:rPr>
        <w:t xml:space="preserve"> medium-sized economies, with $81.8billion in 2014. </w:t>
      </w:r>
      <w:proofErr w:type="spellStart"/>
      <w:r w:rsidRPr="00132AC1">
        <w:rPr>
          <w:rStyle w:val="StyleUnderline"/>
          <w:highlight w:val="green"/>
        </w:rPr>
        <w:t>Supercompanies</w:t>
      </w:r>
      <w:proofErr w:type="spellEnd"/>
      <w:r w:rsidRPr="00732505">
        <w:rPr>
          <w:sz w:val="12"/>
        </w:rPr>
        <w:t xml:space="preserve"> can </w:t>
      </w:r>
      <w:r w:rsidRPr="00645202">
        <w:rPr>
          <w:rStyle w:val="StyleUnderline"/>
        </w:rPr>
        <w:t xml:space="preserve">dramatically influence small and/or poor countries as they </w:t>
      </w:r>
      <w:r w:rsidRPr="00132AC1">
        <w:rPr>
          <w:rStyle w:val="Emphasis"/>
          <w:highlight w:val="green"/>
        </w:rPr>
        <w:t>pressure governments</w:t>
      </w:r>
      <w:r w:rsidRPr="00132AC1">
        <w:rPr>
          <w:rStyle w:val="StyleUnderline"/>
          <w:highlight w:val="green"/>
        </w:rPr>
        <w:t xml:space="preserve"> to condone </w:t>
      </w:r>
      <w:r w:rsidRPr="00132AC1">
        <w:rPr>
          <w:rStyle w:val="Emphasis"/>
          <w:highlight w:val="green"/>
        </w:rPr>
        <w:t>environmental degradation</w:t>
      </w:r>
      <w:r w:rsidRPr="00645202">
        <w:rPr>
          <w:rStyle w:val="StyleUnderline"/>
        </w:rPr>
        <w:t xml:space="preserve">, </w:t>
      </w:r>
      <w:r w:rsidRPr="00645202">
        <w:rPr>
          <w:rStyle w:val="Emphasis"/>
        </w:rPr>
        <w:t>violation of national labor laws</w:t>
      </w:r>
      <w:r w:rsidRPr="00132AC1">
        <w:rPr>
          <w:rStyle w:val="StyleUnderline"/>
          <w:highlight w:val="green"/>
        </w:rPr>
        <w:t xml:space="preserve">, and </w:t>
      </w:r>
      <w:r w:rsidRPr="00132AC1">
        <w:rPr>
          <w:rStyle w:val="Emphasis"/>
          <w:highlight w:val="green"/>
        </w:rPr>
        <w:t>abuse of labor rights</w:t>
      </w:r>
      <w:r w:rsidRPr="00132AC1">
        <w:rPr>
          <w:rStyle w:val="StyleUnderline"/>
          <w:highlight w:val="green"/>
        </w:rPr>
        <w:t>.</w:t>
      </w:r>
      <w:r w:rsidRPr="00645202">
        <w:rPr>
          <w:rStyle w:val="StyleUnderline"/>
        </w:rPr>
        <w:t xml:space="preserve"> </w:t>
      </w:r>
      <w:r w:rsidRPr="00732505">
        <w:rPr>
          <w:sz w:val="12"/>
        </w:rPr>
        <w:t xml:space="preserve">They can force these governments to tender incentives, which maximize their profits by allowing extremely poor working conditions and low wages. Some </w:t>
      </w:r>
      <w:r w:rsidRPr="00645202">
        <w:rPr>
          <w:rStyle w:val="StyleUnderline"/>
        </w:rPr>
        <w:t xml:space="preserve">super-companies </w:t>
      </w:r>
      <w:r w:rsidRPr="00132AC1">
        <w:rPr>
          <w:rStyle w:val="StyleUnderline"/>
          <w:highlight w:val="green"/>
        </w:rPr>
        <w:t xml:space="preserve">actively </w:t>
      </w:r>
      <w:r w:rsidRPr="00132AC1">
        <w:rPr>
          <w:rStyle w:val="Emphasis"/>
          <w:highlight w:val="green"/>
        </w:rPr>
        <w:t>destroy local agriculture</w:t>
      </w:r>
      <w:r w:rsidRPr="00132AC1">
        <w:rPr>
          <w:rStyle w:val="StyleUnderline"/>
          <w:highlight w:val="green"/>
        </w:rPr>
        <w:t xml:space="preserve"> and </w:t>
      </w:r>
      <w:r w:rsidRPr="00132AC1">
        <w:rPr>
          <w:rStyle w:val="Emphasis"/>
          <w:highlight w:val="green"/>
        </w:rPr>
        <w:t>kill marine life</w:t>
      </w:r>
      <w:r w:rsidRPr="00732505">
        <w:rPr>
          <w:sz w:val="12"/>
        </w:rPr>
        <w:t xml:space="preserve">, which has sparked mass protests. </w:t>
      </w:r>
      <w:r w:rsidRPr="00645202">
        <w:rPr>
          <w:rStyle w:val="StyleUnderline"/>
        </w:rPr>
        <w:t xml:space="preserve">They often </w:t>
      </w:r>
      <w:r w:rsidRPr="00645202">
        <w:rPr>
          <w:rStyle w:val="Emphasis"/>
        </w:rPr>
        <w:t>hire military personnel to open fire on peaceful protestors and make assassinations</w:t>
      </w:r>
      <w:r w:rsidRPr="00645202">
        <w:rPr>
          <w:rStyle w:val="StyleUnderline"/>
        </w:rPr>
        <w:t>.</w:t>
      </w:r>
      <w:r w:rsidRPr="00732505">
        <w:rPr>
          <w:sz w:val="12"/>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w:t>
      </w:r>
    </w:p>
    <w:p w14:paraId="600EC5B2" w14:textId="77777777" w:rsidR="00946B5B" w:rsidRDefault="00946B5B" w:rsidP="00946B5B">
      <w:pPr>
        <w:pStyle w:val="Heading4"/>
      </w:pPr>
      <w:r w:rsidRPr="00732505">
        <w:rPr>
          <w:highlight w:val="green"/>
        </w:rPr>
        <w:t>Capitalism is inherently unsustainable and will inevitably collapse, it’s only a question if we choose to keep it afloat. The contradictions of global neoliberalism will push humanity to total extinction.</w:t>
      </w:r>
      <w:r>
        <w:t xml:space="preserve"> </w:t>
      </w:r>
    </w:p>
    <w:p w14:paraId="31C3194D" w14:textId="0137117E" w:rsidR="00946B5B" w:rsidRDefault="00946B5B" w:rsidP="00946B5B">
      <w:pPr>
        <w:rPr>
          <w:rStyle w:val="Style13ptBold"/>
        </w:rPr>
      </w:pPr>
      <w:r w:rsidRPr="00732505">
        <w:rPr>
          <w:rStyle w:val="Style13ptBold"/>
          <w:highlight w:val="green"/>
        </w:rPr>
        <w:t>Foster</w:t>
      </w:r>
      <w:r w:rsidR="00732505" w:rsidRPr="00732505">
        <w:rPr>
          <w:rStyle w:val="Style13ptBold"/>
          <w:highlight w:val="green"/>
        </w:rPr>
        <w:t>,</w:t>
      </w:r>
      <w:r w:rsidRPr="00732505">
        <w:rPr>
          <w:rStyle w:val="Style13ptBold"/>
          <w:highlight w:val="green"/>
        </w:rPr>
        <w:t xml:space="preserve"> 19</w:t>
      </w:r>
    </w:p>
    <w:p w14:paraId="24AE7E6F" w14:textId="77777777" w:rsidR="00946B5B" w:rsidRPr="007C5040" w:rsidRDefault="00946B5B" w:rsidP="00946B5B">
      <w:pPr>
        <w:rPr>
          <w:rStyle w:val="Style13ptBold"/>
          <w:sz w:val="20"/>
          <w:szCs w:val="20"/>
        </w:rPr>
      </w:pPr>
      <w:r w:rsidRPr="007C5040">
        <w:rPr>
          <w:rStyle w:val="Style13ptBold"/>
          <w:sz w:val="20"/>
          <w:szCs w:val="20"/>
        </w:rPr>
        <w:t xml:space="preserve">(Professor Foster received his PhD from York University. 2-1-2019, " Capitalism Has Failed—What </w:t>
      </w:r>
      <w:proofErr w:type="gramStart"/>
      <w:r w:rsidRPr="007C5040">
        <w:rPr>
          <w:rStyle w:val="Style13ptBold"/>
          <w:sz w:val="20"/>
          <w:szCs w:val="20"/>
        </w:rPr>
        <w:t>Next?,</w:t>
      </w:r>
      <w:proofErr w:type="gramEnd"/>
      <w:r w:rsidRPr="007C5040">
        <w:rPr>
          <w:rStyle w:val="Style13ptBold"/>
          <w:sz w:val="20"/>
          <w:szCs w:val="20"/>
        </w:rPr>
        <w:t xml:space="preserve">" Monthly Review, </w:t>
      </w:r>
      <w:hyperlink r:id="rId9" w:history="1">
        <w:r w:rsidRPr="007C5040">
          <w:rPr>
            <w:rStyle w:val="Style13ptBold"/>
            <w:sz w:val="20"/>
            <w:szCs w:val="20"/>
          </w:rPr>
          <w:t>https://monthlyreview.org/2019/02/01/capitalism-has-failed-what-next/</w:t>
        </w:r>
      </w:hyperlink>
      <w:r w:rsidRPr="007C5040">
        <w:rPr>
          <w:rStyle w:val="Style13ptBold"/>
          <w:sz w:val="20"/>
          <w:szCs w:val="20"/>
        </w:rPr>
        <w:t>, JKS)</w:t>
      </w:r>
    </w:p>
    <w:p w14:paraId="55352B89" w14:textId="77777777" w:rsidR="00946B5B" w:rsidRPr="00CF6F8B" w:rsidRDefault="00946B5B" w:rsidP="00946B5B">
      <w:pPr>
        <w:rPr>
          <w:sz w:val="14"/>
        </w:rPr>
      </w:pPr>
      <w:r w:rsidRPr="00CF6F8B">
        <w:rPr>
          <w:sz w:val="14"/>
        </w:rPr>
        <w:t xml:space="preserve">Less than two decades into the twenty-first century, it is evident that </w:t>
      </w:r>
      <w:r w:rsidRPr="00A34998">
        <w:rPr>
          <w:rStyle w:val="StyleUnderline"/>
        </w:rPr>
        <w:t>capitalism has failed</w:t>
      </w:r>
      <w:r w:rsidRPr="00CF6F8B">
        <w:rPr>
          <w:sz w:val="14"/>
        </w:rPr>
        <w:t xml:space="preserve"> as a social system. </w:t>
      </w:r>
      <w:r w:rsidRPr="00A34998">
        <w:rPr>
          <w:rStyle w:val="StyleUnderline"/>
        </w:rPr>
        <w:t xml:space="preserve">The </w:t>
      </w:r>
      <w:r w:rsidRPr="00C01B06">
        <w:rPr>
          <w:rStyle w:val="StyleUnderline"/>
          <w:highlight w:val="green"/>
        </w:rPr>
        <w:t>world is mired in economic stagnation</w:t>
      </w:r>
      <w:r w:rsidRPr="00A34998">
        <w:rPr>
          <w:rStyle w:val="StyleUnderline"/>
        </w:rPr>
        <w:t xml:space="preserve">, financialization, </w:t>
      </w:r>
      <w:r w:rsidRPr="00C01B06">
        <w:rPr>
          <w:rStyle w:val="StyleUnderline"/>
          <w:highlight w:val="green"/>
        </w:rPr>
        <w:t>and</w:t>
      </w:r>
      <w:r w:rsidRPr="00A34998">
        <w:rPr>
          <w:rStyle w:val="StyleUnderline"/>
        </w:rPr>
        <w:t xml:space="preserve"> the most extreme </w:t>
      </w:r>
      <w:r w:rsidRPr="00C01B06">
        <w:rPr>
          <w:rStyle w:val="StyleUnderline"/>
          <w:highlight w:val="green"/>
        </w:rPr>
        <w:t>inequality</w:t>
      </w:r>
      <w:r w:rsidRPr="00A34998">
        <w:rPr>
          <w:rStyle w:val="StyleUnderline"/>
        </w:rPr>
        <w:t xml:space="preserve"> in human history, accompanied by mass unemployment and underemployment, precariousness, poverty, hunger, wasted output and lives, and what at this point can only be called a </w:t>
      </w:r>
      <w:r w:rsidRPr="00C01B06">
        <w:rPr>
          <w:rStyle w:val="Emphasis"/>
          <w:highlight w:val="green"/>
        </w:rPr>
        <w:t>planetary ecological “death spiral.”</w:t>
      </w:r>
      <w:r w:rsidRPr="00CF6F8B">
        <w:rPr>
          <w:sz w:val="14"/>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CF6F8B">
        <w:rPr>
          <w:rStyle w:val="Emphasis"/>
        </w:rPr>
        <w:t xml:space="preserve">The </w:t>
      </w:r>
      <w:r w:rsidRPr="00C01B06">
        <w:rPr>
          <w:rStyle w:val="Emphasis"/>
          <w:highlight w:val="green"/>
        </w:rPr>
        <w:t>institutions of liberal democracy are at the point of collapse</w:t>
      </w:r>
      <w:r w:rsidRPr="00C01B06">
        <w:rPr>
          <w:rStyle w:val="StyleUnderline"/>
          <w:highlight w:val="green"/>
        </w:rPr>
        <w:t>,</w:t>
      </w:r>
      <w:r w:rsidRPr="00CF6F8B">
        <w:rPr>
          <w:rStyle w:val="StyleUnderline"/>
        </w:rPr>
        <w:t xml:space="preserve"> while fascism, the rear guard of the capitalist system, is again on the march, along with patriarchy, racism, imperialism, and war.</w:t>
      </w:r>
      <w:r w:rsidRPr="00CF6F8B">
        <w:rPr>
          <w:sz w:val="14"/>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CF6F8B">
        <w:rPr>
          <w:rStyle w:val="StyleUnderline"/>
        </w:rPr>
        <w:t>the world is faced with the epochal choice between “the revolutionary reconstitution of society at large and the common ruin of the contending classes.</w:t>
      </w:r>
      <w:r w:rsidRPr="00CF6F8B">
        <w:rPr>
          <w:sz w:val="14"/>
        </w:rPr>
        <w:t xml:space="preserve">”3 </w:t>
      </w:r>
      <w:r w:rsidRPr="00CF6F8B">
        <w:rPr>
          <w:rStyle w:val="StyleUnderline"/>
        </w:rPr>
        <w:t>Indications of this failure of capitalism are everywhere. Stagnation of investment punctuated by bubbles of financial expansion, which then inevitably burst</w:t>
      </w:r>
      <w:r w:rsidRPr="00CF6F8B">
        <w:rPr>
          <w:sz w:val="14"/>
        </w:rPr>
        <w:t xml:space="preserve">, now characterizes the so-called free market.4 </w:t>
      </w:r>
      <w:r w:rsidRPr="00CF6F8B">
        <w:rPr>
          <w:rStyle w:val="StyleUnderline"/>
        </w:rPr>
        <w:t xml:space="preserve">Soaring inequality in income and wealth has its counterpart in the declining material circumstances of </w:t>
      </w:r>
      <w:proofErr w:type="gramStart"/>
      <w:r w:rsidRPr="00CF6F8B">
        <w:rPr>
          <w:rStyle w:val="StyleUnderline"/>
        </w:rPr>
        <w:t>a majority of</w:t>
      </w:r>
      <w:proofErr w:type="gramEnd"/>
      <w:r w:rsidRPr="00CF6F8B">
        <w:rPr>
          <w:rStyle w:val="StyleUnderline"/>
        </w:rPr>
        <w:t xml:space="preserve"> the population. Real wages </w:t>
      </w:r>
      <w:r w:rsidRPr="00CF6F8B">
        <w:rPr>
          <w:sz w:val="14"/>
        </w:rPr>
        <w:t xml:space="preserve">for most workers in the United States </w:t>
      </w:r>
      <w:r w:rsidRPr="00CF6F8B">
        <w:rPr>
          <w:rStyle w:val="StyleUnderline"/>
        </w:rPr>
        <w:t>have barely budged in forty years</w:t>
      </w:r>
      <w:r w:rsidRPr="00CF6F8B">
        <w:rPr>
          <w:sz w:val="14"/>
        </w:rPr>
        <w:t xml:space="preserve"> despite steadily rising productivity.5 </w:t>
      </w:r>
      <w:r w:rsidRPr="00CF6F8B">
        <w:rPr>
          <w:rStyle w:val="StyleUnderline"/>
        </w:rPr>
        <w:t>Work intensity has increased, while work and safety protections on the job have been systematically jettisoned</w:t>
      </w:r>
      <w:r w:rsidRPr="00CF6F8B">
        <w:rPr>
          <w:sz w:val="14"/>
        </w:rPr>
        <w:t xml:space="preserve">. </w:t>
      </w:r>
      <w:r w:rsidRPr="00CF6F8B">
        <w:rPr>
          <w:rStyle w:val="StyleUnderline"/>
        </w:rPr>
        <w:t>Unemployment data has become more and more meaningless</w:t>
      </w:r>
      <w:r w:rsidRPr="00CF6F8B">
        <w:rPr>
          <w:sz w:val="14"/>
        </w:rPr>
        <w:t xml:space="preserve"> due to a new institutionalized underemployment in the form of contract labor in the gig economy.6 </w:t>
      </w:r>
      <w:r w:rsidRPr="00CF6F8B">
        <w:rPr>
          <w:rStyle w:val="StyleUnderline"/>
        </w:rPr>
        <w:t>Unions have been reduced to mere shadows</w:t>
      </w:r>
      <w:r w:rsidRPr="00CF6F8B">
        <w:rPr>
          <w:sz w:val="14"/>
        </w:rPr>
        <w:t xml:space="preserve"> of their former glory as capitalism has asserted totalitarian control over workplaces. With the demise of Soviet-type societies, social </w:t>
      </w:r>
      <w:r w:rsidRPr="00CF6F8B">
        <w:rPr>
          <w:sz w:val="14"/>
        </w:rPr>
        <w:lastRenderedPageBreak/>
        <w:t xml:space="preserve">democracy in Europe has perished in the new atmosphere of “liberated capitalism.”7 </w:t>
      </w:r>
      <w:r w:rsidRPr="00CF6F8B">
        <w:rPr>
          <w:rStyle w:val="StyleUnderline"/>
        </w:rPr>
        <w:t xml:space="preserve">The </w:t>
      </w:r>
      <w:r w:rsidRPr="00C01B06">
        <w:rPr>
          <w:rStyle w:val="StyleUnderline"/>
          <w:highlight w:val="green"/>
        </w:rPr>
        <w:t>capture of the surplus value produced by overexploited populations</w:t>
      </w:r>
      <w:r w:rsidRPr="00CF6F8B">
        <w:rPr>
          <w:rStyle w:val="StyleUnderline"/>
        </w:rPr>
        <w:t xml:space="preserve"> in the poorest regions of the world</w:t>
      </w:r>
      <w:r w:rsidRPr="00CF6F8B">
        <w:rPr>
          <w:sz w:val="14"/>
        </w:rPr>
        <w:t xml:space="preserve">, via the global labor arbitrage instituted by multinational corporations, is </w:t>
      </w:r>
      <w:r w:rsidRPr="00C01B06">
        <w:rPr>
          <w:rStyle w:val="StyleUnderline"/>
          <w:highlight w:val="green"/>
        </w:rPr>
        <w:t>leading to</w:t>
      </w:r>
      <w:r w:rsidRPr="00CF6F8B">
        <w:rPr>
          <w:rStyle w:val="StyleUnderline"/>
        </w:rPr>
        <w:t xml:space="preserve"> an </w:t>
      </w:r>
      <w:r w:rsidRPr="00C01B06">
        <w:rPr>
          <w:rStyle w:val="Emphasis"/>
          <w:highlight w:val="green"/>
        </w:rPr>
        <w:t>unprecedented amassing of financial wealth</w:t>
      </w:r>
      <w:r w:rsidRPr="00CF6F8B">
        <w:rPr>
          <w:rStyle w:val="Emphasis"/>
        </w:rPr>
        <w:t xml:space="preserve"> </w:t>
      </w:r>
      <w:r w:rsidRPr="00CF6F8B">
        <w:rPr>
          <w:rStyle w:val="StyleUnderline"/>
        </w:rPr>
        <w:t>at the center of the world economy and relative poverty in the periphery</w:t>
      </w:r>
      <w:r w:rsidRPr="00CF6F8B">
        <w:rPr>
          <w:sz w:val="14"/>
        </w:rPr>
        <w:t xml:space="preserve">.8 Around </w:t>
      </w:r>
      <w:r w:rsidRPr="00CF6F8B">
        <w:rPr>
          <w:rStyle w:val="StyleUnderline"/>
        </w:rPr>
        <w:t>$21 trillion of offshore funds are currently lodged in tax havens</w:t>
      </w:r>
      <w:r w:rsidRPr="00CF6F8B">
        <w:rPr>
          <w:sz w:val="14"/>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CF6F8B">
        <w:rPr>
          <w:rStyle w:val="StyleUnderline"/>
        </w:rPr>
        <w:t>Forty-two billionaires now enjoy as much wealth as half the world’s population</w:t>
      </w:r>
      <w:r w:rsidRPr="00CF6F8B">
        <w:rPr>
          <w:sz w:val="14"/>
        </w:rPr>
        <w:t xml:space="preserve">, while the three richest men in the United States—Jeff Bezos, Bill Gates, and Warren Buffett—have more wealth than half the U.S. population.10 In every region of the world, </w:t>
      </w:r>
      <w:r w:rsidRPr="00C01B06">
        <w:rPr>
          <w:rStyle w:val="Emphasis"/>
        </w:rPr>
        <w:t>inequ</w:t>
      </w:r>
      <w:r w:rsidRPr="00CF6F8B">
        <w:rPr>
          <w:rStyle w:val="Emphasis"/>
        </w:rPr>
        <w:t>ality has increased sharply in recent decades.1</w:t>
      </w:r>
      <w:r w:rsidRPr="00CF6F8B">
        <w:rPr>
          <w:sz w:val="14"/>
        </w:rPr>
        <w:t xml:space="preserve">1 </w:t>
      </w:r>
      <w:r w:rsidRPr="00CF6F8B">
        <w:rPr>
          <w:rStyle w:val="StyleUnderline"/>
        </w:rPr>
        <w:t>The gap in per capita income and wealth between the richest and poorest nations</w:t>
      </w:r>
      <w:r w:rsidRPr="00CF6F8B">
        <w:rPr>
          <w:sz w:val="14"/>
        </w:rPr>
        <w:t xml:space="preserve">, which has been the dominant trend for centuries, </w:t>
      </w:r>
      <w:r w:rsidRPr="00CF6F8B">
        <w:rPr>
          <w:rStyle w:val="StyleUnderline"/>
        </w:rPr>
        <w:t>is rapidly widening</w:t>
      </w:r>
      <w:r w:rsidRPr="00CF6F8B">
        <w:rPr>
          <w:sz w:val="14"/>
        </w:rPr>
        <w:t xml:space="preserve"> once again.12 </w:t>
      </w:r>
      <w:r w:rsidRPr="00CF6F8B">
        <w:rPr>
          <w:rStyle w:val="StyleUnderline"/>
        </w:rPr>
        <w:t xml:space="preserve">More than 60 percent of the world’s employed population, some </w:t>
      </w:r>
      <w:r w:rsidRPr="00C01B06">
        <w:rPr>
          <w:rStyle w:val="Emphasis"/>
          <w:highlight w:val="green"/>
        </w:rPr>
        <w:t>two billion people</w:t>
      </w:r>
      <w:r w:rsidRPr="00CF6F8B">
        <w:rPr>
          <w:rStyle w:val="StyleUnderline"/>
        </w:rPr>
        <w:t xml:space="preserve">, now </w:t>
      </w:r>
      <w:r w:rsidRPr="00C01B06">
        <w:rPr>
          <w:rStyle w:val="StyleUnderline"/>
        </w:rPr>
        <w:t xml:space="preserve">work in the </w:t>
      </w:r>
      <w:r w:rsidRPr="00C01B06">
        <w:rPr>
          <w:rStyle w:val="StyleUnderline"/>
          <w:highlight w:val="green"/>
        </w:rPr>
        <w:t>impoverished</w:t>
      </w:r>
      <w:r w:rsidRPr="00CF6F8B">
        <w:rPr>
          <w:rStyle w:val="StyleUnderline"/>
        </w:rPr>
        <w:t xml:space="preserve"> informal sector</w:t>
      </w:r>
      <w:r w:rsidRPr="00CF6F8B">
        <w:rPr>
          <w:sz w:val="14"/>
        </w:rPr>
        <w:t xml:space="preserve">, forming a massive global proletariat. The global reserve army of labor is some 70 percent larger than the active labor army of formally employed workers.13 </w:t>
      </w:r>
      <w:r w:rsidRPr="00CF6F8B">
        <w:rPr>
          <w:rStyle w:val="StyleUnderline"/>
        </w:rPr>
        <w:t>Adequate health care, housing, education, and clean water and air are increasingly out of reach</w:t>
      </w:r>
      <w:r w:rsidRPr="00CF6F8B">
        <w:rPr>
          <w:sz w:val="14"/>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w:t>
      </w:r>
      <w:r w:rsidRPr="00CF6F8B">
        <w:rPr>
          <w:rStyle w:val="StyleUnderline"/>
        </w:rPr>
        <w:t>Urban structures are more and more characterized by gentrification</w:t>
      </w:r>
      <w:r w:rsidRPr="00CF6F8B">
        <w:rPr>
          <w:sz w:val="14"/>
        </w:rPr>
        <w:t xml:space="preserve"> and segregation, with cities becoming the playthings of the well-to-do while marginalized populations are shunted aside. </w:t>
      </w:r>
      <w:r w:rsidRPr="00CF6F8B">
        <w:rPr>
          <w:rStyle w:val="StyleUnderline"/>
        </w:rPr>
        <w:t>About half a million people, most of them children, are homeless</w:t>
      </w:r>
      <w:r w:rsidRPr="00CF6F8B">
        <w:rPr>
          <w:sz w:val="14"/>
        </w:rPr>
        <w:t xml:space="preserve"> on any given night in the United States.14 New York City is experiencing a major rat infestation, attributed to warming temperatures, mirroring trends around the world.15 In the United States and other high-income countries, </w:t>
      </w:r>
      <w:r w:rsidRPr="00C01B06">
        <w:rPr>
          <w:rStyle w:val="Emphasis"/>
          <w:highlight w:val="green"/>
        </w:rPr>
        <w:t>life expectancy is in decline</w:t>
      </w:r>
      <w:r w:rsidRPr="00C01B06">
        <w:rPr>
          <w:sz w:val="14"/>
          <w:highlight w:val="green"/>
        </w:rPr>
        <w:t>,</w:t>
      </w:r>
      <w:r w:rsidRPr="00CF6F8B">
        <w:rPr>
          <w:sz w:val="14"/>
        </w:rPr>
        <w:t xml:space="preserve"> </w:t>
      </w:r>
      <w:r w:rsidRPr="00CF6F8B">
        <w:rPr>
          <w:rStyle w:val="StyleUnderline"/>
        </w:rPr>
        <w:t>with a remarkable resurgence of Victorian illnesses related to poverty and exploitation</w:t>
      </w:r>
      <w:r w:rsidRPr="00CF6F8B">
        <w:rPr>
          <w:sz w:val="14"/>
        </w:rPr>
        <w:t xml:space="preserve">. In Britain, gout, scarlet fever, whooping cough, and even scurvy </w:t>
      </w:r>
      <w:proofErr w:type="gramStart"/>
      <w:r w:rsidRPr="00CF6F8B">
        <w:rPr>
          <w:sz w:val="14"/>
        </w:rPr>
        <w:t>are</w:t>
      </w:r>
      <w:proofErr w:type="gramEnd"/>
      <w:r w:rsidRPr="00CF6F8B">
        <w:rPr>
          <w:sz w:val="14"/>
        </w:rPr>
        <w:t xml:space="preserve"> now resurgent, along with tuberculosis. With inadequate enforcement of work health and safety regulations, black lung disease has returned with a vengeance in U.S. coal country.16 </w:t>
      </w:r>
      <w:r w:rsidRPr="00CF6F8B">
        <w:rPr>
          <w:rStyle w:val="StyleUnderline"/>
        </w:rPr>
        <w:t>Overuse of antibiotics, particularly by capitalist agribusiness, is leading to an antibiotic-resistance crisis</w:t>
      </w:r>
      <w:r w:rsidRPr="00CF6F8B">
        <w:rPr>
          <w:sz w:val="14"/>
        </w:rPr>
        <w:t xml:space="preserve">, with the dangerous growth of superbugs generating increasing numbers of deaths, which by mid–century could surpass annual cancer deaths, </w:t>
      </w:r>
      <w:r w:rsidRPr="00CF6F8B">
        <w:rPr>
          <w:rStyle w:val="StyleUnderline"/>
        </w:rPr>
        <w:t xml:space="preserve">prompting the World Health Organization to declare </w:t>
      </w:r>
      <w:r w:rsidRPr="00C01B06">
        <w:rPr>
          <w:rStyle w:val="StyleUnderline"/>
          <w:highlight w:val="green"/>
        </w:rPr>
        <w:t>a “global health emergency</w:t>
      </w:r>
      <w:r w:rsidRPr="00CF6F8B">
        <w:rPr>
          <w:sz w:val="14"/>
        </w:rPr>
        <w:t xml:space="preserve">.”17 These dire conditions, arising from the workings of the system, are consistent with what Frederick Engels, in the Condition of the Working Class in England, called “social murder.”18 At the instigation of giant corporations, </w:t>
      </w:r>
      <w:proofErr w:type="spellStart"/>
      <w:r w:rsidRPr="00CF6F8B">
        <w:rPr>
          <w:sz w:val="14"/>
        </w:rPr>
        <w:t>philanthrocapitalist</w:t>
      </w:r>
      <w:proofErr w:type="spellEnd"/>
      <w:r w:rsidRPr="00CF6F8B">
        <w:rPr>
          <w:sz w:val="14"/>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CF6F8B">
        <w:rPr>
          <w:sz w:val="14"/>
        </w:rPr>
        <w:t>M’Choakumchild’s</w:t>
      </w:r>
      <w:proofErr w:type="spellEnd"/>
      <w:r w:rsidRPr="00CF6F8B">
        <w:rPr>
          <w:sz w:val="14"/>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CF6F8B">
        <w:rPr>
          <w:rStyle w:val="StyleUnderline"/>
        </w:rPr>
        <w:t>More than two million people in the United States are behind bars</w:t>
      </w:r>
      <w:r w:rsidRPr="00CF6F8B">
        <w:rPr>
          <w:sz w:val="14"/>
        </w:rPr>
        <w:t xml:space="preserve">,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C01B06">
        <w:rPr>
          <w:rStyle w:val="StyleUnderline"/>
          <w:highlight w:val="green"/>
        </w:rPr>
        <w:t>Racial divides are now widening across the entire planet.</w:t>
      </w:r>
      <w:r w:rsidRPr="00CF6F8B">
        <w:rPr>
          <w:rStyle w:val="StyleUnderline"/>
        </w:rPr>
        <w:t xml:space="preserve"> Violence against women and the expropriation of their unpaid labor, as well as the higher level of exploitation of their paid labor</w:t>
      </w:r>
      <w:r w:rsidRPr="00CF6F8B">
        <w:rPr>
          <w:sz w:val="14"/>
        </w:rPr>
        <w:t>, are integral to the way in which power is organized in capitalist society—and how it seeks to divide rather than unify the population. More than a third of women worldwide have experienced physical/sexual violence. Women’s bodies</w:t>
      </w:r>
      <w:proofErr w:type="gramStart"/>
      <w:r w:rsidRPr="00CF6F8B">
        <w:rPr>
          <w:sz w:val="14"/>
        </w:rPr>
        <w:t>, in particular, are</w:t>
      </w:r>
      <w:proofErr w:type="gramEnd"/>
      <w:r w:rsidRPr="00CF6F8B">
        <w:rPr>
          <w:sz w:val="14"/>
        </w:rPr>
        <w:t xml:space="preserve"> objectified, reified, and commodified as part of the normal workings of monopoly-capitalist marketing.23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C01B06">
        <w:rPr>
          <w:rStyle w:val="StyleUnderline"/>
        </w:rPr>
        <w:t>Elections are increasingly prey to unregulated “dark money</w:t>
      </w:r>
      <w:r w:rsidRPr="00C01B06">
        <w:rPr>
          <w:sz w:val="14"/>
        </w:rPr>
        <w:t>” emanating from the coffers of corporations and the billionaire class. Although presenting itself as the world’s leading democracy,</w:t>
      </w:r>
      <w:r w:rsidRPr="00CF6F8B">
        <w:rPr>
          <w:sz w:val="14"/>
        </w:rPr>
        <w:t xml:space="preserve"> the United States, as Paul Baran and Paul </w:t>
      </w:r>
      <w:proofErr w:type="spellStart"/>
      <w:r w:rsidRPr="00CF6F8B">
        <w:rPr>
          <w:sz w:val="14"/>
        </w:rPr>
        <w:t>Sweezy</w:t>
      </w:r>
      <w:proofErr w:type="spellEnd"/>
      <w:r w:rsidRPr="00CF6F8B">
        <w:rPr>
          <w:sz w:val="14"/>
        </w:rPr>
        <w:t xml:space="preserve"> stated in Monopoly Capital in 1966, “is democratic in form and plutocratic in content.”26 In the Trump administration, following a long-established tradition, 72 percent of those appointed to the cabinet have come from the </w:t>
      </w:r>
      <w:r w:rsidRPr="00CF6F8B">
        <w:rPr>
          <w:sz w:val="14"/>
        </w:rPr>
        <w:lastRenderedPageBreak/>
        <w:t>higher corporate echelons, while others have been drawn from the military.27</w:t>
      </w:r>
      <w:r w:rsidRPr="00CF6F8B">
        <w:rPr>
          <w:rStyle w:val="StyleUnderline"/>
        </w:rPr>
        <w:t xml:space="preserve"> War, </w:t>
      </w:r>
      <w:r w:rsidRPr="00CF6F8B">
        <w:rPr>
          <w:sz w:val="14"/>
        </w:rPr>
        <w:t xml:space="preserve">engineered by the United States and other major powers at the apex of the system, </w:t>
      </w:r>
      <w:r w:rsidRPr="00CF6F8B">
        <w:rPr>
          <w:rStyle w:val="StyleUnderline"/>
        </w:rPr>
        <w:t>has become perpetual in strategic oil regions such as the Middle East, and threatens to escalate into a global thermonuclear exchange.</w:t>
      </w:r>
      <w:r w:rsidRPr="00CF6F8B">
        <w:rPr>
          <w:sz w:val="14"/>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CF6F8B">
        <w:rPr>
          <w:sz w:val="14"/>
        </w:rPr>
        <w:t>road blocks</w:t>
      </w:r>
      <w:proofErr w:type="gramEnd"/>
      <w:r w:rsidRPr="00CF6F8B">
        <w:rPr>
          <w:sz w:val="14"/>
        </w:rPr>
        <w:t xml:space="preserve"> to the continued rise of China. The Trump administration has created a new space force as a separate branch of the military </w:t>
      </w:r>
      <w:proofErr w:type="gramStart"/>
      <w:r w:rsidRPr="00CF6F8B">
        <w:rPr>
          <w:sz w:val="14"/>
        </w:rPr>
        <w:t>in an attempt to</w:t>
      </w:r>
      <w:proofErr w:type="gramEnd"/>
      <w:r w:rsidRPr="00CF6F8B">
        <w:rPr>
          <w:sz w:val="14"/>
        </w:rPr>
        <w:t xml:space="preserve"> ensure U.S. dominance in the militarization of space. </w:t>
      </w:r>
      <w:r w:rsidRPr="00CF6F8B">
        <w:rPr>
          <w:rStyle w:val="StyleUnderline"/>
        </w:rPr>
        <w:t>Sounding the alarm on the increasing dangers of a nuclear war and of climate destabilization, the distinguished Bulletin of Atomic Scientists moved its doomsday clock in 2018 to two minutes to midnight</w:t>
      </w:r>
      <w:r w:rsidRPr="00CF6F8B">
        <w:rPr>
          <w:sz w:val="14"/>
        </w:rPr>
        <w:t xml:space="preserve">, the closest since 1953, when it marked the advent of thermonuclear weapons.29 </w:t>
      </w:r>
      <w:r w:rsidRPr="00CF6F8B">
        <w:rPr>
          <w:rStyle w:val="StyleUnderline"/>
        </w:rPr>
        <w:t>Increasingly severe economic sanctions are being imposed</w:t>
      </w:r>
      <w:r w:rsidRPr="00CF6F8B">
        <w:rPr>
          <w:sz w:val="14"/>
        </w:rPr>
        <w:t xml:space="preserve"> by the United States on countries like Venezuela and Nicaragua, despite their democratic elections—or because of them. </w:t>
      </w:r>
      <w:r w:rsidRPr="00CF6F8B">
        <w:rPr>
          <w:rStyle w:val="StyleUnderline"/>
        </w:rPr>
        <w:t>Trade and currency wars are being actively promoted</w:t>
      </w:r>
      <w:r w:rsidRPr="00CF6F8B">
        <w:rPr>
          <w:sz w:val="14"/>
        </w:rPr>
        <w:t xml:space="preserve"> by core states, while racist barriers against immigration continue to be erected in Europe and the United States as some 60 million refugees and internally displaced peoples </w:t>
      </w:r>
      <w:r w:rsidRPr="00732505">
        <w:rPr>
          <w:sz w:val="14"/>
        </w:rPr>
        <w:t xml:space="preserve">flee devastated environments. </w:t>
      </w:r>
      <w:r w:rsidRPr="00732505">
        <w:rPr>
          <w:rStyle w:val="StyleUnderline"/>
        </w:rPr>
        <w:t xml:space="preserve">Migrant populations worldwide have risen to 250 million, </w:t>
      </w:r>
      <w:r w:rsidRPr="00732505">
        <w:rPr>
          <w:sz w:val="14"/>
        </w:rPr>
        <w:t xml:space="preserve">with those residing in high-income countries constituting more than 14 percent of the populations of those countries, up from less than 10 percent in 2000. Meanwhile, </w:t>
      </w:r>
      <w:r w:rsidRPr="00732505">
        <w:rPr>
          <w:rStyle w:val="StyleUnderline"/>
        </w:rPr>
        <w:t xml:space="preserve">ruling circles and wealthy countries seek to wall off islands of power and privilege from the mass of humanity, </w:t>
      </w:r>
      <w:r w:rsidRPr="00732505">
        <w:rPr>
          <w:rStyle w:val="Emphasis"/>
        </w:rPr>
        <w:t>who are to be left to their fate.</w:t>
      </w:r>
      <w:r w:rsidRPr="00732505">
        <w:rPr>
          <w:sz w:val="14"/>
        </w:rPr>
        <w:t xml:space="preserve">30 </w:t>
      </w:r>
      <w:r w:rsidRPr="00732505">
        <w:rPr>
          <w:rStyle w:val="StyleUnderline"/>
        </w:rPr>
        <w:t>More than three-quarters of a billion people, over 10 percent of the world population, are chronically malnourished</w:t>
      </w:r>
      <w:r w:rsidRPr="00732505">
        <w:rPr>
          <w:sz w:val="14"/>
        </w:rPr>
        <w:t xml:space="preserve">.31 </w:t>
      </w:r>
      <w:r w:rsidRPr="00732505">
        <w:rPr>
          <w:rStyle w:val="StyleUnderline"/>
        </w:rPr>
        <w:t>Food stress in the United States keeps climbing</w:t>
      </w:r>
      <w:r w:rsidRPr="00732505">
        <w:rPr>
          <w:sz w:val="14"/>
        </w:rPr>
        <w:t xml:space="preserve">, leading to the rapid growth of cheap dollar stores selling poor quality and toxic food. </w:t>
      </w:r>
      <w:r w:rsidRPr="00732505">
        <w:rPr>
          <w:rStyle w:val="StyleUnderline"/>
        </w:rPr>
        <w:t>Around forty million</w:t>
      </w:r>
      <w:r w:rsidRPr="00CF6F8B">
        <w:rPr>
          <w:rStyle w:val="StyleUnderline"/>
        </w:rPr>
        <w:t xml:space="preserve"> </w:t>
      </w:r>
      <w:r w:rsidRPr="00732505">
        <w:rPr>
          <w:rStyle w:val="StyleUnderline"/>
        </w:rPr>
        <w:t>Americans, representing one out of eight households, including nearly thirteen million children, are food insecure</w:t>
      </w:r>
      <w:r w:rsidRPr="00732505">
        <w:rPr>
          <w:sz w:val="14"/>
        </w:rPr>
        <w:t xml:space="preserve">.32 Subsistence farmers are being pushed off their lands by agribusiness, private capital, and sovereign wealth funds in a global </w:t>
      </w:r>
      <w:proofErr w:type="spellStart"/>
      <w:r w:rsidRPr="00732505">
        <w:rPr>
          <w:sz w:val="14"/>
        </w:rPr>
        <w:t>depeasantization</w:t>
      </w:r>
      <w:proofErr w:type="spellEnd"/>
      <w:r w:rsidRPr="00732505">
        <w:rPr>
          <w:sz w:val="14"/>
        </w:rPr>
        <w:t xml:space="preserve"> process that constitutes the greatest movement of people in history.33 </w:t>
      </w:r>
      <w:r w:rsidRPr="00732505">
        <w:rPr>
          <w:rStyle w:val="StyleUnderline"/>
        </w:rPr>
        <w:t>Urban overcrowding and poverty across much of the globe is so severe that one can now reasonably refer to a “</w:t>
      </w:r>
      <w:r w:rsidRPr="00732505">
        <w:rPr>
          <w:rStyle w:val="Emphasis"/>
        </w:rPr>
        <w:t>planet of slums.”</w:t>
      </w:r>
      <w:r w:rsidRPr="00732505">
        <w:rPr>
          <w:sz w:val="14"/>
        </w:rPr>
        <w:t xml:space="preserve">34 Meanwhile, </w:t>
      </w:r>
      <w:r w:rsidRPr="00732505">
        <w:rPr>
          <w:rStyle w:val="StyleUnderline"/>
        </w:rPr>
        <w:t xml:space="preserve">the world housing market is estimated to be worth up to $163 trillion </w:t>
      </w:r>
      <w:r w:rsidRPr="00732505">
        <w:rPr>
          <w:sz w:val="14"/>
        </w:rPr>
        <w:t>(as compared to the value of gold</w:t>
      </w:r>
      <w:r w:rsidRPr="00CF6F8B">
        <w:rPr>
          <w:sz w:val="14"/>
        </w:rPr>
        <w:t xml:space="preserve"> mined over all recorded history, estimated at $7.5 trillion).35 </w:t>
      </w:r>
      <w:r w:rsidRPr="00CF6F8B">
        <w:rPr>
          <w:rStyle w:val="StyleUnderline"/>
        </w:rPr>
        <w:t>The Anthropocene epoc</w:t>
      </w:r>
      <w:r w:rsidRPr="00CF6F8B">
        <w:rPr>
          <w:sz w:val="14"/>
        </w:rPr>
        <w:t xml:space="preserve">h, first ushered in by the Great Acceleration of the world economy immediately after the Second World War, </w:t>
      </w:r>
      <w:r w:rsidRPr="00CF6F8B">
        <w:rPr>
          <w:rStyle w:val="Emphasis"/>
        </w:rPr>
        <w:t xml:space="preserve">has </w:t>
      </w:r>
      <w:r w:rsidRPr="00C01B06">
        <w:rPr>
          <w:rStyle w:val="Emphasis"/>
          <w:highlight w:val="green"/>
        </w:rPr>
        <w:t>generated enormous rifts in planetary boundaries,</w:t>
      </w:r>
      <w:r w:rsidRPr="00CF6F8B">
        <w:rPr>
          <w:rStyle w:val="Emphasis"/>
        </w:rPr>
        <w:t xml:space="preserve"> extending </w:t>
      </w:r>
      <w:r w:rsidRPr="00C01B06">
        <w:rPr>
          <w:rStyle w:val="Emphasis"/>
          <w:highlight w:val="green"/>
        </w:rPr>
        <w:t>from climate change to ocean acidification</w:t>
      </w:r>
      <w:r w:rsidRPr="00CF6F8B">
        <w:rPr>
          <w:rStyle w:val="Emphasis"/>
        </w:rPr>
        <w:t xml:space="preserve">, to the sixth extinction, to </w:t>
      </w:r>
      <w:r w:rsidRPr="00C01B06">
        <w:rPr>
          <w:rStyle w:val="Emphasis"/>
          <w:highlight w:val="green"/>
        </w:rPr>
        <w:t>disruption of the global nitrogen</w:t>
      </w:r>
      <w:r w:rsidRPr="00CF6F8B">
        <w:rPr>
          <w:rStyle w:val="Emphasis"/>
        </w:rPr>
        <w:t xml:space="preserve"> and phosphorus </w:t>
      </w:r>
      <w:r w:rsidRPr="00C01B06">
        <w:rPr>
          <w:rStyle w:val="Emphasis"/>
          <w:highlight w:val="green"/>
        </w:rPr>
        <w:t>cycles</w:t>
      </w:r>
      <w:r w:rsidRPr="00CF6F8B">
        <w:rPr>
          <w:rStyle w:val="Emphasis"/>
        </w:rPr>
        <w:t xml:space="preserve">, to the </w:t>
      </w:r>
      <w:r w:rsidRPr="00C01B06">
        <w:rPr>
          <w:rStyle w:val="Emphasis"/>
          <w:highlight w:val="green"/>
        </w:rPr>
        <w:t>loss of freshwater</w:t>
      </w:r>
      <w:r w:rsidRPr="00CF6F8B">
        <w:rPr>
          <w:rStyle w:val="Emphasis"/>
        </w:rPr>
        <w:t xml:space="preserve">, to the disappearance of forests, to </w:t>
      </w:r>
      <w:r w:rsidRPr="00C01B06">
        <w:rPr>
          <w:rStyle w:val="Emphasis"/>
          <w:highlight w:val="green"/>
        </w:rPr>
        <w:t>widespread</w:t>
      </w:r>
      <w:r w:rsidRPr="00CF6F8B">
        <w:rPr>
          <w:rStyle w:val="Emphasis"/>
        </w:rPr>
        <w:t xml:space="preserve"> toxic-chemical and radioactive </w:t>
      </w:r>
      <w:r w:rsidRPr="00C01B06">
        <w:rPr>
          <w:rStyle w:val="Emphasis"/>
          <w:highlight w:val="green"/>
        </w:rPr>
        <w:t>pollution</w:t>
      </w:r>
      <w:r w:rsidRPr="00CF6F8B">
        <w:rPr>
          <w:sz w:val="14"/>
        </w:rPr>
        <w:t xml:space="preserve">.36 It is now estimated that </w:t>
      </w:r>
      <w:r w:rsidRPr="00CF6F8B">
        <w:rPr>
          <w:rStyle w:val="StyleUnderline"/>
        </w:rPr>
        <w:t>60 percent of the world’s wildlife vertebrate population (</w:t>
      </w:r>
      <w:r w:rsidRPr="00CF6F8B">
        <w:rPr>
          <w:sz w:val="14"/>
        </w:rPr>
        <w:t xml:space="preserve">including mammals, reptiles, amphibians, birds, and fish) </w:t>
      </w:r>
      <w:r w:rsidRPr="00CF6F8B">
        <w:rPr>
          <w:rStyle w:val="StyleUnderline"/>
        </w:rPr>
        <w:t>have been wiped out since 1970</w:t>
      </w:r>
      <w:r w:rsidRPr="00CF6F8B">
        <w:rPr>
          <w:sz w:val="14"/>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w:t>
      </w:r>
      <w:r w:rsidRPr="00CF6F8B">
        <w:rPr>
          <w:rStyle w:val="Emphasis"/>
        </w:rPr>
        <w:t xml:space="preserve">Biologists expect that </w:t>
      </w:r>
      <w:r w:rsidRPr="00C01B06">
        <w:rPr>
          <w:rStyle w:val="Emphasis"/>
          <w:highlight w:val="green"/>
        </w:rPr>
        <w:t>half of all species will be facing extinction by the end of the century</w:t>
      </w:r>
      <w:r w:rsidRPr="00CF6F8B">
        <w:rPr>
          <w:rStyle w:val="Emphasis"/>
        </w:rPr>
        <w:t>.</w:t>
      </w:r>
      <w:r w:rsidRPr="00CF6F8B">
        <w:rPr>
          <w:sz w:val="14"/>
        </w:rPr>
        <w:t xml:space="preserve">38 </w:t>
      </w:r>
      <w:r w:rsidRPr="00CF6F8B">
        <w:rPr>
          <w:rStyle w:val="StyleUnderline"/>
        </w:rPr>
        <w:t>If present climate-change trends continue, the “global carbon budget” associated with a 2°C increase in average global temperature will be broken in sixteen years</w:t>
      </w:r>
      <w:r w:rsidRPr="00CF6F8B">
        <w:rPr>
          <w:sz w:val="14"/>
        </w:rPr>
        <w:t xml:space="preserve"> (while a 1.5°C increase in global average temperature—staying beneath which is the key to long-term stabilization of the climate—will be reached in a decade). </w:t>
      </w:r>
      <w:r w:rsidRPr="00CF6F8B">
        <w:rPr>
          <w:rStyle w:val="StyleUnderline"/>
        </w:rPr>
        <w:t>Earth System scientists warn that the world is now perilously close to a Hothouse Earth, in which catastrophic climate change will be locked in and irreversible.</w:t>
      </w:r>
      <w:r w:rsidRPr="00CF6F8B">
        <w:rPr>
          <w:sz w:val="14"/>
        </w:rPr>
        <w:t xml:space="preserve">39 The ecological, social, and economic costs to humanity of continuing to increase carbon emissions by 2.0 percent a year as in recent decades (rising in 2018 by 2.7 percent—3.4 percent in the United States), and </w:t>
      </w:r>
      <w:r w:rsidRPr="00CF6F8B">
        <w:rPr>
          <w:rStyle w:val="StyleUnderline"/>
        </w:rPr>
        <w:t xml:space="preserve">failing to meet the minimal 3.0 percent annual reductions in emissions currently needed to avoid a catastrophic destabilization of the earth’s energy balance, are </w:t>
      </w:r>
      <w:r w:rsidRPr="00CF6F8B">
        <w:rPr>
          <w:rStyle w:val="Emphasis"/>
        </w:rPr>
        <w:t>simply incalculable.</w:t>
      </w:r>
      <w:r w:rsidRPr="00CF6F8B">
        <w:rPr>
          <w:sz w:val="14"/>
        </w:rPr>
        <w:t xml:space="preserve">40 Nevertheless, </w:t>
      </w:r>
      <w:r w:rsidRPr="00CF6F8B">
        <w:rPr>
          <w:rStyle w:val="StyleUnderline"/>
        </w:rPr>
        <w:t>major energy corporations continue to lie about climate change,</w:t>
      </w:r>
      <w:r w:rsidRPr="00CF6F8B">
        <w:rPr>
          <w:sz w:val="14"/>
        </w:rPr>
        <w:t xml:space="preserv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w:t>
      </w:r>
      <w:r w:rsidRPr="00CF6F8B">
        <w:rPr>
          <w:rStyle w:val="StyleUnderline"/>
        </w:rPr>
        <w:t xml:space="preserve">The melting of the Arctic ice from global warming is seen by capital as a new El Dorado, </w:t>
      </w:r>
      <w:proofErr w:type="gramStart"/>
      <w:r w:rsidRPr="00CF6F8B">
        <w:rPr>
          <w:rStyle w:val="StyleUnderline"/>
        </w:rPr>
        <w:t>opening up</w:t>
      </w:r>
      <w:proofErr w:type="gramEnd"/>
      <w:r w:rsidRPr="00CF6F8B">
        <w:rPr>
          <w:rStyle w:val="StyleUnderline"/>
        </w:rPr>
        <w:t xml:space="preserve"> massive additional oil and gas reserves to be exploited</w:t>
      </w:r>
      <w:r w:rsidRPr="00CF6F8B">
        <w:rPr>
          <w:sz w:val="14"/>
        </w:rPr>
        <w:t xml:space="preserve"> without regard to the consequences for the earth’s climate. In response to scientific reports on climate change, Exxon Mobil declared that it intends to extract and sell </w:t>
      </w:r>
      <w:proofErr w:type="gramStart"/>
      <w:r w:rsidRPr="00CF6F8B">
        <w:rPr>
          <w:sz w:val="14"/>
        </w:rPr>
        <w:t>all of</w:t>
      </w:r>
      <w:proofErr w:type="gramEnd"/>
      <w:r w:rsidRPr="00CF6F8B">
        <w:rPr>
          <w:sz w:val="14"/>
        </w:rPr>
        <w:t xml:space="preserve"> the fossil-fuel reserves at its disposal.41 </w:t>
      </w:r>
      <w:r w:rsidRPr="00CF6F8B">
        <w:rPr>
          <w:rStyle w:val="StyleUnderline"/>
        </w:rPr>
        <w:lastRenderedPageBreak/>
        <w:t xml:space="preserve">Energy corporations continue to intervene in climate negotiations to ensure that any agreements to limit carbon emissions are defanged. </w:t>
      </w:r>
      <w:r w:rsidRPr="00C01B06">
        <w:rPr>
          <w:rStyle w:val="StyleUnderline"/>
          <w:highlight w:val="green"/>
        </w:rPr>
        <w:t>Capitalist countries</w:t>
      </w:r>
      <w:r w:rsidRPr="00CF6F8B">
        <w:rPr>
          <w:rStyle w:val="StyleUnderline"/>
        </w:rPr>
        <w:t xml:space="preserve"> across the board </w:t>
      </w:r>
      <w:r w:rsidRPr="00C01B06">
        <w:rPr>
          <w:rStyle w:val="StyleUnderline"/>
          <w:highlight w:val="green"/>
        </w:rPr>
        <w:t>are</w:t>
      </w:r>
      <w:r w:rsidRPr="00CF6F8B">
        <w:rPr>
          <w:rStyle w:val="StyleUnderline"/>
        </w:rPr>
        <w:t xml:space="preserve"> putting the accumulation of wealth for a few above combatting climate destabilization</w:t>
      </w:r>
      <w:r w:rsidRPr="00CF6F8B">
        <w:rPr>
          <w:sz w:val="14"/>
        </w:rPr>
        <w:t xml:space="preserve">, </w:t>
      </w:r>
      <w:r w:rsidRPr="00C01B06">
        <w:rPr>
          <w:rStyle w:val="Emphasis"/>
          <w:highlight w:val="green"/>
        </w:rPr>
        <w:t>threatening the very future of humanity</w:t>
      </w:r>
      <w:r w:rsidRPr="00CF6F8B">
        <w:rPr>
          <w:sz w:val="14"/>
        </w:rPr>
        <w:t xml:space="preserve">. </w:t>
      </w:r>
      <w:r w:rsidRPr="00CF6F8B">
        <w:rPr>
          <w:rStyle w:val="StyleUnderline"/>
        </w:rPr>
        <w:t>Capitalism is best understood as a competitive class-based mode of production and exchange geared to the accumulation of capital through the exploitation of workers’ labor power and the private appropriation of surplus value</w:t>
      </w:r>
      <w:r w:rsidRPr="00CF6F8B">
        <w:rPr>
          <w:sz w:val="14"/>
        </w:rPr>
        <w:t xml:space="preserve"> (value generated beyond the costs of the workers’ own reproduction). </w:t>
      </w:r>
      <w:r w:rsidRPr="00CF6F8B">
        <w:rPr>
          <w:rStyle w:val="StyleUnderline"/>
        </w:rPr>
        <w:t>The mode of economic accounting intrinsic to capitalism designates as a value-generating good or service anything that passes through the market and therefore produces income.</w:t>
      </w:r>
      <w:r w:rsidRPr="00CF6F8B">
        <w:rPr>
          <w:sz w:val="14"/>
        </w:rPr>
        <w:t xml:space="preserv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CF6F8B">
        <w:rPr>
          <w:rStyle w:val="StyleUnderline"/>
        </w:rPr>
        <w:t xml:space="preserve">We have now reached a point in the twenty-first century in which the </w:t>
      </w:r>
      <w:r w:rsidRPr="00C01B06">
        <w:rPr>
          <w:rStyle w:val="StyleUnderline"/>
          <w:highlight w:val="green"/>
        </w:rPr>
        <w:t>externalities of this irrational system</w:t>
      </w:r>
      <w:r w:rsidRPr="00CF6F8B">
        <w:rPr>
          <w:rStyle w:val="StyleUnderline"/>
        </w:rPr>
        <w:t xml:space="preserve">, such as the costs of </w:t>
      </w:r>
      <w:r w:rsidRPr="00C01B06">
        <w:rPr>
          <w:rStyle w:val="StyleUnderline"/>
          <w:highlight w:val="green"/>
        </w:rPr>
        <w:t>war,</w:t>
      </w:r>
      <w:r w:rsidRPr="00CF6F8B">
        <w:rPr>
          <w:rStyle w:val="StyleUnderline"/>
        </w:rPr>
        <w:t xml:space="preserve"> the </w:t>
      </w:r>
      <w:r w:rsidRPr="00C01B06">
        <w:rPr>
          <w:rStyle w:val="StyleUnderline"/>
          <w:highlight w:val="green"/>
        </w:rPr>
        <w:t>depletion of natural resources</w:t>
      </w:r>
      <w:r w:rsidRPr="00CF6F8B">
        <w:rPr>
          <w:rStyle w:val="StyleUnderline"/>
        </w:rPr>
        <w:t xml:space="preserve">, the waste of human lives, and the </w:t>
      </w:r>
      <w:r w:rsidRPr="00C01B06">
        <w:rPr>
          <w:rStyle w:val="StyleUnderline"/>
          <w:highlight w:val="green"/>
        </w:rPr>
        <w:t>disruption of the planetary environment</w:t>
      </w:r>
      <w:r w:rsidRPr="00CF6F8B">
        <w:rPr>
          <w:rStyle w:val="StyleUnderline"/>
        </w:rPr>
        <w:t xml:space="preserve">, now far </w:t>
      </w:r>
      <w:r w:rsidRPr="00C01B06">
        <w:rPr>
          <w:rStyle w:val="StyleUnderline"/>
          <w:highlight w:val="green"/>
        </w:rPr>
        <w:t>exceed any future economic benefits that capitalism offers</w:t>
      </w:r>
      <w:r w:rsidRPr="00CF6F8B">
        <w:rPr>
          <w:rStyle w:val="StyleUnderline"/>
        </w:rPr>
        <w:t xml:space="preserve"> to </w:t>
      </w:r>
      <w:proofErr w:type="gramStart"/>
      <w:r w:rsidRPr="00CF6F8B">
        <w:rPr>
          <w:rStyle w:val="StyleUnderline"/>
        </w:rPr>
        <w:t>society as a whole</w:t>
      </w:r>
      <w:proofErr w:type="gramEnd"/>
      <w:r w:rsidRPr="00CF6F8B">
        <w:rPr>
          <w:rStyle w:val="StyleUnderline"/>
        </w:rPr>
        <w:t>.</w:t>
      </w:r>
      <w:r w:rsidRPr="00CF6F8B">
        <w:rPr>
          <w:sz w:val="14"/>
        </w:rPr>
        <w:t xml:space="preserve"> </w:t>
      </w:r>
      <w:r w:rsidRPr="00CF6F8B">
        <w:rPr>
          <w:rStyle w:val="StyleUnderline"/>
        </w:rPr>
        <w:t>The accumulation of capital and the amassing of wealth are increasingly occurring at the expense of an irrevocable rift in the social and environmental conditions governing human life on earth</w:t>
      </w:r>
      <w:r w:rsidRPr="00CF6F8B">
        <w:rPr>
          <w:sz w:val="14"/>
        </w:rPr>
        <w:t xml:space="preserve">.43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An understanding of </w:t>
      </w:r>
      <w:r w:rsidRPr="00CF6F8B">
        <w:rPr>
          <w:rStyle w:val="StyleUnderline"/>
        </w:rPr>
        <w:t>the failure of capitalism</w:t>
      </w:r>
      <w:r w:rsidRPr="00CF6F8B">
        <w:rPr>
          <w:sz w:val="14"/>
        </w:rPr>
        <w:t xml:space="preserve">, beginning in the twentieth century, </w:t>
      </w:r>
      <w:r w:rsidRPr="00C01B06">
        <w:rPr>
          <w:rStyle w:val="StyleUnderline"/>
        </w:rPr>
        <w:t>r</w:t>
      </w:r>
      <w:r w:rsidRPr="00CF6F8B">
        <w:rPr>
          <w:rStyle w:val="StyleUnderline"/>
        </w:rPr>
        <w:t xml:space="preserve">equires a historical examination of the rise of neoliberalism, and how this has only served to increase the destructiveness of the system. </w:t>
      </w:r>
      <w:r w:rsidRPr="00CF6F8B">
        <w:rPr>
          <w:sz w:val="14"/>
        </w:rPr>
        <w:t>Only then can we address the future of humanity in the twenty-first century.</w:t>
      </w:r>
    </w:p>
    <w:p w14:paraId="00BFD148" w14:textId="77777777" w:rsidR="00946B5B" w:rsidRPr="00ED263C" w:rsidRDefault="00946B5B" w:rsidP="00946B5B">
      <w:pPr>
        <w:pStyle w:val="Heading4"/>
      </w:pPr>
      <w:r w:rsidRPr="00732505">
        <w:rPr>
          <w:highlight w:val="green"/>
        </w:rPr>
        <w:t xml:space="preserve">The alternative is to affirm the model of the Communist Party – only </w:t>
      </w:r>
      <w:r w:rsidRPr="00732505">
        <w:rPr>
          <w:highlight w:val="green"/>
          <w:u w:val="single"/>
        </w:rPr>
        <w:t>party organizing</w:t>
      </w:r>
      <w:r w:rsidRPr="00732505">
        <w:rPr>
          <w:highlight w:val="green"/>
        </w:rPr>
        <w:t xml:space="preserve"> can provide effective accountability mechanisms to correct chauvinist tendencies, educate and mobilize marginalized communities, and connect local struggles to a movement for global liberation.</w:t>
      </w:r>
    </w:p>
    <w:p w14:paraId="59CC5786" w14:textId="22912BE0" w:rsidR="00946B5B" w:rsidRPr="00732505" w:rsidRDefault="00946B5B" w:rsidP="00946B5B">
      <w:pPr>
        <w:rPr>
          <w:rStyle w:val="Style13ptBold"/>
        </w:rPr>
      </w:pPr>
      <w:r w:rsidRPr="00732505">
        <w:rPr>
          <w:rStyle w:val="Style13ptBold"/>
          <w:highlight w:val="green"/>
        </w:rPr>
        <w:t>Escalante</w:t>
      </w:r>
      <w:r w:rsidR="00732505" w:rsidRPr="00732505">
        <w:rPr>
          <w:rStyle w:val="Style13ptBold"/>
          <w:highlight w:val="green"/>
        </w:rPr>
        <w:t>,</w:t>
      </w:r>
      <w:r w:rsidR="00732505">
        <w:rPr>
          <w:rStyle w:val="Style13ptBold"/>
          <w:highlight w:val="green"/>
        </w:rPr>
        <w:t xml:space="preserve"> </w:t>
      </w:r>
      <w:r w:rsidRPr="00732505">
        <w:rPr>
          <w:rStyle w:val="Style13ptBold"/>
          <w:highlight w:val="green"/>
        </w:rPr>
        <w:t>18</w:t>
      </w:r>
    </w:p>
    <w:p w14:paraId="0F469B82" w14:textId="77777777" w:rsidR="00946B5B" w:rsidRPr="00946B5B" w:rsidRDefault="00946B5B" w:rsidP="00946B5B">
      <w:r w:rsidRPr="00946B5B">
        <w:t xml:space="preserve">[Alyson, M.A., is a Marxist-Leninist, Materialist Feminist and Anti-Imperialist activist. “PARTY ORGANIZING IN THE 21ST CENTURY” September 21st, </w:t>
      </w:r>
      <w:proofErr w:type="gramStart"/>
      <w:r w:rsidRPr="00946B5B">
        <w:t>2018</w:t>
      </w:r>
      <w:proofErr w:type="gramEnd"/>
      <w:r w:rsidRPr="00946B5B">
        <w:t xml:space="preserve"> </w:t>
      </w:r>
      <w:hyperlink r:id="rId10" w:history="1">
        <w:r w:rsidRPr="00946B5B">
          <w:rPr>
            <w:rStyle w:val="Hyperlink"/>
          </w:rPr>
          <w:t>https://theforgenews.org/2018/09/21/party-organizing-in-the-21st-century/</w:t>
        </w:r>
      </w:hyperlink>
      <w:r w:rsidRPr="00946B5B">
        <w:t xml:space="preserve">] </w:t>
      </w:r>
      <w:proofErr w:type="spellStart"/>
      <w:r w:rsidRPr="00946B5B">
        <w:t>rVs</w:t>
      </w:r>
      <w:proofErr w:type="spellEnd"/>
    </w:p>
    <w:p w14:paraId="0F6715E6" w14:textId="364CFE3A" w:rsidR="00946B5B" w:rsidRPr="00714001" w:rsidRDefault="00946B5B" w:rsidP="00946B5B">
      <w:pPr>
        <w:rPr>
          <w:u w:val="single"/>
        </w:rPr>
      </w:pPr>
      <w:r w:rsidRPr="00732505">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732505">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732505">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732505">
        <w:rPr>
          <w:sz w:val="16"/>
        </w:rPr>
        <w:t xml:space="preserve">. There exists very little popular support for socialist politics. </w:t>
      </w:r>
      <w:r w:rsidRPr="00ED263C">
        <w:rPr>
          <w:rStyle w:val="StyleUnderline"/>
        </w:rPr>
        <w:t xml:space="preserve">A century of anticommunist propaganda has been extremely effective in convincing </w:t>
      </w:r>
      <w:r w:rsidRPr="00ED263C">
        <w:rPr>
          <w:rStyle w:val="StyleUnderline"/>
        </w:rPr>
        <w:lastRenderedPageBreak/>
        <w:t>even the most oppressed and marginalized that communism has nothing to offer them.</w:t>
      </w:r>
      <w:r w:rsidRPr="00732505">
        <w:rPr>
          <w:sz w:val="16"/>
        </w:rPr>
        <w:t xml:space="preserve"> </w:t>
      </w:r>
      <w:r w:rsidRPr="00ED263C">
        <w:rPr>
          <w:rStyle w:val="StyleUnderline"/>
        </w:rPr>
        <w:t>The base building emphasis on dual power responds directly to this insight.</w:t>
      </w:r>
      <w:r w:rsidRPr="00732505">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732505">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732505">
        <w:rPr>
          <w:sz w:val="16"/>
        </w:rPr>
        <w:t xml:space="preserve"> democratic socialist </w:t>
      </w:r>
      <w:r w:rsidRPr="00ED263C">
        <w:rPr>
          <w:rStyle w:val="StyleUnderline"/>
        </w:rPr>
        <w:t>candidates</w:t>
      </w:r>
      <w:r w:rsidRPr="00732505">
        <w:rPr>
          <w:sz w:val="16"/>
        </w:rPr>
        <w:t xml:space="preserve"> or holding endless political education classes can ever hope to do. Dual power is about proving that we have something to offer the oppressed. </w:t>
      </w:r>
      <w:r w:rsidRPr="00ED263C">
        <w:rPr>
          <w:rStyle w:val="StyleUnderline"/>
        </w:rPr>
        <w:t>The question</w:t>
      </w:r>
      <w:r w:rsidRPr="00732505">
        <w:rPr>
          <w:sz w:val="16"/>
        </w:rPr>
        <w:t xml:space="preserve">, of course, </w:t>
      </w:r>
      <w:r w:rsidRPr="00ED263C">
        <w:rPr>
          <w:rStyle w:val="StyleUnderline"/>
        </w:rPr>
        <w:t>remains: once we have built a base of popular support, what do we do next? If</w:t>
      </w:r>
      <w:r w:rsidRPr="00732505">
        <w:rPr>
          <w:sz w:val="16"/>
        </w:rPr>
        <w:t xml:space="preserve"> it turns out that </w:t>
      </w:r>
      <w:r w:rsidRPr="00ED263C">
        <w:rPr>
          <w:rStyle w:val="StyleUnderline"/>
        </w:rPr>
        <w:t>establishing socialist institutions to meet</w:t>
      </w:r>
      <w:r w:rsidRPr="00732505">
        <w:rPr>
          <w:sz w:val="16"/>
        </w:rPr>
        <w:t xml:space="preserve"> people’s </w:t>
      </w:r>
      <w:r w:rsidRPr="00ED263C">
        <w:rPr>
          <w:rStyle w:val="StyleUnderline"/>
        </w:rPr>
        <w:t>needs does</w:t>
      </w:r>
      <w:r w:rsidRPr="00732505">
        <w:rPr>
          <w:sz w:val="16"/>
        </w:rPr>
        <w:t xml:space="preserve"> in fact </w:t>
      </w:r>
      <w:r w:rsidRPr="00ED263C">
        <w:rPr>
          <w:rStyle w:val="StyleUnderline"/>
        </w:rPr>
        <w:t>create sympathy towards</w:t>
      </w:r>
      <w:r w:rsidRPr="00732505">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732505">
        <w:rPr>
          <w:sz w:val="16"/>
        </w:rPr>
        <w:t xml:space="preserve"> Put simply: </w:t>
      </w:r>
      <w:proofErr w:type="gramStart"/>
      <w:r w:rsidRPr="00732505">
        <w:rPr>
          <w:sz w:val="16"/>
        </w:rPr>
        <w:t>in order to</w:t>
      </w:r>
      <w:proofErr w:type="gramEnd"/>
      <w:r w:rsidRPr="00732505">
        <w:rPr>
          <w:sz w:val="16"/>
        </w:rPr>
        <w:t xml:space="preserve"> mobilize the base which base builders hope to create, </w:t>
      </w:r>
      <w:r w:rsidRPr="00732505">
        <w:rPr>
          <w:rStyle w:val="Emphasis"/>
        </w:rPr>
        <w:t>we need to have already done the wor</w:t>
      </w:r>
      <w:r w:rsidRPr="00ED263C">
        <w:rPr>
          <w:rStyle w:val="Emphasis"/>
        </w:rPr>
        <w:t xml:space="preserve">k of </w:t>
      </w:r>
      <w:r w:rsidRPr="00ED263C">
        <w:rPr>
          <w:rStyle w:val="Emphasis"/>
          <w:highlight w:val="green"/>
        </w:rPr>
        <w:t>building a communist party</w:t>
      </w:r>
      <w:r w:rsidRPr="00732505">
        <w:rPr>
          <w:sz w:val="16"/>
        </w:rPr>
        <w:t xml:space="preserve">. It is not enough to simply meet </w:t>
      </w:r>
      <w:proofErr w:type="spellStart"/>
      <w:r w:rsidRPr="00732505">
        <w:rPr>
          <w:sz w:val="16"/>
        </w:rPr>
        <w:t>peoples</w:t>
      </w:r>
      <w:proofErr w:type="spellEnd"/>
      <w:r w:rsidRPr="00732505">
        <w:rPr>
          <w:sz w:val="16"/>
        </w:rPr>
        <w:t xml:space="preserve"> needs. Rather, </w:t>
      </w:r>
      <w:r w:rsidRPr="00ED263C">
        <w:rPr>
          <w:rStyle w:val="StyleUnderline"/>
        </w:rPr>
        <w:t>we must build the institutions of dual power in the name of communism</w:t>
      </w:r>
      <w:r w:rsidRPr="00732505">
        <w:rPr>
          <w:sz w:val="16"/>
        </w:rPr>
        <w:t xml:space="preserve">. We must </w:t>
      </w:r>
      <w:r w:rsidRPr="00ED263C">
        <w:rPr>
          <w:rStyle w:val="StyleUnderline"/>
        </w:rPr>
        <w:t>refuse covert front organizing and</w:t>
      </w:r>
      <w:r w:rsidRPr="00732505">
        <w:rPr>
          <w:sz w:val="16"/>
        </w:rPr>
        <w:t xml:space="preserve"> instead </w:t>
      </w:r>
      <w:r w:rsidRPr="00ED263C">
        <w:rPr>
          <w:rStyle w:val="StyleUnderline"/>
        </w:rPr>
        <w:t>have a public face as a communist party.</w:t>
      </w:r>
      <w:r w:rsidRPr="00732505">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732505">
        <w:rPr>
          <w:sz w:val="16"/>
        </w:rPr>
        <w:t xml:space="preserve"> By “party organizing” I mean </w:t>
      </w:r>
      <w:r w:rsidRPr="000616BC">
        <w:rPr>
          <w:rStyle w:val="StyleUnderline"/>
        </w:rPr>
        <w:t>an organizational strategy which adopts the party model</w:t>
      </w:r>
      <w:r w:rsidRPr="00732505">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732505">
        <w:rPr>
          <w:sz w:val="16"/>
        </w:rPr>
        <w:t xml:space="preserve"> organization utilizing the </w:t>
      </w:r>
      <w:r w:rsidRPr="00ED263C">
        <w:rPr>
          <w:rStyle w:val="StyleUnderline"/>
        </w:rPr>
        <w:t>party</w:t>
      </w:r>
      <w:r w:rsidRPr="00732505">
        <w:rPr>
          <w:sz w:val="16"/>
        </w:rPr>
        <w:t xml:space="preserve"> model </w:t>
      </w:r>
      <w:r w:rsidRPr="00ED263C">
        <w:rPr>
          <w:rStyle w:val="StyleUnderline"/>
        </w:rPr>
        <w:t xml:space="preserve">works to build dual power institutions while </w:t>
      </w:r>
      <w:r w:rsidRPr="00732505">
        <w:rPr>
          <w:sz w:val="16"/>
        </w:rPr>
        <w:t xml:space="preserve">simultaneously </w:t>
      </w:r>
      <w:r w:rsidRPr="00ED263C">
        <w:rPr>
          <w:rStyle w:val="StyleUnderline"/>
        </w:rPr>
        <w:t>educating</w:t>
      </w:r>
      <w:r w:rsidRPr="00732505">
        <w:rPr>
          <w:sz w:val="16"/>
        </w:rPr>
        <w:t xml:space="preserve"> the </w:t>
      </w:r>
      <w:r w:rsidRPr="00ED263C">
        <w:rPr>
          <w:rStyle w:val="StyleUnderline"/>
        </w:rPr>
        <w:t>communities they hope to serve</w:t>
      </w:r>
      <w:r w:rsidRPr="00732505">
        <w:rPr>
          <w:sz w:val="16"/>
        </w:rPr>
        <w:t xml:space="preserve">. Organizations which adopt the party model </w:t>
      </w:r>
      <w:r w:rsidRPr="00ED263C">
        <w:rPr>
          <w:rStyle w:val="StyleUnderline"/>
        </w:rPr>
        <w:t>focus on propagandizing</w:t>
      </w:r>
      <w:r w:rsidRPr="00732505">
        <w:rPr>
          <w:sz w:val="16"/>
        </w:rPr>
        <w:t xml:space="preserve"> around the need for </w:t>
      </w:r>
      <w:r w:rsidRPr="00ED263C">
        <w:rPr>
          <w:rStyle w:val="StyleUnderline"/>
        </w:rPr>
        <w:t xml:space="preserve">revolutionary </w:t>
      </w:r>
      <w:r w:rsidRPr="000616BC">
        <w:rPr>
          <w:rStyle w:val="StyleUnderline"/>
        </w:rPr>
        <w:t>socialism</w:t>
      </w:r>
      <w:r w:rsidRPr="00732505">
        <w:rPr>
          <w:sz w:val="16"/>
        </w:rPr>
        <w:t xml:space="preserve">. They function as the forefront of political organizing, </w:t>
      </w:r>
      <w:r w:rsidRPr="000616BC">
        <w:rPr>
          <w:rStyle w:val="StyleUnderline"/>
        </w:rPr>
        <w:t xml:space="preserve">empowering local communities to theorize </w:t>
      </w:r>
      <w:r w:rsidRPr="00732505">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732505">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732505">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732505">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732505">
        <w:rPr>
          <w:sz w:val="16"/>
        </w:rPr>
        <w:t xml:space="preserve"> </w:t>
      </w:r>
    </w:p>
    <w:p w14:paraId="0D07EBAE" w14:textId="76D71E51" w:rsidR="00E34F95" w:rsidRPr="00714001" w:rsidRDefault="00E34F95" w:rsidP="00E34F95">
      <w:pPr>
        <w:pStyle w:val="Heading4"/>
      </w:pPr>
      <w:r w:rsidRPr="00732505">
        <w:rPr>
          <w:highlight w:val="green"/>
        </w:rPr>
        <w:lastRenderedPageBreak/>
        <w:t>Scholarly consensus supports the necessity of ontological questions as prerequisites to policy action</w:t>
      </w:r>
      <w:r w:rsidRPr="00714001">
        <w:t xml:space="preserve"> </w:t>
      </w:r>
    </w:p>
    <w:p w14:paraId="03E930DB" w14:textId="42C1C658" w:rsidR="00E34F95" w:rsidRPr="00714001" w:rsidRDefault="00E34F95" w:rsidP="00E34F95">
      <w:pPr>
        <w:rPr>
          <w:sz w:val="14"/>
        </w:rPr>
      </w:pPr>
      <w:proofErr w:type="spellStart"/>
      <w:r w:rsidRPr="00732505">
        <w:rPr>
          <w:rStyle w:val="Style13ptBold"/>
          <w:highlight w:val="green"/>
        </w:rPr>
        <w:t>Kurki</w:t>
      </w:r>
      <w:proofErr w:type="spellEnd"/>
      <w:r w:rsidR="00732505" w:rsidRPr="00732505">
        <w:rPr>
          <w:rStyle w:val="Style13ptBold"/>
          <w:highlight w:val="green"/>
        </w:rPr>
        <w:t>,</w:t>
      </w:r>
      <w:r w:rsidRPr="00732505">
        <w:rPr>
          <w:rStyle w:val="Style13ptBold"/>
          <w:highlight w:val="green"/>
        </w:rPr>
        <w:t xml:space="preserve"> 11</w:t>
      </w:r>
      <w:r w:rsidRPr="00714001">
        <w:rPr>
          <w:sz w:val="14"/>
        </w:rPr>
        <w:t xml:space="preserve">, lecturer in international politics at Aberystwyth University and principal investigator of the Political Economies of </w:t>
      </w:r>
      <w:proofErr w:type="spellStart"/>
      <w:r w:rsidRPr="00714001">
        <w:rPr>
          <w:sz w:val="14"/>
        </w:rPr>
        <w:t>Democratisation</w:t>
      </w:r>
      <w:proofErr w:type="spellEnd"/>
      <w:r w:rsidRPr="00714001">
        <w:rPr>
          <w:sz w:val="14"/>
        </w:rPr>
        <w:t xml:space="preserve"> project at Aberystwyth University, September 2011, “The Limitations of the Critical Edge: Reflections on Critical and Philosophical IR Scholarship Today,” Millennium: Journal of International Studies, Vol. 40, No. 1, p. 129-146 MG From File</w:t>
      </w:r>
    </w:p>
    <w:p w14:paraId="2403EF58" w14:textId="77777777" w:rsidR="00E34F95" w:rsidRPr="00714001" w:rsidRDefault="00E34F95" w:rsidP="00E34F95">
      <w:r w:rsidRPr="00714001">
        <w:rPr>
          <w:sz w:val="14"/>
        </w:rPr>
        <w:t xml:space="preserve">This assessment by Thomas </w:t>
      </w:r>
      <w:proofErr w:type="spellStart"/>
      <w:r w:rsidRPr="00714001">
        <w:rPr>
          <w:sz w:val="14"/>
        </w:rPr>
        <w:t>Biersteker</w:t>
      </w:r>
      <w:proofErr w:type="spellEnd"/>
      <w:r w:rsidRPr="00714001">
        <w:rPr>
          <w:sz w:val="14"/>
        </w:rPr>
        <w:t xml:space="preserve"> in 1989 would surely shock many in the discipline of IR today. It </w:t>
      </w:r>
      <w:proofErr w:type="gramStart"/>
      <w:r w:rsidRPr="00714001">
        <w:rPr>
          <w:sz w:val="14"/>
        </w:rPr>
        <w:t>would</w:t>
      </w:r>
      <w:proofErr w:type="gramEnd"/>
      <w:r w:rsidRPr="00714001">
        <w:rPr>
          <w:sz w:val="14"/>
        </w:rPr>
        <w:t xml:space="preserve"> seem as if </w:t>
      </w:r>
      <w:r w:rsidRPr="00714001">
        <w:rPr>
          <w:u w:val="single"/>
        </w:rPr>
        <w:t xml:space="preserve">most </w:t>
      </w:r>
      <w:r w:rsidRPr="00714001">
        <w:rPr>
          <w:b/>
          <w:highlight w:val="green"/>
          <w:u w:val="single"/>
        </w:rPr>
        <w:t>theorists</w:t>
      </w:r>
      <w:r w:rsidRPr="00714001">
        <w:rPr>
          <w:highlight w:val="green"/>
          <w:u w:val="single"/>
        </w:rPr>
        <w:t xml:space="preserve"> </w:t>
      </w:r>
      <w:r w:rsidRPr="00714001">
        <w:rPr>
          <w:b/>
          <w:highlight w:val="green"/>
          <w:u w:val="single"/>
        </w:rPr>
        <w:t>now</w:t>
      </w:r>
      <w:r w:rsidRPr="00714001">
        <w:rPr>
          <w:sz w:val="14"/>
        </w:rPr>
        <w:t xml:space="preserve"> do </w:t>
      </w:r>
      <w:r w:rsidRPr="00714001">
        <w:rPr>
          <w:b/>
          <w:iCs/>
          <w:highlight w:val="green"/>
          <w:u w:val="single"/>
        </w:rPr>
        <w:t>actively reflect on their own philosophical presuppositions</w:t>
      </w:r>
      <w:r w:rsidRPr="00714001">
        <w:rPr>
          <w:sz w:val="14"/>
        </w:rPr>
        <w:t xml:space="preserve">, and that some of them, in fact, do so rather excessively. 7 Yet, </w:t>
      </w:r>
      <w:r w:rsidRPr="00714001">
        <w:rPr>
          <w:u w:val="single"/>
        </w:rPr>
        <w:t>this development is</w:t>
      </w:r>
      <w:r w:rsidRPr="00714001">
        <w:rPr>
          <w:sz w:val="14"/>
        </w:rPr>
        <w:t xml:space="preserve"> a </w:t>
      </w:r>
      <w:proofErr w:type="gramStart"/>
      <w:r w:rsidRPr="00714001">
        <w:rPr>
          <w:sz w:val="14"/>
        </w:rPr>
        <w:t>hard-gained</w:t>
      </w:r>
      <w:proofErr w:type="gramEnd"/>
      <w:r w:rsidRPr="00714001">
        <w:rPr>
          <w:sz w:val="14"/>
        </w:rPr>
        <w:t xml:space="preserve"> one, and a </w:t>
      </w:r>
      <w:r w:rsidRPr="00714001">
        <w:rPr>
          <w:u w:val="single"/>
        </w:rPr>
        <w:t>positive</w:t>
      </w:r>
      <w:r w:rsidRPr="00714001">
        <w:rPr>
          <w:sz w:val="14"/>
        </w:rPr>
        <w:t xml:space="preserve"> one. What is, again, the significance of the increased acceptance of the importance of philosophical reflection in the study of world politics?  </w:t>
      </w:r>
      <w:r w:rsidRPr="00714001">
        <w:rPr>
          <w:b/>
          <w:highlight w:val="green"/>
          <w:u w:val="single"/>
        </w:rPr>
        <w:t>Philosophical reflection is about</w:t>
      </w:r>
      <w:r w:rsidRPr="00714001">
        <w:rPr>
          <w:sz w:val="14"/>
        </w:rPr>
        <w:t xml:space="preserve"> gaining </w:t>
      </w:r>
      <w:r w:rsidRPr="00714001">
        <w:rPr>
          <w:b/>
          <w:highlight w:val="green"/>
          <w:u w:val="single"/>
        </w:rPr>
        <w:t>understanding</w:t>
      </w:r>
      <w:r w:rsidRPr="00714001">
        <w:rPr>
          <w:sz w:val="14"/>
        </w:rPr>
        <w:t xml:space="preserve"> of </w:t>
      </w:r>
      <w:r w:rsidRPr="00714001">
        <w:rPr>
          <w:b/>
          <w:iCs/>
          <w:highlight w:val="green"/>
          <w:u w:val="single"/>
        </w:rPr>
        <w:t>how knowledge is generated</w:t>
      </w:r>
      <w:r w:rsidRPr="00714001">
        <w:rPr>
          <w:sz w:val="14"/>
        </w:rPr>
        <w:t xml:space="preserve"> and structured </w:t>
      </w:r>
      <w:r w:rsidRPr="00714001">
        <w:rPr>
          <w:u w:val="single"/>
        </w:rPr>
        <w:t>and</w:t>
      </w:r>
      <w:r w:rsidRPr="00714001">
        <w:rPr>
          <w:sz w:val="14"/>
        </w:rPr>
        <w:t xml:space="preserve"> </w:t>
      </w:r>
      <w:r w:rsidRPr="00714001">
        <w:rPr>
          <w:u w:val="single"/>
        </w:rPr>
        <w:t>what its relationship is to its producer</w:t>
      </w:r>
      <w:r w:rsidRPr="00714001">
        <w:rPr>
          <w:sz w:val="14"/>
        </w:rPr>
        <w:t xml:space="preserve">, their social context and society at large. </w:t>
      </w:r>
      <w:r w:rsidRPr="00714001">
        <w:rPr>
          <w:b/>
          <w:highlight w:val="green"/>
          <w:u w:val="single"/>
        </w:rPr>
        <w:t>It is about understanding the role and structure of</w:t>
      </w:r>
      <w:r w:rsidRPr="00714001">
        <w:rPr>
          <w:sz w:val="14"/>
        </w:rPr>
        <w:t xml:space="preserve"> scientific or </w:t>
      </w:r>
      <w:r w:rsidRPr="00714001">
        <w:rPr>
          <w:b/>
          <w:highlight w:val="green"/>
          <w:u w:val="single"/>
        </w:rPr>
        <w:t>social knowledge</w:t>
      </w:r>
      <w:r w:rsidRPr="00714001">
        <w:rPr>
          <w:b/>
          <w:sz w:val="14"/>
          <w:highlight w:val="green"/>
        </w:rPr>
        <w:t xml:space="preserve">: </w:t>
      </w:r>
      <w:r w:rsidRPr="00714001">
        <w:rPr>
          <w:b/>
          <w:highlight w:val="green"/>
          <w:u w:val="single"/>
        </w:rPr>
        <w:t>how it is constructed</w:t>
      </w:r>
      <w:r w:rsidRPr="00714001">
        <w:rPr>
          <w:sz w:val="14"/>
        </w:rPr>
        <w:t xml:space="preserve">; what objects exist in its purview; </w:t>
      </w:r>
      <w:r w:rsidRPr="00714001">
        <w:rPr>
          <w:highlight w:val="green"/>
          <w:u w:val="single"/>
        </w:rPr>
        <w:t>and why and how we do</w:t>
      </w:r>
      <w:r w:rsidRPr="00714001">
        <w:rPr>
          <w:sz w:val="14"/>
        </w:rPr>
        <w:t xml:space="preserve"> (or do not) </w:t>
      </w:r>
      <w:r w:rsidRPr="00714001">
        <w:rPr>
          <w:b/>
          <w:highlight w:val="green"/>
          <w:u w:val="single"/>
        </w:rPr>
        <w:t>come to know our objects in specific ways</w:t>
      </w:r>
      <w:r w:rsidRPr="00714001">
        <w:rPr>
          <w:sz w:val="14"/>
        </w:rPr>
        <w:t xml:space="preserve">. This might seem a rather abstract interest; and indeed, for many, ‘meta-theoretical’ or ‘philosophy of science’ research remains a rather abstract theoretical sub-field narrowly engaged in detailed debates on epistemology, </w:t>
      </w:r>
      <w:proofErr w:type="gramStart"/>
      <w:r w:rsidRPr="00714001">
        <w:rPr>
          <w:sz w:val="14"/>
        </w:rPr>
        <w:t>causation</w:t>
      </w:r>
      <w:proofErr w:type="gramEnd"/>
      <w:r w:rsidRPr="00714001">
        <w:rPr>
          <w:sz w:val="14"/>
        </w:rPr>
        <w:t xml:space="preserve"> or prediction. Philosophically informed IR research can, however, be much more than this. Indeed, for many of its promulgators, </w:t>
      </w:r>
      <w:r w:rsidRPr="00714001">
        <w:rPr>
          <w:b/>
          <w:highlight w:val="green"/>
          <w:u w:val="single"/>
        </w:rPr>
        <w:t>philosophical research has</w:t>
      </w:r>
      <w:r w:rsidRPr="00714001">
        <w:rPr>
          <w:b/>
          <w:sz w:val="14"/>
        </w:rPr>
        <w:t xml:space="preserve"> </w:t>
      </w:r>
      <w:r w:rsidRPr="00714001">
        <w:rPr>
          <w:sz w:val="14"/>
        </w:rPr>
        <w:t xml:space="preserve">arguably </w:t>
      </w:r>
      <w:r w:rsidRPr="00714001">
        <w:rPr>
          <w:highlight w:val="green"/>
          <w:u w:val="single"/>
        </w:rPr>
        <w:t>been</w:t>
      </w:r>
      <w:r w:rsidRPr="00714001">
        <w:rPr>
          <w:sz w:val="14"/>
        </w:rPr>
        <w:t xml:space="preserve"> a </w:t>
      </w:r>
      <w:r w:rsidRPr="00714001">
        <w:rPr>
          <w:highlight w:val="green"/>
          <w:u w:val="single"/>
        </w:rPr>
        <w:t>very politically and socially important</w:t>
      </w:r>
      <w:r w:rsidRPr="00714001">
        <w:rPr>
          <w:sz w:val="14"/>
        </w:rPr>
        <w:t xml:space="preserve">, as well as potentially influential, field of study. While most philosophically inclined analysts acknowledge that </w:t>
      </w:r>
      <w:r w:rsidRPr="00714001">
        <w:rPr>
          <w:u w:val="single"/>
        </w:rPr>
        <w:t>meta-theory</w:t>
      </w:r>
      <w:r w:rsidRPr="00714001">
        <w:rPr>
          <w:sz w:val="14"/>
        </w:rPr>
        <w:t xml:space="preserve"> is not everything </w:t>
      </w:r>
      <w:r w:rsidRPr="00714001">
        <w:rPr>
          <w:highlight w:val="green"/>
          <w:u w:val="single"/>
        </w:rPr>
        <w:t>in IR</w:t>
      </w:r>
      <w:r w:rsidRPr="00714001">
        <w:rPr>
          <w:sz w:val="14"/>
        </w:rPr>
        <w:t xml:space="preserve">, most argue it </w:t>
      </w:r>
      <w:r w:rsidRPr="002E5EA6">
        <w:rPr>
          <w:b/>
          <w:u w:val="single"/>
        </w:rPr>
        <w:t xml:space="preserve">is </w:t>
      </w:r>
      <w:r w:rsidRPr="00714001">
        <w:rPr>
          <w:b/>
          <w:highlight w:val="green"/>
          <w:u w:val="single"/>
        </w:rPr>
        <w:t>of</w:t>
      </w:r>
      <w:r w:rsidRPr="00714001">
        <w:rPr>
          <w:b/>
          <w:sz w:val="14"/>
          <w:highlight w:val="green"/>
        </w:rPr>
        <w:t xml:space="preserve"> </w:t>
      </w:r>
      <w:r w:rsidRPr="00714001">
        <w:rPr>
          <w:b/>
          <w:iCs/>
          <w:highlight w:val="green"/>
          <w:u w:val="single"/>
        </w:rPr>
        <w:t>crucial significance</w:t>
      </w:r>
      <w:r w:rsidRPr="00714001">
        <w:rPr>
          <w:sz w:val="14"/>
        </w:rPr>
        <w:t xml:space="preserve"> </w:t>
      </w:r>
      <w:r w:rsidRPr="00714001">
        <w:rPr>
          <w:u w:val="single"/>
        </w:rPr>
        <w:t>in the discipline</w:t>
      </w:r>
      <w:r w:rsidRPr="00714001">
        <w:rPr>
          <w:sz w:val="14"/>
        </w:rPr>
        <w:t xml:space="preserve">. 8 This is because </w:t>
      </w:r>
      <w:r w:rsidRPr="00714001">
        <w:rPr>
          <w:u w:val="single"/>
        </w:rPr>
        <w:t>it shapes in crucial ways how we come to understand the world, evaluate claims about it and</w:t>
      </w:r>
      <w:r w:rsidRPr="00714001">
        <w:rPr>
          <w:sz w:val="14"/>
        </w:rPr>
        <w:t xml:space="preserve">, indeed, </w:t>
      </w:r>
      <w:r w:rsidRPr="00714001">
        <w:rPr>
          <w:u w:val="single"/>
        </w:rPr>
        <w:t>interact with it</w:t>
      </w:r>
      <w:r w:rsidRPr="00714001">
        <w:rPr>
          <w:sz w:val="14"/>
        </w:rPr>
        <w:t xml:space="preserve">. </w:t>
      </w:r>
      <w:r w:rsidRPr="00714001">
        <w:rPr>
          <w:b/>
          <w:iCs/>
          <w:u w:val="single"/>
        </w:rPr>
        <w:t>Depending on whether we are a positivist or a post-structuralist</w:t>
      </w:r>
      <w:r w:rsidRPr="00714001">
        <w:rPr>
          <w:sz w:val="14"/>
        </w:rPr>
        <w:t xml:space="preserve">, </w:t>
      </w:r>
      <w:r w:rsidRPr="00714001">
        <w:rPr>
          <w:b/>
          <w:highlight w:val="green"/>
          <w:u w:val="single"/>
        </w:rPr>
        <w:t>we seek different kinds of data</w:t>
      </w:r>
      <w:r w:rsidRPr="00714001">
        <w:rPr>
          <w:b/>
          <w:sz w:val="14"/>
          <w:highlight w:val="green"/>
        </w:rPr>
        <w:t xml:space="preserve">, </w:t>
      </w:r>
      <w:r w:rsidRPr="00714001">
        <w:rPr>
          <w:b/>
          <w:highlight w:val="green"/>
          <w:u w:val="single"/>
        </w:rPr>
        <w:t>ask different kinds of questions and</w:t>
      </w:r>
      <w:r w:rsidRPr="00714001">
        <w:rPr>
          <w:sz w:val="14"/>
        </w:rPr>
        <w:t xml:space="preserve"> come to </w:t>
      </w:r>
      <w:r w:rsidRPr="00714001">
        <w:rPr>
          <w:b/>
          <w:iCs/>
          <w:highlight w:val="green"/>
          <w:u w:val="single"/>
        </w:rPr>
        <w:t>engage with actors differently in ‘international politics’</w:t>
      </w:r>
      <w:r w:rsidRPr="00714001">
        <w:rPr>
          <w:sz w:val="14"/>
        </w:rPr>
        <w:t xml:space="preserve"> (which is also conceived of in different ways). 9 To use Patrick Jackson’s language: philosophical wagers matter. 10 Philosophical research is not only of significance in IR scholarship, of course. It is worth remembering that some of the most well-known philosophers of science had at the heart of their </w:t>
      </w:r>
      <w:proofErr w:type="gramStart"/>
      <w:r w:rsidRPr="00714001">
        <w:rPr>
          <w:sz w:val="14"/>
        </w:rPr>
        <w:t>inquiries</w:t>
      </w:r>
      <w:proofErr w:type="gramEnd"/>
      <w:r w:rsidRPr="00714001">
        <w:rPr>
          <w:sz w:val="14"/>
        </w:rPr>
        <w:t xml:space="preserve"> questions of values and politics. Thus, Popper and Kuhn, for example, were socially and politically driven philosophers of science; and sought through their philosophical frameworks to influence the interaction of scientific practice and societal power structures. 11 The same stands for logical positivists in the social sciences. </w:t>
      </w:r>
      <w:proofErr w:type="spellStart"/>
      <w:r w:rsidRPr="00714001">
        <w:rPr>
          <w:sz w:val="14"/>
        </w:rPr>
        <w:t>Biersteker</w:t>
      </w:r>
      <w:proofErr w:type="spellEnd"/>
      <w:r w:rsidRPr="00714001">
        <w:rPr>
          <w:sz w:val="14"/>
        </w:rPr>
        <w:t xml:space="preserve"> describes this well: European and American scholars embraced logical positivist, scientific </w:t>
      </w:r>
      <w:proofErr w:type="spellStart"/>
      <w:r w:rsidRPr="00714001">
        <w:rPr>
          <w:sz w:val="14"/>
        </w:rPr>
        <w:t>behavioralism</w:t>
      </w:r>
      <w:proofErr w:type="spellEnd"/>
      <w:r w:rsidRPr="00714001">
        <w:rPr>
          <w:sz w:val="14"/>
        </w:rPr>
        <w:t xml:space="preserve"> in the post-war era in part as a reaction against fascism, militarism, and communism. They were reacting against totalizing ideologies and sought a less overtly politicized philosophical basis for their research. Their liberalism stressed toleration for everything except totalizing ideologies, and their logical positivist scientific approaches provided what they viewed as a less politicized methodology for the conduct of social research.12 Murphy’s detailed study of the rise of </w:t>
      </w:r>
      <w:proofErr w:type="spellStart"/>
      <w:r w:rsidRPr="00714001">
        <w:rPr>
          <w:sz w:val="14"/>
        </w:rPr>
        <w:t>behaviouralist</w:t>
      </w:r>
      <w:proofErr w:type="spellEnd"/>
      <w:r w:rsidRPr="00714001">
        <w:rPr>
          <w:sz w:val="14"/>
        </w:rPr>
        <w:t xml:space="preserve"> peace studies confirms the same; the rise, in a specific context, of a specific type of meta-theoretical argumentation, which is deployed to a social and, in fact, ‘political’ effect in order to </w:t>
      </w:r>
      <w:proofErr w:type="spellStart"/>
      <w:r w:rsidRPr="00714001">
        <w:rPr>
          <w:sz w:val="14"/>
        </w:rPr>
        <w:t>criticise</w:t>
      </w:r>
      <w:proofErr w:type="spellEnd"/>
      <w:r w:rsidRPr="00714001">
        <w:rPr>
          <w:sz w:val="14"/>
        </w:rPr>
        <w:t xml:space="preserve"> recent social dynamics and to change the world in a preferable direction. 13 There is, even when it is sidestepped by scientists or philosophers themselves (as in the case of </w:t>
      </w:r>
      <w:proofErr w:type="spellStart"/>
      <w:r w:rsidRPr="00714001">
        <w:rPr>
          <w:sz w:val="14"/>
        </w:rPr>
        <w:t>behaviouralists</w:t>
      </w:r>
      <w:proofErr w:type="spellEnd"/>
      <w:r w:rsidRPr="00714001">
        <w:rPr>
          <w:sz w:val="14"/>
        </w:rPr>
        <w:t xml:space="preserve">), a ‘politics’ to the philosophy of science, in the sense that </w:t>
      </w:r>
      <w:r w:rsidRPr="00714001">
        <w:rPr>
          <w:u w:val="single"/>
        </w:rPr>
        <w:t>meta-theoretical concerns are tied up with concrete social and political debates</w:t>
      </w:r>
      <w:r w:rsidRPr="00714001">
        <w:rPr>
          <w:sz w:val="14"/>
        </w:rPr>
        <w:t xml:space="preserve"> and struggles and specific normative and political visions of both science and society, even if in indirect ways.14 </w:t>
      </w:r>
      <w:r w:rsidRPr="00714001">
        <w:rPr>
          <w:u w:val="single"/>
        </w:rPr>
        <w:t>This ‘</w:t>
      </w:r>
      <w:r w:rsidRPr="002E5EA6">
        <w:rPr>
          <w:u w:val="single"/>
        </w:rPr>
        <w:t>political’ edge of philosophical debate has not been absent in IR scholarship</w:t>
      </w:r>
      <w:r w:rsidRPr="002E5EA6">
        <w:rPr>
          <w:sz w:val="14"/>
        </w:rPr>
        <w:t xml:space="preserve">, and arguably it was precisely the political role of philosophies of science that critical international theory was ‘invented’ to deal with. It is important to bear in mind that when </w:t>
      </w:r>
      <w:r w:rsidRPr="002E5EA6">
        <w:rPr>
          <w:b/>
          <w:iCs/>
          <w:u w:val="single"/>
        </w:rPr>
        <w:t>meta-theory</w:t>
      </w:r>
      <w:r w:rsidRPr="002E5EA6">
        <w:rPr>
          <w:sz w:val="14"/>
        </w:rPr>
        <w:t xml:space="preserve"> emerged as an important sphere of study within IR </w:t>
      </w:r>
      <w:proofErr w:type="spellStart"/>
      <w:r w:rsidRPr="002E5EA6">
        <w:rPr>
          <w:sz w:val="14"/>
        </w:rPr>
        <w:t>theorising</w:t>
      </w:r>
      <w:proofErr w:type="spellEnd"/>
      <w:r w:rsidRPr="002E5EA6">
        <w:rPr>
          <w:sz w:val="14"/>
        </w:rPr>
        <w:t xml:space="preserve"> in the late 1980s and early 1990s, it was </w:t>
      </w:r>
      <w:r w:rsidRPr="002E5EA6">
        <w:rPr>
          <w:b/>
          <w:iCs/>
          <w:u w:val="single"/>
        </w:rPr>
        <w:t xml:space="preserve">moved to the </w:t>
      </w:r>
      <w:proofErr w:type="spellStart"/>
      <w:r w:rsidRPr="002E5EA6">
        <w:rPr>
          <w:b/>
          <w:iCs/>
          <w:u w:val="single"/>
        </w:rPr>
        <w:t>centre</w:t>
      </w:r>
      <w:proofErr w:type="spellEnd"/>
      <w:r w:rsidRPr="002E5EA6">
        <w:rPr>
          <w:b/>
          <w:iCs/>
          <w:u w:val="single"/>
        </w:rPr>
        <w:t xml:space="preserve"> ground of IR research</w:t>
      </w:r>
      <w:r w:rsidRPr="002E5EA6">
        <w:rPr>
          <w:sz w:val="14"/>
        </w:rPr>
        <w:t xml:space="preserve"> by a selection of key critical thinkers who </w:t>
      </w:r>
      <w:proofErr w:type="spellStart"/>
      <w:r w:rsidRPr="002E5EA6">
        <w:rPr>
          <w:sz w:val="14"/>
        </w:rPr>
        <w:t>politicised</w:t>
      </w:r>
      <w:proofErr w:type="spellEnd"/>
      <w:r w:rsidRPr="002E5EA6">
        <w:rPr>
          <w:sz w:val="14"/>
        </w:rPr>
        <w:t xml:space="preserve"> this area. Cox, Ashley, Ashley and Walker, Hoffman, </w:t>
      </w:r>
      <w:proofErr w:type="gramStart"/>
      <w:r w:rsidRPr="002E5EA6">
        <w:rPr>
          <w:sz w:val="14"/>
        </w:rPr>
        <w:t>Linklater</w:t>
      </w:r>
      <w:proofErr w:type="gramEnd"/>
      <w:r w:rsidRPr="00714001">
        <w:rPr>
          <w:sz w:val="14"/>
        </w:rPr>
        <w:t xml:space="preserve"> and Steve Smith, 15 for example, argued vehemently in </w:t>
      </w:r>
      <w:proofErr w:type="spellStart"/>
      <w:r w:rsidRPr="00714001">
        <w:rPr>
          <w:sz w:val="14"/>
        </w:rPr>
        <w:t>favour</w:t>
      </w:r>
      <w:proofErr w:type="spellEnd"/>
      <w:r w:rsidRPr="00714001">
        <w:rPr>
          <w:sz w:val="14"/>
        </w:rPr>
        <w:t xml:space="preserve"> of the necessity for IR to consider its philosophy of science underpinnings </w:t>
      </w:r>
      <w:r w:rsidRPr="00714001">
        <w:rPr>
          <w:b/>
          <w:highlight w:val="green"/>
          <w:u w:val="single"/>
        </w:rPr>
        <w:t>because of the</w:t>
      </w:r>
      <w:r w:rsidRPr="00714001">
        <w:rPr>
          <w:sz w:val="14"/>
          <w:highlight w:val="green"/>
        </w:rPr>
        <w:t xml:space="preserve"> </w:t>
      </w:r>
      <w:r w:rsidRPr="00714001">
        <w:rPr>
          <w:b/>
          <w:highlight w:val="green"/>
          <w:u w:val="single"/>
          <w:bdr w:val="single" w:sz="4" w:space="0" w:color="auto"/>
        </w:rPr>
        <w:t>political effects that epistemological and ontological decisions</w:t>
      </w:r>
      <w:r w:rsidRPr="00714001">
        <w:rPr>
          <w:b/>
          <w:u w:val="single"/>
          <w:bdr w:val="single" w:sz="4" w:space="0" w:color="auto"/>
        </w:rPr>
        <w:t xml:space="preserve"> IR theorists make </w:t>
      </w:r>
      <w:r w:rsidRPr="00714001">
        <w:rPr>
          <w:b/>
          <w:highlight w:val="green"/>
          <w:u w:val="single"/>
          <w:bdr w:val="single" w:sz="4" w:space="0" w:color="auto"/>
        </w:rPr>
        <w:t>have on</w:t>
      </w:r>
      <w:r w:rsidRPr="002E5EA6">
        <w:rPr>
          <w:b/>
          <w:u w:val="single"/>
          <w:bdr w:val="single" w:sz="4" w:space="0" w:color="auto"/>
        </w:rPr>
        <w:t xml:space="preserve"> their concrete research and </w:t>
      </w:r>
      <w:r w:rsidRPr="00714001">
        <w:rPr>
          <w:b/>
          <w:highlight w:val="green"/>
          <w:u w:val="single"/>
          <w:bdr w:val="single" w:sz="4" w:space="0" w:color="auto"/>
        </w:rPr>
        <w:t>resultant policy proposals</w:t>
      </w:r>
      <w:r w:rsidRPr="00714001">
        <w:rPr>
          <w:sz w:val="14"/>
        </w:rPr>
        <w:t>. Indeed, in a famous line, Steve Smith called his epistemological work the most political of his career.1</w:t>
      </w:r>
    </w:p>
    <w:p w14:paraId="5308A0A6" w14:textId="77777777" w:rsidR="00E34F95" w:rsidRPr="00714001" w:rsidRDefault="00E34F95" w:rsidP="00946B5B">
      <w:pPr>
        <w:rPr>
          <w:sz w:val="12"/>
        </w:rPr>
      </w:pPr>
    </w:p>
    <w:p w14:paraId="43F202A0" w14:textId="3F8E836B" w:rsidR="00E42E4C" w:rsidRDefault="00946B5B" w:rsidP="00946B5B">
      <w:pPr>
        <w:pStyle w:val="Heading1"/>
      </w:pPr>
      <w:r>
        <w:lastRenderedPageBreak/>
        <w:t>Case</w:t>
      </w:r>
    </w:p>
    <w:p w14:paraId="1DA6D5CD" w14:textId="77777777" w:rsidR="00946B5B" w:rsidRPr="00C34645" w:rsidRDefault="00946B5B" w:rsidP="00946B5B">
      <w:pPr>
        <w:rPr>
          <w:rFonts w:eastAsia="Calibri"/>
        </w:rPr>
      </w:pPr>
    </w:p>
    <w:p w14:paraId="2464D3D8" w14:textId="77777777" w:rsidR="00946B5B" w:rsidRDefault="00946B5B" w:rsidP="00946B5B">
      <w:pPr>
        <w:pStyle w:val="Heading4"/>
      </w:pPr>
      <w:r w:rsidRPr="007A4E54">
        <w:rPr>
          <w:highlight w:val="green"/>
        </w:rPr>
        <w:t>Tech transfer is key and not included under IP</w:t>
      </w:r>
    </w:p>
    <w:p w14:paraId="4B1FCC0D" w14:textId="77777777" w:rsidR="00946B5B" w:rsidRPr="007B0E93" w:rsidRDefault="00946B5B" w:rsidP="00946B5B">
      <w:pPr>
        <w:rPr>
          <w:rStyle w:val="Style13ptBold"/>
        </w:rPr>
      </w:pPr>
      <w:r w:rsidRPr="007A4E54">
        <w:rPr>
          <w:rStyle w:val="Style13ptBold"/>
          <w:highlight w:val="green"/>
        </w:rPr>
        <w:t>Smith, 21</w:t>
      </w:r>
    </w:p>
    <w:p w14:paraId="1DE3EC9C" w14:textId="77777777" w:rsidR="00946B5B" w:rsidRPr="009B6418" w:rsidRDefault="00946B5B" w:rsidP="00946B5B">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1" w:history="1">
        <w:r w:rsidRPr="009B6418">
          <w:rPr>
            <w:rStyle w:val="Hyperlink"/>
          </w:rPr>
          <w:t>https://www.cnn.com/2021/05/05/world/covid-19-vaccine-patents-wto-intl/index.html</w:t>
        </w:r>
      </w:hyperlink>
      <w:r w:rsidRPr="009B6418">
        <w:rPr>
          <w:rStyle w:val="Style13ptBold"/>
          <w:sz w:val="22"/>
        </w:rPr>
        <w:t>; CKD)</w:t>
      </w:r>
    </w:p>
    <w:p w14:paraId="4BF8E700" w14:textId="77777777" w:rsidR="00946B5B" w:rsidRPr="007179BA" w:rsidRDefault="00946B5B" w:rsidP="00946B5B">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12"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3"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247F0F6A" w14:textId="77777777" w:rsidR="002E5EA6" w:rsidRPr="00C34645" w:rsidRDefault="002E5EA6" w:rsidP="002E5EA6">
      <w:pPr>
        <w:keepNext/>
        <w:keepLines/>
        <w:spacing w:before="40" w:after="0"/>
        <w:outlineLvl w:val="3"/>
        <w:rPr>
          <w:rFonts w:eastAsia="SimSun" w:cs="Times New Roman"/>
          <w:b/>
          <w:iCs/>
          <w:sz w:val="26"/>
        </w:rPr>
      </w:pPr>
      <w:r w:rsidRPr="007A4E54">
        <w:rPr>
          <w:rFonts w:eastAsia="SimSun" w:cs="Times New Roman"/>
          <w:b/>
          <w:iCs/>
          <w:sz w:val="26"/>
          <w:highlight w:val="green"/>
        </w:rPr>
        <w:t>No solvency and reject "empirical" claims -- vaccines require complex infrastructure to manufacture, not just patents</w:t>
      </w:r>
      <w:r w:rsidRPr="00C34645">
        <w:rPr>
          <w:rFonts w:eastAsia="SimSun" w:cs="Times New Roman"/>
          <w:b/>
          <w:iCs/>
          <w:sz w:val="26"/>
        </w:rPr>
        <w:t xml:space="preserve"> </w:t>
      </w:r>
    </w:p>
    <w:p w14:paraId="397F1F8A" w14:textId="77777777" w:rsidR="002E5EA6" w:rsidRDefault="002E5EA6" w:rsidP="002E5EA6">
      <w:pPr>
        <w:rPr>
          <w:rFonts w:eastAsia="Calibri"/>
          <w:b/>
          <w:bCs/>
          <w:sz w:val="26"/>
        </w:rPr>
      </w:pPr>
      <w:proofErr w:type="spellStart"/>
      <w:r w:rsidRPr="00757CA3">
        <w:rPr>
          <w:rFonts w:eastAsia="Calibri"/>
          <w:b/>
          <w:bCs/>
          <w:sz w:val="26"/>
          <w:highlight w:val="green"/>
        </w:rPr>
        <w:t>Hotez</w:t>
      </w:r>
      <w:proofErr w:type="spellEnd"/>
      <w:r w:rsidRPr="007A4E54">
        <w:rPr>
          <w:rFonts w:eastAsia="Calibri"/>
          <w:b/>
          <w:bCs/>
          <w:sz w:val="26"/>
          <w:highlight w:val="green"/>
        </w:rPr>
        <w:t>, 21</w:t>
      </w:r>
    </w:p>
    <w:p w14:paraId="5CE9B64A" w14:textId="77777777" w:rsidR="002E5EA6" w:rsidRPr="00C34645" w:rsidRDefault="002E5EA6" w:rsidP="002E5EA6">
      <w:pPr>
        <w:rPr>
          <w:rFonts w:eastAsia="Calibri"/>
        </w:rPr>
      </w:pP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0D0327D4" w14:textId="77777777" w:rsidR="002E5EA6" w:rsidRPr="00C34645" w:rsidRDefault="002E5EA6" w:rsidP="002E5EA6">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w:t>
      </w:r>
      <w:r w:rsidRPr="00C34645">
        <w:rPr>
          <w:rFonts w:eastAsia="Calibri"/>
          <w:sz w:val="16"/>
        </w:rPr>
        <w:lastRenderedPageBreak/>
        <w:t xml:space="preserve">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4"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7A4E54">
        <w:rPr>
          <w:rFonts w:eastAsia="Calibri"/>
          <w:u w:val="single"/>
        </w:rPr>
        <w:t>experts can</w:t>
      </w:r>
      <w:r w:rsidRPr="007A4E54">
        <w:rPr>
          <w:rFonts w:eastAsia="Calibri"/>
          <w:sz w:val="16"/>
        </w:rPr>
        <w:t xml:space="preserve"> often </w:t>
      </w:r>
      <w:r w:rsidRPr="007A4E54">
        <w:rPr>
          <w:rFonts w:eastAsia="Calibri"/>
          <w:u w:val="single"/>
        </w:rPr>
        <w:t>synthesize and scale up production just from knowing the drug structure. But vaccines are</w:t>
      </w:r>
      <w:r w:rsidRPr="00C34645">
        <w:rPr>
          <w:rFonts w:eastAsia="Calibri"/>
          <w:u w:val="single"/>
        </w:rPr>
        <w:t xml:space="preserv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 xml:space="preserve">a far higher level of </w:t>
      </w:r>
      <w:r w:rsidRPr="007B0E93">
        <w:rPr>
          <w:rFonts w:eastAsia="Calibri"/>
          <w:u w:val="single"/>
        </w:rPr>
        <w:lastRenderedPageBreak/>
        <w:t>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514DC096" w14:textId="77777777" w:rsidR="00946B5B" w:rsidRPr="00946B5B" w:rsidRDefault="00946B5B" w:rsidP="00946B5B"/>
    <w:sectPr w:rsidR="00946B5B" w:rsidRPr="00946B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6B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2D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EA6"/>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50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B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F9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3EF5C"/>
  <w14:defaultImageDpi w14:val="300"/>
  <w15:docId w15:val="{FEF81213-B65C-234F-81B3-4A14BC289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B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6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6B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46B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tag"/>
    <w:basedOn w:val="Normal"/>
    <w:next w:val="Normal"/>
    <w:link w:val="Heading4Char"/>
    <w:uiPriority w:val="9"/>
    <w:unhideWhenUsed/>
    <w:qFormat/>
    <w:rsid w:val="00946B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6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B5B"/>
  </w:style>
  <w:style w:type="character" w:customStyle="1" w:styleId="Heading1Char">
    <w:name w:val="Heading 1 Char"/>
    <w:aliases w:val="Pocket Char"/>
    <w:basedOn w:val="DefaultParagraphFont"/>
    <w:link w:val="Heading1"/>
    <w:uiPriority w:val="9"/>
    <w:rsid w:val="00946B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6B5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
    <w:basedOn w:val="DefaultParagraphFont"/>
    <w:link w:val="Heading3"/>
    <w:uiPriority w:val="9"/>
    <w:rsid w:val="00946B5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46B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6B5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946B5B"/>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B"/>
    <w:basedOn w:val="DefaultParagraphFont"/>
    <w:link w:val="textbold"/>
    <w:uiPriority w:val="20"/>
    <w:qFormat/>
    <w:rsid w:val="00946B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6B5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946B5B"/>
    <w:rPr>
      <w:color w:val="auto"/>
      <w:u w:val="none"/>
    </w:rPr>
  </w:style>
  <w:style w:type="paragraph" w:styleId="DocumentMap">
    <w:name w:val="Document Map"/>
    <w:basedOn w:val="Normal"/>
    <w:link w:val="DocumentMapChar"/>
    <w:uiPriority w:val="99"/>
    <w:semiHidden/>
    <w:unhideWhenUsed/>
    <w:rsid w:val="00946B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6B5B"/>
    <w:rPr>
      <w:rFonts w:ascii="Lucida Grande" w:hAnsi="Lucida Grande" w:cs="Lucida Grande"/>
    </w:rPr>
  </w:style>
  <w:style w:type="paragraph" w:customStyle="1" w:styleId="textbold">
    <w:name w:val="text bold"/>
    <w:basedOn w:val="Normal"/>
    <w:link w:val="Emphasis"/>
    <w:uiPriority w:val="20"/>
    <w:qFormat/>
    <w:rsid w:val="00946B5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46B5B"/>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946B5B"/>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DDI Tag,Tag Title,No Spacing51,No Spacing11211,No Spacing31,No Spacing22,No Spacing3,Dont use,No Spacing41,No Spacing111112,Medium Grid 21,Debate Text,card"/>
    <w:basedOn w:val="Heading1"/>
    <w:link w:val="Hyperlink"/>
    <w:autoRedefine/>
    <w:uiPriority w:val="99"/>
    <w:qFormat/>
    <w:rsid w:val="00946B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sky.com/story/covid-19-bill-gates-hopeful-world-completely-back-to-normal-by-end-of-2022-and-vaccine-sharing-to-ramp-up-1228584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21/02/05/world/covax-explainer-intl/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5/05/world/covid-19-vaccine-patents-wto-intl/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monthlyreview.org/2019/02/01/capitalism-has-failed-what-next/" TargetMode="External"/><Relationship Id="rId14" Type="http://schemas.openxmlformats.org/officeDocument/2006/relationships/hyperlink" Target="https://www.nytimes.com/interactive/2021/world/covid-vaccinations-track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11941</Words>
  <Characters>68068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3</cp:revision>
  <dcterms:created xsi:type="dcterms:W3CDTF">2021-10-16T15:37:00Z</dcterms:created>
  <dcterms:modified xsi:type="dcterms:W3CDTF">2021-10-16T16:30:00Z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