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71A3B" w14:textId="77777777" w:rsidR="00A148F2" w:rsidRPr="0029693E" w:rsidRDefault="00A148F2" w:rsidP="00A148F2">
      <w:pPr>
        <w:rPr>
          <w:rFonts w:asciiTheme="majorHAnsi" w:hAnsiTheme="majorHAnsi" w:cstheme="majorHAnsi"/>
          <w:sz w:val="14"/>
        </w:rPr>
      </w:pPr>
    </w:p>
    <w:p w14:paraId="7915EFB8" w14:textId="77777777" w:rsidR="00A148F2" w:rsidRDefault="00A148F2" w:rsidP="00A148F2">
      <w:pPr>
        <w:pStyle w:val="Heading1"/>
        <w:rPr>
          <w:rFonts w:asciiTheme="majorHAnsi" w:hAnsiTheme="majorHAnsi" w:cstheme="majorHAnsi"/>
        </w:rPr>
      </w:pPr>
      <w:r>
        <w:rPr>
          <w:rFonts w:asciiTheme="majorHAnsi" w:hAnsiTheme="majorHAnsi" w:cstheme="majorHAnsi"/>
        </w:rPr>
        <w:lastRenderedPageBreak/>
        <w:t>1AC – WTO IPP</w:t>
      </w:r>
    </w:p>
    <w:p w14:paraId="599A5F14" w14:textId="77777777" w:rsidR="00A148F2" w:rsidRPr="001A3BF4" w:rsidRDefault="00A148F2" w:rsidP="00A148F2"/>
    <w:p w14:paraId="123E5836" w14:textId="77777777" w:rsidR="00A148F2" w:rsidRPr="00C13F83" w:rsidRDefault="00A148F2" w:rsidP="00A148F2">
      <w:pPr>
        <w:pStyle w:val="Heading2"/>
      </w:pPr>
      <w:r>
        <w:lastRenderedPageBreak/>
        <w:t>COVID-19</w:t>
      </w:r>
    </w:p>
    <w:p w14:paraId="7CCAD034" w14:textId="77777777" w:rsidR="00A148F2" w:rsidRPr="00C13F83" w:rsidRDefault="00A148F2" w:rsidP="00A148F2">
      <w:pPr>
        <w:rPr>
          <w:rFonts w:asciiTheme="majorHAnsi" w:hAnsiTheme="majorHAnsi" w:cstheme="majorHAnsi"/>
        </w:rPr>
      </w:pPr>
    </w:p>
    <w:p w14:paraId="0BA24AC3" w14:textId="77777777" w:rsidR="00A148F2" w:rsidRPr="002A10CA" w:rsidRDefault="00A148F2" w:rsidP="00A148F2">
      <w:pPr>
        <w:pStyle w:val="Heading4"/>
        <w:rPr>
          <w:rStyle w:val="Style13ptBold"/>
          <w:b/>
          <w:bCs w:val="0"/>
        </w:rPr>
      </w:pPr>
      <w:r w:rsidRPr="002A10CA">
        <w:rPr>
          <w:rStyle w:val="Style13ptBold"/>
          <w:b/>
          <w:bCs w:val="0"/>
          <w:highlight w:val="green"/>
        </w:rPr>
        <w:t>There’s a</w:t>
      </w:r>
      <w:r>
        <w:rPr>
          <w:rStyle w:val="Style13ptBold"/>
          <w:b/>
          <w:bCs w:val="0"/>
          <w:highlight w:val="green"/>
        </w:rPr>
        <w:t xml:space="preserve"> huge</w:t>
      </w:r>
      <w:r w:rsidRPr="002A10CA">
        <w:rPr>
          <w:rStyle w:val="Style13ptBold"/>
          <w:b/>
          <w:bCs w:val="0"/>
          <w:highlight w:val="green"/>
        </w:rPr>
        <w:t xml:space="preserve"> </w:t>
      </w:r>
      <w:r>
        <w:rPr>
          <w:rStyle w:val="Style13ptBold"/>
          <w:b/>
          <w:bCs w:val="0"/>
          <w:highlight w:val="green"/>
        </w:rPr>
        <w:t xml:space="preserve">and dangerous </w:t>
      </w:r>
      <w:r w:rsidRPr="002A10CA">
        <w:rPr>
          <w:rStyle w:val="Style13ptBold"/>
          <w:b/>
          <w:bCs w:val="0"/>
          <w:highlight w:val="green"/>
        </w:rPr>
        <w:t>inequality in vaccination rates.</w:t>
      </w:r>
    </w:p>
    <w:p w14:paraId="6C1AD5A8" w14:textId="77777777" w:rsidR="00A148F2" w:rsidRPr="002A10CA" w:rsidRDefault="00A148F2" w:rsidP="00A148F2">
      <w:pPr>
        <w:rPr>
          <w:rStyle w:val="Style13ptBold"/>
        </w:rPr>
      </w:pPr>
      <w:r w:rsidRPr="002A10CA">
        <w:rPr>
          <w:rStyle w:val="Style13ptBold"/>
          <w:highlight w:val="green"/>
        </w:rPr>
        <w:t xml:space="preserve">Lynch, </w:t>
      </w:r>
      <w:r w:rsidRPr="001C1061">
        <w:rPr>
          <w:rStyle w:val="Style13ptBold"/>
          <w:highlight w:val="green"/>
        </w:rPr>
        <w:t>21</w:t>
      </w:r>
    </w:p>
    <w:p w14:paraId="5C837E6C" w14:textId="77777777" w:rsidR="00A148F2" w:rsidRDefault="00A148F2" w:rsidP="00A148F2">
      <w:pPr>
        <w:rPr>
          <w:sz w:val="14"/>
        </w:rPr>
      </w:pPr>
      <w:r w:rsidRPr="002A10CA">
        <w:rPr>
          <w:sz w:val="14"/>
        </w:rPr>
        <w:t>Lynch, David J. “Poor Countries’ Struggles amid Vaccines Shortfall Threaten Greater Instability, Migration and Disease.” Washington Post, The Washington Post, 29 June 2021, www.washingtonpost.com/us-policy/2021/06/29/global-economy-pandemic/. Accessed 9 July 2021.</w:t>
      </w:r>
    </w:p>
    <w:p w14:paraId="3B95E0C2" w14:textId="77777777" w:rsidR="00A148F2" w:rsidRDefault="00A148F2" w:rsidP="00A148F2">
      <w:pPr>
        <w:rPr>
          <w:sz w:val="14"/>
        </w:rPr>
      </w:pPr>
      <w:r w:rsidRPr="002A10CA">
        <w:rPr>
          <w:sz w:val="14"/>
        </w:rPr>
        <w:t>Even as millions of Americans enjoy a post-pandemic boom</w:t>
      </w:r>
      <w:r w:rsidRPr="00063471">
        <w:rPr>
          <w:sz w:val="14"/>
        </w:rPr>
        <w:t xml:space="preserve">, </w:t>
      </w:r>
      <w:r w:rsidRPr="00063471">
        <w:rPr>
          <w:rStyle w:val="StyleUnderline"/>
        </w:rPr>
        <w:t>fresh covid-19 outbreaks in the developing world are undermining economic recovery and fueling political unrest. Sluggish vaccination campaigns stand between the world’s poorest nations and the resumption</w:t>
      </w:r>
      <w:r w:rsidRPr="002A10CA">
        <w:rPr>
          <w:rStyle w:val="StyleUnderline"/>
        </w:rPr>
        <w:t xml:space="preserve"> of normal life</w:t>
      </w:r>
      <w:r w:rsidRPr="002A10CA">
        <w:rPr>
          <w:sz w:val="14"/>
        </w:rPr>
        <w:t xml:space="preserve">, casting a shadow over a global rebound that is otherwise shaping up as the most impressive in 80 years, according to the World Bank. </w:t>
      </w:r>
      <w:r w:rsidRPr="002A10CA">
        <w:rPr>
          <w:rStyle w:val="StyleUnderline"/>
          <w:highlight w:val="green"/>
        </w:rPr>
        <w:t>The</w:t>
      </w:r>
      <w:r w:rsidRPr="00063471">
        <w:rPr>
          <w:rStyle w:val="StyleUnderline"/>
        </w:rPr>
        <w:t xml:space="preserve"> </w:t>
      </w:r>
      <w:r w:rsidRPr="002A10CA">
        <w:rPr>
          <w:rStyle w:val="StyleUnderline"/>
          <w:highlight w:val="green"/>
        </w:rPr>
        <w:t>U</w:t>
      </w:r>
      <w:r w:rsidRPr="00063471">
        <w:rPr>
          <w:rStyle w:val="StyleUnderline"/>
        </w:rPr>
        <w:t xml:space="preserve">nited </w:t>
      </w:r>
      <w:r w:rsidRPr="002A10CA">
        <w:rPr>
          <w:rStyle w:val="StyleUnderline"/>
          <w:highlight w:val="green"/>
        </w:rPr>
        <w:t>S</w:t>
      </w:r>
      <w:r w:rsidRPr="00063471">
        <w:rPr>
          <w:rStyle w:val="StyleUnderline"/>
        </w:rPr>
        <w:t>tates</w:t>
      </w:r>
      <w:r w:rsidRPr="002A10CA">
        <w:rPr>
          <w:rStyle w:val="StyleUnderline"/>
          <w:highlight w:val="green"/>
        </w:rPr>
        <w:t xml:space="preserve"> and other rich nations have promised to deliver 1 </w:t>
      </w:r>
      <w:r w:rsidRPr="002F3C97">
        <w:rPr>
          <w:rStyle w:val="StyleUnderline"/>
          <w:highlight w:val="green"/>
        </w:rPr>
        <w:t>billion vaccines</w:t>
      </w:r>
      <w:r w:rsidRPr="002F3C97">
        <w:rPr>
          <w:rStyle w:val="StyleUnderline"/>
        </w:rPr>
        <w:t xml:space="preserve"> to governments in Africa, Asia and Latin America. But 18 months after the pandemic began,</w:t>
      </w:r>
      <w:r w:rsidRPr="003024AB">
        <w:rPr>
          <w:rStyle w:val="StyleUnderline"/>
        </w:rPr>
        <w:t xml:space="preserve"> </w:t>
      </w:r>
      <w:r w:rsidRPr="002A10CA">
        <w:rPr>
          <w:rStyle w:val="StyleUnderline"/>
          <w:highlight w:val="green"/>
        </w:rPr>
        <w:t xml:space="preserve">there is no agreed </w:t>
      </w:r>
      <w:r w:rsidRPr="002F3C97">
        <w:rPr>
          <w:rStyle w:val="StyleUnderline"/>
          <w:highlight w:val="green"/>
        </w:rPr>
        <w:t>plan</w:t>
      </w:r>
      <w:r w:rsidRPr="002F3C97">
        <w:rPr>
          <w:rStyle w:val="StyleUnderline"/>
        </w:rPr>
        <w:t xml:space="preserve"> or timetable </w:t>
      </w:r>
      <w:r w:rsidRPr="002A10CA">
        <w:rPr>
          <w:rStyle w:val="StyleUnderline"/>
          <w:highlight w:val="green"/>
        </w:rPr>
        <w:t>for inoculating</w:t>
      </w:r>
      <w:r w:rsidRPr="002F3C97">
        <w:rPr>
          <w:rStyle w:val="StyleUnderline"/>
        </w:rPr>
        <w:t xml:space="preserve"> </w:t>
      </w:r>
      <w:r w:rsidRPr="003024AB">
        <w:rPr>
          <w:rStyle w:val="StyleUnderline"/>
        </w:rPr>
        <w:t xml:space="preserve">perhaps </w:t>
      </w:r>
      <w:r w:rsidRPr="002A10CA">
        <w:rPr>
          <w:rStyle w:val="StyleUnderline"/>
          <w:highlight w:val="green"/>
        </w:rPr>
        <w:t>half of the people on the planet</w:t>
      </w:r>
      <w:r w:rsidRPr="002A10CA">
        <w:rPr>
          <w:sz w:val="14"/>
        </w:rPr>
        <w:t xml:space="preserve">. Now, amid the spread of the highly infectious delta variant, and as finance ministers from the Group of 20 prepare to meet next week, the issue is </w:t>
      </w:r>
      <w:r w:rsidRPr="002F3C97">
        <w:rPr>
          <w:sz w:val="14"/>
        </w:rPr>
        <w:t xml:space="preserve">gaining new urgency. </w:t>
      </w:r>
      <w:r w:rsidRPr="002F3C97">
        <w:rPr>
          <w:rStyle w:val="StyleUnderline"/>
        </w:rPr>
        <w:t xml:space="preserve">In Africa, which is suffering the world’s fastest-rising covid caseload, less than 1 percent of the adult population has been vaccinated </w:t>
      </w:r>
      <w:r w:rsidRPr="002F3C97">
        <w:rPr>
          <w:sz w:val="14"/>
        </w:rPr>
        <w:t xml:space="preserve">and South Africa, Rwanda and Uganda all have reimposed restrictions on activity. </w:t>
      </w:r>
      <w:r w:rsidRPr="002F3C97">
        <w:rPr>
          <w:rStyle w:val="StyleUnderline"/>
        </w:rPr>
        <w:t>Latin America is reeling as covid deaths soar in Brazil, Argentina and</w:t>
      </w:r>
      <w:r w:rsidRPr="00934C33">
        <w:rPr>
          <w:rStyle w:val="StyleUnderline"/>
        </w:rPr>
        <w:t xml:space="preserve"> Colombia. And in South Asia, </w:t>
      </w:r>
      <w:r w:rsidRPr="002A10CA">
        <w:rPr>
          <w:rStyle w:val="StyleUnderline"/>
          <w:highlight w:val="green"/>
        </w:rPr>
        <w:t>India’s</w:t>
      </w:r>
      <w:r w:rsidRPr="00D47DD0">
        <w:rPr>
          <w:rStyle w:val="StyleUnderline"/>
        </w:rPr>
        <w:t xml:space="preserve"> </w:t>
      </w:r>
      <w:r w:rsidRPr="00934C33">
        <w:rPr>
          <w:rStyle w:val="StyleUnderline"/>
        </w:rPr>
        <w:t xml:space="preserve">nearly </w:t>
      </w:r>
      <w:r w:rsidRPr="002A10CA">
        <w:rPr>
          <w:rStyle w:val="StyleUnderline"/>
          <w:highlight w:val="green"/>
        </w:rPr>
        <w:t>1.4 billion people will not reach herd immunity until October 2022</w:t>
      </w:r>
      <w:r w:rsidRPr="002A10CA">
        <w:rPr>
          <w:rStyle w:val="StyleUnderline"/>
        </w:rPr>
        <w:t>,</w:t>
      </w:r>
      <w:r w:rsidRPr="002A10CA">
        <w:rPr>
          <w:sz w:val="14"/>
        </w:rPr>
        <w:t xml:space="preserve"> says Bank of America Merrill Lynch. </w:t>
      </w:r>
      <w:r w:rsidRPr="002A10CA">
        <w:rPr>
          <w:rStyle w:val="StyleUnderline"/>
          <w:highlight w:val="green"/>
        </w:rPr>
        <w:t>A failure to accelerate vaccinations could allow the virus to mutate into more deadly forms</w:t>
      </w:r>
      <w:r w:rsidRPr="002F3C97">
        <w:rPr>
          <w:rStyle w:val="StyleUnderline"/>
        </w:rPr>
        <w:t>, leaving lasting wounds on dozens of economies, preventing for years a complete restoration of global travel and ultimately threatening Americans’ health. By ag</w:t>
      </w:r>
      <w:r w:rsidRPr="002A10CA">
        <w:rPr>
          <w:rStyle w:val="StyleUnderline"/>
        </w:rPr>
        <w:t>gravating societal cleavages, disparities in the pandemic response between rich and poor nations also could spur political instability and unauthorized migration, including along the southern U.S. border</w:t>
      </w:r>
      <w:r w:rsidRPr="002A10CA">
        <w:rPr>
          <w:sz w:val="14"/>
        </w:rPr>
        <w:t>, experts warn. “The virus is still raging across the planet, and we don’t have the vaccines. This is the greatest priority right now,” said Achim Steiner, administrator of the United Nations Development Program. “ … If this economic crisis paralyzes the ability of state institutions to stand up crisis response, organize vaccination supply chains and provide recovery stimulus packages that can help the economies to recover, we will actually see a political crisis on the back of the economic crisis.”</w:t>
      </w:r>
    </w:p>
    <w:p w14:paraId="7FDC3F0D" w14:textId="77777777" w:rsidR="00A148F2" w:rsidRPr="00934C33" w:rsidRDefault="00A148F2" w:rsidP="00A148F2">
      <w:pPr>
        <w:rPr>
          <w:sz w:val="14"/>
        </w:rPr>
      </w:pPr>
    </w:p>
    <w:p w14:paraId="3F6BC7FD" w14:textId="77777777" w:rsidR="00A148F2" w:rsidRPr="00005AE1" w:rsidRDefault="00A148F2" w:rsidP="00A148F2">
      <w:pPr>
        <w:pStyle w:val="Heading4"/>
        <w:rPr>
          <w:rStyle w:val="Style13ptBold"/>
          <w:b/>
          <w:bCs w:val="0"/>
        </w:rPr>
      </w:pPr>
      <w:r w:rsidRPr="00005AE1">
        <w:rPr>
          <w:rStyle w:val="Style13ptBold"/>
          <w:b/>
          <w:bCs w:val="0"/>
          <w:highlight w:val="green"/>
        </w:rPr>
        <w:t>Factories are ready to make vaccines, but patents won’t allow them to.</w:t>
      </w:r>
    </w:p>
    <w:p w14:paraId="24E40EE7" w14:textId="77777777" w:rsidR="00A148F2" w:rsidRPr="000853D4" w:rsidRDefault="00A148F2" w:rsidP="00A148F2">
      <w:pPr>
        <w:rPr>
          <w:rStyle w:val="Style13ptBold"/>
        </w:rPr>
      </w:pPr>
      <w:r w:rsidRPr="000853D4">
        <w:rPr>
          <w:rStyle w:val="Style13ptBold"/>
          <w:highlight w:val="green"/>
        </w:rPr>
        <w:t>Cheng and Hinnant, 21</w:t>
      </w:r>
    </w:p>
    <w:p w14:paraId="5C1C6D29" w14:textId="77777777" w:rsidR="00A148F2" w:rsidRPr="000853D4" w:rsidRDefault="00A148F2" w:rsidP="00A148F2">
      <w:pPr>
        <w:rPr>
          <w:sz w:val="16"/>
          <w:szCs w:val="16"/>
        </w:rPr>
      </w:pPr>
      <w:r w:rsidRPr="000853D4">
        <w:rPr>
          <w:sz w:val="16"/>
          <w:szCs w:val="16"/>
        </w:rPr>
        <w:t>Cheng, Maria and Hinnant, Lori. “Countries Urge Drug Companies to Share Vaccine Know-How.” AP NEWS, Associated Press, 20 Apr. 2021, apnews.com/article/drug-companies-called-share-vaccine-info-22d92afbc3ea9ed519be007f8887bcf6.</w:t>
      </w:r>
    </w:p>
    <w:p w14:paraId="4994B568" w14:textId="77777777" w:rsidR="00A148F2" w:rsidRDefault="00A148F2" w:rsidP="00A148F2">
      <w:pPr>
        <w:rPr>
          <w:sz w:val="16"/>
        </w:rPr>
      </w:pPr>
      <w:r w:rsidRPr="00446BF8">
        <w:rPr>
          <w:rStyle w:val="StyleUnderline"/>
        </w:rPr>
        <w:t>In an</w:t>
      </w:r>
      <w:r w:rsidRPr="00446BF8">
        <w:rPr>
          <w:sz w:val="16"/>
        </w:rPr>
        <w:t xml:space="preserve"> industrial neighborhood on the outskirts of </w:t>
      </w:r>
      <w:r w:rsidRPr="00446BF8">
        <w:rPr>
          <w:rStyle w:val="StyleUnderline"/>
        </w:rPr>
        <w:t>Bangladesh’s largest city lies a factory</w:t>
      </w:r>
      <w:r w:rsidRPr="00446BF8">
        <w:rPr>
          <w:sz w:val="16"/>
        </w:rPr>
        <w:t xml:space="preserve"> with gleaming new equipment imported from Germany, its immaculate hallways lined with hermetically sealed rooms. It is operating at just a quarter of its capacity. </w:t>
      </w:r>
      <w:r w:rsidRPr="00446BF8">
        <w:rPr>
          <w:rStyle w:val="StyleUnderline"/>
        </w:rPr>
        <w:t>It is one of three factories that The Associated Press found on three continents whose owners say they could start producing hundreds of millions of COVID-19 vaccines on short notice if only they had the blueprints and technical know-how.</w:t>
      </w:r>
      <w:r w:rsidRPr="00446BF8">
        <w:rPr>
          <w:sz w:val="16"/>
        </w:rPr>
        <w:t xml:space="preserve"> </w:t>
      </w:r>
      <w:r w:rsidRPr="00446BF8">
        <w:rPr>
          <w:rStyle w:val="StyleUnderline"/>
        </w:rPr>
        <w:t>But</w:t>
      </w:r>
      <w:r w:rsidRPr="00934C33">
        <w:rPr>
          <w:rStyle w:val="StyleUnderline"/>
        </w:rPr>
        <w:t xml:space="preserve">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Union and the U.S. — </w:t>
      </w:r>
      <w:r w:rsidRPr="000853D4">
        <w:rPr>
          <w:rStyle w:val="StyleUnderline"/>
        </w:rPr>
        <w:t>Pfizer, Moderna and AstraZeneca.</w:t>
      </w:r>
      <w:r w:rsidRPr="000853D4">
        <w:rPr>
          <w:sz w:val="16"/>
        </w:rPr>
        <w:t xml:space="preserve"> The factories are all still awaiting responses. </w:t>
      </w:r>
      <w:r w:rsidRPr="000853D4">
        <w:rPr>
          <w:rStyle w:val="StyleUnderline"/>
        </w:rPr>
        <w:t>Across Africa and Southeast Asia, governments and aid groups, as well as the 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w:t>
      </w:r>
      <w:r w:rsidRPr="000853D4">
        <w:rPr>
          <w:sz w:val="16"/>
        </w:rPr>
        <w:lastRenderedPageBreak/>
        <w:t xml:space="preserve">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0853D4">
        <w:rPr>
          <w:rStyle w:val="StyleUnderline"/>
          <w:highlight w:val="green"/>
        </w:rPr>
        <w:t>WHO called for vaccine manufacturers to share their know-how</w:t>
      </w:r>
      <w:r w:rsidRPr="00934C33">
        <w:rPr>
          <w:rStyle w:val="StyleUnderline"/>
        </w:rPr>
        <w:t xml:space="preserve"> to “dramatically increase the global supply.”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Muktadir, whose Incepta plant in Bangladesh already makes vaccines against hepatitis, flu, meningitis, rabies, tetanus and measles. </w:t>
      </w:r>
      <w:r w:rsidRPr="000853D4">
        <w:rPr>
          <w:rStyle w:val="StyleUnderline"/>
        </w:rPr>
        <w:t xml:space="preserve">All over the world, the supply of coronavirus vaccines is falling far short of </w:t>
      </w:r>
      <w:r w:rsidRPr="00934C33">
        <w:rPr>
          <w:rStyle w:val="StyleUnderline"/>
        </w:rPr>
        <w:t>demand, and the limited amount available is going to rich countries. Nearly 80% of the vaccines so far have been administered in just 10 countries</w:t>
      </w:r>
      <w:r w:rsidRPr="00934C33">
        <w:rPr>
          <w:sz w:val="16"/>
        </w:rPr>
        <w:t>, according to WHO. More than 210 countries and territ</w:t>
      </w:r>
      <w:r w:rsidRPr="000853D4">
        <w:rPr>
          <w:sz w:val="16"/>
        </w:rPr>
        <w:t xml:space="preserve">ories with 2.5 billion people hadn’t received a single shot as of last week. The deal-by-deal approach also means that </w:t>
      </w:r>
      <w:r w:rsidRPr="000853D4">
        <w:rPr>
          <w:rStyle w:val="StyleUnderline"/>
          <w:highlight w:val="green"/>
        </w:rPr>
        <w:t>some poorer countries end up paying more for the same vaccine than richer countries</w:t>
      </w:r>
      <w:r w:rsidRPr="000853D4">
        <w:rPr>
          <w:sz w:val="16"/>
        </w:rPr>
        <w:t xml:space="preserve">. South Africa, Mexico, Brazil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Byanyima, executive director of UNAIDS. In South Africa, home to the world’s most worrisome COVID-19 variant, the Biovac factory has said for weeks that it’s in negotiations</w:t>
      </w:r>
      <w:r w:rsidRPr="000853D4">
        <w:rPr>
          <w:sz w:val="16"/>
        </w:rPr>
        <w:t xml:space="preserve"> with an unnamed manufacturer with no contract to show for it. And in Denmark, the Bavarian Nordic factory has capacity to spare and the ability to make more than 200 million doses but is also waiting for word from the producer of a licensed coronavirus vaccine. Governments and health experts offer two potential solutions to the vaccine shortage: One, supported by WHO, is a patent pool modeled after a platform set up for HIV, tuberculosis and hepatitis treatments for voluntary sharing of technology, intellectual property and data. But no company has offered to share its data. </w:t>
      </w:r>
      <w:r w:rsidRPr="000853D4">
        <w:rPr>
          <w:rStyle w:val="StyleUnderline"/>
        </w:rPr>
        <w:t xml:space="preserve">The other, a proposal to suspend </w:t>
      </w:r>
      <w:r w:rsidRPr="000853D4">
        <w:rPr>
          <w:rStyle w:val="Emphasis"/>
        </w:rPr>
        <w:t>intellectual property rights</w:t>
      </w:r>
      <w:r w:rsidRPr="000853D4">
        <w:rPr>
          <w:rStyle w:val="StyleUnderline"/>
        </w:rPr>
        <w:t xml:space="preserve"> during the pandemic</w:t>
      </w:r>
      <w:r w:rsidRPr="000853D4">
        <w:rPr>
          <w:sz w:val="16"/>
        </w:rPr>
        <w:t xml:space="preserve">, has been blocked in the World Trade Organization by the United States and Europe, </w:t>
      </w:r>
      <w:r w:rsidRPr="00934C33">
        <w:rPr>
          <w:sz w:val="16"/>
        </w:rPr>
        <w:t xml:space="preserve">home to the companies responsible for creating coronavirus vaccines. That drive has the support of at least 119 countries and the African Union but is adamantly opposed by vaccine makers. Advocates of sharing vaccine blueprints argue that, unlike with most drugs, </w:t>
      </w:r>
      <w:r w:rsidRPr="00934C33">
        <w:rPr>
          <w:rStyle w:val="StyleUnderline"/>
        </w:rPr>
        <w:t>taxpayers paid billions to develop vaccines</w:t>
      </w:r>
      <w:r w:rsidRPr="00934C33">
        <w:rPr>
          <w:sz w:val="16"/>
        </w:rPr>
        <w:t xml:space="preserve"> that could help end the world’s biggest public health emergency in living memory. “</w:t>
      </w:r>
      <w:r w:rsidRPr="00934C33">
        <w:rPr>
          <w:rStyle w:val="StyleUnderline"/>
        </w:rPr>
        <w:t>People are literally dying because we cannot agree on intellectual property rights</w:t>
      </w:r>
      <w:r w:rsidRPr="00934C33">
        <w:rPr>
          <w:sz w:val="16"/>
        </w:rPr>
        <w:t>,” said Mustaqeem De Gama, a South African diplomat involved in the WTO discussions. Paul Fehlner, the chief legal officer for biotech company Axcella and a supporter of the WHO patent pool board, said governments that poured billions of</w:t>
      </w:r>
      <w:r w:rsidRPr="000853D4">
        <w:rPr>
          <w:sz w:val="16"/>
        </w:rPr>
        <w:t xml:space="preserve"> dollars into developing vaccines and treatments should have demanded more from the companies they were financing from the beginning. “A condition of taking taxpayer money is not treating them as dupes,” he said. Last month, Dr. Anthony Fauci, the leading pandemic expert in the United States, said all options need to be on the table, including improving production capacity in the developing world and working with pharmaceuticals to relax their patents. “Rich countries, ourselves included, have a moral responsibility when you have a global outbreak like this,” Fauci said. “We’ve got to get the entire world vaccinated, not just our own country.” It’s hard to know exactly how much more vaccine could be made worldwide if intellectual property restrictions were lifted. But Suhaib Siddiqi, former director of chemistry at Moderna, said </w:t>
      </w:r>
      <w:r w:rsidRPr="000853D4">
        <w:rPr>
          <w:rStyle w:val="StyleUnderline"/>
        </w:rPr>
        <w:t>with the blueprint and technical advice, a modern factory should be able to get vaccine production going in at most three to four months</w:t>
      </w:r>
      <w:r w:rsidRPr="000853D4">
        <w:rPr>
          <w:sz w:val="16"/>
        </w:rPr>
        <w:t>. “In my opinion, the vaccine belongs to the public,” said Siddiqi. “Any company which has experience synthesizing molecules should be able to do it.”</w:t>
      </w:r>
    </w:p>
    <w:p w14:paraId="690025C1" w14:textId="77777777" w:rsidR="00A148F2" w:rsidRDefault="00A148F2" w:rsidP="00A148F2">
      <w:pPr>
        <w:pStyle w:val="Heading4"/>
      </w:pPr>
      <w:r>
        <w:rPr>
          <w:highlight w:val="green"/>
        </w:rPr>
        <w:t xml:space="preserve">Reducing </w:t>
      </w:r>
      <w:r w:rsidRPr="00063471">
        <w:rPr>
          <w:highlight w:val="green"/>
        </w:rPr>
        <w:t xml:space="preserve">IP protections </w:t>
      </w:r>
      <w:r>
        <w:rPr>
          <w:highlight w:val="green"/>
        </w:rPr>
        <w:t>is</w:t>
      </w:r>
      <w:r w:rsidRPr="00063471">
        <w:rPr>
          <w:highlight w:val="green"/>
        </w:rPr>
        <w:t xml:space="preserve"> vital to reduce vaccine inequality—empirics disprove all pro-patent arguments.</w:t>
      </w:r>
    </w:p>
    <w:p w14:paraId="45B54830" w14:textId="77777777" w:rsidR="00A148F2" w:rsidRPr="009E1383" w:rsidRDefault="00A148F2" w:rsidP="00A148F2">
      <w:pPr>
        <w:rPr>
          <w:rStyle w:val="Style13ptBold"/>
        </w:rPr>
      </w:pPr>
      <w:r w:rsidRPr="00967F99">
        <w:rPr>
          <w:rStyle w:val="Style13ptBold"/>
          <w:highlight w:val="green"/>
        </w:rPr>
        <w:t>Kumar</w:t>
      </w:r>
      <w:r w:rsidRPr="00DD0F0C">
        <w:rPr>
          <w:rStyle w:val="Style13ptBold"/>
          <w:highlight w:val="green"/>
        </w:rPr>
        <w:t>, 21</w:t>
      </w:r>
    </w:p>
    <w:p w14:paraId="569F2291" w14:textId="77777777" w:rsidR="00A148F2" w:rsidRPr="009E1383" w:rsidRDefault="00A148F2" w:rsidP="00A148F2">
      <w:pPr>
        <w:rPr>
          <w:sz w:val="16"/>
        </w:rPr>
      </w:pPr>
      <w:r w:rsidRPr="009E1383">
        <w:rPr>
          <w:sz w:val="16"/>
        </w:rPr>
        <w:t>(Rajeesh, Associate Fellow Manohar Parrikar Institute for Defence Studies and Analysis, https://www.idsa.in/issuebrief/wto-trips-waiver-covid-vaccine-rkumar-120721)</w:t>
      </w:r>
    </w:p>
    <w:p w14:paraId="31FDF94E" w14:textId="77777777" w:rsidR="00A148F2" w:rsidRDefault="00A148F2" w:rsidP="00A148F2">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925F9C">
        <w:rPr>
          <w:sz w:val="12"/>
        </w:rPr>
        <w:lastRenderedPageBreak/>
        <w:t xml:space="preserve">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w:t>
      </w:r>
      <w:r w:rsidRPr="00B67624">
        <w:rPr>
          <w:rStyle w:val="StyleUnderline"/>
        </w:rPr>
        <w:t xml:space="preserve">to the vaccine </w:t>
      </w:r>
      <w:r w:rsidRPr="00967F99">
        <w:rPr>
          <w:rStyle w:val="StyleUnderline"/>
          <w:highlight w:val="green"/>
        </w:rPr>
        <w:t xml:space="preserve">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 xml:space="preserve">rich nations </w:t>
      </w:r>
      <w:r w:rsidRPr="001A0653">
        <w:rPr>
          <w:rStyle w:val="StyleUnderline"/>
        </w:rPr>
        <w:t xml:space="preserve">representing </w:t>
      </w:r>
      <w:r w:rsidRPr="00B67624">
        <w:rPr>
          <w:rStyle w:val="StyleUnderline"/>
        </w:rPr>
        <w:t>just 14 per cent of the world popu</w:t>
      </w:r>
      <w:r w:rsidRPr="00925F9C">
        <w:rPr>
          <w:rStyle w:val="StyleUnderline"/>
        </w:rPr>
        <w:t xml:space="preserve">lation </w:t>
      </w:r>
      <w:r w:rsidRPr="00E06B57">
        <w:rPr>
          <w:rStyle w:val="StyleUnderline"/>
          <w:highlight w:val="green"/>
        </w:rPr>
        <w:t>have 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Allowing most of the world’s population to go unvaccinated will</w:t>
      </w:r>
      <w:r w:rsidRPr="00B67624">
        <w:rPr>
          <w:rStyle w:val="StyleUnderline"/>
        </w:rPr>
        <w:t xml:space="preserve"> also </w:t>
      </w:r>
      <w:r w:rsidRPr="00E06B57">
        <w:rPr>
          <w:rStyle w:val="Emphasis"/>
          <w:highlight w:val="green"/>
        </w:rPr>
        <w:t>spawn new virus mutations, more contagious viruses</w:t>
      </w:r>
      <w:r w:rsidRPr="00925F9C">
        <w:rPr>
          <w:sz w:val="12"/>
        </w:rPr>
        <w:t xml:space="preserve"> </w:t>
      </w:r>
      <w:r w:rsidRPr="009E1383">
        <w:rPr>
          <w:rStyle w:val="StyleUnderline"/>
        </w:rPr>
        <w:t xml:space="preserve">leading to a steep rise in COVID-19 cases. </w:t>
      </w:r>
      <w:r w:rsidRPr="00E06B57">
        <w:rPr>
          <w:rStyle w:val="StyleUnderline"/>
          <w:highlight w:val="green"/>
        </w:rPr>
        <w:t xml:space="preserve">Such a scenario could 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w:t>
      </w:r>
      <w:r w:rsidRPr="00925F9C">
        <w:rPr>
          <w:sz w:val="12"/>
        </w:rPr>
        <w:lastRenderedPageBreak/>
        <w:t xml:space="preserve">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Frontières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treatments and vaccines during the COVID-19 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Source:“COVID-19 Vaccine R&amp;D Investments”, Global 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Moderna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includes several provisions which 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more governments </w:t>
      </w:r>
      <w:r w:rsidRPr="009E1383">
        <w:rPr>
          <w:rStyle w:val="StyleUnderline"/>
        </w:rPr>
        <w:lastRenderedPageBreak/>
        <w:t>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would jeopardise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in the early 1990s, when Indian company Shantha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25F9C">
        <w:rPr>
          <w:sz w:val="12"/>
        </w:rPr>
        <w:t xml:space="preserve"> (United Nations Children’s Emergency Fund) </w:t>
      </w:r>
      <w:r w:rsidRPr="009E1383">
        <w:rPr>
          <w:rStyle w:val="StyleUnderline"/>
        </w:rPr>
        <w:t>mass inoculation programme uses this vaccine against Hepatitis B</w:t>
      </w:r>
      <w:r w:rsidRPr="00925F9C">
        <w:rPr>
          <w:sz w:val="12"/>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Further, compulsory licensing and the domestic legal procedures it requires is cumbersome and not expedient in a public health crisis like the COVID-19 pandemic</w:t>
      </w:r>
      <w:r w:rsidRPr="00925F9C">
        <w:rPr>
          <w:sz w:val="12"/>
        </w:rPr>
        <w:t>.</w:t>
      </w:r>
    </w:p>
    <w:p w14:paraId="7751FD00" w14:textId="77777777" w:rsidR="00A148F2" w:rsidRDefault="00A148F2" w:rsidP="00A148F2">
      <w:pPr>
        <w:pStyle w:val="Heading4"/>
      </w:pPr>
      <w:r w:rsidRPr="007C0678">
        <w:rPr>
          <w:highlight w:val="green"/>
        </w:rPr>
        <w:t xml:space="preserve">To end the pandemic, people in </w:t>
      </w:r>
      <w:r>
        <w:rPr>
          <w:highlight w:val="green"/>
        </w:rPr>
        <w:t>LICs</w:t>
      </w:r>
      <w:r w:rsidRPr="007C0678">
        <w:rPr>
          <w:highlight w:val="green"/>
        </w:rPr>
        <w:t xml:space="preserve"> need to be vaccinated. If we don’t fix the vaccine inequality, millions more will die.</w:t>
      </w:r>
    </w:p>
    <w:p w14:paraId="1F63D6C6" w14:textId="77777777" w:rsidR="00A148F2" w:rsidRPr="007C0678" w:rsidRDefault="00A148F2" w:rsidP="00A148F2">
      <w:pPr>
        <w:rPr>
          <w:rStyle w:val="Style13ptBold"/>
        </w:rPr>
      </w:pPr>
      <w:r w:rsidRPr="007C0678">
        <w:rPr>
          <w:rStyle w:val="Style13ptBold"/>
          <w:highlight w:val="green"/>
        </w:rPr>
        <w:t>Clendaniel, 21</w:t>
      </w:r>
    </w:p>
    <w:p w14:paraId="54332173" w14:textId="77777777" w:rsidR="00A148F2" w:rsidRPr="007C0678" w:rsidRDefault="00A148F2" w:rsidP="00A148F2">
      <w:pPr>
        <w:rPr>
          <w:sz w:val="16"/>
          <w:szCs w:val="16"/>
        </w:rPr>
      </w:pPr>
      <w:r w:rsidRPr="007C0678">
        <w:rPr>
          <w:sz w:val="16"/>
          <w:szCs w:val="16"/>
        </w:rPr>
        <w:t>Clendaniel, Morgan. “Why Global Herd Immunity Is out of Reach: 99% of People in Poor Countries Are Unvaccinated.” Fast Company, Fast Company, 5 July 2021, www.fastcompany.com/90652213/why-global-herd-immunity-is-out-of-reach-99-of-people-in-poor-countries-are-unvaccinated.</w:t>
      </w:r>
    </w:p>
    <w:p w14:paraId="48972978" w14:textId="77777777" w:rsidR="00A148F2" w:rsidRPr="004F3A92" w:rsidRDefault="00A148F2" w:rsidP="00A148F2">
      <w:pPr>
        <w:rPr>
          <w:sz w:val="16"/>
        </w:rPr>
      </w:pPr>
      <w:r w:rsidRPr="009D0C6A">
        <w:rPr>
          <w:rStyle w:val="StyleUnderline"/>
        </w:rPr>
        <w:t xml:space="preserve">Public health experts estimate that approximately </w:t>
      </w:r>
      <w:r w:rsidRPr="007C0678">
        <w:rPr>
          <w:rStyle w:val="StyleUnderline"/>
          <w:highlight w:val="green"/>
        </w:rPr>
        <w:t>70% of the world</w:t>
      </w:r>
      <w:r w:rsidRPr="00B67624">
        <w:rPr>
          <w:rStyle w:val="StyleUnderline"/>
        </w:rPr>
        <w:t xml:space="preserve">’s 7.9 billion people </w:t>
      </w:r>
      <w:r w:rsidRPr="007C0678">
        <w:rPr>
          <w:rStyle w:val="StyleUnderline"/>
          <w:highlight w:val="green"/>
        </w:rPr>
        <w:t>must be fully vaccinated to end the</w:t>
      </w:r>
      <w:r w:rsidRPr="00B67624">
        <w:rPr>
          <w:rStyle w:val="StyleUnderline"/>
        </w:rPr>
        <w:t xml:space="preserve"> COVID-19 </w:t>
      </w:r>
      <w:r w:rsidRPr="007C0678">
        <w:rPr>
          <w:rStyle w:val="StyleUnderline"/>
          <w:highlight w:val="green"/>
        </w:rPr>
        <w:t>pandemic</w:t>
      </w:r>
      <w:r w:rsidRPr="009D0C6A">
        <w:rPr>
          <w:rStyle w:val="StyleUnderline"/>
        </w:rPr>
        <w:t xml:space="preserve">. As of June 21, </w:t>
      </w:r>
      <w:r w:rsidRPr="00B67624">
        <w:rPr>
          <w:rStyle w:val="StyleUnderline"/>
        </w:rPr>
        <w:t xml:space="preserve">2021, 10.04% of the global population had been fully vaccinated, nearly all of them in rich countries. </w:t>
      </w:r>
      <w:r w:rsidRPr="007C0678">
        <w:rPr>
          <w:rStyle w:val="StyleUnderline"/>
          <w:highlight w:val="green"/>
        </w:rPr>
        <w:t xml:space="preserve">Only 0.9% of people </w:t>
      </w:r>
      <w:r w:rsidRPr="001A0653">
        <w:rPr>
          <w:rStyle w:val="StyleUnderline"/>
          <w:highlight w:val="green"/>
        </w:rPr>
        <w:t>in</w:t>
      </w:r>
      <w:r w:rsidRPr="001A0653">
        <w:rPr>
          <w:rStyle w:val="StyleUnderline"/>
        </w:rPr>
        <w:t xml:space="preserve"> </w:t>
      </w:r>
      <w:r w:rsidRPr="001A0653">
        <w:rPr>
          <w:rStyle w:val="StyleUnderline"/>
          <w:highlight w:val="green"/>
        </w:rPr>
        <w:t>l</w:t>
      </w:r>
      <w:r w:rsidRPr="001A0653">
        <w:rPr>
          <w:rStyle w:val="StyleUnderline"/>
        </w:rPr>
        <w:t>ow-</w:t>
      </w:r>
      <w:r w:rsidRPr="001A0653">
        <w:rPr>
          <w:rStyle w:val="StyleUnderline"/>
          <w:highlight w:val="green"/>
        </w:rPr>
        <w:t>i</w:t>
      </w:r>
      <w:r w:rsidRPr="001A0653">
        <w:rPr>
          <w:rStyle w:val="StyleUnderline"/>
        </w:rPr>
        <w:t xml:space="preserve">ncome </w:t>
      </w:r>
      <w:r w:rsidRPr="001A0653">
        <w:rPr>
          <w:rStyle w:val="StyleUnderline"/>
          <w:highlight w:val="green"/>
        </w:rPr>
        <w:t>c</w:t>
      </w:r>
      <w:r w:rsidRPr="001A0653">
        <w:rPr>
          <w:rStyle w:val="StyleUnderline"/>
        </w:rPr>
        <w:t xml:space="preserve">ountries </w:t>
      </w:r>
      <w:r w:rsidRPr="007C0678">
        <w:rPr>
          <w:rStyle w:val="StyleUnderline"/>
          <w:highlight w:val="green"/>
        </w:rPr>
        <w:t>have received at least one dose</w:t>
      </w:r>
      <w:r w:rsidRPr="009D0C6A">
        <w:rPr>
          <w:rStyle w:val="StyleUnderline"/>
        </w:rPr>
        <w:t>.</w:t>
      </w:r>
      <w:r w:rsidRPr="007C0678">
        <w:rPr>
          <w:sz w:val="16"/>
        </w:rPr>
        <w:t xml:space="preserve"> I am a scholar of global health who specializes in health care inequities. Using a data set on vaccine distribution compiled by the Global Health Innovation Center’s Launch and Scale Speedometer at Duke University in the United States, I analyzed what the global vaccine access gap means for the world. Supply is not the main reason some countries are able to vaccinate their populations while others experience severe disease outbreaks—distribution is. Many rich countries pursued a strategy of overbuying COVID-19 vaccine doses in advance. My analyses demonstrate that the U.S., for example, has procured 1.2 billion COVID-19 vaccine doses, or 3.7 doses per person. Canada has ordered 381 million doses; every Canadian could be vaccinated five times over with the two doses needed. Overall, countries representing just one-seventh of the world’s population had reserved more than half of all vaccines available by June 2021. That has made it very difficult for the remaining countries to procure doses, either directly or through COVAX, the global initiative created to enable low- to middle-income countries equitable access to COVID-19 vaccines. Last year, researchers at Northeastern University modeled two vaccine rollout strategies. Their numerical simulations found that </w:t>
      </w:r>
      <w:r w:rsidRPr="007C0678">
        <w:rPr>
          <w:rStyle w:val="StyleUnderline"/>
        </w:rPr>
        <w:t xml:space="preserve">61% of deaths worldwide would have been averted if countries cooperated to implement an equitable global vaccine distribution plan, compared with only 33% if high-income countries got the vaccines first. Put briefly, </w:t>
      </w:r>
      <w:r w:rsidRPr="007C373A">
        <w:rPr>
          <w:rStyle w:val="StyleUnderline"/>
          <w:highlight w:val="green"/>
        </w:rPr>
        <w:t>when countries cooperate, COVID-19 deaths drop</w:t>
      </w:r>
      <w:r w:rsidRPr="007C0678">
        <w:rPr>
          <w:rStyle w:val="StyleUnderline"/>
        </w:rPr>
        <w:t xml:space="preserve"> by approximately in half.</w:t>
      </w:r>
      <w:r w:rsidRPr="007C0678">
        <w:rPr>
          <w:sz w:val="16"/>
        </w:rPr>
        <w:t xml:space="preserve"> </w:t>
      </w:r>
    </w:p>
    <w:p w14:paraId="6A1EC1A0" w14:textId="77777777" w:rsidR="00A148F2" w:rsidRPr="00C13F83" w:rsidRDefault="00A148F2" w:rsidP="00A148F2">
      <w:pPr>
        <w:pStyle w:val="Heading2"/>
      </w:pPr>
      <w:r w:rsidRPr="00C13F83">
        <w:lastRenderedPageBreak/>
        <w:t xml:space="preserve">WTO </w:t>
      </w:r>
      <w:r>
        <w:t>Collapse</w:t>
      </w:r>
    </w:p>
    <w:p w14:paraId="38F6F995" w14:textId="77777777" w:rsidR="00A148F2" w:rsidRPr="00C13F83" w:rsidRDefault="00A148F2" w:rsidP="00A148F2">
      <w:pPr>
        <w:rPr>
          <w:highlight w:val="green"/>
        </w:rPr>
      </w:pPr>
    </w:p>
    <w:p w14:paraId="75D19687" w14:textId="77777777" w:rsidR="00A148F2" w:rsidRPr="00C13F83" w:rsidRDefault="00A148F2" w:rsidP="00A148F2">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0488AB3D" w14:textId="77777777" w:rsidR="00A148F2" w:rsidRPr="00C13F83" w:rsidRDefault="00A148F2" w:rsidP="00A148F2">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0A1DEFBF" w14:textId="77777777" w:rsidR="00A148F2" w:rsidRPr="00C13F83" w:rsidRDefault="00A148F2" w:rsidP="00A148F2">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(David, Senior Writer,  https://fortune.com/2021/06/18/wto-covid-vaccines-patents-waiver-south-africa-trips/)</w:t>
      </w:r>
    </w:p>
    <w:p w14:paraId="398328C9" w14:textId="77777777" w:rsidR="00A148F2" w:rsidRPr="000E18B4" w:rsidRDefault="00A148F2" w:rsidP="00A148F2">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Okonjo-Iweala,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 xml:space="preserve">will depend on its ability to find a meaningful outcome on </w:t>
      </w:r>
      <w:r w:rsidRPr="00906279">
        <w:rPr>
          <w:rStyle w:val="Emphasis"/>
          <w:highlight w:val="green"/>
        </w:rPr>
        <w:t>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Xolelwa Mlumbi-Peter,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w:t>
      </w:r>
      <w:r w:rsidRPr="007C373A">
        <w:rPr>
          <w:rStyle w:val="StyleUnderline"/>
        </w:rPr>
        <w:t xml:space="preserve">"Final nail in the coffin" </w:t>
      </w:r>
      <w:r w:rsidRPr="007C373A">
        <w:rPr>
          <w:rStyle w:val="StyleUnderline"/>
          <w:highlight w:val="green"/>
        </w:rPr>
        <w:t>The</w:t>
      </w:r>
      <w:r w:rsidRPr="007C373A">
        <w:rPr>
          <w:rStyle w:val="StyleUnderline"/>
        </w:rPr>
        <w:t xml:space="preserve"> Geneva-based </w:t>
      </w:r>
      <w:r w:rsidRPr="007C373A">
        <w:rPr>
          <w:rStyle w:val="StyleUnderline"/>
          <w:highlight w:val="green"/>
        </w:rPr>
        <w:t>WTO</w:t>
      </w:r>
      <w:r w:rsidRPr="007C373A">
        <w:rPr>
          <w:rStyle w:val="StyleUnderline"/>
        </w:rPr>
        <w:t xml:space="preserve"> isn't an organization with power, as such—it's a framework within which countries make big decisions about trade, generally by consensus. </w:t>
      </w:r>
      <w:r w:rsidRPr="007C373A">
        <w:rPr>
          <w:rStyle w:val="StyleUnderline"/>
          <w:highlight w:val="green"/>
        </w:rPr>
        <w:t>It's supposed to be</w:t>
      </w:r>
      <w:r w:rsidRPr="007C373A">
        <w:rPr>
          <w:rStyle w:val="StyleUnderline"/>
        </w:rPr>
        <w:t xml:space="preserve"> the forum </w:t>
      </w:r>
      <w:r w:rsidRPr="007C373A">
        <w:rPr>
          <w:rStyle w:val="StyleUnderline"/>
          <w:highlight w:val="green"/>
        </w:rPr>
        <w:t>where disputes get settled</w:t>
      </w:r>
      <w:r w:rsidRPr="007C373A">
        <w:rPr>
          <w:rStyle w:val="StyleUnderline"/>
        </w:rPr>
        <w:t>, because all its members have signed up to the same rules</w:t>
      </w:r>
      <w:r w:rsidRPr="000E18B4">
        <w:rPr>
          <w:rFonts w:asciiTheme="majorHAnsi" w:hAnsiTheme="majorHAnsi" w:cstheme="majorHAnsi"/>
          <w:sz w:val="10"/>
        </w:rPr>
        <w:t xml:space="preserve">.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before its members agreed in 2003 to waive TRIPS obligations that were blocking the importation of cheap, generic drugs into developing countries</w:t>
      </w:r>
      <w:r w:rsidRPr="000E18B4">
        <w:rPr>
          <w:rFonts w:asciiTheme="majorHAnsi" w:hAnsiTheme="majorHAnsi" w:cstheme="majorHAnsi"/>
          <w:sz w:val="10"/>
        </w:rPr>
        <w:t xml:space="preserve"> that lack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r w:rsidRPr="000E18B4">
        <w:rPr>
          <w:rFonts w:asciiTheme="majorHAnsi" w:hAnsiTheme="majorHAnsi" w:cstheme="majorHAnsi"/>
          <w:sz w:val="10"/>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w:t>
      </w:r>
      <w:r w:rsidRPr="000E18B4">
        <w:rPr>
          <w:sz w:val="10"/>
        </w:rPr>
        <w:t>issues, particularly regarding subsidies, but "only if it is offered something in return." All these problems won't go away if the WTO manages to come up with a TRIPS waiver for COVID-19 vaccines and medical supplies, Wallach concedes. "But," she adds,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the will and the good faith</w:t>
      </w:r>
      <w:r w:rsidRPr="00C13F83">
        <w:rPr>
          <w:rStyle w:val="StyleUnderline"/>
          <w:rFonts w:asciiTheme="majorHAnsi" w:hAnsiTheme="majorHAnsi" w:cstheme="majorHAnsi"/>
        </w:rPr>
        <w:t xml:space="preserve"> to tackle these challenges is </w:t>
      </w:r>
      <w:r w:rsidRPr="00C13F83">
        <w:rPr>
          <w:rStyle w:val="Emphasis"/>
          <w:rFonts w:asciiTheme="majorHAnsi" w:hAnsiTheme="majorHAnsi" w:cstheme="majorHAnsi"/>
        </w:rPr>
        <w:t>increased enormously</w:t>
      </w:r>
      <w:r w:rsidRPr="00C13F83">
        <w:rPr>
          <w:rStyle w:val="StyleUnderline"/>
          <w:rFonts w:asciiTheme="majorHAnsi" w:hAnsiTheme="majorHAnsi" w:cstheme="majorHAnsi"/>
        </w:rPr>
        <w:t xml:space="preserve"> if the WTO has the </w:t>
      </w:r>
      <w:r w:rsidRPr="00C13F83">
        <w:rPr>
          <w:rStyle w:val="Emphasis"/>
          <w:rFonts w:asciiTheme="majorHAnsi" w:hAnsiTheme="majorHAnsi" w:cstheme="majorHAnsi"/>
        </w:rPr>
        <w:t>experience of being part of the solution, not just an obstacle."</w:t>
      </w:r>
      <w:r w:rsidRPr="000E18B4">
        <w:rPr>
          <w:rFonts w:asciiTheme="majorHAnsi" w:hAnsiTheme="majorHAnsi" w:cstheme="majorHAnsi"/>
          <w:sz w:val="10"/>
        </w:rPr>
        <w:t xml:space="preserve"> </w:t>
      </w:r>
      <w:r w:rsidRPr="00C13F83">
        <w:rPr>
          <w:rStyle w:val="StyleUnderline"/>
          <w:rFonts w:asciiTheme="majorHAnsi" w:hAnsiTheme="majorHAnsi" w:cstheme="majorHAnsi"/>
        </w:rPr>
        <w:t>Wallach points to a statement released</w:t>
      </w:r>
      <w:r w:rsidRPr="000E18B4">
        <w:rPr>
          <w:rFonts w:asciiTheme="majorHAnsi" w:hAnsiTheme="majorHAnsi" w:cstheme="majorHAnsi"/>
          <w:sz w:val="10"/>
        </w:rPr>
        <w:t xml:space="preserve"> earlier this month </w:t>
      </w:r>
      <w:r w:rsidRPr="00C13F83">
        <w:rPr>
          <w:rStyle w:val="StyleUnderline"/>
          <w:rFonts w:asciiTheme="majorHAnsi" w:hAnsiTheme="majorHAnsi" w:cstheme="majorHAnsi"/>
        </w:rPr>
        <w:t xml:space="preserve">by </w:t>
      </w:r>
      <w:r w:rsidRPr="000E18B4">
        <w:rPr>
          <w:rFonts w:asciiTheme="majorHAnsi" w:hAnsiTheme="majorHAnsi" w:cstheme="majorHAnsi"/>
          <w:sz w:val="10"/>
        </w:rPr>
        <w:t>Asia Pacific Economic Cooperation (</w:t>
      </w:r>
      <w:r w:rsidRPr="00C13F83">
        <w:rPr>
          <w:rStyle w:val="StyleUnderline"/>
          <w:rFonts w:asciiTheme="majorHAnsi" w:hAnsiTheme="majorHAnsi" w:cstheme="majorHAnsi"/>
        </w:rPr>
        <w:t>APEC) trade ministers</w:t>
      </w:r>
      <w:r w:rsidRPr="000E18B4">
        <w:rPr>
          <w:rFonts w:asciiTheme="majorHAnsi" w:hAnsiTheme="majorHAnsi" w:cstheme="majorHAnsi"/>
          <w:sz w:val="10"/>
        </w:rPr>
        <w:t xml:space="preserve">, which called for </w:t>
      </w:r>
      <w:r w:rsidRPr="000E18B4">
        <w:rPr>
          <w:rFonts w:asciiTheme="majorHAnsi" w:hAnsiTheme="majorHAnsi" w:cstheme="majorHAnsi"/>
          <w:sz w:val="10"/>
        </w:rPr>
        <w:lastRenderedPageBreak/>
        <w:t>urgent discussions on the waiver. "</w:t>
      </w:r>
      <w:r w:rsidRPr="00C13F83">
        <w:rPr>
          <w:rStyle w:val="StyleUnderline"/>
          <w:rFonts w:asciiTheme="majorHAnsi" w:hAnsiTheme="majorHAnsi" w:cstheme="majorHAnsi"/>
          <w:highlight w:val="green"/>
        </w:rPr>
        <w:t xml:space="preserve">The WTO must </w:t>
      </w:r>
      <w:r w:rsidRPr="00C13F83">
        <w:rPr>
          <w:rStyle w:val="Emphasis"/>
          <w:rFonts w:asciiTheme="majorHAnsi" w:hAnsiTheme="majorHAnsi" w:cstheme="majorHAnsi"/>
          <w:highlight w:val="green"/>
        </w:rPr>
        <w:t>demonstrate that global trade rules can help address the human catastrophe</w:t>
      </w:r>
      <w:r w:rsidRPr="00C13F83">
        <w:rPr>
          <w:rStyle w:val="StyleUnderline"/>
          <w:rFonts w:asciiTheme="majorHAnsi" w:hAnsiTheme="majorHAnsi" w:cstheme="majorHAnsi"/>
          <w:highlight w:val="green"/>
        </w:rPr>
        <w:t xml:space="preserve"> of the COVID-19 pandemic and facilitate the recovery</w:t>
      </w:r>
      <w:r w:rsidRPr="000E18B4">
        <w:rPr>
          <w:rFonts w:asciiTheme="majorHAnsi" w:hAnsiTheme="majorHAnsi" w:cstheme="majorHAnsi"/>
          <w:sz w:val="10"/>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C13F83">
        <w:rPr>
          <w:rStyle w:val="StyleUnderline"/>
          <w:rFonts w:asciiTheme="majorHAnsi" w:hAnsiTheme="majorHAnsi" w:cstheme="majorHAnsi"/>
        </w:rPr>
        <w:t>With political will, we can solve even the most intractable problems</w:t>
      </w:r>
      <w:r w:rsidRPr="000E18B4">
        <w:rPr>
          <w:rFonts w:asciiTheme="majorHAnsi" w:hAnsiTheme="majorHAnsi" w:cstheme="maj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C13F83">
        <w:rPr>
          <w:rStyle w:val="StyleUnderline"/>
          <w:rFonts w:asciiTheme="majorHAnsi" w:hAnsiTheme="majorHAnsi" w:cstheme="majorHAnsi"/>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18B4">
        <w:rPr>
          <w:rFonts w:asciiTheme="majorHAnsi" w:hAnsiTheme="majorHAnsi" w:cstheme="majorHAnsi"/>
          <w:sz w:val="10"/>
        </w:rPr>
        <w:t xml:space="preserve">. "We must act now to get all our ambassadors to the table to negotiate a text," she said. </w:t>
      </w:r>
    </w:p>
    <w:p w14:paraId="77C07BE9" w14:textId="77777777" w:rsidR="00A148F2" w:rsidRPr="00C13F83" w:rsidRDefault="00A148F2" w:rsidP="00A148F2">
      <w:pPr>
        <w:pStyle w:val="Heading4"/>
        <w:rPr>
          <w:rFonts w:asciiTheme="majorHAnsi" w:hAnsiTheme="majorHAnsi" w:cstheme="majorHAnsi"/>
        </w:rPr>
      </w:pPr>
      <w:r w:rsidRPr="00C13F83">
        <w:rPr>
          <w:rFonts w:asciiTheme="majorHAnsi" w:hAnsiTheme="majorHAnsi" w:cstheme="majorHAnsi"/>
          <w:highlight w:val="green"/>
        </w:rPr>
        <w:t>The WTO reduces war through peace dividends, interdependence, and rule of law</w:t>
      </w:r>
    </w:p>
    <w:p w14:paraId="2E5E9221" w14:textId="77777777" w:rsidR="00A148F2" w:rsidRPr="00C13F83" w:rsidRDefault="00A148F2" w:rsidP="00A148F2">
      <w:pPr>
        <w:rPr>
          <w:rStyle w:val="Style13ptBold"/>
          <w:rFonts w:asciiTheme="majorHAnsi" w:hAnsiTheme="majorHAnsi" w:cstheme="majorHAnsi"/>
        </w:rPr>
      </w:pPr>
      <w:r w:rsidRPr="00C13F83">
        <w:rPr>
          <w:rStyle w:val="Style13ptBold"/>
          <w:rFonts w:asciiTheme="majorHAnsi" w:hAnsiTheme="majorHAnsi" w:cstheme="majorHAnsi"/>
          <w:highlight w:val="green"/>
        </w:rPr>
        <w:t>Baldwin and Nakotomi</w:t>
      </w:r>
      <w:r>
        <w:rPr>
          <w:rStyle w:val="Style13ptBold"/>
          <w:rFonts w:asciiTheme="majorHAnsi" w:hAnsiTheme="majorHAnsi" w:cstheme="majorHAnsi"/>
          <w:highlight w:val="green"/>
        </w:rPr>
        <w:t>,</w:t>
      </w:r>
      <w:r w:rsidRPr="00C13F83">
        <w:rPr>
          <w:rStyle w:val="Style13ptBold"/>
          <w:rFonts w:asciiTheme="majorHAnsi" w:hAnsiTheme="majorHAnsi" w:cstheme="majorHAnsi"/>
          <w:highlight w:val="green"/>
        </w:rPr>
        <w:t xml:space="preserve"> 15</w:t>
      </w:r>
    </w:p>
    <w:p w14:paraId="7D18D8D2" w14:textId="77777777" w:rsidR="00A148F2" w:rsidRPr="00C13F83" w:rsidRDefault="00A148F2" w:rsidP="00A148F2">
      <w:pPr>
        <w:rPr>
          <w:rFonts w:asciiTheme="majorHAnsi" w:hAnsiTheme="majorHAnsi" w:cstheme="majorHAnsi"/>
          <w:sz w:val="16"/>
        </w:rPr>
      </w:pPr>
      <w:r w:rsidRPr="00C13F83">
        <w:rPr>
          <w:rFonts w:asciiTheme="majorHAnsi" w:hAnsiTheme="majorHAnsi" w:cstheme="majorHAnsi"/>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9" w:history="1">
        <w:r w:rsidRPr="00C13F83">
          <w:rPr>
            <w:rStyle w:val="Hyperlink"/>
            <w:rFonts w:asciiTheme="majorHAnsi" w:hAnsiTheme="majorHAnsi" w:cstheme="majorHAnsi"/>
            <w:sz w:val="16"/>
          </w:rPr>
          <w:t>https://cepr.org/sites/default/files/policy_insights/PolicyInsight84.pdf</w:t>
        </w:r>
      </w:hyperlink>
      <w:r w:rsidRPr="00C13F83">
        <w:rPr>
          <w:rFonts w:asciiTheme="majorHAnsi" w:hAnsiTheme="majorHAnsi" w:cstheme="majorHAnsi"/>
          <w:sz w:val="16"/>
        </w:rPr>
        <w:t>, July)</w:t>
      </w:r>
    </w:p>
    <w:p w14:paraId="3D42F284" w14:textId="77777777" w:rsidR="00A148F2" w:rsidRPr="00C13F83" w:rsidRDefault="00A148F2" w:rsidP="00A148F2">
      <w:pPr>
        <w:rPr>
          <w:rFonts w:asciiTheme="majorHAnsi" w:hAnsiTheme="majorHAnsi" w:cstheme="majorHAnsi"/>
          <w:u w:val="single"/>
        </w:rPr>
      </w:pPr>
      <w:r w:rsidRPr="00C13F83">
        <w:rPr>
          <w:rStyle w:val="StyleUnderline"/>
          <w:rFonts w:asciiTheme="majorHAnsi" w:hAnsiTheme="majorHAnsi" w:cstheme="majorHAnsi"/>
          <w:highlight w:val="green"/>
        </w:rPr>
        <w:t>The WTO</w:t>
      </w:r>
      <w:r w:rsidRPr="00C13F83">
        <w:rPr>
          <w:rFonts w:asciiTheme="majorHAnsi" w:hAnsiTheme="majorHAnsi" w:cstheme="majorHAnsi"/>
          <w:sz w:val="16"/>
        </w:rPr>
        <w:t xml:space="preserve">, and the GATT before it, </w:t>
      </w:r>
      <w:r w:rsidRPr="00C13F83">
        <w:rPr>
          <w:rStyle w:val="StyleUnderline"/>
          <w:rFonts w:asciiTheme="majorHAnsi" w:hAnsiTheme="majorHAnsi" w:cstheme="majorHAnsi"/>
        </w:rPr>
        <w:t xml:space="preserve">has been one the planet’s </w:t>
      </w:r>
      <w:r w:rsidRPr="00C13F83">
        <w:rPr>
          <w:rStyle w:val="Emphasis"/>
          <w:rFonts w:asciiTheme="majorHAnsi" w:hAnsiTheme="majorHAnsi" w:cstheme="majorHAnsi"/>
        </w:rPr>
        <w:t>precious public goods.</w:t>
      </w:r>
      <w:r w:rsidRPr="00C13F83">
        <w:rPr>
          <w:rFonts w:asciiTheme="majorHAnsi" w:hAnsiTheme="majorHAnsi" w:cstheme="majorHAnsi"/>
          <w:sz w:val="16"/>
        </w:rPr>
        <w:t xml:space="preserve"> </w:t>
      </w:r>
      <w:r w:rsidRPr="00C13F83">
        <w:rPr>
          <w:rStyle w:val="StyleUnderline"/>
          <w:rFonts w:asciiTheme="majorHAnsi" w:hAnsiTheme="majorHAnsi" w:cstheme="majorHAnsi"/>
        </w:rPr>
        <w:t xml:space="preserve">The multilateral cooperation supports and encourages trade, which, in turn, </w:t>
      </w:r>
      <w:r w:rsidRPr="00C13F83">
        <w:rPr>
          <w:rStyle w:val="StyleUnderline"/>
          <w:rFonts w:asciiTheme="majorHAnsi" w:hAnsiTheme="majorHAnsi" w:cstheme="majorHAnsi"/>
          <w:highlight w:val="green"/>
        </w:rPr>
        <w:t xml:space="preserve">fosters </w:t>
      </w:r>
      <w:r w:rsidRPr="00C13F83">
        <w:rPr>
          <w:rStyle w:val="Emphasis"/>
          <w:rFonts w:asciiTheme="majorHAnsi" w:hAnsiTheme="majorHAnsi" w:cstheme="majorHAnsi"/>
          <w:highlight w:val="green"/>
        </w:rPr>
        <w:t>peace</w:t>
      </w:r>
      <w:r w:rsidRPr="00C13F83">
        <w:rPr>
          <w:rStyle w:val="Emphasis"/>
          <w:rFonts w:asciiTheme="majorHAnsi" w:hAnsiTheme="majorHAnsi" w:cstheme="majorHAnsi"/>
        </w:rPr>
        <w:t xml:space="preserve"> and rising living standards</w:t>
      </w:r>
      <w:r w:rsidRPr="00C13F83">
        <w:rPr>
          <w:rStyle w:val="StyleUnderline"/>
          <w:rFonts w:asciiTheme="majorHAnsi" w:hAnsiTheme="majorHAnsi" w:cstheme="majorHAnsi"/>
        </w:rPr>
        <w:t xml:space="preserve"> worldwide. </w:t>
      </w:r>
      <w:r w:rsidRPr="00C13F83">
        <w:rPr>
          <w:rFonts w:asciiTheme="majorHAnsi" w:hAnsiTheme="majorHAnsi" w:cstheme="majorHAnsi"/>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C13F83">
        <w:rPr>
          <w:rStyle w:val="StyleUnderline"/>
          <w:rFonts w:asciiTheme="majorHAnsi" w:hAnsiTheme="majorHAnsi" w:cstheme="majorHAnsi"/>
          <w:highlight w:val="green"/>
        </w:rPr>
        <w:t>sellers have little interest in attacking their buyers</w:t>
      </w:r>
      <w:r w:rsidRPr="00C13F83">
        <w:rPr>
          <w:rStyle w:val="StyleUnderline"/>
          <w:rFonts w:asciiTheme="majorHAnsi" w:hAnsiTheme="majorHAnsi" w:cstheme="majorHAnsi"/>
        </w:rPr>
        <w:t>.</w:t>
      </w:r>
      <w:r w:rsidRPr="00C13F83">
        <w:rPr>
          <w:rFonts w:asciiTheme="majorHAnsi" w:hAnsiTheme="majorHAnsi" w:cstheme="majorHAnsi"/>
          <w:sz w:val="16"/>
        </w:rPr>
        <w:t xml:space="preserve"> Perhaps the most obvious example is how </w:t>
      </w:r>
      <w:r w:rsidRPr="00C13F83">
        <w:rPr>
          <w:rStyle w:val="StyleUnderline"/>
          <w:rFonts w:asciiTheme="majorHAnsi" w:hAnsiTheme="majorHAnsi" w:cstheme="majorHAnsi"/>
        </w:rPr>
        <w:t xml:space="preserve">bourgeoning </w:t>
      </w:r>
      <w:r w:rsidRPr="00C13F83">
        <w:rPr>
          <w:rStyle w:val="StyleUnderline"/>
          <w:rFonts w:asciiTheme="majorHAnsi" w:hAnsiTheme="majorHAnsi" w:cstheme="majorHAnsi"/>
          <w:highlight w:val="green"/>
        </w:rPr>
        <w:t>trade between France and Germany flipped the switch from a war-pattern to a peace-pattern</w:t>
      </w:r>
      <w:r w:rsidRPr="00C13F83">
        <w:rPr>
          <w:rStyle w:val="StyleUnderline"/>
          <w:rFonts w:asciiTheme="majorHAnsi" w:hAnsiTheme="majorHAnsi" w:cstheme="majorHAnsi"/>
        </w:rPr>
        <w:t xml:space="preserve">. </w:t>
      </w:r>
      <w:r w:rsidRPr="00C13F83">
        <w:rPr>
          <w:rFonts w:asciiTheme="majorHAnsi" w:hAnsiTheme="majorHAnsi" w:cstheme="majorHAnsi"/>
          <w:sz w:val="16"/>
        </w:rPr>
        <w:t>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w:t>
      </w:r>
      <w:r w:rsidRPr="00906279">
        <w:rPr>
          <w:rFonts w:asciiTheme="majorHAnsi" w:hAnsiTheme="majorHAnsi" w:cstheme="majorHAnsi"/>
          <w:sz w:val="16"/>
        </w:rPr>
        <w:t xml:space="preserve">. </w:t>
      </w:r>
      <w:r w:rsidRPr="00C13F83">
        <w:rPr>
          <w:rStyle w:val="StyleUnderline"/>
          <w:rFonts w:asciiTheme="majorHAnsi" w:hAnsiTheme="majorHAnsi" w:cstheme="majorHAnsi"/>
          <w:highlight w:val="green"/>
        </w:rPr>
        <w:t>International commerce makes Franco-German war into a ‘mutually assured destruction’ situation.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When it comes to why flourishing trade is synonymous with rising living standards, there is little mystery. </w:t>
      </w:r>
      <w:r w:rsidRPr="00C13F83">
        <w:rPr>
          <w:rStyle w:val="StyleUnderline"/>
          <w:rFonts w:asciiTheme="majorHAnsi" w:hAnsiTheme="majorHAnsi" w:cstheme="majorHAnsi"/>
        </w:rPr>
        <w:t>Trade allows the market’s efficiency enhancing mechanisms to play out on a broader scale. With access to larger markets on the export side and a wider range of high-quality, reasonably prices goods and services on the import side, trade allows nations to allocate resources to where they can be most productive</w:t>
      </w:r>
      <w:r w:rsidRPr="00C13F83">
        <w:rPr>
          <w:rFonts w:asciiTheme="majorHAnsi" w:hAnsiTheme="majorHAnsi" w:cstheme="majorHAnsi"/>
          <w:sz w:val="16"/>
        </w:rPr>
        <w:t xml:space="preserve">. </w:t>
      </w:r>
      <w:r w:rsidRPr="00C13F83">
        <w:rPr>
          <w:rStyle w:val="StyleUnderline"/>
          <w:rFonts w:asciiTheme="majorHAnsi" w:hAnsiTheme="majorHAnsi" w:cstheme="majorHAnsi"/>
        </w:rPr>
        <w:t>This enables countries to achieve greater scale and agglomeration economies that are, in turn, pro-innovation, pro-productivity, and pro-growth. Open trade also generates an imperative to innovate</w:t>
      </w:r>
      <w:r w:rsidRPr="00C13F83">
        <w:rPr>
          <w:rFonts w:asciiTheme="majorHAnsi" w:hAnsiTheme="majorHAnsi" w:cstheme="majorHAnsi"/>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C13F83">
        <w:rPr>
          <w:rStyle w:val="StyleUnderline"/>
          <w:rFonts w:asciiTheme="majorHAnsi" w:hAnsiTheme="majorHAnsi" w:cstheme="majorHAnsi"/>
        </w:rPr>
        <w:t>Trade</w:t>
      </w:r>
      <w:r w:rsidRPr="00C13F83">
        <w:rPr>
          <w:rFonts w:asciiTheme="majorHAnsi" w:hAnsiTheme="majorHAnsi" w:cstheme="majorHAnsi"/>
          <w:sz w:val="16"/>
        </w:rPr>
        <w:t xml:space="preserve">, in other words, </w:t>
      </w:r>
      <w:r w:rsidRPr="00C13F83">
        <w:rPr>
          <w:rStyle w:val="Emphasis"/>
          <w:rFonts w:asciiTheme="majorHAnsi" w:hAnsiTheme="majorHAnsi" w:cstheme="majorHAnsi"/>
        </w:rPr>
        <w:t>is a classic example of winwin cooperation</w:t>
      </w:r>
      <w:r w:rsidRPr="00C13F83">
        <w:rPr>
          <w:rFonts w:asciiTheme="majorHAnsi" w:hAnsiTheme="majorHAnsi" w:cstheme="majorHAnsi"/>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13F83">
        <w:rPr>
          <w:rStyle w:val="StyleUnderline"/>
          <w:rFonts w:asciiTheme="majorHAnsi" w:hAnsiTheme="majorHAnsi" w:cstheme="majorHAnsi"/>
        </w:rPr>
        <w:t xml:space="preserve">The </w:t>
      </w:r>
      <w:r w:rsidRPr="00C13F83">
        <w:rPr>
          <w:rFonts w:asciiTheme="majorHAnsi" w:hAnsiTheme="majorHAnsi" w:cstheme="majorHAnsi"/>
          <w:sz w:val="16"/>
        </w:rPr>
        <w:t>result is what could be called the GATT/</w:t>
      </w:r>
      <w:r w:rsidRPr="00C13F83">
        <w:rPr>
          <w:rStyle w:val="StyleUnderline"/>
          <w:rFonts w:asciiTheme="majorHAnsi" w:hAnsiTheme="majorHAnsi" w:cstheme="majorHAnsi"/>
        </w:rPr>
        <w:t>WTO ‘code of good conduct’.</w:t>
      </w:r>
      <w:r w:rsidRPr="00C13F83">
        <w:rPr>
          <w:rFonts w:asciiTheme="majorHAnsi" w:hAnsiTheme="majorHAnsi" w:cstheme="majorHAnsi"/>
          <w:sz w:val="16"/>
        </w:rPr>
        <w:t xml:space="preserve"> The code </w:t>
      </w:r>
      <w:r w:rsidRPr="00C13F83">
        <w:rPr>
          <w:rStyle w:val="StyleUnderline"/>
          <w:rFonts w:asciiTheme="majorHAnsi" w:hAnsiTheme="majorHAnsi" w:cstheme="majorHAnsi"/>
        </w:rPr>
        <w:t>fostered a pattern of cooperation which fostered economic success</w:t>
      </w:r>
      <w:r w:rsidRPr="00C13F83">
        <w:rPr>
          <w:rFonts w:asciiTheme="majorHAnsi" w:hAnsiTheme="majorHAnsi" w:cstheme="majorHAnsi"/>
          <w:sz w:val="16"/>
        </w:rPr>
        <w:t xml:space="preserve"> (see Box 1 for a brief description of the code). </w:t>
      </w:r>
      <w:r w:rsidRPr="00C13F83">
        <w:rPr>
          <w:rStyle w:val="StyleUnderline"/>
          <w:rFonts w:asciiTheme="majorHAnsi" w:hAnsiTheme="majorHAnsi" w:cstheme="majorHAnsi"/>
        </w:rPr>
        <w:t xml:space="preserve">The </w:t>
      </w:r>
      <w:r w:rsidRPr="00C13F83">
        <w:rPr>
          <w:rStyle w:val="StyleUnderline"/>
          <w:rFonts w:asciiTheme="majorHAnsi" w:hAnsiTheme="majorHAnsi" w:cstheme="majorHAnsi"/>
        </w:rPr>
        <w:lastRenderedPageBreak/>
        <w:t>resulting economic success was nothing short of spectacular.</w:t>
      </w:r>
      <w:r w:rsidRPr="00C13F83">
        <w:rPr>
          <w:rFonts w:asciiTheme="majorHAnsi" w:hAnsiTheme="majorHAnsi" w:cstheme="majorHAnsi"/>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C13F83">
        <w:rPr>
          <w:rStyle w:val="StyleUnderline"/>
          <w:rFonts w:asciiTheme="majorHAnsi" w:hAnsiTheme="majorHAnsi" w:cstheme="majorHAnsi"/>
        </w:rPr>
        <w:t xml:space="preserve">This success produced a </w:t>
      </w:r>
      <w:r w:rsidRPr="00C13F83">
        <w:rPr>
          <w:rStyle w:val="Emphasis"/>
          <w:rFonts w:asciiTheme="majorHAnsi" w:hAnsiTheme="majorHAnsi" w:cstheme="majorHAnsi"/>
        </w:rPr>
        <w:t>historic shift in the mindset of global political, business, and labour leaders</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Recall that in the decades </w:t>
      </w:r>
      <w:r w:rsidRPr="00C13F83">
        <w:rPr>
          <w:rStyle w:val="StyleUnderline"/>
          <w:rFonts w:asciiTheme="majorHAnsi" w:hAnsiTheme="majorHAnsi" w:cstheme="majorHAnsi"/>
        </w:rPr>
        <w:t>before the GATT, the received wisdom was that a nation should raise protection to protect its industry.</w:t>
      </w:r>
      <w:r w:rsidRPr="00C13F83">
        <w:rPr>
          <w:rFonts w:asciiTheme="majorHAnsi" w:hAnsiTheme="majorHAnsi" w:cstheme="majorHAnsi"/>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C13F83">
        <w:rPr>
          <w:rStyle w:val="StyleUnderline"/>
          <w:rFonts w:asciiTheme="majorHAnsi" w:hAnsiTheme="majorHAnsi" w:cstheme="majorHAnsi"/>
        </w:rPr>
        <w:t xml:space="preserve">This manifest economic success launched a selfreinforcing cycle. Booming trade and incomes strengthened GATT members’ belief that following the code of conduct was good policy from a </w:t>
      </w:r>
      <w:r w:rsidRPr="00C13F83">
        <w:rPr>
          <w:rStyle w:val="Emphasis"/>
          <w:rFonts w:asciiTheme="majorHAnsi" w:hAnsiTheme="majorHAnsi" w:cstheme="majorHAnsi"/>
        </w:rPr>
        <w:t>purely nationalistic perspective</w:t>
      </w:r>
      <w:r w:rsidRPr="00C13F83">
        <w:rPr>
          <w:rFonts w:asciiTheme="majorHAnsi" w:hAnsiTheme="majorHAnsi" w:cstheme="majorHAnsi"/>
          <w:sz w:val="16"/>
        </w:rPr>
        <w:t xml:space="preserve">. The cycle spiralled ever higher as the code continued to produce progressive, mutually advantageous trade opening decade after decade. </w:t>
      </w:r>
      <w:r w:rsidRPr="00C13F83">
        <w:rPr>
          <w:rStyle w:val="StyleUnderline"/>
          <w:rFonts w:asciiTheme="majorHAnsi" w:hAnsiTheme="majorHAnsi" w:cstheme="majorHAnsi"/>
        </w:rPr>
        <w:t>Perhaps even more important</w:t>
      </w:r>
      <w:r w:rsidRPr="00C13F83">
        <w:rPr>
          <w:rFonts w:asciiTheme="majorHAnsi" w:hAnsiTheme="majorHAnsi" w:cstheme="majorHAnsi"/>
          <w:sz w:val="16"/>
        </w:rPr>
        <w:t xml:space="preserve"> than this sea-change in policymakers’ minds </w:t>
      </w:r>
      <w:r w:rsidRPr="00C13F83">
        <w:rPr>
          <w:rStyle w:val="StyleUnderline"/>
          <w:rFonts w:asciiTheme="majorHAnsi" w:hAnsiTheme="majorHAnsi" w:cstheme="majorHAnsi"/>
        </w:rPr>
        <w:t xml:space="preserve">was the shift in the thinking and expectations of political pressure groups inside each member. As nations and interest groups came to expect that the rules would be respected, they adopted behaviours that conformed to the rules – thus </w:t>
      </w:r>
      <w:r w:rsidRPr="00C13F83">
        <w:rPr>
          <w:rStyle w:val="Emphasis"/>
          <w:rFonts w:asciiTheme="majorHAnsi" w:hAnsiTheme="majorHAnsi" w:cstheme="majorHAnsi"/>
        </w:rPr>
        <w:t>making rule-compliance almost automatic.</w:t>
      </w:r>
      <w:r w:rsidRPr="00C13F83">
        <w:rPr>
          <w:rStyle w:val="StyleUnderline"/>
          <w:rFonts w:asciiTheme="majorHAnsi" w:hAnsiTheme="majorHAnsi" w:cstheme="majorHAnsi"/>
        </w:rPr>
        <w:t xml:space="preserve"> Despite trade conflicts being common, the code and the win-win outcomes created a common interest</w:t>
      </w:r>
      <w:r w:rsidRPr="00C13F83">
        <w:rPr>
          <w:rFonts w:asciiTheme="majorHAnsi" w:hAnsiTheme="majorHAnsi" w:cstheme="majorHAnsi"/>
          <w:sz w:val="16"/>
        </w:rPr>
        <w:t xml:space="preserve"> among GATT members </w:t>
      </w:r>
      <w:r w:rsidRPr="00C13F83">
        <w:rPr>
          <w:rStyle w:val="StyleUnderline"/>
          <w:rFonts w:asciiTheme="majorHAnsi" w:hAnsiTheme="majorHAnsi" w:cstheme="majorHAnsi"/>
        </w:rPr>
        <w:t>in defending multilateral cooperation.</w:t>
      </w:r>
      <w:r w:rsidRPr="00C13F83">
        <w:rPr>
          <w:rFonts w:asciiTheme="majorHAnsi" w:hAnsiTheme="majorHAnsi" w:cstheme="majorHAnsi"/>
          <w:sz w:val="16"/>
        </w:rPr>
        <w:t xml:space="preserve"> </w:t>
      </w:r>
      <w:r w:rsidRPr="00C13F83">
        <w:rPr>
          <w:rStyle w:val="Emphasis"/>
          <w:rFonts w:asciiTheme="majorHAnsi" w:hAnsiTheme="majorHAnsi" w:cstheme="majorHAnsi"/>
          <w:highlight w:val="green"/>
        </w:rPr>
        <w:t>It is a precious ‘public good’ for world trade and</w:t>
      </w:r>
      <w:r w:rsidRPr="00C13F83">
        <w:rPr>
          <w:rStyle w:val="Emphasis"/>
          <w:rFonts w:asciiTheme="majorHAnsi" w:hAnsiTheme="majorHAnsi" w:cstheme="majorHAnsi"/>
        </w:rPr>
        <w:t xml:space="preserve">, more generally, for </w:t>
      </w:r>
      <w:r w:rsidRPr="00C13F83">
        <w:rPr>
          <w:rStyle w:val="Emphasis"/>
          <w:rFonts w:asciiTheme="majorHAnsi" w:hAnsiTheme="majorHAnsi" w:cstheme="majorHAnsi"/>
          <w:highlight w:val="green"/>
        </w:rPr>
        <w:t>world peace</w:t>
      </w:r>
      <w:r w:rsidRPr="00C13F83">
        <w:rPr>
          <w:rStyle w:val="Emphasis"/>
          <w:rFonts w:asciiTheme="majorHAnsi" w:hAnsiTheme="majorHAnsi" w:cstheme="majorHAnsi"/>
        </w:rPr>
        <w:t xml:space="preserve">; multilateral cooperation on anything is a rare commodity these days. </w:t>
      </w:r>
      <w:r w:rsidRPr="00C13F83">
        <w:rPr>
          <w:rFonts w:asciiTheme="majorHAnsi" w:hAnsiTheme="majorHAnsi" w:cstheme="majorHAnsi"/>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C13F83">
        <w:rPr>
          <w:rStyle w:val="StyleUnderline"/>
          <w:rFonts w:asciiTheme="majorHAnsi" w:hAnsiTheme="majorHAnsi" w:cstheme="majorHAnsi"/>
        </w:rPr>
        <w:t>The GATT/WTO is the leading</w:t>
      </w:r>
      <w:r w:rsidRPr="00C13F83">
        <w:rPr>
          <w:rFonts w:asciiTheme="majorHAnsi" w:hAnsiTheme="majorHAnsi" w:cstheme="majorHAnsi"/>
          <w:sz w:val="16"/>
        </w:rPr>
        <w:t xml:space="preserve"> – and probably the only – </w:t>
      </w:r>
      <w:r w:rsidRPr="00C13F83">
        <w:rPr>
          <w:rStyle w:val="StyleUnderline"/>
          <w:rFonts w:asciiTheme="majorHAnsi" w:hAnsiTheme="majorHAnsi" w:cstheme="majorHAnsi"/>
        </w:rPr>
        <w:t>example of a multilateral and nearuniversal framework of rules and law.</w:t>
      </w:r>
    </w:p>
    <w:p w14:paraId="4C5E801A" w14:textId="77777777" w:rsidR="00A148F2" w:rsidRPr="00C13F83" w:rsidRDefault="00A148F2" w:rsidP="00A148F2">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60655097" w14:textId="77777777" w:rsidR="00A148F2" w:rsidRPr="00C13F83" w:rsidRDefault="00A148F2" w:rsidP="00A148F2">
      <w:pPr>
        <w:rPr>
          <w:rStyle w:val="Style13ptBold"/>
          <w:rFonts w:asciiTheme="majorHAnsi" w:hAnsiTheme="majorHAnsi" w:cstheme="majorHAnsi"/>
        </w:rPr>
      </w:pPr>
      <w:r w:rsidRPr="00C13F83">
        <w:rPr>
          <w:rStyle w:val="Style13ptBold"/>
          <w:rFonts w:asciiTheme="majorHAnsi" w:hAnsiTheme="majorHAnsi" w:cstheme="majorHAnsi"/>
          <w:highlight w:val="green"/>
        </w:rPr>
        <w:t>Narlikar, 18</w:t>
      </w:r>
      <w:r w:rsidRPr="00C13F83">
        <w:rPr>
          <w:rStyle w:val="Style13ptBold"/>
          <w:rFonts w:asciiTheme="majorHAnsi" w:hAnsiTheme="majorHAnsi" w:cstheme="majorHAnsi"/>
        </w:rPr>
        <w:t xml:space="preserve"> </w:t>
      </w:r>
    </w:p>
    <w:p w14:paraId="29D1A752" w14:textId="77777777" w:rsidR="00A148F2" w:rsidRPr="00C13F83" w:rsidRDefault="00A148F2" w:rsidP="00A148F2">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0"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6B0CAEEE" w14:textId="77777777" w:rsidR="00A148F2" w:rsidRDefault="00A148F2" w:rsidP="00A148F2">
      <w:pPr>
        <w:rPr>
          <w:rFonts w:asciiTheme="majorHAnsi" w:hAnsiTheme="majorHAnsi" w:cstheme="majorHAnsi"/>
          <w:sz w:val="12"/>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w:t>
      </w:r>
      <w:r w:rsidRPr="0098371E">
        <w:rPr>
          <w:rStyle w:val="StyleUnderline"/>
          <w:rFonts w:asciiTheme="majorHAnsi" w:hAnsiTheme="majorHAnsi" w:cstheme="majorHAnsi"/>
        </w:rPr>
        <w:t xml:space="preserve"> and regions that harnessed the opportunities afforded by low tariffs and open markets </w:t>
      </w:r>
      <w:r w:rsidRPr="00C13F83">
        <w:rPr>
          <w:rStyle w:val="StyleUnderline"/>
          <w:rFonts w:asciiTheme="majorHAnsi" w:hAnsiTheme="majorHAnsi" w:cstheme="majorHAnsi"/>
          <w:highlight w:val="green"/>
        </w:rPr>
        <w:t>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lower-income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 xml:space="preserve">Much work still has to be done to address the concerns of the poor worldwide, and a minimal step toward this would be to ensure continued market access for </w:t>
      </w:r>
      <w:r w:rsidRPr="00C13F83">
        <w:rPr>
          <w:rStyle w:val="StyleUnderline"/>
          <w:rFonts w:asciiTheme="majorHAnsi" w:hAnsiTheme="majorHAnsi" w:cstheme="majorHAnsi"/>
        </w:rPr>
        <w:lastRenderedPageBreak/>
        <w:t>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w:t>
      </w:r>
      <w:r w:rsidRPr="0098371E">
        <w:rPr>
          <w:rStyle w:val="StyleUnderline"/>
          <w:rFonts w:asciiTheme="majorHAnsi" w:hAnsiTheme="majorHAnsi" w:cstheme="majorHAnsi"/>
          <w:highlight w:val="green"/>
        </w:rPr>
        <w:t>the</w:t>
      </w:r>
      <w:r w:rsidRPr="00C13F83">
        <w:rPr>
          <w:rStyle w:val="StyleUnderline"/>
          <w:rFonts w:asciiTheme="majorHAnsi" w:hAnsiTheme="majorHAnsi" w:cstheme="majorHAnsi"/>
        </w:rPr>
        <w:t xml:space="preserve"> institutional </w:t>
      </w:r>
      <w:r w:rsidRPr="0098371E">
        <w:rPr>
          <w:rStyle w:val="StyleUnderline"/>
          <w:rFonts w:asciiTheme="majorHAnsi" w:hAnsiTheme="majorHAnsi" w:cstheme="majorHAnsi"/>
          <w:highlight w:val="green"/>
        </w:rPr>
        <w:t>setting of the WTO offers developing countries</w:t>
      </w:r>
      <w:r w:rsidRPr="00C13F83">
        <w:rPr>
          <w:rStyle w:val="StyleUnderline"/>
          <w:rFonts w:asciiTheme="majorHAnsi" w:hAnsiTheme="majorHAnsi" w:cstheme="majorHAnsi"/>
        </w:rPr>
        <w:t xml:space="preserve"> some </w:t>
      </w:r>
      <w:r w:rsidRPr="0098371E">
        <w:rPr>
          <w:rStyle w:val="Emphasis"/>
          <w:rFonts w:asciiTheme="majorHAnsi" w:hAnsiTheme="majorHAnsi" w:cstheme="majorHAnsi"/>
          <w:highlight w:val="green"/>
        </w:rPr>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all the more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8371E">
        <w:rPr>
          <w:rStyle w:val="StyleUnderline"/>
          <w:rFonts w:asciiTheme="majorHAnsi" w:hAnsiTheme="majorHAnsi" w:cstheme="majorHAnsi"/>
          <w:highlight w:val="green"/>
        </w:rPr>
        <w:t xml:space="preserve">Without the WTO, developing countries would have neither the institutional rules to protect them nor the support of coalitions to enhance their </w:t>
      </w:r>
      <w:r w:rsidRPr="0098371E">
        <w:rPr>
          <w:rStyle w:val="Emphasis"/>
          <w:rFonts w:asciiTheme="majorHAnsi" w:hAnsiTheme="majorHAnsi" w:cstheme="majorHAnsi"/>
          <w:highlight w:val="green"/>
        </w:rPr>
        <w:t>bargaining power</w:t>
      </w:r>
      <w:r w:rsidRPr="00C13F83">
        <w:rPr>
          <w:rStyle w:val="Emphasis"/>
          <w:rFonts w:asciiTheme="majorHAnsi" w:hAnsiTheme="majorHAnsi" w:cstheme="majorHAnsi"/>
        </w:rPr>
        <w:t>.</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w:t>
      </w:r>
    </w:p>
    <w:p w14:paraId="609FDEDD" w14:textId="77777777" w:rsidR="00A148F2" w:rsidRDefault="00A148F2" w:rsidP="00A148F2">
      <w:pPr>
        <w:pStyle w:val="Heading2"/>
      </w:pPr>
      <w:r>
        <w:lastRenderedPageBreak/>
        <w:t>Future Pandemics</w:t>
      </w:r>
    </w:p>
    <w:p w14:paraId="7035AE9B" w14:textId="77777777" w:rsidR="00A148F2" w:rsidRDefault="00A148F2" w:rsidP="00A148F2"/>
    <w:p w14:paraId="567866D8" w14:textId="77777777" w:rsidR="00A148F2" w:rsidRDefault="00A148F2" w:rsidP="00A148F2">
      <w:pPr>
        <w:pStyle w:val="Heading4"/>
      </w:pPr>
      <w:r w:rsidRPr="00B00380">
        <w:rPr>
          <w:highlight w:val="green"/>
        </w:rPr>
        <w:t xml:space="preserve">The plan creates a new goldilocks patent law that exempts </w:t>
      </w:r>
      <w:r w:rsidRPr="00C20383">
        <w:rPr>
          <w:highlight w:val="green"/>
        </w:rPr>
        <w:t>pandemics.</w:t>
      </w:r>
    </w:p>
    <w:p w14:paraId="640E5418" w14:textId="77777777" w:rsidR="00A148F2" w:rsidRPr="00D15B9E" w:rsidRDefault="00A148F2" w:rsidP="00A148F2">
      <w:pPr>
        <w:rPr>
          <w:rStyle w:val="Style13ptBold"/>
        </w:rPr>
      </w:pPr>
      <w:r w:rsidRPr="00C20383">
        <w:rPr>
          <w:rStyle w:val="Style13ptBold"/>
          <w:highlight w:val="green"/>
        </w:rPr>
        <w:t>Lindsey, 21</w:t>
      </w:r>
    </w:p>
    <w:p w14:paraId="14BCFE94" w14:textId="77777777" w:rsidR="00A148F2" w:rsidRPr="00D15B9E" w:rsidRDefault="00A148F2" w:rsidP="00A148F2">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317F2FC9" w14:textId="77777777" w:rsidR="00A148F2" w:rsidRPr="002059BF" w:rsidRDefault="00A148F2" w:rsidP="00A148F2">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20383">
        <w:rPr>
          <w:rStyle w:val="StyleUnderline"/>
          <w:highlight w:val="green"/>
        </w:rPr>
        <w:t>Criticisms of the</w:t>
      </w:r>
      <w:r w:rsidRPr="00D15B9E">
        <w:rPr>
          <w:sz w:val="16"/>
        </w:rPr>
        <w:t xml:space="preserve"> </w:t>
      </w:r>
      <w:r w:rsidRPr="00C20383">
        <w:rPr>
          <w:sz w:val="16"/>
        </w:rPr>
        <w:t xml:space="preserve">TRIPS </w:t>
      </w:r>
      <w:r w:rsidRPr="00C20383">
        <w:rPr>
          <w:rStyle w:val="StyleUnderline"/>
          <w:highlight w:val="green"/>
        </w:rPr>
        <w:t>waiver that focus only on the next few months are</w:t>
      </w:r>
      <w:r w:rsidRPr="00D15B9E">
        <w:rPr>
          <w:rStyle w:val="StyleUnderline"/>
        </w:rPr>
        <w:t xml:space="preserve"> therefore </w:t>
      </w:r>
      <w:r w:rsidRPr="00C20383">
        <w:rPr>
          <w:rStyle w:val="StyleUnderline"/>
          <w:highlight w:val="green"/>
        </w:rPr>
        <w:t>short-sighted</w:t>
      </w:r>
      <w:r w:rsidRPr="00C20383">
        <w:rPr>
          <w:rStyle w:val="StyleUnderline"/>
        </w:rPr>
        <w:t xml:space="preserve">: this pandemic could well drag on long enough for elimination of patent restrictions </w:t>
      </w:r>
      <w:r w:rsidRPr="00C20383">
        <w:rPr>
          <w:rStyle w:val="Emphasis"/>
        </w:rPr>
        <w:t xml:space="preserve">to enable new vaccine producers to make a positive difference. </w:t>
      </w:r>
      <w:r w:rsidRPr="00C20383">
        <w:rPr>
          <w:rStyle w:val="StyleUnderline"/>
        </w:rPr>
        <w:t>Furthermore,</w:t>
      </w:r>
      <w:r w:rsidRPr="00C20383">
        <w:rPr>
          <w:sz w:val="16"/>
        </w:rPr>
        <w:t xml:space="preserve"> and probably even more important, </w:t>
      </w:r>
      <w:r w:rsidRPr="00C20383">
        <w:rPr>
          <w:rStyle w:val="StyleUnderline"/>
        </w:rPr>
        <w:t xml:space="preserve">this is almost certainly not the last pandemic we will face. </w:t>
      </w:r>
      <w:r w:rsidRPr="00C20383">
        <w:rPr>
          <w:sz w:val="16"/>
        </w:rPr>
        <w:t>Urbanization, the spread of factory-farming metho</w:t>
      </w:r>
      <w:r w:rsidRPr="00D15B9E">
        <w:rPr>
          <w:sz w:val="16"/>
        </w:rPr>
        <w:t xml:space="preserve">ds, and globalization all combine to increase the odds that a new virus will make the jump from animals to humans and then spread rapidly around the world. Prior to the current pandemic, the 21st century already saw outbreaks of SARS, H1N1, MERS, and Ebola. </w:t>
      </w:r>
      <w:r w:rsidRPr="00C20383">
        <w:rPr>
          <w:rStyle w:val="StyleUnderline"/>
          <w:highlight w:val="green"/>
        </w:rPr>
        <w:t xml:space="preserve">Everything we do and learn in the current crisis should be viewed from the perspective of getting </w:t>
      </w:r>
      <w:r w:rsidRPr="00C20383">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C20383">
        <w:rPr>
          <w:rStyle w:val="StyleUnderline"/>
        </w:rPr>
        <w:t xml:space="preserve">we can see a fundamental mismatch between the policy design of intellectual property protection and the policy requirements of </w:t>
      </w:r>
      <w:r w:rsidRPr="00C20383">
        <w:rPr>
          <w:rStyle w:val="Emphasis"/>
        </w:rPr>
        <w:t>effective pandemic response.</w:t>
      </w:r>
      <w:r w:rsidRPr="00C20383">
        <w:rPr>
          <w:sz w:val="16"/>
        </w:rPr>
        <w:t xml:space="preserve"> Although </w:t>
      </w:r>
      <w:r w:rsidRPr="00C20383">
        <w:rPr>
          <w:rStyle w:val="StyleUnderline"/>
        </w:rPr>
        <w:t>patent la</w:t>
      </w:r>
      <w:r w:rsidRPr="00D15B9E">
        <w:rPr>
          <w:rStyle w:val="StyleUnderline"/>
        </w:rPr>
        <w:t>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B00380">
        <w:rPr>
          <w:rStyle w:val="StyleUnderline"/>
          <w:highlight w:val="green"/>
        </w:rPr>
        <w:t>Securing a TRIPS waiver</w:t>
      </w:r>
      <w:r w:rsidRPr="00D15B9E">
        <w:rPr>
          <w:sz w:val="16"/>
        </w:rPr>
        <w:t xml:space="preserve"> for COVID-19 vaccines and treatments </w:t>
      </w:r>
      <w:r w:rsidRPr="00B00380">
        <w:rPr>
          <w:rStyle w:val="StyleUnderline"/>
          <w:highlight w:val="green"/>
        </w:rPr>
        <w:t>would</w:t>
      </w:r>
      <w:r w:rsidRPr="00D15B9E">
        <w:rPr>
          <w:sz w:val="16"/>
        </w:rPr>
        <w:t xml:space="preserve"> thus </w:t>
      </w:r>
      <w:r w:rsidRPr="00B00380">
        <w:rPr>
          <w:rStyle w:val="Emphasis"/>
          <w:highlight w:val="green"/>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p>
    <w:p w14:paraId="7758F873" w14:textId="77777777" w:rsidR="00A148F2" w:rsidRDefault="00A148F2" w:rsidP="00A148F2">
      <w:pPr>
        <w:pStyle w:val="Heading4"/>
      </w:pPr>
      <w:r w:rsidRPr="00F34EA5">
        <w:rPr>
          <w:highlight w:val="green"/>
        </w:rPr>
        <w:t>Another pandemic WILL happen.</w:t>
      </w:r>
    </w:p>
    <w:p w14:paraId="2B404A17" w14:textId="77777777" w:rsidR="00A148F2" w:rsidRPr="00B569C4" w:rsidRDefault="00A148F2" w:rsidP="00A148F2">
      <w:pPr>
        <w:rPr>
          <w:rStyle w:val="Style13ptBold"/>
        </w:rPr>
      </w:pPr>
      <w:r w:rsidRPr="00A935EB">
        <w:rPr>
          <w:rStyle w:val="Style13ptBold"/>
          <w:highlight w:val="green"/>
        </w:rPr>
        <w:t>MacKenzie, 21</w:t>
      </w:r>
    </w:p>
    <w:p w14:paraId="5C672700" w14:textId="77777777" w:rsidR="00A148F2" w:rsidRPr="00A935EB" w:rsidRDefault="00A148F2" w:rsidP="00A148F2">
      <w:pPr>
        <w:rPr>
          <w:sz w:val="16"/>
          <w:szCs w:val="16"/>
        </w:rPr>
      </w:pPr>
      <w:r w:rsidRPr="00A935EB">
        <w:rPr>
          <w:sz w:val="16"/>
          <w:szCs w:val="16"/>
        </w:rPr>
        <w:t>Published on September 7, 2021, “Stopping the Next Pandemic: How Covid-19 Can Help Us Save Humanity,” by Debora MacKenzie. Debora MacKenzie has been covering emerging diseases for more than 30 years as a science journalist for outlets like New Scientist magazine. She has been reporting on COVID-19 from the start, and she was among the first journalists to suggest that it could become a pandemic. From SARs to rabies and Ebola to AIDs, she's been on the frontline in reporting on how pandemics form, why they spread, and how to stop them throughout her career. In addition to infectious disease, she also specializes in reporting on the science of complexity and social organization.</w:t>
      </w:r>
      <w:r>
        <w:rPr>
          <w:sz w:val="16"/>
          <w:szCs w:val="16"/>
        </w:rPr>
        <w:t xml:space="preserve"> </w:t>
      </w:r>
      <w:r w:rsidRPr="00A935EB">
        <w:rPr>
          <w:sz w:val="16"/>
          <w:szCs w:val="16"/>
        </w:rPr>
        <w:t>Before becoming a journalist, she worked as a biomedical researcher</w:t>
      </w:r>
      <w:r>
        <w:rPr>
          <w:sz w:val="16"/>
          <w:szCs w:val="16"/>
        </w:rPr>
        <w:t>.</w:t>
      </w:r>
    </w:p>
    <w:p w14:paraId="7C50123F" w14:textId="77777777" w:rsidR="00A148F2" w:rsidRPr="00B7513E" w:rsidRDefault="00A148F2" w:rsidP="00A148F2">
      <w:pPr>
        <w:rPr>
          <w:rStyle w:val="StyleUnderline"/>
        </w:rPr>
      </w:pPr>
      <w:r w:rsidRPr="00B7513E">
        <w:rPr>
          <w:sz w:val="14"/>
        </w:rPr>
        <w:t xml:space="preserve">Second, </w:t>
      </w:r>
      <w:r w:rsidRPr="00B7513E">
        <w:rPr>
          <w:rStyle w:val="StyleUnderline"/>
          <w:highlight w:val="green"/>
        </w:rPr>
        <w:t>this pandemic won’t be the last</w:t>
      </w:r>
      <w:r w:rsidRPr="00B7513E">
        <w:rPr>
          <w:rStyle w:val="StyleUnderline"/>
        </w:rPr>
        <w:t xml:space="preserve"> one. </w:t>
      </w:r>
      <w:r w:rsidRPr="00B7513E">
        <w:rPr>
          <w:rStyle w:val="StyleUnderline"/>
          <w:highlight w:val="green"/>
        </w:rPr>
        <w:t>There are</w:t>
      </w:r>
      <w:r w:rsidRPr="00B7513E">
        <w:rPr>
          <w:rStyle w:val="StyleUnderline"/>
        </w:rPr>
        <w:t xml:space="preserve"> simply </w:t>
      </w:r>
      <w:r w:rsidRPr="00B7513E">
        <w:rPr>
          <w:rStyle w:val="StyleUnderline"/>
          <w:highlight w:val="green"/>
        </w:rPr>
        <w:t>too many potentially pandemic germs out there</w:t>
      </w:r>
      <w:r w:rsidRPr="0098371E">
        <w:rPr>
          <w:rStyle w:val="StyleUnderline"/>
        </w:rPr>
        <w:t xml:space="preserve"> to predict which will emerge next.</w:t>
      </w:r>
      <w:r w:rsidRPr="00B7513E">
        <w:rPr>
          <w:sz w:val="14"/>
        </w:rPr>
        <w:t xml:space="preserve"> But before Covid-19 happened, we knew coronaviruses were among the leading possibilities: they were on a WHO watch list. Even with such warnings, we didn’t do enough preparatory work on drugs and vaccines for coronaviruses like Covid-19 to allow us to easily adapt and produce them now—and we still haven’t for many other viruses that pose a threat, including some real nightmares we will meet in Chapter 2. We need to do that now. We also need to do some serious pandemic planning for when the next one happens. The Center for Health Security at the Johns Hopkins Bloomberg School of Public Health was among the institutions already trying to do that before Covid. Among other efforts, they were running computer simulations of hypothetical pandemics as a training exercise for public officials. A month before the first clusters of unusual pneumonia were recognized in Wuhan, they ran one called Event 201, starring a fictitious virus that was nearly a dead ringer for Covid-19. I can think of few better illustrations of how we knew this was coming. Let me emphasize that this was a total coincidence: this was a what-if scenario playing out in a computer model of US society, featuring a made- up virus. They chose a coronavirus for the </w:t>
      </w:r>
      <w:r w:rsidRPr="00B7513E">
        <w:rPr>
          <w:sz w:val="14"/>
        </w:rPr>
        <w:lastRenderedPageBreak/>
        <w:t>simulation because we knew these viruses were a threat, and also to show how disruptive even a relatively mild virus can be. They succeeded. The result of the simulation was what we started living out just a few months later: overwhelmed health care, disrupted global supply chains, needless death, economic dislocation. And a table full of officials from government and industry sitting there, saying</w:t>
      </w:r>
      <w:r w:rsidRPr="00B7513E">
        <w:rPr>
          <w:i/>
          <w:iCs/>
          <w:sz w:val="14"/>
        </w:rPr>
        <w:t>, If this were to happen, there’s not much my sector/department/office could do.</w:t>
      </w:r>
      <w:r w:rsidRPr="00B7513E">
        <w:rPr>
          <w:sz w:val="14"/>
        </w:rPr>
        <w:t xml:space="preserve"> Turned out many of them were right. And the people who wrote that simulation were going easy on the officials—maybe so they’d sit through the entire afternoon and not be so horrified that they’d quietly slip out at the coffee break, trying to forget what they’d seen. </w:t>
      </w:r>
      <w:r w:rsidRPr="00B7513E">
        <w:rPr>
          <w:rStyle w:val="StyleUnderline"/>
          <w:highlight w:val="green"/>
        </w:rPr>
        <w:t>There are much worse viruses out there that could trigger a pandemic that would kill more people at younger ages.</w:t>
      </w:r>
      <w:r w:rsidRPr="00B7513E">
        <w:rPr>
          <w:rStyle w:val="StyleUnderline"/>
        </w:rPr>
        <w:t xml:space="preserve"> It will not be much comfort to those who have lost or will lose loved ones to Covid-19, but so far, believe it or not, we’ve been lucky.</w:t>
      </w:r>
      <w:r w:rsidRPr="00B7513E">
        <w:rPr>
          <w:sz w:val="14"/>
        </w:rPr>
        <w:t xml:space="preserve"> In addition, what almost no one realized before Covid-19 happened—I don’t know how many realize it now—was what a pandemic could do to our complex, just in-time society, and that economic domino effects would cascade through our tightly coupled global support networks. </w:t>
      </w:r>
      <w:r w:rsidRPr="00B7513E">
        <w:rPr>
          <w:rStyle w:val="StyleUnderline"/>
        </w:rPr>
        <w:t xml:space="preserve">What we need to remember, though, is that </w:t>
      </w:r>
      <w:r w:rsidRPr="00B7513E">
        <w:rPr>
          <w:rStyle w:val="StyleUnderline"/>
          <w:highlight w:val="green"/>
        </w:rPr>
        <w:t>we will have another pandemic. And it could be worse.</w:t>
      </w:r>
      <w:r w:rsidRPr="00B7513E">
        <w:rPr>
          <w:sz w:val="14"/>
        </w:rPr>
        <w:t xml:space="preserve"> So we have to do better—and we can. The hard-earned good news is that Covid-19 has shown us what we need to do. We cannot let a virus catch our interconnected global community this stupidly flat-footed again. We cannot let it break those interconnections either, at least not all of them. If this pandemic teaches us anything, it is that up against a contagious disease, we are all in this together. One big early lesson was that no country can really seal off their borders anymore or go it alone. </w:t>
      </w:r>
      <w:r w:rsidRPr="00B7513E">
        <w:rPr>
          <w:rStyle w:val="StyleUnderline"/>
        </w:rPr>
        <w:t xml:space="preserve">Our society is global; our risk is global; </w:t>
      </w:r>
      <w:r w:rsidRPr="00B7513E">
        <w:rPr>
          <w:rStyle w:val="StyleUnderline"/>
          <w:highlight w:val="green"/>
        </w:rPr>
        <w:t>our response</w:t>
      </w:r>
      <w:r w:rsidRPr="00B7513E">
        <w:rPr>
          <w:rStyle w:val="StyleUnderline"/>
        </w:rPr>
        <w:t xml:space="preserve"> and our cooperation </w:t>
      </w:r>
      <w:r w:rsidRPr="00B7513E">
        <w:rPr>
          <w:rStyle w:val="StyleUnderline"/>
          <w:highlight w:val="green"/>
        </w:rPr>
        <w:t>must be global</w:t>
      </w:r>
      <w:r w:rsidRPr="00B7513E">
        <w:rPr>
          <w:rStyle w:val="StyleUnderline"/>
        </w:rPr>
        <w:t>.</w:t>
      </w:r>
    </w:p>
    <w:p w14:paraId="26D906A1" w14:textId="77777777" w:rsidR="00A148F2" w:rsidRDefault="00A148F2" w:rsidP="00A148F2">
      <w:pPr>
        <w:pStyle w:val="Heading4"/>
      </w:pPr>
      <w:r w:rsidRPr="00F038FB">
        <w:rPr>
          <w:highlight w:val="green"/>
        </w:rPr>
        <w:t>A temporary TRIPS waiver creates a precedent for early action and for LICs to be able to produce their own medicines—saving lives.</w:t>
      </w:r>
      <w:r>
        <w:t xml:space="preserve"> </w:t>
      </w:r>
    </w:p>
    <w:p w14:paraId="6EE01F2F" w14:textId="77777777" w:rsidR="00A148F2" w:rsidRDefault="00A148F2" w:rsidP="00A148F2">
      <w:pPr>
        <w:rPr>
          <w:rStyle w:val="Style13ptBold"/>
        </w:rPr>
      </w:pPr>
      <w:r w:rsidRPr="00F038FB">
        <w:rPr>
          <w:rStyle w:val="Style13ptBold"/>
          <w:highlight w:val="green"/>
        </w:rPr>
        <w:t>Berger, 21</w:t>
      </w:r>
    </w:p>
    <w:p w14:paraId="27193FF8" w14:textId="77777777" w:rsidR="00A148F2" w:rsidRPr="00F038FB" w:rsidRDefault="00A148F2" w:rsidP="00A148F2">
      <w:pPr>
        <w:rPr>
          <w:b/>
          <w:sz w:val="26"/>
        </w:rPr>
      </w:pPr>
      <w:r>
        <w:t>Berger, Miriam. “Global Vaccine Inequality Runs Deep. Some Countries Say Intellectual Property Rights Are Part of the Problem.” Washington Post, The Washington Post, 20 Feb. 2021, www.washingtonpost.com/world/2021/02/20/poor-countries-arent-getting-vaccines-waiving-intellectual-property-rights-could-help/.</w:t>
      </w:r>
    </w:p>
    <w:p w14:paraId="0EB7C42B" w14:textId="77777777" w:rsidR="00A148F2" w:rsidRPr="00F038FB" w:rsidRDefault="00A148F2" w:rsidP="00A148F2">
      <w:pPr>
        <w:rPr>
          <w:sz w:val="16"/>
        </w:rPr>
      </w:pPr>
      <w:r w:rsidRPr="00F038FB">
        <w:rPr>
          <w:sz w:val="16"/>
        </w:rPr>
        <w:t xml:space="preserve">On the other side are South Africa and India, leading the charge on behalf of the vast number of countries without any — or a limited supply of — vaccine doses and other equipment for fighting the virus. </w:t>
      </w:r>
      <w:r w:rsidRPr="00F038FB">
        <w:rPr>
          <w:rStyle w:val="StyleUnderline"/>
        </w:rPr>
        <w:t xml:space="preserve">They argue that the rest of the world cannot keep waiting for the lifesaving shots, which Western countries have monopolized by buying up existing supplies and pre-purchasing future rounds. </w:t>
      </w:r>
      <w:r w:rsidRPr="00F038FB">
        <w:rPr>
          <w:sz w:val="16"/>
        </w:rPr>
        <w:t xml:space="preserve">Given the gravity of the global public health crisis, the latter camp wants to resort to an emergency waiver mechanism, whereby </w:t>
      </w:r>
      <w:r w:rsidRPr="00F038FB">
        <w:rPr>
          <w:rStyle w:val="StyleUnderline"/>
        </w:rPr>
        <w:t>the intellectual property rights for making vaccines and related medical supplies would be temporarily suspended</w:t>
      </w:r>
      <w:r w:rsidRPr="00F038FB">
        <w:rPr>
          <w:sz w:val="16"/>
        </w:rPr>
        <w:t xml:space="preserve">, which in theory would lead to production and distribution ramping up more equitably in factories worldwide. It’s a hyper-technical issue — turning on interpretation of TRIPS, the WTO’s Agreement on Trade-Related Aspects of Intellectual Property Rights — and it’s heavy in symbolism for developing countries increasingly alarmed by a race to vaccinate that is stacked against them. In the immediate term, </w:t>
      </w:r>
      <w:r w:rsidRPr="00F038FB">
        <w:rPr>
          <w:rStyle w:val="StyleUnderline"/>
          <w:highlight w:val="green"/>
        </w:rPr>
        <w:t>waiving intellectual property rights</w:t>
      </w:r>
      <w:r w:rsidRPr="00F038FB">
        <w:rPr>
          <w:sz w:val="16"/>
        </w:rPr>
        <w:t xml:space="preserve"> alone cannot fix the problem of vaccine inequities and shortages. </w:t>
      </w:r>
      <w:r w:rsidRPr="00F038FB">
        <w:rPr>
          <w:rStyle w:val="StyleUnderline"/>
        </w:rPr>
        <w:t xml:space="preserve">But, drawing on lessons learned during the HIV/AIDS crisis, experts said it </w:t>
      </w:r>
      <w:r w:rsidRPr="00F038FB">
        <w:rPr>
          <w:rStyle w:val="Emphasis"/>
          <w:highlight w:val="green"/>
        </w:rPr>
        <w:t>could have far-reaching implications by preventing subsequent scarcities and sending a signal now about the imperative of collective action</w:t>
      </w:r>
      <w:r w:rsidRPr="00F038FB">
        <w:rPr>
          <w:rStyle w:val="StyleUnderline"/>
        </w:rPr>
        <w:t>.</w:t>
      </w:r>
      <w:r w:rsidRPr="00F038FB">
        <w:rPr>
          <w:sz w:val="16"/>
        </w:rPr>
        <w:t xml:space="preserve"> “Developing countries are already fed up with what they perceive as the selfishness of the West buying up all of the demand and [that] they’ve got to get to the back to the queue,” said David Fidler, adjunct senior fellow for cybersecurity and global health at the Council on Foreign Relations. Now, he said, “they are having these sort of ridiculous conversations at the WTO about how to deal with this debacle for humanity.” </w:t>
      </w:r>
      <w:r w:rsidRPr="00F038FB">
        <w:rPr>
          <w:rStyle w:val="StyleUnderline"/>
        </w:rPr>
        <w:t>Meanwhile, he added, “inequitable vaccine access is just going to get worse.”</w:t>
      </w:r>
      <w:r w:rsidRPr="00F038FB">
        <w:rPr>
          <w:sz w:val="16"/>
        </w:rP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When the WTO was formed in 1995, public health experts worried that many of the global agency’s agreements would empower private companies and ultimately harm public health. Over time, various sides largely worked out their differences, Fidler said, except when it came to intellectual property, which he called a “a festering sore</w:t>
      </w:r>
      <w:r w:rsidRPr="00F038FB">
        <w:rPr>
          <w:rStyle w:val="StyleUnderline"/>
        </w:rPr>
        <w:t xml:space="preserve">.” That sore proved lethal </w:t>
      </w:r>
      <w:r w:rsidRPr="00F038FB">
        <w:rPr>
          <w:rStyle w:val="StyleUnderline"/>
          <w:highlight w:val="green"/>
        </w:rPr>
        <w:t>during the HIV/AIDS crisis</w:t>
      </w:r>
      <w:r w:rsidRPr="00F038FB">
        <w:rPr>
          <w:rStyle w:val="StyleUnderline"/>
        </w:rPr>
        <w:t xml:space="preserve">. By the 1990s, antiviral drugs were available to combat infections, but restrictions on production because of patent rules kept them far too </w:t>
      </w:r>
      <w:r w:rsidRPr="00F038FB">
        <w:rPr>
          <w:rStyle w:val="StyleUnderline"/>
        </w:rPr>
        <w:lastRenderedPageBreak/>
        <w:t>expensive for most infected people in sub-Saharan Africa to access. In 2001</w:t>
      </w:r>
      <w:r w:rsidRPr="0098371E">
        <w:rPr>
          <w:rStyle w:val="StyleUnderline"/>
        </w:rPr>
        <w:t xml:space="preserve">, </w:t>
      </w:r>
      <w:r w:rsidRPr="00F038FB">
        <w:rPr>
          <w:rStyle w:val="StyleUnderline"/>
          <w:highlight w:val="green"/>
        </w:rPr>
        <w:t>a deal was finally reached</w:t>
      </w:r>
      <w:r w:rsidRPr="00F038FB">
        <w:rPr>
          <w:sz w:val="16"/>
        </w:rPr>
        <w:t xml:space="preserve">. Called the Doha Declaration, it clarified “that the TRIPS Agreement does not and should not prevent member governments from acting to protect public health,” according to the WTO. 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 The Doha Declaration helped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F038FB">
        <w:rPr>
          <w:rStyle w:val="StyleUnderline"/>
          <w:highlight w:val="green"/>
        </w:rPr>
        <w:t>The WTO’s action set a precedent</w:t>
      </w:r>
      <w:r w:rsidRPr="00F038FB">
        <w:rPr>
          <w:rStyle w:val="StyleUnderline"/>
        </w:rPr>
        <w:t>,</w:t>
      </w:r>
      <w:r w:rsidRPr="00F038FB">
        <w:rPr>
          <w:sz w:val="16"/>
        </w:rPr>
        <w:t xml:space="preserve"> said Yuan Qiong Hu, legal adviser for the Doctors Without Borders Access Campaign, which is advocating for the WTO coronavirus waiver. </w:t>
      </w:r>
      <w:r w:rsidRPr="00F038FB">
        <w:rPr>
          <w:rStyle w:val="StyleUnderline"/>
        </w:rPr>
        <w:t xml:space="preserve">But </w:t>
      </w:r>
      <w:r w:rsidRPr="00F038FB">
        <w:rPr>
          <w:rStyle w:val="StyleUnderline"/>
          <w:highlight w:val="green"/>
        </w:rPr>
        <w:t>countries with the power to enact change acted too late</w:t>
      </w:r>
      <w:r w:rsidRPr="00F038FB">
        <w:rPr>
          <w:rStyle w:val="StyleUnderline"/>
        </w:rPr>
        <w:t xml:space="preserve"> for too many, dragging their feet on lowering prices. </w:t>
      </w:r>
      <w:r w:rsidRPr="00F038FB">
        <w:rPr>
          <w:rStyle w:val="StyleUnderline"/>
          <w:highlight w:val="green"/>
        </w:rPr>
        <w:t>“If they took action earlier</w:t>
      </w:r>
      <w:r w:rsidRPr="00F038FB">
        <w:rPr>
          <w:rStyle w:val="StyleUnderline"/>
        </w:rPr>
        <w:t xml:space="preserve">, it could have been even better. </w:t>
      </w:r>
      <w:r w:rsidRPr="00F038FB">
        <w:rPr>
          <w:rStyle w:val="StyleUnderline"/>
          <w:highlight w:val="green"/>
        </w:rPr>
        <w:t xml:space="preserve">We could have </w:t>
      </w:r>
      <w:r w:rsidRPr="00EF5D3C">
        <w:rPr>
          <w:rStyle w:val="StyleUnderline"/>
        </w:rPr>
        <w:t xml:space="preserve">maybe </w:t>
      </w:r>
      <w:r w:rsidRPr="00F038FB">
        <w:rPr>
          <w:rStyle w:val="StyleUnderline"/>
          <w:highlight w:val="green"/>
        </w:rPr>
        <w:t>saved more lives,”</w:t>
      </w:r>
      <w:r w:rsidRPr="00F038FB">
        <w:rPr>
          <w:rStyle w:val="StyleUnderline"/>
        </w:rPr>
        <w:t xml:space="preserve"> she said. “It’s purely a matter of political will to recognize the challenges.” </w:t>
      </w:r>
      <w:r w:rsidRPr="00F038FB">
        <w:rPr>
          <w:sz w:val="16"/>
        </w:rPr>
        <w:t xml:space="preserve">The coronavirus pandemic, unlike the AIDS epidemic, is not centered in low-income countries. Rather, it’s affecting all countries simultaneously scrambling for the same resources. That’s why Mustaqeem De Gama, an intellectual property expert and South Africa’s WTO representative, </w:t>
      </w:r>
      <w:r w:rsidRPr="00F038FB">
        <w:rPr>
          <w:rStyle w:val="StyleUnderline"/>
        </w:rPr>
        <w:t xml:space="preserve">said it’s time for the global trade agency to act to ensure that “inappropriate use of intellectual property” doesn’t lead to “an artificial scarcity of supply.” </w:t>
      </w:r>
      <w:r w:rsidRPr="00F038FB">
        <w:rPr>
          <w:sz w:val="16"/>
        </w:rPr>
        <w:t>TRIPS, he said, recognizes that every country has the right “to ensure that its citizens have access to necessary medicines, equipment and technology that will address covid-19</w:t>
      </w:r>
      <w:r w:rsidRPr="00F038FB">
        <w:rPr>
          <w:rStyle w:val="StyleUnderline"/>
        </w:rPr>
        <w:t xml:space="preserve">.” He said </w:t>
      </w:r>
      <w:r w:rsidRPr="00F038FB">
        <w:rPr>
          <w:rStyle w:val="StyleUnderline"/>
          <w:highlight w:val="green"/>
        </w:rPr>
        <w:t>a WTO waiver would</w:t>
      </w:r>
      <w:r w:rsidRPr="00F038FB">
        <w:rPr>
          <w:rStyle w:val="StyleUnderline"/>
        </w:rPr>
        <w:t xml:space="preserve"> reinforce that principle and </w:t>
      </w:r>
      <w:r w:rsidRPr="00F038FB">
        <w:rPr>
          <w:rStyle w:val="StyleUnderline"/>
          <w:highlight w:val="green"/>
        </w:rPr>
        <w:t>allow countries to prepare to start their own production</w:t>
      </w:r>
      <w:r w:rsidRPr="00F038FB">
        <w:rPr>
          <w:sz w:val="16"/>
        </w:rPr>
        <w:t xml:space="preserve"> rather than having to wait until richer countries fill their vaccine orders first. “The ability to pay shouldn’t be the determinant for access,” Hu said. WTO action instead could “allow countries to prepare to produce and share resources.”</w:t>
      </w:r>
    </w:p>
    <w:p w14:paraId="3AED6C81" w14:textId="77777777" w:rsidR="00A148F2" w:rsidRDefault="00A148F2" w:rsidP="00A148F2">
      <w:pPr>
        <w:pStyle w:val="Heading2"/>
      </w:pPr>
      <w:r>
        <w:lastRenderedPageBreak/>
        <w:t>Plan</w:t>
      </w:r>
    </w:p>
    <w:p w14:paraId="41686442" w14:textId="77777777" w:rsidR="00A148F2" w:rsidRDefault="00A148F2" w:rsidP="00A148F2"/>
    <w:p w14:paraId="5CDB182F" w14:textId="77777777" w:rsidR="00A148F2" w:rsidRPr="002059BF" w:rsidRDefault="00A148F2" w:rsidP="00A148F2">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5C3BA59B" w14:textId="77777777" w:rsidR="00A148F2" w:rsidRDefault="00A148F2" w:rsidP="00A148F2">
      <w:pPr>
        <w:rPr>
          <w:rFonts w:asciiTheme="majorHAnsi" w:hAnsiTheme="majorHAnsi" w:cstheme="majorHAnsi"/>
        </w:rPr>
      </w:pPr>
    </w:p>
    <w:p w14:paraId="774CFFAD" w14:textId="77777777" w:rsidR="00A148F2" w:rsidRDefault="00A148F2" w:rsidP="00A148F2">
      <w:pPr>
        <w:pStyle w:val="Heading4"/>
      </w:pPr>
      <w:r w:rsidRPr="002059BF">
        <w:rPr>
          <w:highlight w:val="green"/>
        </w:rPr>
        <w:t>The aff plan is to implement the patent waiver proposed by India and South Africa.</w:t>
      </w:r>
    </w:p>
    <w:p w14:paraId="5FF97DEA" w14:textId="77777777" w:rsidR="00A148F2" w:rsidRDefault="00A148F2" w:rsidP="00A148F2">
      <w:pPr>
        <w:pStyle w:val="Heading4"/>
      </w:pPr>
      <w:r w:rsidRPr="00B00380">
        <w:rPr>
          <w:highlight w:val="green"/>
        </w:rPr>
        <w:t>Communication from India and South Africa to the WTO</w:t>
      </w:r>
      <w:r>
        <w:rPr>
          <w:highlight w:val="green"/>
        </w:rPr>
        <w:t xml:space="preserve">, </w:t>
      </w:r>
      <w:r w:rsidRPr="00B00380">
        <w:rPr>
          <w:highlight w:val="green"/>
        </w:rPr>
        <w:t>20</w:t>
      </w:r>
    </w:p>
    <w:p w14:paraId="016073C5" w14:textId="77777777" w:rsidR="00A148F2" w:rsidRPr="00154714" w:rsidRDefault="00A148F2" w:rsidP="00A148F2">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6C460669" w14:textId="77777777" w:rsidR="00A148F2" w:rsidRDefault="00A148F2" w:rsidP="00A148F2">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including diagnostic kits, medical masks, other personal protective equipment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expedite the process of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the impleme</w:t>
      </w:r>
      <w:r w:rsidRPr="004F3A92">
        <w:rPr>
          <w:rStyle w:val="StyleUnderline"/>
        </w:rPr>
        <w:t xml:space="preserve">ntation, application and enforcement of Sections 1, 4, 5, and 7 of Part II of </w:t>
      </w:r>
      <w:r w:rsidRPr="00B00380">
        <w:rPr>
          <w:rStyle w:val="StyleUnderline"/>
          <w:highlight w:val="green"/>
        </w:rPr>
        <w:t xml:space="preserve">the TRIPS Agreement in relation </w:t>
      </w:r>
      <w:r w:rsidRPr="004F3A92">
        <w:rPr>
          <w:rStyle w:val="StyleUnderline"/>
          <w:highlight w:val="green"/>
        </w:rPr>
        <w:t>to</w:t>
      </w:r>
      <w:r w:rsidRPr="004F3A92">
        <w:rPr>
          <w:rStyle w:val="StyleUnderline"/>
        </w:rPr>
        <w:t xml:space="preserve"> prevention, containment or treatment of </w:t>
      </w:r>
      <w:r w:rsidRPr="00B00380">
        <w:rPr>
          <w:rStyle w:val="StyleUnderline"/>
          <w:highlight w:val="green"/>
        </w:rPr>
        <w:t>COVID-</w:t>
      </w:r>
      <w:r w:rsidRPr="0098371E">
        <w:rPr>
          <w:rStyle w:val="StyleUnderline"/>
          <w:highlight w:val="green"/>
        </w:rPr>
        <w:t>19</w:t>
      </w:r>
      <w:r w:rsidRPr="0098371E">
        <w:rPr>
          <w:rStyle w:val="StyleUnderline"/>
        </w:rPr>
        <w:t xml:space="preserve">. 13. </w:t>
      </w:r>
      <w:r w:rsidRPr="0098371E">
        <w:rPr>
          <w:rStyle w:val="StyleUnderline"/>
          <w:highlight w:val="green"/>
        </w:rPr>
        <w:t>The waiver should continue until widespread vaccination is in place globally, and the majority of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5570CCAD" w14:textId="77777777" w:rsidR="00A148F2" w:rsidRDefault="00A148F2" w:rsidP="00A148F2">
      <w:pPr>
        <w:rPr>
          <w:rStyle w:val="Hyperlink"/>
        </w:rPr>
      </w:pPr>
      <w:r w:rsidRPr="002059BF">
        <w:t xml:space="preserve">The entire waiver proposal: </w:t>
      </w:r>
      <w:hyperlink r:id="rId13" w:history="1">
        <w:r w:rsidRPr="00CC2A66">
          <w:rPr>
            <w:rStyle w:val="Hyperlink"/>
          </w:rPr>
          <w:t>https://docs.wto.org/dol2fe/Pages/SS/directdoc.aspx?filename=q:/IP/C/W669R1.pdf&amp;Open=True</w:t>
        </w:r>
      </w:hyperlink>
    </w:p>
    <w:p w14:paraId="6368E8D4" w14:textId="77777777" w:rsidR="00A148F2" w:rsidRPr="002A6DF0" w:rsidRDefault="00A148F2" w:rsidP="00A148F2">
      <w:pPr>
        <w:pStyle w:val="Heading4"/>
        <w:rPr>
          <w:highlight w:val="green"/>
        </w:rPr>
      </w:pPr>
      <w:r w:rsidRPr="002A6DF0">
        <w:rPr>
          <w:highlight w:val="green"/>
        </w:rPr>
        <w:t xml:space="preserve">The proposal suspends parts of TRIPS and applies to multiple types of IP that </w:t>
      </w:r>
      <w:r>
        <w:rPr>
          <w:highlight w:val="green"/>
        </w:rPr>
        <w:t>have</w:t>
      </w:r>
      <w:r w:rsidRPr="002A6DF0">
        <w:rPr>
          <w:highlight w:val="green"/>
        </w:rPr>
        <w:t xml:space="preserve"> to do with COVID.</w:t>
      </w:r>
    </w:p>
    <w:p w14:paraId="4AB90101" w14:textId="77777777" w:rsidR="00A148F2" w:rsidRPr="00CC68C3" w:rsidRDefault="00A148F2" w:rsidP="00A148F2">
      <w:pPr>
        <w:rPr>
          <w:rStyle w:val="Style13ptBold"/>
        </w:rPr>
      </w:pPr>
      <w:r w:rsidRPr="002A6DF0">
        <w:rPr>
          <w:rStyle w:val="Style13ptBold"/>
          <w:highlight w:val="green"/>
        </w:rPr>
        <w:t>Kang et al, 21</w:t>
      </w:r>
    </w:p>
    <w:p w14:paraId="36686419" w14:textId="77777777" w:rsidR="00A148F2" w:rsidRPr="00CC68C3" w:rsidRDefault="00A148F2" w:rsidP="00A148F2">
      <w:pPr>
        <w:rPr>
          <w:sz w:val="16"/>
          <w:szCs w:val="16"/>
        </w:rPr>
      </w:pPr>
      <w:r w:rsidRPr="00CC68C3">
        <w:rPr>
          <w:sz w:val="16"/>
          <w:szCs w:val="16"/>
        </w:rPr>
        <w:t xml:space="preserve">Kang, H. Y., Thambiesetty, S., Bosse, J. (2021, May 7). TRIPS waiver: there’s more to the story than vaccine patents. The Conversation. </w:t>
      </w:r>
      <w:hyperlink r:id="rId14" w:history="1">
        <w:r w:rsidRPr="00CC68C3">
          <w:rPr>
            <w:rStyle w:val="Hyperlink"/>
            <w:sz w:val="16"/>
            <w:szCs w:val="16"/>
          </w:rPr>
          <w:t>https://theconversation.com/trips-waiver-theres-more-to-the-story-than-vaccine-patents-160502</w:t>
        </w:r>
      </w:hyperlink>
      <w:r w:rsidRPr="00CC68C3">
        <w:rPr>
          <w:sz w:val="16"/>
          <w:szCs w:val="16"/>
        </w:rPr>
        <w:t xml:space="preserve"> Dr Hyo Yoon Kang's research interests are in intellectual property, knowledge techniques, transmissions and practices, construction of values and valuation practices, novelty and creativity, and hermeneutic/post-hermeneutic approaches to the study of law. She has a cross-disciplinary training and professional background in law, history of sciences, and science and technology studies. Prior to joining Kent Law School, she was an Assistant Professor of Science Studies at the University of Lucerne, Switzerland and a postdoctoral research </w:t>
      </w:r>
      <w:r w:rsidRPr="00CC68C3">
        <w:rPr>
          <w:sz w:val="16"/>
          <w:szCs w:val="16"/>
        </w:rPr>
        <w:lastRenderedPageBreak/>
        <w:t>fellow at the Max Planck Institute for the History of Science, Berlin. She earned a PhD in Law at the European University Institute, Florence, with a thesis which explored the implications of human gene patenting on the legal concept of human personhood. She read Government and Law at the London School of Economics and Political Science and also graduated there with a Distinction from the Masters of Laws (LLM) programme.</w:t>
      </w:r>
    </w:p>
    <w:p w14:paraId="5DD4D9AA" w14:textId="77777777" w:rsidR="00A148F2" w:rsidRDefault="00A148F2" w:rsidP="00A148F2">
      <w:pPr>
        <w:rPr>
          <w:sz w:val="16"/>
        </w:rPr>
      </w:pPr>
      <w:r w:rsidRPr="00CC68C3">
        <w:rPr>
          <w:sz w:val="16"/>
        </w:rPr>
        <w:t xml:space="preserve">The US has announced its limited support for </w:t>
      </w:r>
      <w:r w:rsidRPr="00CC68C3">
        <w:rPr>
          <w:rStyle w:val="StyleUnderline"/>
        </w:rPr>
        <w:t>the “</w:t>
      </w:r>
      <w:r w:rsidRPr="00CC68C3">
        <w:rPr>
          <w:rStyle w:val="StyleUnderline"/>
          <w:highlight w:val="green"/>
        </w:rPr>
        <w:t>Trips waiver</w:t>
      </w:r>
      <w:r w:rsidRPr="00CC68C3">
        <w:rPr>
          <w:rStyle w:val="StyleUnderline"/>
        </w:rPr>
        <w:t xml:space="preserve">”, a proposal to </w:t>
      </w:r>
      <w:r w:rsidRPr="00CC68C3">
        <w:rPr>
          <w:rStyle w:val="StyleUnderline"/>
          <w:highlight w:val="green"/>
        </w:rPr>
        <w:t>suspend</w:t>
      </w:r>
      <w:r w:rsidRPr="00CC68C3">
        <w:rPr>
          <w:rStyle w:val="StyleUnderline"/>
        </w:rPr>
        <w:t xml:space="preserve"> </w:t>
      </w:r>
      <w:r w:rsidRPr="00CC68C3">
        <w:rPr>
          <w:rStyle w:val="StyleUnderline"/>
          <w:highlight w:val="green"/>
        </w:rPr>
        <w:t>i</w:t>
      </w:r>
      <w:r w:rsidRPr="00CC68C3">
        <w:rPr>
          <w:rStyle w:val="StyleUnderline"/>
        </w:rPr>
        <w:t xml:space="preserve">ntellectual </w:t>
      </w:r>
      <w:r w:rsidRPr="00CC68C3">
        <w:rPr>
          <w:rStyle w:val="StyleUnderline"/>
          <w:highlight w:val="green"/>
        </w:rPr>
        <w:t>p</w:t>
      </w:r>
      <w:r w:rsidRPr="00CC68C3">
        <w:rPr>
          <w:rStyle w:val="StyleUnderline"/>
        </w:rPr>
        <w:t xml:space="preserve">roperty </w:t>
      </w:r>
      <w:r w:rsidRPr="00CC68C3">
        <w:rPr>
          <w:rStyle w:val="StyleUnderline"/>
          <w:highlight w:val="green"/>
        </w:rPr>
        <w:t>p</w:t>
      </w:r>
      <w:r w:rsidRPr="00CC68C3">
        <w:rPr>
          <w:rStyle w:val="StyleUnderline"/>
        </w:rPr>
        <w:t xml:space="preserve">rotections </w:t>
      </w:r>
      <w:r w:rsidRPr="00CC68C3">
        <w:rPr>
          <w:rStyle w:val="StyleUnderline"/>
          <w:highlight w:val="green"/>
        </w:rPr>
        <w:t>for products</w:t>
      </w:r>
      <w:r w:rsidRPr="00CC68C3">
        <w:rPr>
          <w:rStyle w:val="StyleUnderline"/>
        </w:rPr>
        <w:t xml:space="preserve"> and technologies </w:t>
      </w:r>
      <w:r w:rsidRPr="00CC68C3">
        <w:rPr>
          <w:rStyle w:val="StyleUnderline"/>
          <w:highlight w:val="green"/>
        </w:rPr>
        <w:t>needed for</w:t>
      </w:r>
      <w:r w:rsidRPr="00CC68C3">
        <w:rPr>
          <w:rStyle w:val="StyleUnderline"/>
        </w:rPr>
        <w:t xml:space="preserve"> the fight against </w:t>
      </w:r>
      <w:r w:rsidRPr="00CC68C3">
        <w:rPr>
          <w:rStyle w:val="StyleUnderline"/>
          <w:highlight w:val="green"/>
        </w:rPr>
        <w:t>COVID-19</w:t>
      </w:r>
      <w:r w:rsidRPr="00CC68C3">
        <w:rPr>
          <w:rStyle w:val="StyleUnderline"/>
        </w:rPr>
        <w:t xml:space="preserve">, including vaccines, </w:t>
      </w:r>
      <w:r w:rsidRPr="00CC68C3">
        <w:rPr>
          <w:rStyle w:val="StyleUnderline"/>
          <w:highlight w:val="green"/>
        </w:rPr>
        <w:t>for the duration of the pandemic</w:t>
      </w:r>
      <w:r w:rsidRPr="00CC68C3">
        <w:rPr>
          <w:rStyle w:val="StyleUnderline"/>
        </w:rPr>
        <w:t xml:space="preserve">. This would involve a </w:t>
      </w:r>
      <w:r w:rsidRPr="00CC68C3">
        <w:rPr>
          <w:rStyle w:val="StyleUnderline"/>
          <w:highlight w:val="green"/>
        </w:rPr>
        <w:t>temporary suspension of certain rules set out in the Trips agreement</w:t>
      </w:r>
      <w:r w:rsidRPr="00CC68C3">
        <w:rPr>
          <w:sz w:val="16"/>
        </w:rPr>
        <w:t xml:space="preserve">, the intellectual property treaty of the World Trade Organization (WTO). </w:t>
      </w:r>
      <w:r w:rsidRPr="00CC68C3">
        <w:rPr>
          <w:rStyle w:val="StyleUnderline"/>
        </w:rPr>
        <w:t xml:space="preserve">The waiver was first proposed by India and South Africa </w:t>
      </w:r>
      <w:r w:rsidRPr="00CC68C3">
        <w:rPr>
          <w:sz w:val="16"/>
        </w:rPr>
        <w:t xml:space="preserve">– two countries with robust generic pharmaceutical manufacturing capacity – in October 2020 as one important tool to address availability of COVID-19 vaccines, diagnostic tools and therapeutic treatments. For seven months, the proposal has made little progress due to opposition from the US, the EU, Switzerland, the UK, Japan and others. The surprise announcement garnered a positive response in many quarters, and was soon echoed worldwide, with the EU, New Zealand and France expressing more willingness to negotiate. Yet the US is the centre of attention because its statement is such a big departure from its previous antagonism towards other countries’ public health measures that affect intellectual property rights. For example in 1996, it threatened to impose sanctions on Brazil for reforming patent laws to improve access to AIDS medication. Given this history, and intense lobbying from the pharmaceutical sector, the US support for the Trips waiver was for many a welcome surprise. Support for the waiver, and the latest US Trade Representative report indicating that the US will respect the right to grant compulsory licenses consistent with the the Trips agreement, may give all trading partners, not just developing countries, the confidence to boldly use those powers to improve the supply of COVID-19 vaccines without fear of trade retaliation. But aspects of the US announcement are more narrow in scope than the original proposal. The initial </w:t>
      </w:r>
      <w:r w:rsidRPr="00CC68C3">
        <w:rPr>
          <w:rStyle w:val="StyleUnderline"/>
        </w:rPr>
        <w:t>proposal would cover all technologies for the detection, prevention, treatment and response to COVID-19</w:t>
      </w:r>
      <w:r w:rsidRPr="00CC68C3">
        <w:rPr>
          <w:sz w:val="16"/>
        </w:rPr>
        <w:t xml:space="preserve">, while the US statement limits its support for waiving intellectual property rights in vaccines only. While vaccines are the centre of attention right now, the broader proposal would address the limited supply of therapeutics, like Baricitinib or Redemsivir, or diagnostics, like reagents for COVID test kits. Nevertheless, the US support could help bring the Trips waiver to the next stage of “text-based negotiations”. There is now hope that formal negotiations can start addressing outstanding issues, such as how long the waiver would last, and whether anything more than vaccines may be covered. As the Trips waiver gained public attention, many have referred to the measure as a “patent waiver”. This has </w:t>
      </w:r>
      <w:r w:rsidRPr="00CC68C3">
        <w:rPr>
          <w:rStyle w:val="StyleUnderline"/>
        </w:rPr>
        <w:t xml:space="preserve">obscured other intellectual property rights which are included in the original proposed Trips waiver: </w:t>
      </w:r>
      <w:r w:rsidRPr="002A6DF0">
        <w:rPr>
          <w:rStyle w:val="StyleUnderline"/>
          <w:highlight w:val="green"/>
        </w:rPr>
        <w:t>copyright, trade secrets, and designs – not just patents</w:t>
      </w:r>
      <w:r w:rsidRPr="00CC68C3">
        <w:rPr>
          <w:sz w:val="16"/>
        </w:rPr>
        <w:t>. Patents certainly deserve a lot of attention: the manufacturing and supply of one product, especially complex biologics like COVID-19 vaccines, is often governed by multiple patents, which may be owned by different entities</w:t>
      </w:r>
      <w:r w:rsidRPr="00CC68C3">
        <w:rPr>
          <w:rStyle w:val="StyleUnderline"/>
        </w:rPr>
        <w:t xml:space="preserve">. But </w:t>
      </w:r>
      <w:r w:rsidRPr="002A6DF0">
        <w:rPr>
          <w:rStyle w:val="StyleUnderline"/>
          <w:highlight w:val="green"/>
        </w:rPr>
        <w:t>trade secrets</w:t>
      </w:r>
      <w:r w:rsidRPr="00CC68C3">
        <w:rPr>
          <w:rStyle w:val="StyleUnderline"/>
        </w:rPr>
        <w:t xml:space="preserve">, which protect different kinds of exclusive information, including data gathered during the regulatory approval process, and tacit know-how </w:t>
      </w:r>
      <w:r w:rsidRPr="002A6DF0">
        <w:rPr>
          <w:rStyle w:val="StyleUnderline"/>
          <w:highlight w:val="green"/>
        </w:rPr>
        <w:t>are also essential</w:t>
      </w:r>
      <w:r w:rsidRPr="00CC68C3">
        <w:rPr>
          <w:rStyle w:val="StyleUnderline"/>
        </w:rPr>
        <w:t xml:space="preserve"> for manufacturing and producing vaccines</w:t>
      </w:r>
      <w:r w:rsidRPr="00CC68C3">
        <w:rPr>
          <w:sz w:val="16"/>
        </w:rPr>
        <w:t xml:space="preserve">. Providing incentives to share or reveal trade secrets, information covered by non-disclosure agreements, as well as regulatory submissions, such as clinical trial data, </w:t>
      </w:r>
      <w:r w:rsidRPr="002A6DF0">
        <w:rPr>
          <w:rStyle w:val="StyleUnderline"/>
          <w:highlight w:val="green"/>
        </w:rPr>
        <w:t>would not only spur competition. It would also provide the basis for further innovation.</w:t>
      </w:r>
      <w:r w:rsidRPr="00CC68C3">
        <w:rPr>
          <w:rStyle w:val="StyleUnderline"/>
        </w:rPr>
        <w:t xml:space="preserve"> </w:t>
      </w:r>
      <w:r w:rsidRPr="00CC68C3">
        <w:rPr>
          <w:sz w:val="16"/>
        </w:rPr>
        <w:t>This was seen in the case of Shantha Biotechnic’s development of a hepatitis B vaccine for Indian domestic supply, which used yeast instead of the traditional bacterial system, allowing production of a low-cost Indian vaccine which went on to become the mainstay of a global vaccination drive led by Unicef. Some of the COVID-19 vaccines on offer – those developed by BioNTech and Moderna – use mRNA, a relatively novel technology that has only recently been produced in large numbers. Many countries may not yet have the means or know-how to produce them domestically. The WHO has set up a mRNA technology transfer hub to provide a mechanism to share the technology globally, but none of the current vaccine manufacturers have yet offered their help or expertise to this initiative.</w:t>
      </w:r>
    </w:p>
    <w:p w14:paraId="49AF2CA5" w14:textId="77777777" w:rsidR="00A148F2" w:rsidRPr="008E32E2" w:rsidRDefault="00A148F2" w:rsidP="00A148F2"/>
    <w:p w14:paraId="60508045" w14:textId="77777777" w:rsidR="00A148F2" w:rsidRDefault="00A148F2" w:rsidP="00A148F2">
      <w:pPr>
        <w:pStyle w:val="Heading2"/>
      </w:pPr>
      <w:r w:rsidRPr="0049246F">
        <w:lastRenderedPageBreak/>
        <w:t>Framework</w:t>
      </w:r>
      <w:r>
        <w:t xml:space="preserve"> - Util</w:t>
      </w:r>
    </w:p>
    <w:p w14:paraId="0B55B81A" w14:textId="77777777" w:rsidR="00A148F2" w:rsidRPr="0049246F" w:rsidRDefault="00A148F2" w:rsidP="00A148F2"/>
    <w:p w14:paraId="72847989" w14:textId="77777777" w:rsidR="00A148F2" w:rsidRDefault="00A148F2" w:rsidP="00A148F2">
      <w:pPr>
        <w:pStyle w:val="Heading4"/>
        <w:keepNext w:val="0"/>
        <w:keepLines w:val="0"/>
        <w:spacing w:before="240" w:after="40" w:line="303" w:lineRule="auto"/>
        <w:rPr>
          <w:rFonts w:eastAsia="Calibri" w:cs="Calibri"/>
          <w:color w:val="000000"/>
          <w:u w:val="single"/>
        </w:rPr>
      </w:pPr>
      <w:r w:rsidRPr="00DB33CA">
        <w:rPr>
          <w:rFonts w:eastAsia="Calibri" w:cs="Calibri"/>
          <w:color w:val="000000"/>
          <w:u w:val="single"/>
        </w:rPr>
        <w:t>The standard is maximizing expected well-being.</w:t>
      </w:r>
    </w:p>
    <w:p w14:paraId="5F377088" w14:textId="77777777" w:rsidR="00A148F2" w:rsidRDefault="00A148F2" w:rsidP="00A148F2"/>
    <w:p w14:paraId="6CE503AB" w14:textId="77777777" w:rsidR="00A148F2" w:rsidRPr="00321199" w:rsidRDefault="00A148F2" w:rsidP="00A148F2">
      <w:pPr>
        <w:rPr>
          <w:b/>
          <w:bCs/>
          <w:sz w:val="26"/>
          <w:szCs w:val="26"/>
        </w:rPr>
      </w:pPr>
      <w:r w:rsidRPr="00321199">
        <w:rPr>
          <w:b/>
          <w:bCs/>
          <w:sz w:val="26"/>
          <w:szCs w:val="26"/>
        </w:rPr>
        <w:t xml:space="preserve">My Value for the debate is utilitarianism. Util is a moral system where the rightness or wrongness of an action is judged by the outcome it produces. This is the best system for debating </w:t>
      </w:r>
      <w:r>
        <w:rPr>
          <w:b/>
          <w:bCs/>
          <w:sz w:val="26"/>
          <w:szCs w:val="26"/>
        </w:rPr>
        <w:t>government</w:t>
      </w:r>
      <w:r w:rsidRPr="00321199">
        <w:rPr>
          <w:b/>
          <w:bCs/>
          <w:sz w:val="26"/>
          <w:szCs w:val="26"/>
        </w:rPr>
        <w:t xml:space="preserve"> actions for 3 reasons:</w:t>
      </w:r>
    </w:p>
    <w:p w14:paraId="28CAB766" w14:textId="77777777" w:rsidR="00A148F2" w:rsidRPr="00321199" w:rsidRDefault="00A148F2" w:rsidP="00A148F2">
      <w:pPr>
        <w:rPr>
          <w:b/>
          <w:bCs/>
          <w:sz w:val="26"/>
          <w:szCs w:val="26"/>
        </w:rPr>
      </w:pPr>
    </w:p>
    <w:p w14:paraId="03EA9CB3" w14:textId="77777777" w:rsidR="00A148F2" w:rsidRPr="00321199" w:rsidRDefault="00A148F2" w:rsidP="00A148F2">
      <w:pPr>
        <w:rPr>
          <w:b/>
          <w:bCs/>
          <w:sz w:val="26"/>
          <w:szCs w:val="26"/>
        </w:rPr>
      </w:pPr>
      <w:r w:rsidRPr="00321199">
        <w:rPr>
          <w:b/>
          <w:bCs/>
          <w:sz w:val="26"/>
          <w:szCs w:val="26"/>
        </w:rPr>
        <w:t xml:space="preserve">1. </w:t>
      </w:r>
      <w:r>
        <w:rPr>
          <w:b/>
          <w:bCs/>
          <w:sz w:val="26"/>
          <w:szCs w:val="26"/>
        </w:rPr>
        <w:t>State</w:t>
      </w:r>
      <w:r w:rsidRPr="00321199">
        <w:rPr>
          <w:b/>
          <w:bCs/>
          <w:sz w:val="26"/>
          <w:szCs w:val="26"/>
        </w:rPr>
        <w:t xml:space="preserve"> actor—</w:t>
      </w:r>
      <w:r>
        <w:rPr>
          <w:b/>
          <w:bCs/>
          <w:sz w:val="26"/>
          <w:szCs w:val="26"/>
        </w:rPr>
        <w:t>states</w:t>
      </w:r>
      <w:r w:rsidRPr="00321199">
        <w:rPr>
          <w:b/>
          <w:bCs/>
          <w:sz w:val="26"/>
          <w:szCs w:val="26"/>
        </w:rPr>
        <w:t xml:space="preserve"> are not moral individuals so they can’t have Kantian intent.</w:t>
      </w:r>
    </w:p>
    <w:p w14:paraId="5A8A2DEE" w14:textId="77777777" w:rsidR="00A148F2" w:rsidRPr="00321199" w:rsidRDefault="00A148F2" w:rsidP="00A148F2">
      <w:pPr>
        <w:rPr>
          <w:b/>
          <w:bCs/>
          <w:sz w:val="26"/>
          <w:szCs w:val="26"/>
        </w:rPr>
      </w:pPr>
    </w:p>
    <w:p w14:paraId="0210F86E" w14:textId="77777777" w:rsidR="00A148F2" w:rsidRPr="00321199" w:rsidRDefault="00A148F2" w:rsidP="00A148F2">
      <w:pPr>
        <w:rPr>
          <w:b/>
          <w:bCs/>
          <w:sz w:val="26"/>
          <w:szCs w:val="26"/>
        </w:rPr>
      </w:pPr>
      <w:r w:rsidRPr="00321199">
        <w:rPr>
          <w:b/>
          <w:bCs/>
          <w:sz w:val="26"/>
          <w:szCs w:val="26"/>
        </w:rPr>
        <w:t xml:space="preserve">2. Topic specific- debates about </w:t>
      </w:r>
      <w:r>
        <w:rPr>
          <w:b/>
          <w:bCs/>
          <w:sz w:val="26"/>
          <w:szCs w:val="26"/>
        </w:rPr>
        <w:t>the WTO and patents</w:t>
      </w:r>
      <w:r w:rsidRPr="00321199">
        <w:rPr>
          <w:b/>
          <w:bCs/>
          <w:sz w:val="26"/>
          <w:szCs w:val="26"/>
        </w:rPr>
        <w:t xml:space="preserve"> inevitably regress to consequences</w:t>
      </w:r>
      <w:r>
        <w:rPr>
          <w:b/>
          <w:bCs/>
          <w:sz w:val="26"/>
          <w:szCs w:val="26"/>
        </w:rPr>
        <w:t>—the patents are</w:t>
      </w:r>
      <w:r w:rsidRPr="00321199">
        <w:rPr>
          <w:b/>
          <w:bCs/>
          <w:sz w:val="26"/>
          <w:szCs w:val="26"/>
        </w:rPr>
        <w:t xml:space="preserve"> moral or immoral because of </w:t>
      </w:r>
      <w:r>
        <w:rPr>
          <w:b/>
          <w:bCs/>
          <w:sz w:val="26"/>
          <w:szCs w:val="26"/>
        </w:rPr>
        <w:t>their</w:t>
      </w:r>
      <w:r w:rsidRPr="00321199">
        <w:rPr>
          <w:b/>
          <w:bCs/>
          <w:sz w:val="26"/>
          <w:szCs w:val="26"/>
        </w:rPr>
        <w:t xml:space="preserve"> ability to help or hurt</w:t>
      </w:r>
      <w:r>
        <w:rPr>
          <w:b/>
          <w:bCs/>
          <w:sz w:val="26"/>
          <w:szCs w:val="26"/>
        </w:rPr>
        <w:t xml:space="preserve"> the world</w:t>
      </w:r>
      <w:r w:rsidRPr="00321199">
        <w:rPr>
          <w:b/>
          <w:bCs/>
          <w:sz w:val="26"/>
          <w:szCs w:val="26"/>
        </w:rPr>
        <w:t>.</w:t>
      </w:r>
    </w:p>
    <w:p w14:paraId="601735D4" w14:textId="77777777" w:rsidR="00A148F2" w:rsidRPr="00321199" w:rsidRDefault="00A148F2" w:rsidP="00A148F2">
      <w:pPr>
        <w:rPr>
          <w:b/>
          <w:bCs/>
          <w:sz w:val="26"/>
          <w:szCs w:val="26"/>
        </w:rPr>
      </w:pPr>
    </w:p>
    <w:p w14:paraId="7578E3C0" w14:textId="77777777" w:rsidR="00A148F2" w:rsidRPr="00321199" w:rsidRDefault="00A148F2" w:rsidP="00A148F2">
      <w:pPr>
        <w:rPr>
          <w:b/>
          <w:bCs/>
          <w:sz w:val="26"/>
          <w:szCs w:val="26"/>
        </w:rPr>
      </w:pPr>
      <w:r w:rsidRPr="00321199">
        <w:rPr>
          <w:b/>
          <w:bCs/>
          <w:sz w:val="26"/>
          <w:szCs w:val="26"/>
        </w:rPr>
        <w:t xml:space="preserve">3. Relational wording- Member nations in the resolution is plural, this implies we are debating about how the international community should be shaped and not what an individual’s moral obligations may be. </w:t>
      </w:r>
    </w:p>
    <w:p w14:paraId="39C63682" w14:textId="77777777" w:rsidR="00A148F2" w:rsidRPr="0049246F" w:rsidRDefault="00A148F2" w:rsidP="00A148F2"/>
    <w:p w14:paraId="0425F983" w14:textId="77777777" w:rsidR="00A148F2" w:rsidRPr="0029693E" w:rsidRDefault="00A148F2" w:rsidP="00A148F2">
      <w:pPr>
        <w:pStyle w:val="Heading4"/>
        <w:rPr>
          <w:rFonts w:asciiTheme="majorHAnsi" w:hAnsiTheme="majorHAnsi" w:cstheme="majorHAnsi"/>
        </w:rPr>
      </w:pPr>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3FE1D9BA" w14:textId="77777777" w:rsidR="00A148F2" w:rsidRDefault="00A148F2" w:rsidP="00A148F2">
      <w:pPr>
        <w:rPr>
          <w:rStyle w:val="Heading4Char"/>
          <w:rFonts w:asciiTheme="majorHAnsi" w:hAnsiTheme="majorHAnsi" w:cstheme="majorHAnsi"/>
        </w:rPr>
      </w:pPr>
      <w:r w:rsidRPr="0029693E">
        <w:rPr>
          <w:rStyle w:val="Heading4Char"/>
          <w:rFonts w:asciiTheme="majorHAnsi" w:hAnsiTheme="majorHAnsi" w:cstheme="majorHAnsi"/>
          <w:highlight w:val="green"/>
        </w:rPr>
        <w:t>Goodin</w:t>
      </w:r>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566A84D1" w14:textId="77777777" w:rsidR="00A148F2" w:rsidRPr="00321199" w:rsidRDefault="00A148F2" w:rsidP="00A148F2">
      <w:pPr>
        <w:rPr>
          <w:sz w:val="18"/>
          <w:szCs w:val="18"/>
        </w:rPr>
      </w:pPr>
      <w:r w:rsidRPr="00321199">
        <w:rPr>
          <w:sz w:val="18"/>
          <w:szCs w:val="18"/>
        </w:rPr>
        <w:t>Robert, 1995, Philosopher of Political Theory, Public Policy, and Applied Ethics. Utilitarianism as a Public Philosophy, Cambridge University Press, pg. 26-27</w:t>
      </w:r>
    </w:p>
    <w:p w14:paraId="4F76345F" w14:textId="77777777" w:rsidR="00A148F2" w:rsidRPr="0029693E" w:rsidRDefault="00A148F2" w:rsidP="00A148F2">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r w:rsidRPr="0029693E">
        <w:rPr>
          <w:rStyle w:val="StyleUnderline"/>
          <w:rFonts w:asciiTheme="majorHAnsi" w:hAnsiTheme="majorHAnsi" w:cstheme="majorHAnsi"/>
          <w:highlight w:val="green"/>
        </w:rPr>
        <w:t>that policies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w:t>
      </w:r>
      <w:r w:rsidRPr="0029693E">
        <w:rPr>
          <w:rFonts w:asciiTheme="majorHAnsi" w:hAnsiTheme="majorHAnsi" w:cstheme="majorHAnsi"/>
          <w:sz w:val="14"/>
        </w:rPr>
        <w:lastRenderedPageBreak/>
        <w:t>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are capable of acting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make utilitarianism peculiarly apt for public policy-making</w:t>
      </w:r>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1080AD7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48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8F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6D15D6"/>
  <w14:defaultImageDpi w14:val="300"/>
  <w15:docId w15:val="{2DD31894-D05A-F648-84B4-7B51136F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48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148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48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48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A148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48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48F2"/>
  </w:style>
  <w:style w:type="character" w:customStyle="1" w:styleId="Heading1Char">
    <w:name w:val="Heading 1 Char"/>
    <w:aliases w:val="Pocket Char"/>
    <w:basedOn w:val="DefaultParagraphFont"/>
    <w:link w:val="Heading1"/>
    <w:uiPriority w:val="9"/>
    <w:rsid w:val="00A148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48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148F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A148F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148F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A148F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148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48F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148F2"/>
    <w:rPr>
      <w:color w:val="auto"/>
      <w:u w:val="none"/>
    </w:rPr>
  </w:style>
  <w:style w:type="paragraph" w:styleId="DocumentMap">
    <w:name w:val="Document Map"/>
    <w:basedOn w:val="Normal"/>
    <w:link w:val="DocumentMapChar"/>
    <w:uiPriority w:val="99"/>
    <w:semiHidden/>
    <w:unhideWhenUsed/>
    <w:rsid w:val="00A148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48F2"/>
    <w:rPr>
      <w:rFonts w:ascii="Lucida Grande" w:hAnsi="Lucida Grande" w:cs="Lucida Grande"/>
    </w:rPr>
  </w:style>
  <w:style w:type="paragraph" w:customStyle="1" w:styleId="textbold">
    <w:name w:val="text bold"/>
    <w:basedOn w:val="Normal"/>
    <w:link w:val="Emphasis"/>
    <w:uiPriority w:val="20"/>
    <w:qFormat/>
    <w:rsid w:val="00A148F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148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R1.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foreignaffairs.com/articles/2018-03-05/trade-war-poor" TargetMode="External"/><Relationship Id="rId4" Type="http://schemas.openxmlformats.org/officeDocument/2006/relationships/customXml" Target="../customXml/item4.xml"/><Relationship Id="rId9" Type="http://schemas.openxmlformats.org/officeDocument/2006/relationships/hyperlink" Target="https://cepr.org/sites/default/files/policy_insights/PolicyInsight84.pdf" TargetMode="External"/><Relationship Id="rId14" Type="http://schemas.openxmlformats.org/officeDocument/2006/relationships/hyperlink" Target="https://theconversation.com/trips-waiver-theres-more-to-the-story-than-vaccine-patents-1605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11456</Words>
  <Characters>65300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1</cp:revision>
  <dcterms:created xsi:type="dcterms:W3CDTF">2021-10-31T15:13:00Z</dcterms:created>
  <dcterms:modified xsi:type="dcterms:W3CDTF">2021-10-31T15:22:00Z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