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B4F95" w14:textId="795A853C" w:rsidR="008E32E2" w:rsidRDefault="008E32E2" w:rsidP="008E32E2">
      <w:pPr>
        <w:pStyle w:val="Heading1"/>
        <w:rPr>
          <w:rFonts w:asciiTheme="majorHAnsi" w:hAnsiTheme="majorHAnsi" w:cstheme="majorHAnsi"/>
        </w:rPr>
      </w:pPr>
      <w:r>
        <w:rPr>
          <w:rFonts w:asciiTheme="majorHAnsi" w:hAnsiTheme="majorHAnsi" w:cstheme="majorHAnsi"/>
        </w:rPr>
        <w:t>1AC –</w:t>
      </w:r>
      <w:r>
        <w:rPr>
          <w:rFonts w:asciiTheme="majorHAnsi" w:hAnsiTheme="majorHAnsi" w:cstheme="majorHAnsi"/>
        </w:rPr>
        <w:t xml:space="preserve"> </w:t>
      </w:r>
      <w:r>
        <w:rPr>
          <w:rFonts w:asciiTheme="majorHAnsi" w:hAnsiTheme="majorHAnsi" w:cstheme="majorHAnsi"/>
        </w:rPr>
        <w:t>WTO IPP</w:t>
      </w:r>
    </w:p>
    <w:p w14:paraId="60B8D581" w14:textId="77777777" w:rsidR="008E32E2" w:rsidRPr="001A3BF4" w:rsidRDefault="008E32E2" w:rsidP="008E32E2"/>
    <w:p w14:paraId="2DE38F8E" w14:textId="77777777" w:rsidR="008E32E2" w:rsidRPr="00C13F83" w:rsidRDefault="008E32E2" w:rsidP="008E32E2">
      <w:pPr>
        <w:pStyle w:val="Heading2"/>
      </w:pPr>
      <w:r>
        <w:lastRenderedPageBreak/>
        <w:t>COVID-19</w:t>
      </w:r>
    </w:p>
    <w:p w14:paraId="0E06FE53" w14:textId="77777777" w:rsidR="008E32E2" w:rsidRPr="00C13F83" w:rsidRDefault="008E32E2" w:rsidP="008E32E2">
      <w:pPr>
        <w:rPr>
          <w:rFonts w:asciiTheme="majorHAnsi" w:hAnsiTheme="majorHAnsi" w:cstheme="majorHAnsi"/>
        </w:rPr>
      </w:pPr>
    </w:p>
    <w:p w14:paraId="3D57716C" w14:textId="77777777" w:rsidR="008E32E2" w:rsidRPr="002A10CA" w:rsidRDefault="008E32E2" w:rsidP="008E32E2">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5EA709B5" w14:textId="77777777" w:rsidR="008E32E2" w:rsidRPr="002A10CA" w:rsidRDefault="008E32E2" w:rsidP="008E32E2">
      <w:pPr>
        <w:rPr>
          <w:rStyle w:val="Style13ptBold"/>
        </w:rPr>
      </w:pPr>
      <w:r w:rsidRPr="002A10CA">
        <w:rPr>
          <w:rStyle w:val="Style13ptBold"/>
          <w:highlight w:val="green"/>
        </w:rPr>
        <w:t xml:space="preserve">Lynch, </w:t>
      </w:r>
      <w:r w:rsidRPr="001C1061">
        <w:rPr>
          <w:rStyle w:val="Style13ptBold"/>
          <w:highlight w:val="green"/>
        </w:rPr>
        <w:t>21</w:t>
      </w:r>
    </w:p>
    <w:p w14:paraId="492C5DEA" w14:textId="77777777" w:rsidR="008E32E2" w:rsidRDefault="008E32E2" w:rsidP="008E32E2">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461BA8D5" w14:textId="77777777" w:rsidR="008E32E2" w:rsidRDefault="008E32E2" w:rsidP="008E32E2">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w:t>
      </w:r>
      <w:proofErr w:type="gramStart"/>
      <w:r w:rsidRPr="002F3C97">
        <w:rPr>
          <w:rStyle w:val="StyleUnderline"/>
        </w:rPr>
        <w:t>Asia</w:t>
      </w:r>
      <w:proofErr w:type="gramEnd"/>
      <w:r w:rsidRPr="002F3C97">
        <w:rPr>
          <w:rStyle w:val="StyleUnderline"/>
        </w:rPr>
        <w:t xml:space="preserve">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w:t>
      </w:r>
      <w:proofErr w:type="gramStart"/>
      <w:r w:rsidRPr="002F3C97">
        <w:rPr>
          <w:rStyle w:val="StyleUnderline"/>
        </w:rPr>
        <w:t>fastest-rising</w:t>
      </w:r>
      <w:proofErr w:type="gramEnd"/>
      <w:r w:rsidRPr="002F3C97">
        <w:rPr>
          <w:rStyle w:val="StyleUnderline"/>
        </w:rPr>
        <w:t xml:space="preserve">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 xml:space="preserve">Latin America is reeling as covid deaths soar in Brazil, </w:t>
      </w:r>
      <w:proofErr w:type="gramStart"/>
      <w:r w:rsidRPr="002F3C97">
        <w:rPr>
          <w:rStyle w:val="StyleUnderline"/>
        </w:rPr>
        <w:t>Argentina</w:t>
      </w:r>
      <w:proofErr w:type="gramEnd"/>
      <w:r w:rsidRPr="002F3C97">
        <w:rPr>
          <w:rStyle w:val="StyleUnderline"/>
        </w:rPr>
        <w:t xml:space="preserve">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xml:space="preserve">, leaving lasting wounds on dozens of economies, preventing for years a complete restoration of global </w:t>
      </w:r>
      <w:proofErr w:type="gramStart"/>
      <w:r w:rsidRPr="002F3C97">
        <w:rPr>
          <w:rStyle w:val="StyleUnderline"/>
        </w:rPr>
        <w:t>travel</w:t>
      </w:r>
      <w:proofErr w:type="gramEnd"/>
      <w:r w:rsidRPr="002F3C97">
        <w:rPr>
          <w:rStyle w:val="StyleUnderline"/>
        </w:rPr>
        <w:t xml:space="preserve">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xml:space="preserve">, experts warn. “The virus is still raging across the planet, and we don’t have the vaccines. This is the greatest priority right now,” said Achim Steiner, administrator of the United Nations Development Program. </w:t>
      </w:r>
      <w:proofErr w:type="gramStart"/>
      <w:r w:rsidRPr="002A10CA">
        <w:rPr>
          <w:sz w:val="14"/>
        </w:rPr>
        <w:t>“ …</w:t>
      </w:r>
      <w:proofErr w:type="gramEnd"/>
      <w:r w:rsidRPr="002A10CA">
        <w:rPr>
          <w:sz w:val="14"/>
        </w:rPr>
        <w:t xml:space="preserve">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2E28D084" w14:textId="77777777" w:rsidR="008E32E2" w:rsidRPr="00934C33" w:rsidRDefault="008E32E2" w:rsidP="008E32E2">
      <w:pPr>
        <w:rPr>
          <w:sz w:val="14"/>
        </w:rPr>
      </w:pPr>
    </w:p>
    <w:p w14:paraId="6ED42953" w14:textId="77777777" w:rsidR="008E32E2" w:rsidRDefault="008E32E2" w:rsidP="008E32E2">
      <w:pPr>
        <w:pStyle w:val="Heading4"/>
      </w:pPr>
      <w:r>
        <w:rPr>
          <w:highlight w:val="green"/>
        </w:rPr>
        <w:t xml:space="preserve">LICs </w:t>
      </w:r>
      <w:r w:rsidRPr="00500129">
        <w:rPr>
          <w:highlight w:val="green"/>
        </w:rPr>
        <w:t xml:space="preserve">don’t have enough vaccines; </w:t>
      </w:r>
      <w:r>
        <w:rPr>
          <w:highlight w:val="green"/>
        </w:rPr>
        <w:t xml:space="preserve">they’re </w:t>
      </w:r>
      <w:r w:rsidRPr="00500129">
        <w:rPr>
          <w:highlight w:val="green"/>
        </w:rPr>
        <w:t xml:space="preserve">forced to import vaccines due to IP </w:t>
      </w:r>
      <w:r w:rsidRPr="00925F9C">
        <w:rPr>
          <w:highlight w:val="green"/>
        </w:rPr>
        <w:t>protections.</w:t>
      </w:r>
    </w:p>
    <w:p w14:paraId="5C423908" w14:textId="77777777" w:rsidR="008E32E2" w:rsidRPr="00EA0E54" w:rsidRDefault="008E32E2" w:rsidP="008E32E2">
      <w:pPr>
        <w:rPr>
          <w:rStyle w:val="Style13ptBold"/>
        </w:rPr>
      </w:pPr>
      <w:r w:rsidRPr="00500129">
        <w:rPr>
          <w:rStyle w:val="Style13ptBold"/>
          <w:highlight w:val="green"/>
        </w:rPr>
        <w:t>Nature, 21</w:t>
      </w:r>
    </w:p>
    <w:p w14:paraId="7392C6B0" w14:textId="77777777" w:rsidR="008E32E2" w:rsidRPr="00EA0E54" w:rsidRDefault="008E32E2" w:rsidP="008E32E2">
      <w:pPr>
        <w:rPr>
          <w:sz w:val="16"/>
          <w:szCs w:val="16"/>
        </w:rPr>
      </w:pPr>
      <w:r w:rsidRPr="00EA0E54">
        <w:rPr>
          <w:sz w:val="16"/>
          <w:szCs w:val="16"/>
        </w:rPr>
        <w:t>“A Patent Waiver on COVID Vaccines Is Right and Fair.” Nature, vol. 593, no. 7860, 25 May 2021, pp. 478–478, www.nature.com/articles/d41586-021-01242-1, 10.1038/d41586-021-01242-1.</w:t>
      </w:r>
    </w:p>
    <w:p w14:paraId="60DD4585" w14:textId="77777777" w:rsidR="008E32E2" w:rsidRDefault="008E32E2" w:rsidP="008E32E2">
      <w:pPr>
        <w:rPr>
          <w:sz w:val="16"/>
        </w:rPr>
      </w:pPr>
      <w:r w:rsidRPr="009E4137">
        <w:rPr>
          <w:sz w:val="16"/>
        </w:rPr>
        <w:t xml:space="preserve">The core </w:t>
      </w:r>
      <w:r w:rsidRPr="00934C33">
        <w:rPr>
          <w:sz w:val="16"/>
        </w:rPr>
        <w:t xml:space="preserve">problem is that </w:t>
      </w:r>
      <w:r w:rsidRPr="00934C33">
        <w:rPr>
          <w:rStyle w:val="StyleUnderline"/>
        </w:rPr>
        <w:t>vaccine manufacturing, research and development is too heavily concentrated in a small group of high- and middle-income countries. Companies in these countries, which are also</w:t>
      </w:r>
      <w:r w:rsidRPr="009E4137">
        <w:rPr>
          <w:rStyle w:val="StyleUnderline"/>
        </w:rPr>
        <w:t xml:space="preserve"> </w:t>
      </w:r>
      <w:r w:rsidRPr="009E4137">
        <w:rPr>
          <w:rStyle w:val="StyleUnderline"/>
          <w:highlight w:val="green"/>
        </w:rPr>
        <w:t>the main IP holders</w:t>
      </w:r>
      <w:r w:rsidRPr="009E4137">
        <w:rPr>
          <w:rStyle w:val="StyleUnderline"/>
        </w:rPr>
        <w:t xml:space="preserve">, </w:t>
      </w:r>
      <w:r w:rsidRPr="009E4137">
        <w:rPr>
          <w:rStyle w:val="StyleUnderline"/>
          <w:highlight w:val="green"/>
        </w:rPr>
        <w:t xml:space="preserve">have sold </w:t>
      </w:r>
      <w:proofErr w:type="gramStart"/>
      <w:r w:rsidRPr="009E4137">
        <w:rPr>
          <w:rStyle w:val="StyleUnderline"/>
          <w:highlight w:val="green"/>
        </w:rPr>
        <w:t>the majority of</w:t>
      </w:r>
      <w:proofErr w:type="gramEnd"/>
      <w:r w:rsidRPr="00925F9C">
        <w:rPr>
          <w:rStyle w:val="StyleUnderline"/>
        </w:rPr>
        <w:t xml:space="preserve"> available </w:t>
      </w:r>
      <w:r w:rsidRPr="009E4137">
        <w:rPr>
          <w:rStyle w:val="StyleUnderline"/>
          <w:highlight w:val="green"/>
        </w:rPr>
        <w:t>vaccine</w:t>
      </w:r>
      <w:r w:rsidRPr="00925F9C">
        <w:rPr>
          <w:rStyle w:val="StyleUnderline"/>
        </w:rPr>
        <w:t xml:space="preserve"> dose</w:t>
      </w:r>
      <w:r w:rsidRPr="00925F9C">
        <w:rPr>
          <w:rStyle w:val="StyleUnderline"/>
          <w:highlight w:val="green"/>
        </w:rPr>
        <w:t>s</w:t>
      </w:r>
      <w:r w:rsidRPr="00925F9C">
        <w:rPr>
          <w:rStyle w:val="StyleUnderline"/>
        </w:rPr>
        <w:t xml:space="preserve"> </w:t>
      </w:r>
      <w:r w:rsidRPr="009E4137">
        <w:rPr>
          <w:rStyle w:val="StyleUnderline"/>
          <w:highlight w:val="green"/>
        </w:rPr>
        <w:t>to their own governments</w:t>
      </w:r>
      <w:r w:rsidRPr="009E4137">
        <w:rPr>
          <w:rStyle w:val="StyleUnderline"/>
        </w:rPr>
        <w:t xml:space="preserve">, </w:t>
      </w:r>
      <w:r w:rsidRPr="009E4137">
        <w:rPr>
          <w:rStyle w:val="StyleUnderline"/>
          <w:highlight w:val="green"/>
        </w:rPr>
        <w:t>and</w:t>
      </w:r>
      <w:r w:rsidRPr="009E4137">
        <w:rPr>
          <w:rStyle w:val="StyleUnderline"/>
        </w:rPr>
        <w:t xml:space="preserve"> to governments of </w:t>
      </w:r>
      <w:r w:rsidRPr="009E4137">
        <w:rPr>
          <w:rStyle w:val="StyleUnderline"/>
          <w:highlight w:val="green"/>
        </w:rPr>
        <w:t>other high-income nation</w:t>
      </w:r>
      <w:r w:rsidRPr="009930E9">
        <w:rPr>
          <w:rStyle w:val="StyleUnderline"/>
          <w:highlight w:val="green"/>
        </w:rPr>
        <w:t>s</w:t>
      </w:r>
      <w:r w:rsidRPr="009E4137">
        <w:rPr>
          <w:sz w:val="16"/>
        </w:rPr>
        <w:t xml:space="preserve">. Some 6 billion doses out of the 8.6 billion confirmed purchases so far have been pre-ordered by governments in high- and middle-income countries. According to pharmaceutical-industry data, the industry expects to have made a total of about ten billion vaccine doses by the end of 2021. But </w:t>
      </w:r>
      <w:proofErr w:type="gramStart"/>
      <w:r w:rsidRPr="009E4137">
        <w:rPr>
          <w:sz w:val="16"/>
        </w:rPr>
        <w:t>on the basis of</w:t>
      </w:r>
      <w:proofErr w:type="gramEnd"/>
      <w:r w:rsidRPr="009E4137">
        <w:rPr>
          <w:sz w:val="16"/>
        </w:rPr>
        <w:t xml:space="preserve"> current trends, this is unlikely to happen, according to researchers at the International Monetary Fund in Washington DC. In a paper published on 19 May, they </w:t>
      </w:r>
      <w:r w:rsidRPr="00925F9C">
        <w:rPr>
          <w:sz w:val="16"/>
        </w:rPr>
        <w:t xml:space="preserve">report that </w:t>
      </w:r>
      <w:r w:rsidRPr="00925F9C">
        <w:rPr>
          <w:rStyle w:val="StyleUnderline"/>
        </w:rPr>
        <w:t>the industry is likely to have produced around six billion doses by the end of 2021</w:t>
      </w:r>
      <w:r w:rsidRPr="00925F9C">
        <w:rPr>
          <w:sz w:val="16"/>
        </w:rPr>
        <w:t xml:space="preserve"> (see go.nature</w:t>
      </w:r>
      <w:r w:rsidRPr="009E4137">
        <w:rPr>
          <w:sz w:val="16"/>
        </w:rPr>
        <w:t xml:space="preserve">.com/2tchn13). This potential shortfall increases the risk that people in low-income countries will need to wait even longer for their first doses. As Nature went to press, </w:t>
      </w:r>
      <w:r w:rsidRPr="00925F9C">
        <w:rPr>
          <w:rStyle w:val="StyleUnderline"/>
        </w:rPr>
        <w:t xml:space="preserve">the number of </w:t>
      </w:r>
      <w:r w:rsidRPr="009E4137">
        <w:rPr>
          <w:rStyle w:val="StyleUnderline"/>
          <w:highlight w:val="green"/>
        </w:rPr>
        <w:t>vaccines given</w:t>
      </w:r>
      <w:r w:rsidRPr="00925F9C">
        <w:rPr>
          <w:rStyle w:val="StyleUnderline"/>
        </w:rPr>
        <w:t xml:space="preserve"> so </w:t>
      </w:r>
      <w:r w:rsidRPr="00925F9C">
        <w:rPr>
          <w:rStyle w:val="StyleUnderline"/>
        </w:rPr>
        <w:lastRenderedPageBreak/>
        <w:t xml:space="preserve">far </w:t>
      </w:r>
      <w:r w:rsidRPr="009E4137">
        <w:rPr>
          <w:rStyle w:val="StyleUnderline"/>
          <w:highlight w:val="green"/>
        </w:rPr>
        <w:t>in Africa amounted to</w:t>
      </w:r>
      <w:r w:rsidRPr="009E4137">
        <w:rPr>
          <w:rStyle w:val="StyleUnderline"/>
        </w:rPr>
        <w:t xml:space="preserve"> little </w:t>
      </w:r>
      <w:r w:rsidRPr="00500129">
        <w:rPr>
          <w:rStyle w:val="StyleUnderline"/>
        </w:rPr>
        <w:t xml:space="preserve">more than </w:t>
      </w:r>
      <w:r w:rsidRPr="009E4137">
        <w:rPr>
          <w:rStyle w:val="StyleUnderline"/>
          <w:highlight w:val="green"/>
        </w:rPr>
        <w:t>one dose per person for</w:t>
      </w:r>
      <w:r w:rsidRPr="009E4137">
        <w:rPr>
          <w:rStyle w:val="StyleUnderline"/>
        </w:rPr>
        <w:t xml:space="preserve"> some </w:t>
      </w:r>
      <w:r w:rsidRPr="009E4137">
        <w:rPr>
          <w:rStyle w:val="StyleUnderline"/>
          <w:highlight w:val="green"/>
        </w:rPr>
        <w:t>2% of Africa’s 1.2 billion people</w:t>
      </w:r>
      <w:r w:rsidRPr="009E4137">
        <w:rPr>
          <w:rStyle w:val="StyleUnderline"/>
        </w:rPr>
        <w:t xml:space="preserve">. </w:t>
      </w:r>
      <w:r w:rsidRPr="009E4137">
        <w:rPr>
          <w:sz w:val="16"/>
        </w:rPr>
        <w:t xml:space="preserve">This is, among other factors, because </w:t>
      </w:r>
      <w:r w:rsidRPr="009E4137">
        <w:rPr>
          <w:rStyle w:val="StyleUnderline"/>
          <w:highlight w:val="green"/>
        </w:rPr>
        <w:t>the continent currently imports 99% of its vaccines</w:t>
      </w:r>
      <w:r w:rsidRPr="009E4137">
        <w:rPr>
          <w:sz w:val="16"/>
        </w:rPr>
        <w:t xml:space="preserve">,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9E4137">
        <w:rPr>
          <w:rStyle w:val="StyleUnderline"/>
        </w:rPr>
        <w:t xml:space="preserve">But they do not deal with the systemic issue — </w:t>
      </w:r>
      <w:r w:rsidRPr="009E4137">
        <w:rPr>
          <w:rStyle w:val="StyleUnderline"/>
          <w:highlight w:val="green"/>
        </w:rPr>
        <w:t>countries backing the IP waiver are</w:t>
      </w:r>
      <w:r w:rsidRPr="009E4137">
        <w:rPr>
          <w:rStyle w:val="StyleUnderline"/>
        </w:rPr>
        <w:t xml:space="preserve"> not </w:t>
      </w:r>
      <w:r w:rsidRPr="009E4137">
        <w:rPr>
          <w:rStyle w:val="StyleUnderline"/>
          <w:highlight w:val="green"/>
        </w:rPr>
        <w:t>asking for</w:t>
      </w:r>
      <w:r w:rsidRPr="009E4137">
        <w:rPr>
          <w:rStyle w:val="StyleUnderline"/>
        </w:rPr>
        <w:t xml:space="preserve"> charity, but for </w:t>
      </w:r>
      <w:r w:rsidRPr="009E4137">
        <w:rPr>
          <w:rStyle w:val="StyleUnderline"/>
          <w:highlight w:val="green"/>
        </w:rPr>
        <w:t>the right to develop</w:t>
      </w:r>
      <w:r w:rsidRPr="009E4137">
        <w:rPr>
          <w:rStyle w:val="StyleUnderline"/>
        </w:rPr>
        <w:t xml:space="preserve"> and make </w:t>
      </w:r>
      <w:r w:rsidRPr="009E4137">
        <w:rPr>
          <w:rStyle w:val="StyleUnderline"/>
          <w:highlight w:val="green"/>
        </w:rPr>
        <w:t>their own vaccines</w:t>
      </w:r>
      <w:r w:rsidRPr="009E4137">
        <w:rPr>
          <w:rStyle w:val="StyleUnderline"/>
        </w:rPr>
        <w:t>, free from the worry that they will be sued by patent holders.</w:t>
      </w:r>
      <w:r w:rsidRPr="009E4137">
        <w:rPr>
          <w:sz w:val="16"/>
        </w:rPr>
        <w:t xml:space="preserve"> Those backing the COVID IP waiver understand this core principle. The leaders of countries that are not currently in </w:t>
      </w:r>
      <w:proofErr w:type="spellStart"/>
      <w:r w:rsidRPr="009E4137">
        <w:rPr>
          <w:sz w:val="16"/>
        </w:rPr>
        <w:t>favour</w:t>
      </w:r>
      <w:proofErr w:type="spellEnd"/>
      <w:r w:rsidRPr="009E4137">
        <w:rPr>
          <w:sz w:val="16"/>
        </w:rPr>
        <w:t xml:space="preserve"> of the patent waiver must recognize it, too. As John </w:t>
      </w:r>
      <w:proofErr w:type="spellStart"/>
      <w:r w:rsidRPr="009E4137">
        <w:rPr>
          <w:sz w:val="16"/>
        </w:rPr>
        <w:t>Nkengasong</w:t>
      </w:r>
      <w:proofErr w:type="spellEnd"/>
      <w:r w:rsidRPr="009E4137">
        <w:rPr>
          <w:sz w:val="16"/>
        </w:rPr>
        <w:t xml:space="preserve">, director of the Africa </w:t>
      </w:r>
      <w:proofErr w:type="spellStart"/>
      <w:r w:rsidRPr="009E4137">
        <w:rPr>
          <w:sz w:val="16"/>
        </w:rPr>
        <w:t>Centres</w:t>
      </w:r>
      <w:proofErr w:type="spellEnd"/>
      <w:r w:rsidRPr="009E4137">
        <w:rPr>
          <w:sz w:val="16"/>
        </w:rPr>
        <w:t xml:space="preserve"> for Disease Control and Prevention, says: they need to be on the right side when the history of the pandemic comes to be written. </w:t>
      </w:r>
    </w:p>
    <w:p w14:paraId="23C0FBA0" w14:textId="77777777" w:rsidR="008E32E2" w:rsidRPr="00005AE1" w:rsidRDefault="008E32E2" w:rsidP="008E32E2">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Pr>
          <w:rStyle w:val="Style13ptBold"/>
          <w:b/>
          <w:bCs w:val="0"/>
          <w:highlight w:val="green"/>
        </w:rPr>
        <w:t>—</w:t>
      </w:r>
      <w:r w:rsidRPr="00005AE1">
        <w:rPr>
          <w:rStyle w:val="Style13ptBold"/>
          <w:b/>
          <w:bCs w:val="0"/>
          <w:highlight w:val="green"/>
        </w:rPr>
        <w:t>patents</w:t>
      </w:r>
      <w:r>
        <w:rPr>
          <w:rStyle w:val="Style13ptBold"/>
          <w:b/>
          <w:bCs w:val="0"/>
          <w:highlight w:val="green"/>
        </w:rPr>
        <w:t xml:space="preserve"> </w:t>
      </w:r>
      <w:r w:rsidRPr="00005AE1">
        <w:rPr>
          <w:rStyle w:val="Style13ptBold"/>
          <w:b/>
          <w:bCs w:val="0"/>
          <w:highlight w:val="green"/>
        </w:rPr>
        <w:t>are causing inequality in vaccine distribution.</w:t>
      </w:r>
    </w:p>
    <w:p w14:paraId="3D81E9B7" w14:textId="77777777" w:rsidR="008E32E2" w:rsidRPr="000853D4" w:rsidRDefault="008E32E2" w:rsidP="008E32E2">
      <w:pPr>
        <w:rPr>
          <w:rStyle w:val="Style13ptBold"/>
        </w:rPr>
      </w:pPr>
      <w:r w:rsidRPr="000853D4">
        <w:rPr>
          <w:rStyle w:val="Style13ptBold"/>
          <w:highlight w:val="green"/>
        </w:rPr>
        <w:t xml:space="preserve">Cheng and </w:t>
      </w:r>
      <w:proofErr w:type="spellStart"/>
      <w:r w:rsidRPr="000853D4">
        <w:rPr>
          <w:rStyle w:val="Style13ptBold"/>
          <w:highlight w:val="green"/>
        </w:rPr>
        <w:t>Hinnant</w:t>
      </w:r>
      <w:proofErr w:type="spellEnd"/>
      <w:r w:rsidRPr="000853D4">
        <w:rPr>
          <w:rStyle w:val="Style13ptBold"/>
          <w:highlight w:val="green"/>
        </w:rPr>
        <w:t>, 21</w:t>
      </w:r>
    </w:p>
    <w:p w14:paraId="3BEFDAFC" w14:textId="77777777" w:rsidR="008E32E2" w:rsidRPr="000853D4" w:rsidRDefault="008E32E2" w:rsidP="008E32E2">
      <w:pPr>
        <w:rPr>
          <w:sz w:val="16"/>
          <w:szCs w:val="16"/>
        </w:rPr>
      </w:pPr>
      <w:r w:rsidRPr="000853D4">
        <w:rPr>
          <w:sz w:val="16"/>
          <w:szCs w:val="16"/>
        </w:rPr>
        <w:t xml:space="preserve">Cheng, Maria and </w:t>
      </w:r>
      <w:proofErr w:type="spellStart"/>
      <w:r w:rsidRPr="000853D4">
        <w:rPr>
          <w:sz w:val="16"/>
          <w:szCs w:val="16"/>
        </w:rPr>
        <w:t>Hinnant</w:t>
      </w:r>
      <w:proofErr w:type="spellEnd"/>
      <w:r w:rsidRPr="000853D4">
        <w:rPr>
          <w:sz w:val="16"/>
          <w:szCs w:val="16"/>
        </w:rPr>
        <w:t>, Lori. “Countries Urge Drug Companies to Share Vaccine Know-How.” AP NEWS, Associated Press, 20 Apr. 2021, apnews.com/article/drug-companies-called-share-vaccine-info-22d92afbc3ea9ed519be007f8887bcf6.</w:t>
      </w:r>
    </w:p>
    <w:p w14:paraId="7BB0D6A7" w14:textId="77777777" w:rsidR="008E32E2" w:rsidRDefault="008E32E2" w:rsidP="008E32E2">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w:t>
      </w:r>
      <w:r w:rsidRPr="00B67624">
        <w:rPr>
          <w:sz w:val="16"/>
        </w:rPr>
        <w:t xml:space="preserve">Germany, its immaculate hallways lined with hermetically sealed rooms. It is operating at just a quarter of its capacity. </w:t>
      </w:r>
      <w:r w:rsidRPr="00B67624">
        <w:rPr>
          <w:rStyle w:val="StyleUnderline"/>
        </w:rPr>
        <w:t>It is one of three factories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 xml:space="preserve">Pfizer, </w:t>
      </w:r>
      <w:proofErr w:type="spellStart"/>
      <w:r w:rsidRPr="000853D4">
        <w:rPr>
          <w:rStyle w:val="StyleUnderline"/>
        </w:rPr>
        <w:t>Moderna</w:t>
      </w:r>
      <w:proofErr w:type="spellEnd"/>
      <w:r w:rsidRPr="000853D4">
        <w:rPr>
          <w:rStyle w:val="StyleUnderline"/>
        </w:rPr>
        <w:t xml:space="preserve">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w:t>
      </w:r>
      <w:proofErr w:type="spellStart"/>
      <w:r w:rsidRPr="000853D4">
        <w:rPr>
          <w:sz w:val="16"/>
        </w:rPr>
        <w:t>Muktadir</w:t>
      </w:r>
      <w:proofErr w:type="spellEnd"/>
      <w:r w:rsidRPr="000853D4">
        <w:rPr>
          <w:sz w:val="16"/>
        </w:rPr>
        <w:t xml:space="preserve">, whose </w:t>
      </w:r>
      <w:proofErr w:type="spellStart"/>
      <w:r w:rsidRPr="000853D4">
        <w:rPr>
          <w:sz w:val="16"/>
        </w:rPr>
        <w:t>Incepta</w:t>
      </w:r>
      <w:proofErr w:type="spellEnd"/>
      <w:r w:rsidRPr="000853D4">
        <w:rPr>
          <w:sz w:val="16"/>
        </w:rPr>
        <w:t xml:space="preserve">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w:t>
      </w:r>
      <w:proofErr w:type="spellStart"/>
      <w:r w:rsidRPr="00934C33">
        <w:rPr>
          <w:sz w:val="16"/>
        </w:rPr>
        <w:t>Byanyima</w:t>
      </w:r>
      <w:proofErr w:type="spellEnd"/>
      <w:r w:rsidRPr="00934C33">
        <w:rPr>
          <w:sz w:val="16"/>
        </w:rPr>
        <w:t xml:space="preserve">, executive director of UNAIDS. In South Africa, home to the world’s most worrisome COVID-19 variant, the </w:t>
      </w:r>
      <w:proofErr w:type="spellStart"/>
      <w:r w:rsidRPr="00934C33">
        <w:rPr>
          <w:sz w:val="16"/>
        </w:rPr>
        <w:t>Biovac</w:t>
      </w:r>
      <w:proofErr w:type="spellEnd"/>
      <w:r w:rsidRPr="00934C33">
        <w:rPr>
          <w:sz w:val="16"/>
        </w:rPr>
        <w:t xml:space="preserve"> factory has said for weeks </w:t>
      </w:r>
      <w:r w:rsidRPr="00934C33">
        <w:rPr>
          <w:sz w:val="16"/>
        </w:rPr>
        <w:lastRenderedPageBreak/>
        <w:t>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w:t>
      </w:r>
      <w:proofErr w:type="gramStart"/>
      <w:r w:rsidRPr="000853D4">
        <w:rPr>
          <w:sz w:val="16"/>
        </w:rPr>
        <w:t>tuberculosis</w:t>
      </w:r>
      <w:proofErr w:type="gramEnd"/>
      <w:r w:rsidRPr="000853D4">
        <w:rPr>
          <w:sz w:val="16"/>
        </w:rPr>
        <w:t xml:space="preserve">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w:t>
      </w:r>
      <w:proofErr w:type="gramStart"/>
      <w:r w:rsidRPr="00934C33">
        <w:rPr>
          <w:sz w:val="16"/>
        </w:rPr>
        <w:t>that,</w:t>
      </w:r>
      <w:proofErr w:type="gramEnd"/>
      <w:r w:rsidRPr="00934C33">
        <w:rPr>
          <w:sz w:val="16"/>
        </w:rPr>
        <w:t xml:space="preserve">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xml:space="preserve">,” said </w:t>
      </w:r>
      <w:proofErr w:type="spellStart"/>
      <w:r w:rsidRPr="00934C33">
        <w:rPr>
          <w:sz w:val="16"/>
        </w:rPr>
        <w:t>Mustaqeem</w:t>
      </w:r>
      <w:proofErr w:type="spellEnd"/>
      <w:r w:rsidRPr="00934C33">
        <w:rPr>
          <w:sz w:val="16"/>
        </w:rPr>
        <w:t xml:space="preserve"> De Gama, a South African diplomat involved in the WTO discussions. Paul </w:t>
      </w:r>
      <w:proofErr w:type="spellStart"/>
      <w:r w:rsidRPr="00934C33">
        <w:rPr>
          <w:sz w:val="16"/>
        </w:rPr>
        <w:t>Fehlner</w:t>
      </w:r>
      <w:proofErr w:type="spellEnd"/>
      <w:r w:rsidRPr="00934C33">
        <w:rPr>
          <w:sz w:val="16"/>
        </w:rPr>
        <w:t xml:space="preserve">, the chief legal officer for biotech company </w:t>
      </w:r>
      <w:proofErr w:type="spellStart"/>
      <w:r w:rsidRPr="00934C33">
        <w:rPr>
          <w:sz w:val="16"/>
        </w:rPr>
        <w:t>Axcella</w:t>
      </w:r>
      <w:proofErr w:type="spellEnd"/>
      <w:r w:rsidRPr="00934C33">
        <w:rPr>
          <w:sz w:val="16"/>
        </w:rPr>
        <w:t xml:space="preserve">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w:t>
      </w:r>
      <w:proofErr w:type="gramStart"/>
      <w:r w:rsidRPr="000853D4">
        <w:rPr>
          <w:sz w:val="16"/>
        </w:rPr>
        <w:t>ourselves</w:t>
      </w:r>
      <w:proofErr w:type="gramEnd"/>
      <w:r w:rsidRPr="000853D4">
        <w:rPr>
          <w:sz w:val="16"/>
        </w:rPr>
        <w:t xml:space="preserve">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w:t>
      </w:r>
      <w:proofErr w:type="spellStart"/>
      <w:r w:rsidRPr="000853D4">
        <w:rPr>
          <w:sz w:val="16"/>
        </w:rPr>
        <w:t>Suhaib</w:t>
      </w:r>
      <w:proofErr w:type="spellEnd"/>
      <w:r w:rsidRPr="000853D4">
        <w:rPr>
          <w:sz w:val="16"/>
        </w:rPr>
        <w:t xml:space="preserve"> Siddiqi, former director of chemistry at </w:t>
      </w:r>
      <w:proofErr w:type="spellStart"/>
      <w:r w:rsidRPr="000853D4">
        <w:rPr>
          <w:sz w:val="16"/>
        </w:rPr>
        <w:t>Moderna</w:t>
      </w:r>
      <w:proofErr w:type="spellEnd"/>
      <w:r w:rsidRPr="000853D4">
        <w:rPr>
          <w:sz w:val="16"/>
        </w:rPr>
        <w:t xml:space="preserve">,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4A27AE17" w14:textId="77777777" w:rsidR="008E32E2" w:rsidRDefault="008E32E2" w:rsidP="008E32E2">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6F4E9812" w14:textId="77777777" w:rsidR="008E32E2" w:rsidRPr="009E1383" w:rsidRDefault="008E32E2" w:rsidP="008E32E2">
      <w:pPr>
        <w:rPr>
          <w:rStyle w:val="Style13ptBold"/>
        </w:rPr>
      </w:pPr>
      <w:r w:rsidRPr="00967F99">
        <w:rPr>
          <w:rStyle w:val="Style13ptBold"/>
          <w:highlight w:val="green"/>
        </w:rPr>
        <w:t>Kumar</w:t>
      </w:r>
      <w:r w:rsidRPr="00DD0F0C">
        <w:rPr>
          <w:rStyle w:val="Style13ptBold"/>
          <w:highlight w:val="green"/>
        </w:rPr>
        <w:t>, 21</w:t>
      </w:r>
    </w:p>
    <w:p w14:paraId="352CE413" w14:textId="77777777" w:rsidR="008E32E2" w:rsidRPr="009E1383" w:rsidRDefault="008E32E2" w:rsidP="008E32E2">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1636785C" w14:textId="77777777" w:rsidR="008E32E2" w:rsidRDefault="008E32E2" w:rsidP="008E32E2">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w:t>
      </w:r>
      <w:r w:rsidRPr="00925F9C">
        <w:rPr>
          <w:sz w:val="12"/>
        </w:rPr>
        <w:lastRenderedPageBreak/>
        <w:t xml:space="preserve">Meeting, also </w:t>
      </w:r>
      <w:proofErr w:type="spellStart"/>
      <w:r w:rsidRPr="00925F9C">
        <w:rPr>
          <w:sz w:val="12"/>
        </w:rPr>
        <w:t>recognises</w:t>
      </w:r>
      <w:proofErr w:type="spellEnd"/>
      <w:r w:rsidRPr="00925F9C">
        <w:rPr>
          <w:sz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1A0653">
        <w:rPr>
          <w:rStyle w:val="StyleUnderline"/>
        </w:rPr>
        <w:t xml:space="preserve">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25F9C">
        <w:rPr>
          <w:sz w:val="12"/>
        </w:rPr>
        <w:t>Source:“</w:t>
      </w:r>
      <w:proofErr w:type="gramEnd"/>
      <w:r w:rsidRPr="00925F9C">
        <w:rPr>
          <w:sz w:val="12"/>
        </w:rPr>
        <w:t>Tracking</w:t>
      </w:r>
      <w:proofErr w:type="spellEnd"/>
      <w:r w:rsidRPr="00925F9C">
        <w:rPr>
          <w:sz w:val="12"/>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w:t>
      </w:r>
      <w:proofErr w:type="spellStart"/>
      <w:r w:rsidRPr="00925F9C">
        <w:rPr>
          <w:sz w:val="12"/>
        </w:rPr>
        <w:t>Frontières</w:t>
      </w:r>
      <w:proofErr w:type="spellEnd"/>
      <w:r w:rsidRPr="00925F9C">
        <w:rPr>
          <w:sz w:val="12"/>
        </w:rPr>
        <w:t xml:space="preserve">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w:t>
      </w:r>
      <w:r w:rsidRPr="00925F9C">
        <w:rPr>
          <w:sz w:val="12"/>
        </w:rPr>
        <w:lastRenderedPageBreak/>
        <w:t xml:space="preserve">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w:t>
      </w:r>
      <w:proofErr w:type="spellStart"/>
      <w:r w:rsidRPr="00925F9C">
        <w:rPr>
          <w:sz w:val="12"/>
        </w:rPr>
        <w:t>Moderna</w:t>
      </w:r>
      <w:proofErr w:type="spellEnd"/>
      <w:r w:rsidRPr="00925F9C">
        <w:rPr>
          <w:sz w:val="12"/>
        </w:rPr>
        <w:t xml:space="preserve">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 xml:space="preserve">would </w:t>
      </w:r>
      <w:proofErr w:type="spellStart"/>
      <w:r w:rsidRPr="00E06B57">
        <w:rPr>
          <w:rStyle w:val="Emphasis"/>
          <w:highlight w:val="green"/>
        </w:rPr>
        <w:t>jeopardise</w:t>
      </w:r>
      <w:proofErr w:type="spellEnd"/>
      <w:r w:rsidRPr="00E06B57">
        <w:rPr>
          <w:rStyle w:val="Emphasis"/>
          <w:highlight w:val="green"/>
        </w:rPr>
        <w:t xml:space="preserv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25F9C">
        <w:rPr>
          <w:sz w:val="12"/>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25F9C">
        <w:rPr>
          <w:sz w:val="12"/>
        </w:rPr>
        <w:t xml:space="preserve">. In 2009, </w:t>
      </w:r>
      <w:proofErr w:type="spellStart"/>
      <w:r w:rsidRPr="00925F9C">
        <w:rPr>
          <w:sz w:val="12"/>
        </w:rPr>
        <w:t>Shantha</w:t>
      </w:r>
      <w:proofErr w:type="spellEnd"/>
      <w:r w:rsidRPr="00925F9C">
        <w:rPr>
          <w:sz w:val="12"/>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xml:space="preserve">. Further, compulsory licensing and the domestic legal </w:t>
      </w:r>
      <w:r w:rsidRPr="009E1383">
        <w:rPr>
          <w:rStyle w:val="StyleUnderline"/>
        </w:rPr>
        <w:lastRenderedPageBreak/>
        <w:t>procedures it requires is cumbersome and not expedient in a public health crisis like the COVID-19 pandemic</w:t>
      </w:r>
      <w:r w:rsidRPr="00925F9C">
        <w:rPr>
          <w:sz w:val="12"/>
        </w:rPr>
        <w:t>.</w:t>
      </w:r>
    </w:p>
    <w:p w14:paraId="42B41187" w14:textId="77777777" w:rsidR="008E32E2" w:rsidRDefault="008E32E2" w:rsidP="008E32E2">
      <w:pPr>
        <w:pStyle w:val="Heading4"/>
      </w:pPr>
      <w:r w:rsidRPr="007C0678">
        <w:rPr>
          <w:highlight w:val="green"/>
        </w:rPr>
        <w:t>To end the pandemic, people in poor countries need to be vaccinated. If we don’t fix the vaccine inequality, millions more will die.</w:t>
      </w:r>
    </w:p>
    <w:p w14:paraId="1111330D" w14:textId="77777777" w:rsidR="008E32E2" w:rsidRPr="007C0678" w:rsidRDefault="008E32E2" w:rsidP="008E32E2">
      <w:pPr>
        <w:rPr>
          <w:rStyle w:val="Style13ptBold"/>
        </w:rPr>
      </w:pPr>
      <w:proofErr w:type="spellStart"/>
      <w:r w:rsidRPr="007C0678">
        <w:rPr>
          <w:rStyle w:val="Style13ptBold"/>
          <w:highlight w:val="green"/>
        </w:rPr>
        <w:t>Clendaniel</w:t>
      </w:r>
      <w:proofErr w:type="spellEnd"/>
      <w:r w:rsidRPr="007C0678">
        <w:rPr>
          <w:rStyle w:val="Style13ptBold"/>
          <w:highlight w:val="green"/>
        </w:rPr>
        <w:t>, 21</w:t>
      </w:r>
    </w:p>
    <w:p w14:paraId="5BE02661" w14:textId="77777777" w:rsidR="008E32E2" w:rsidRPr="007C0678" w:rsidRDefault="008E32E2" w:rsidP="008E32E2">
      <w:pPr>
        <w:rPr>
          <w:sz w:val="16"/>
          <w:szCs w:val="16"/>
        </w:rPr>
      </w:pPr>
      <w:proofErr w:type="spellStart"/>
      <w:r w:rsidRPr="007C0678">
        <w:rPr>
          <w:sz w:val="16"/>
          <w:szCs w:val="16"/>
        </w:rPr>
        <w:t>Clendaniel</w:t>
      </w:r>
      <w:proofErr w:type="spellEnd"/>
      <w:r w:rsidRPr="007C0678">
        <w:rPr>
          <w:sz w:val="16"/>
          <w:szCs w:val="16"/>
        </w:rPr>
        <w:t>, Morgan. “Why Global Herd Immunity Is out of Reach: 99% of People in Poor Countries Are Unvaccinated.” Fast Company, Fast Company, 5 July 2021, www.fastcompany.com/90652213/why-global-herd-immunity-is-out-of-reach-99-of-people-in-poor-countries-are-unvaccinated.</w:t>
      </w:r>
    </w:p>
    <w:p w14:paraId="412D3AF8" w14:textId="77777777" w:rsidR="008E32E2" w:rsidRPr="004F3A92" w:rsidRDefault="008E32E2" w:rsidP="008E32E2">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 xml:space="preserve">Only 0.9% of people </w:t>
      </w:r>
      <w:r w:rsidRPr="001A0653">
        <w:rPr>
          <w:rStyle w:val="StyleUnderline"/>
          <w:highlight w:val="green"/>
        </w:rPr>
        <w:t>in</w:t>
      </w:r>
      <w:r w:rsidRPr="001A0653">
        <w:rPr>
          <w:rStyle w:val="StyleUnderline"/>
        </w:rPr>
        <w:t xml:space="preserve"> </w:t>
      </w:r>
      <w:r w:rsidRPr="001A0653">
        <w:rPr>
          <w:rStyle w:val="StyleUnderline"/>
          <w:highlight w:val="green"/>
        </w:rPr>
        <w:t>l</w:t>
      </w:r>
      <w:r w:rsidRPr="001A0653">
        <w:rPr>
          <w:rStyle w:val="StyleUnderline"/>
        </w:rPr>
        <w:t>ow-</w:t>
      </w:r>
      <w:r w:rsidRPr="001A0653">
        <w:rPr>
          <w:rStyle w:val="StyleUnderline"/>
          <w:highlight w:val="green"/>
        </w:rPr>
        <w:t>i</w:t>
      </w:r>
      <w:r w:rsidRPr="001A0653">
        <w:rPr>
          <w:rStyle w:val="StyleUnderline"/>
        </w:rPr>
        <w:t xml:space="preserve">ncome </w:t>
      </w:r>
      <w:r w:rsidRPr="001A0653">
        <w:rPr>
          <w:rStyle w:val="StyleUnderline"/>
          <w:highlight w:val="green"/>
        </w:rPr>
        <w:t>c</w:t>
      </w:r>
      <w:r w:rsidRPr="001A0653">
        <w:rPr>
          <w:rStyle w:val="StyleUnderline"/>
        </w:rPr>
        <w:t xml:space="preserve">ountries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61% of deaths worldwide would have been averted if countries cooperated to implement an equitable global vaccine distribution plan, compared with only 33% if high-income countries got the vaccines first. Put briefly, when countries cooperate, COVID-19 deaths drop by approximately in half.</w:t>
      </w:r>
      <w:r w:rsidRPr="007C0678">
        <w:rPr>
          <w:sz w:val="16"/>
        </w:rPr>
        <w:t xml:space="preserve"> </w:t>
      </w:r>
    </w:p>
    <w:p w14:paraId="7F3C0CDD" w14:textId="77777777" w:rsidR="008E32E2" w:rsidRPr="00C13F83" w:rsidRDefault="008E32E2" w:rsidP="008E32E2">
      <w:pPr>
        <w:pStyle w:val="Heading2"/>
      </w:pPr>
      <w:r w:rsidRPr="00C13F83">
        <w:lastRenderedPageBreak/>
        <w:t xml:space="preserve">WTO </w:t>
      </w:r>
      <w:r>
        <w:t>Collapse</w:t>
      </w:r>
    </w:p>
    <w:p w14:paraId="3DC67325" w14:textId="77777777" w:rsidR="008E32E2" w:rsidRPr="00C13F83" w:rsidRDefault="008E32E2" w:rsidP="008E32E2">
      <w:pPr>
        <w:rPr>
          <w:highlight w:val="green"/>
        </w:rPr>
      </w:pPr>
    </w:p>
    <w:p w14:paraId="013C2BD6" w14:textId="77777777" w:rsidR="008E32E2" w:rsidRPr="00C13F83" w:rsidRDefault="008E32E2" w:rsidP="008E32E2">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7C6A589A" w14:textId="77777777" w:rsidR="008E32E2" w:rsidRPr="00C13F83" w:rsidRDefault="008E32E2" w:rsidP="008E32E2">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16D5FE11" w14:textId="77777777" w:rsidR="008E32E2" w:rsidRPr="00C13F83" w:rsidRDefault="008E32E2" w:rsidP="008E32E2">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2A808368" w14:textId="77777777" w:rsidR="008E32E2" w:rsidRPr="000E18B4" w:rsidRDefault="008E32E2" w:rsidP="008E32E2">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w:t>
      </w:r>
      <w:proofErr w:type="spellStart"/>
      <w:r w:rsidRPr="000E18B4">
        <w:rPr>
          <w:rFonts w:asciiTheme="majorHAnsi" w:hAnsiTheme="majorHAnsi" w:cstheme="majorHAnsi"/>
          <w:sz w:val="10"/>
        </w:rPr>
        <w:t>Xolelwa</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E18B4">
        <w:rPr>
          <w:rFonts w:asciiTheme="majorHAnsi" w:hAnsiTheme="majorHAnsi" w:cstheme="majorHAnsi"/>
          <w:sz w:val="10"/>
        </w:rPr>
        <w:t>ended</w:t>
      </w:r>
      <w:proofErr w:type="gramEnd"/>
      <w:r w:rsidRPr="000E18B4">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China is at loggerheads with the U.S., the </w:t>
      </w:r>
      <w:proofErr w:type="gramStart"/>
      <w:r w:rsidRPr="000E18B4">
        <w:rPr>
          <w:rFonts w:asciiTheme="majorHAnsi" w:hAnsiTheme="majorHAnsi" w:cstheme="majorHAnsi"/>
          <w:sz w:val="10"/>
        </w:rPr>
        <w:t>EU</w:t>
      </w:r>
      <w:proofErr w:type="gramEnd"/>
      <w:r w:rsidRPr="000E18B4">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0E18B4">
        <w:rPr>
          <w:rFonts w:asciiTheme="majorHAnsi" w:hAnsiTheme="majorHAnsi" w:cstheme="majorHAnsi"/>
          <w:sz w:val="10"/>
        </w:rPr>
        <w:t>have to</w:t>
      </w:r>
      <w:proofErr w:type="gramEnd"/>
      <w:r w:rsidRPr="000E18B4">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-Iweala's role The WTO's new director general, whose route to the top was unblocked in early 2021 with the demise of </w:t>
      </w:r>
      <w:r w:rsidRPr="000E18B4">
        <w:rPr>
          <w:rFonts w:asciiTheme="majorHAnsi" w:hAnsiTheme="majorHAnsi" w:cstheme="majorHAnsi"/>
          <w:sz w:val="10"/>
        </w:rPr>
        <w:lastRenderedPageBreak/>
        <w:t xml:space="preserve">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director general of the World Trade Organization, has said. </w:t>
      </w:r>
      <w:proofErr w:type="spellStart"/>
      <w:r w:rsidRPr="000E18B4">
        <w:rPr>
          <w:rFonts w:asciiTheme="majorHAnsi" w:hAnsiTheme="majorHAnsi" w:cstheme="majorHAnsi"/>
          <w:sz w:val="10"/>
        </w:rPr>
        <w:t>Dursun</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Aydemir</w:t>
      </w:r>
      <w:proofErr w:type="spellEnd"/>
      <w:r w:rsidRPr="000E18B4">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and Wallach's suggestions that the organization's credibility rests on the vaccine patent waiver </w:t>
      </w:r>
      <w:proofErr w:type="gramStart"/>
      <w:r w:rsidRPr="000E18B4">
        <w:rPr>
          <w:rFonts w:asciiTheme="majorHAnsi" w:hAnsiTheme="majorHAnsi" w:cstheme="majorHAnsi"/>
          <w:sz w:val="10"/>
        </w:rPr>
        <w:t>issue, but</w:t>
      </w:r>
      <w:proofErr w:type="gramEnd"/>
      <w:r w:rsidRPr="000E18B4">
        <w:rPr>
          <w:rFonts w:asciiTheme="majorHAnsi" w:hAnsiTheme="majorHAnsi" w:cstheme="majorHAnsi"/>
          <w:sz w:val="10"/>
        </w:rPr>
        <w:t xml:space="preserve"> pointed to a May speech in which </w:t>
      </w:r>
      <w:proofErr w:type="spellStart"/>
      <w:r w:rsidRPr="00C13F83">
        <w:rPr>
          <w:rStyle w:val="StyleUnderline"/>
          <w:rFonts w:asciiTheme="majorHAnsi" w:hAnsiTheme="majorHAnsi" w:cstheme="majorHAnsi"/>
        </w:rPr>
        <w:t>Okonjo</w:t>
      </w:r>
      <w:proofErr w:type="spellEnd"/>
      <w:r w:rsidRPr="00C13F83">
        <w:rPr>
          <w:rStyle w:val="StyleUnderline"/>
          <w:rFonts w:asciiTheme="majorHAnsi" w:hAnsiTheme="majorHAnsi" w:cstheme="majorHAnsi"/>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1F3DED39" w14:textId="77777777" w:rsidR="008E32E2" w:rsidRPr="00C13F83" w:rsidRDefault="008E32E2" w:rsidP="008E32E2">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25C25F47" w14:textId="77777777" w:rsidR="008E32E2" w:rsidRPr="00C13F83" w:rsidRDefault="008E32E2" w:rsidP="008E32E2">
      <w:pPr>
        <w:rPr>
          <w:rStyle w:val="Style13ptBold"/>
          <w:rFonts w:asciiTheme="majorHAnsi" w:hAnsiTheme="majorHAnsi" w:cstheme="majorHAnsi"/>
        </w:rPr>
      </w:pPr>
      <w:r w:rsidRPr="00C13F83">
        <w:rPr>
          <w:rStyle w:val="Style13ptBold"/>
          <w:rFonts w:asciiTheme="majorHAnsi" w:hAnsiTheme="majorHAnsi" w:cstheme="majorHAnsi"/>
          <w:highlight w:val="green"/>
        </w:rPr>
        <w:t xml:space="preserve">Baldwin and </w:t>
      </w:r>
      <w:proofErr w:type="spellStart"/>
      <w:r w:rsidRPr="00C13F83">
        <w:rPr>
          <w:rStyle w:val="Style13ptBold"/>
          <w:rFonts w:asciiTheme="majorHAnsi" w:hAnsiTheme="majorHAnsi" w:cstheme="majorHAnsi"/>
          <w:highlight w:val="green"/>
        </w:rPr>
        <w:t>Nakotomi</w:t>
      </w:r>
      <w:proofErr w:type="spellEnd"/>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2CCDE9C8" w14:textId="77777777" w:rsidR="008E32E2" w:rsidRPr="00C13F83" w:rsidRDefault="008E32E2" w:rsidP="008E32E2">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w:t>
      </w:r>
      <w:proofErr w:type="spellStart"/>
      <w:r w:rsidRPr="00C13F83">
        <w:rPr>
          <w:rFonts w:asciiTheme="majorHAnsi" w:hAnsiTheme="majorHAnsi" w:cstheme="majorHAnsi"/>
          <w:sz w:val="16"/>
        </w:rPr>
        <w:t>Michitaka</w:t>
      </w:r>
      <w:proofErr w:type="spellEnd"/>
      <w:r w:rsidRPr="00C13F83">
        <w:rPr>
          <w:rFonts w:asciiTheme="majorHAnsi" w:hAnsiTheme="majorHAnsi" w:cstheme="majorHAnsi"/>
          <w:sz w:val="16"/>
        </w:rPr>
        <w:t xml:space="preserve">, Consulting Fellow at the Research Institute of Economy, </w:t>
      </w:r>
      <w:proofErr w:type="gramStart"/>
      <w:r w:rsidRPr="00C13F83">
        <w:rPr>
          <w:rFonts w:asciiTheme="majorHAnsi" w:hAnsiTheme="majorHAnsi" w:cstheme="majorHAnsi"/>
          <w:sz w:val="16"/>
        </w:rPr>
        <w:t>Trade</w:t>
      </w:r>
      <w:proofErr w:type="gramEnd"/>
      <w:r w:rsidRPr="00C13F83">
        <w:rPr>
          <w:rFonts w:asciiTheme="majorHAnsi" w:hAnsiTheme="majorHAnsi" w:cstheme="majorHAnsi"/>
          <w:sz w:val="16"/>
        </w:rPr>
        <w:t xml:space="preserve"> and Industry (RIETI) and a Special Adviser to the Japan External Trade Organization (JETRO).  </w:t>
      </w:r>
      <w:hyperlink r:id="rId9"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728E5FF7" w14:textId="77777777" w:rsidR="008E32E2" w:rsidRPr="00C13F83" w:rsidRDefault="008E32E2" w:rsidP="008E32E2">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C13F83">
        <w:rPr>
          <w:rFonts w:asciiTheme="majorHAnsi" w:hAnsiTheme="majorHAnsi" w:cstheme="majorHAnsi"/>
          <w:sz w:val="16"/>
        </w:rPr>
        <w:t>dependent, if</w:t>
      </w:r>
      <w:proofErr w:type="gramEnd"/>
      <w:r w:rsidRPr="00C13F83">
        <w:rPr>
          <w:rFonts w:asciiTheme="majorHAnsi" w:hAnsiTheme="majorHAnsi" w:cstheme="majorHAnsi"/>
          <w:sz w:val="16"/>
        </w:rPr>
        <w:t xml:space="preserve">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C13F83">
        <w:rPr>
          <w:rFonts w:asciiTheme="majorHAnsi" w:hAnsiTheme="majorHAnsi" w:cstheme="majorHAnsi"/>
          <w:sz w:val="16"/>
        </w:rPr>
        <w:t>AlsaceLorraine</w:t>
      </w:r>
      <w:proofErr w:type="spellEnd"/>
      <w:r w:rsidRPr="00C13F83">
        <w:rPr>
          <w:rFonts w:asciiTheme="majorHAnsi" w:hAnsiTheme="majorHAnsi" w:cstheme="majorHAnsi"/>
          <w:sz w:val="16"/>
        </w:rPr>
        <w:t xml:space="preserv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w:t>
      </w:r>
      <w:proofErr w:type="spellStart"/>
      <w:r w:rsidRPr="00C13F83">
        <w:rPr>
          <w:rFonts w:asciiTheme="majorHAnsi" w:hAnsiTheme="majorHAnsi" w:cstheme="majorHAnsi"/>
          <w:sz w:val="16"/>
        </w:rPr>
        <w:t>recognised</w:t>
      </w:r>
      <w:proofErr w:type="spellEnd"/>
      <w:r w:rsidRPr="00C13F83">
        <w:rPr>
          <w:rFonts w:asciiTheme="majorHAnsi" w:hAnsiTheme="majorHAnsi" w:cstheme="majorHAnsi"/>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 xml:space="preserve">is a classic example of </w:t>
      </w:r>
      <w:proofErr w:type="spellStart"/>
      <w:r w:rsidRPr="00C13F83">
        <w:rPr>
          <w:rStyle w:val="Emphasis"/>
          <w:rFonts w:asciiTheme="majorHAnsi" w:hAnsiTheme="majorHAnsi" w:cstheme="majorHAnsi"/>
        </w:rPr>
        <w:t>winwin</w:t>
      </w:r>
      <w:proofErr w:type="spellEnd"/>
      <w:r w:rsidRPr="00C13F83">
        <w:rPr>
          <w:rStyle w:val="Emphasis"/>
          <w:rFonts w:asciiTheme="majorHAnsi" w:hAnsiTheme="majorHAnsi" w:cstheme="majorHAnsi"/>
        </w:rPr>
        <w:t xml:space="preserve">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The resulting economic success was nothing short of spectacular.</w:t>
      </w:r>
      <w:r w:rsidRPr="00C13F83">
        <w:rPr>
          <w:rFonts w:asciiTheme="majorHAnsi" w:hAnsiTheme="majorHAnsi" w:cstheme="majorHAnsi"/>
          <w:sz w:val="16"/>
        </w:rPr>
        <w:t xml:space="preserve"> As the GATT’s mutual-</w:t>
      </w:r>
      <w:proofErr w:type="spellStart"/>
      <w:r w:rsidRPr="00C13F83">
        <w:rPr>
          <w:rFonts w:asciiTheme="majorHAnsi" w:hAnsiTheme="majorHAnsi" w:cstheme="majorHAnsi"/>
          <w:sz w:val="16"/>
        </w:rPr>
        <w:t>liberalisation</w:t>
      </w:r>
      <w:proofErr w:type="spellEnd"/>
      <w:r w:rsidRPr="00C13F83">
        <w:rPr>
          <w:rFonts w:asciiTheme="majorHAnsi" w:hAnsiTheme="majorHAnsi" w:cstheme="majorHAnsi"/>
          <w:sz w:val="16"/>
        </w:rPr>
        <w:t xml:space="preserve"> process started working its magic, exports of manufactured goods boomed. This made it easy to view the GATT as good for exports, industry, </w:t>
      </w:r>
      <w:r w:rsidRPr="00C13F83">
        <w:rPr>
          <w:rFonts w:asciiTheme="majorHAnsi" w:hAnsiTheme="majorHAnsi" w:cstheme="majorHAnsi"/>
          <w:sz w:val="16"/>
        </w:rPr>
        <w:lastRenderedPageBreak/>
        <w:t xml:space="preserve">and growth. But the </w:t>
      </w:r>
      <w:proofErr w:type="gramStart"/>
      <w:r w:rsidRPr="00C13F83">
        <w:rPr>
          <w:rFonts w:asciiTheme="majorHAnsi" w:hAnsiTheme="majorHAnsi" w:cstheme="majorHAnsi"/>
          <w:sz w:val="16"/>
        </w:rPr>
        <w:t>really useful</w:t>
      </w:r>
      <w:proofErr w:type="gramEnd"/>
      <w:r w:rsidRPr="00C13F83">
        <w:rPr>
          <w:rFonts w:asciiTheme="majorHAnsi" w:hAnsiTheme="majorHAnsi" w:cstheme="majorHAnsi"/>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 xml:space="preserve">historic shift in the mindset of global political, business, and </w:t>
      </w:r>
      <w:proofErr w:type="spellStart"/>
      <w:r w:rsidRPr="00C13F83">
        <w:rPr>
          <w:rStyle w:val="Emphasis"/>
          <w:rFonts w:asciiTheme="majorHAnsi" w:hAnsiTheme="majorHAnsi" w:cstheme="majorHAnsi"/>
        </w:rPr>
        <w:t>labour</w:t>
      </w:r>
      <w:proofErr w:type="spellEnd"/>
      <w:r w:rsidRPr="00C13F83">
        <w:rPr>
          <w:rStyle w:val="Emphasis"/>
          <w:rFonts w:asciiTheme="majorHAnsi" w:hAnsiTheme="majorHAnsi" w:cstheme="majorHAnsi"/>
        </w:rPr>
        <w:t xml:space="preserve">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w:t>
      </w:r>
      <w:proofErr w:type="spellStart"/>
      <w:r w:rsidRPr="00C13F83">
        <w:rPr>
          <w:rStyle w:val="StyleUnderline"/>
          <w:rFonts w:asciiTheme="majorHAnsi" w:hAnsiTheme="majorHAnsi" w:cstheme="majorHAnsi"/>
        </w:rPr>
        <w:t>selfreinforcing</w:t>
      </w:r>
      <w:proofErr w:type="spellEnd"/>
      <w:r w:rsidRPr="00C13F83">
        <w:rPr>
          <w:rStyle w:val="StyleUnderline"/>
          <w:rFonts w:asciiTheme="majorHAnsi" w:hAnsiTheme="majorHAnsi" w:cstheme="majorHAnsi"/>
        </w:rPr>
        <w:t xml:space="preserve">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w:t>
      </w:r>
      <w:proofErr w:type="spellStart"/>
      <w:r w:rsidRPr="00C13F83">
        <w:rPr>
          <w:rFonts w:asciiTheme="majorHAnsi" w:hAnsiTheme="majorHAnsi" w:cstheme="majorHAnsi"/>
          <w:sz w:val="16"/>
        </w:rPr>
        <w:t>spiralled</w:t>
      </w:r>
      <w:proofErr w:type="spellEnd"/>
      <w:r w:rsidRPr="00C13F83">
        <w:rPr>
          <w:rFonts w:asciiTheme="majorHAnsi" w:hAnsiTheme="majorHAnsi" w:cstheme="majorHAnsi"/>
          <w:sz w:val="16"/>
        </w:rPr>
        <w:t xml:space="preserve">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w:t>
      </w:r>
      <w:proofErr w:type="spellStart"/>
      <w:r w:rsidRPr="00C13F83">
        <w:rPr>
          <w:rStyle w:val="StyleUnderline"/>
          <w:rFonts w:asciiTheme="majorHAnsi" w:hAnsiTheme="majorHAnsi" w:cstheme="majorHAnsi"/>
        </w:rPr>
        <w:t>behaviours</w:t>
      </w:r>
      <w:proofErr w:type="spellEnd"/>
      <w:r w:rsidRPr="00C13F83">
        <w:rPr>
          <w:rStyle w:val="StyleUnderline"/>
          <w:rFonts w:asciiTheme="majorHAnsi" w:hAnsiTheme="majorHAnsi" w:cstheme="majorHAnsi"/>
        </w:rPr>
        <w:t xml:space="preserve">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 xml:space="preserve">example of a multilateral and </w:t>
      </w:r>
      <w:proofErr w:type="spellStart"/>
      <w:r w:rsidRPr="00C13F83">
        <w:rPr>
          <w:rStyle w:val="StyleUnderline"/>
          <w:rFonts w:asciiTheme="majorHAnsi" w:hAnsiTheme="majorHAnsi" w:cstheme="majorHAnsi"/>
        </w:rPr>
        <w:t>nearuniversal</w:t>
      </w:r>
      <w:proofErr w:type="spellEnd"/>
      <w:r w:rsidRPr="00C13F83">
        <w:rPr>
          <w:rStyle w:val="StyleUnderline"/>
          <w:rFonts w:asciiTheme="majorHAnsi" w:hAnsiTheme="majorHAnsi" w:cstheme="majorHAnsi"/>
        </w:rPr>
        <w:t xml:space="preserve"> framework of rules and law.</w:t>
      </w:r>
    </w:p>
    <w:p w14:paraId="5B047D6A" w14:textId="77777777" w:rsidR="008E32E2" w:rsidRPr="00C13F83" w:rsidRDefault="008E32E2" w:rsidP="008E32E2">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564C40EB" w14:textId="77777777" w:rsidR="008E32E2" w:rsidRPr="00C13F83" w:rsidRDefault="008E32E2" w:rsidP="008E32E2">
      <w:pPr>
        <w:rPr>
          <w:rStyle w:val="Style13ptBold"/>
          <w:rFonts w:asciiTheme="majorHAnsi" w:hAnsiTheme="majorHAnsi" w:cstheme="majorHAnsi"/>
        </w:rPr>
      </w:pPr>
      <w:proofErr w:type="spellStart"/>
      <w:r w:rsidRPr="00C13F83">
        <w:rPr>
          <w:rStyle w:val="Style13ptBold"/>
          <w:rFonts w:asciiTheme="majorHAnsi" w:hAnsiTheme="majorHAnsi" w:cstheme="majorHAnsi"/>
          <w:highlight w:val="green"/>
        </w:rPr>
        <w:t>Narlikar</w:t>
      </w:r>
      <w:proofErr w:type="spellEnd"/>
      <w:r w:rsidRPr="00C13F83">
        <w:rPr>
          <w:rStyle w:val="Style13ptBold"/>
          <w:rFonts w:asciiTheme="majorHAnsi" w:hAnsiTheme="majorHAnsi" w:cstheme="majorHAnsi"/>
          <w:highlight w:val="green"/>
        </w:rPr>
        <w:t>, 18</w:t>
      </w:r>
      <w:r w:rsidRPr="00C13F83">
        <w:rPr>
          <w:rStyle w:val="Style13ptBold"/>
          <w:rFonts w:asciiTheme="majorHAnsi" w:hAnsiTheme="majorHAnsi" w:cstheme="majorHAnsi"/>
        </w:rPr>
        <w:t xml:space="preserve"> </w:t>
      </w:r>
    </w:p>
    <w:p w14:paraId="46636969" w14:textId="77777777" w:rsidR="008E32E2" w:rsidRPr="00C13F83" w:rsidRDefault="008E32E2" w:rsidP="008E32E2">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0"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6ECFCC84" w14:textId="77777777" w:rsidR="008E32E2" w:rsidRDefault="008E32E2" w:rsidP="008E32E2">
      <w:pPr>
        <w:rPr>
          <w:rFonts w:asciiTheme="majorHAnsi" w:hAnsiTheme="majorHAnsi" w:cstheme="majorHAnsi"/>
          <w:sz w:val="12"/>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t>
      </w:r>
      <w:r w:rsidRPr="00C13F83">
        <w:rPr>
          <w:rFonts w:asciiTheme="majorHAnsi" w:hAnsiTheme="majorHAnsi" w:cstheme="majorHAnsi"/>
          <w:sz w:val="14"/>
        </w:rPr>
        <w:lastRenderedPageBreak/>
        <w:t>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w:t>
      </w:r>
    </w:p>
    <w:p w14:paraId="34E5C8F5" w14:textId="77777777" w:rsidR="008E32E2" w:rsidRDefault="008E32E2" w:rsidP="008E32E2">
      <w:pPr>
        <w:pStyle w:val="Heading2"/>
      </w:pPr>
      <w:r>
        <w:lastRenderedPageBreak/>
        <w:t>Future Pandemics</w:t>
      </w:r>
    </w:p>
    <w:p w14:paraId="6E5B3325" w14:textId="77777777" w:rsidR="008E32E2" w:rsidRDefault="008E32E2" w:rsidP="008E32E2"/>
    <w:p w14:paraId="3BC611F8" w14:textId="77777777" w:rsidR="008E32E2" w:rsidRDefault="008E32E2" w:rsidP="008E32E2">
      <w:pPr>
        <w:pStyle w:val="Heading4"/>
      </w:pPr>
      <w:r w:rsidRPr="00B00380">
        <w:rPr>
          <w:highlight w:val="green"/>
        </w:rPr>
        <w:t xml:space="preserve">The plan creates a new goldilocks patent law that exempts </w:t>
      </w:r>
      <w:r w:rsidRPr="00C20383">
        <w:rPr>
          <w:highlight w:val="green"/>
        </w:rPr>
        <w:t>pandemics.</w:t>
      </w:r>
    </w:p>
    <w:p w14:paraId="38AC36EE" w14:textId="77777777" w:rsidR="008E32E2" w:rsidRPr="00D15B9E" w:rsidRDefault="008E32E2" w:rsidP="008E32E2">
      <w:pPr>
        <w:rPr>
          <w:rStyle w:val="Style13ptBold"/>
        </w:rPr>
      </w:pPr>
      <w:r w:rsidRPr="00C20383">
        <w:rPr>
          <w:rStyle w:val="Style13ptBold"/>
          <w:highlight w:val="green"/>
        </w:rPr>
        <w:t>Lindsey, 21</w:t>
      </w:r>
    </w:p>
    <w:p w14:paraId="41C40826" w14:textId="77777777" w:rsidR="008E32E2" w:rsidRPr="00D15B9E" w:rsidRDefault="008E32E2" w:rsidP="008E32E2">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187982C8" w14:textId="77777777" w:rsidR="008E32E2" w:rsidRPr="002059BF" w:rsidRDefault="008E32E2" w:rsidP="008E32E2">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089AF87E" w14:textId="77777777" w:rsidR="008E32E2" w:rsidRDefault="008E32E2" w:rsidP="008E32E2">
      <w:pPr>
        <w:pStyle w:val="Heading4"/>
      </w:pPr>
      <w:r w:rsidRPr="00F34EA5">
        <w:rPr>
          <w:highlight w:val="green"/>
        </w:rPr>
        <w:t>Another pandemic WILL happen.</w:t>
      </w:r>
    </w:p>
    <w:p w14:paraId="3C3BB857" w14:textId="77777777" w:rsidR="008E32E2" w:rsidRPr="00B569C4" w:rsidRDefault="008E32E2" w:rsidP="008E32E2">
      <w:pPr>
        <w:rPr>
          <w:rStyle w:val="Style13ptBold"/>
        </w:rPr>
      </w:pPr>
      <w:proofErr w:type="spellStart"/>
      <w:r w:rsidRPr="00A935EB">
        <w:rPr>
          <w:rStyle w:val="Style13ptBold"/>
          <w:highlight w:val="green"/>
        </w:rPr>
        <w:t>MacKenzie</w:t>
      </w:r>
      <w:proofErr w:type="spellEnd"/>
      <w:r w:rsidRPr="00A935EB">
        <w:rPr>
          <w:rStyle w:val="Style13ptBold"/>
          <w:highlight w:val="green"/>
        </w:rPr>
        <w:t>, 21</w:t>
      </w:r>
    </w:p>
    <w:p w14:paraId="5A1BAEC8" w14:textId="77777777" w:rsidR="008E32E2" w:rsidRPr="00A935EB" w:rsidRDefault="008E32E2" w:rsidP="008E32E2">
      <w:pPr>
        <w:rPr>
          <w:sz w:val="16"/>
          <w:szCs w:val="16"/>
        </w:rPr>
      </w:pPr>
      <w:r w:rsidRPr="00A935EB">
        <w:rPr>
          <w:sz w:val="16"/>
          <w:szCs w:val="16"/>
        </w:rPr>
        <w:t xml:space="preserve">Published on September 7, 2021, “Stopping the Next Pandemic: How Covid-19 Can Help Us Save Humanity,” by Debora </w:t>
      </w:r>
      <w:proofErr w:type="spellStart"/>
      <w:r w:rsidRPr="00A935EB">
        <w:rPr>
          <w:sz w:val="16"/>
          <w:szCs w:val="16"/>
        </w:rPr>
        <w:t>MacKenzie</w:t>
      </w:r>
      <w:proofErr w:type="spellEnd"/>
      <w:r w:rsidRPr="00A935EB">
        <w:rPr>
          <w:sz w:val="16"/>
          <w:szCs w:val="16"/>
        </w:rPr>
        <w:t xml:space="preserve">. Debora </w:t>
      </w:r>
      <w:proofErr w:type="spellStart"/>
      <w:r w:rsidRPr="00A935EB">
        <w:rPr>
          <w:sz w:val="16"/>
          <w:szCs w:val="16"/>
        </w:rPr>
        <w:t>MacKenzie</w:t>
      </w:r>
      <w:proofErr w:type="spellEnd"/>
      <w:r w:rsidRPr="00A935EB">
        <w:rPr>
          <w:sz w:val="16"/>
          <w:szCs w:val="16"/>
        </w:rPr>
        <w:t xml:space="preserv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730D0BF0" w14:textId="77777777" w:rsidR="008E32E2" w:rsidRPr="00B7513E" w:rsidRDefault="008E32E2" w:rsidP="008E32E2">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 xml:space="preserve">simulation because we knew these viruses were a threat, </w:t>
      </w:r>
      <w:proofErr w:type="gramStart"/>
      <w:r w:rsidRPr="00B7513E">
        <w:rPr>
          <w:sz w:val="14"/>
        </w:rPr>
        <w:t>and also</w:t>
      </w:r>
      <w:proofErr w:type="gramEnd"/>
      <w:r w:rsidRPr="00B7513E">
        <w:rPr>
          <w:sz w:val="14"/>
        </w:rPr>
        <w:t xml:space="preserve">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xml:space="preserve">, </w:t>
      </w:r>
      <w:proofErr w:type="gramStart"/>
      <w:r w:rsidRPr="00B7513E">
        <w:rPr>
          <w:i/>
          <w:iCs/>
          <w:sz w:val="14"/>
        </w:rPr>
        <w:t>If</w:t>
      </w:r>
      <w:proofErr w:type="gramEnd"/>
      <w:r w:rsidRPr="00B7513E">
        <w:rPr>
          <w:i/>
          <w:iCs/>
          <w:sz w:val="14"/>
        </w:rPr>
        <w:t xml:space="preserve">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w:t>
      </w:r>
      <w:proofErr w:type="gramStart"/>
      <w:r w:rsidRPr="00B7513E">
        <w:rPr>
          <w:sz w:val="14"/>
        </w:rPr>
        <w:t>So</w:t>
      </w:r>
      <w:proofErr w:type="gramEnd"/>
      <w:r w:rsidRPr="00B7513E">
        <w:rPr>
          <w:sz w:val="14"/>
        </w:rPr>
        <w:t xml:space="preserve">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568FFBDC" w14:textId="77777777" w:rsidR="008E32E2" w:rsidRDefault="008E32E2" w:rsidP="008E32E2">
      <w:pPr>
        <w:pStyle w:val="Heading4"/>
      </w:pPr>
      <w:r w:rsidRPr="00F038FB">
        <w:rPr>
          <w:highlight w:val="green"/>
        </w:rPr>
        <w:t>A temporary TRIPS waiver creates a precedent for early action and for LICs to be able to produce their own medicines—saving lives.</w:t>
      </w:r>
      <w:r>
        <w:t xml:space="preserve"> </w:t>
      </w:r>
    </w:p>
    <w:p w14:paraId="6CBE028F" w14:textId="77777777" w:rsidR="008E32E2" w:rsidRDefault="008E32E2" w:rsidP="008E32E2">
      <w:pPr>
        <w:rPr>
          <w:rStyle w:val="Style13ptBold"/>
        </w:rPr>
      </w:pPr>
      <w:r w:rsidRPr="00F038FB">
        <w:rPr>
          <w:rStyle w:val="Style13ptBold"/>
          <w:highlight w:val="green"/>
        </w:rPr>
        <w:t>Berger, 21</w:t>
      </w:r>
    </w:p>
    <w:p w14:paraId="50750768" w14:textId="77777777" w:rsidR="008E32E2" w:rsidRPr="00F038FB" w:rsidRDefault="008E32E2" w:rsidP="008E32E2">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34AA0A82" w14:textId="77777777" w:rsidR="008E32E2" w:rsidRPr="00F038FB" w:rsidRDefault="008E32E2" w:rsidP="008E32E2">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 xml:space="preserve">the intellectual property rights for making vaccines and related medical supplies would be </w:t>
      </w:r>
      <w:proofErr w:type="gramStart"/>
      <w:r w:rsidRPr="00F038FB">
        <w:rPr>
          <w:rStyle w:val="StyleUnderline"/>
        </w:rPr>
        <w:t>temporarily suspended</w:t>
      </w:r>
      <w:proofErr w:type="gramEnd"/>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rsidRPr="00F038FB">
        <w:rPr>
          <w:sz w:val="16"/>
        </w:rPr>
        <w:t>these sort of ridiculous conversations</w:t>
      </w:r>
      <w:proofErr w:type="gramEnd"/>
      <w:r w:rsidRPr="00F038FB">
        <w:rPr>
          <w:sz w:val="16"/>
        </w:rPr>
        <w:t xml:space="preserve">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w:t>
      </w:r>
      <w:proofErr w:type="spellStart"/>
      <w:r w:rsidRPr="00F038FB">
        <w:rPr>
          <w:sz w:val="16"/>
        </w:rPr>
        <w:t>Qiong</w:t>
      </w:r>
      <w:proofErr w:type="spellEnd"/>
      <w:r w:rsidRPr="00F038FB">
        <w:rPr>
          <w:sz w:val="16"/>
        </w:rPr>
        <w:t xml:space="preserve">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 xml:space="preserve">“If they </w:t>
      </w:r>
      <w:proofErr w:type="gramStart"/>
      <w:r w:rsidRPr="00F038FB">
        <w:rPr>
          <w:rStyle w:val="StyleUnderline"/>
          <w:highlight w:val="green"/>
        </w:rPr>
        <w:t>took action</w:t>
      </w:r>
      <w:proofErr w:type="gramEnd"/>
      <w:r w:rsidRPr="00F038FB">
        <w:rPr>
          <w:rStyle w:val="StyleUnderline"/>
          <w:highlight w:val="green"/>
        </w:rPr>
        <w:t xml:space="preserve">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w:t>
      </w:r>
      <w:proofErr w:type="spellStart"/>
      <w:r w:rsidRPr="00F038FB">
        <w:rPr>
          <w:sz w:val="16"/>
        </w:rPr>
        <w:t>Mustaqeem</w:t>
      </w:r>
      <w:proofErr w:type="spellEnd"/>
      <w:r w:rsidRPr="00F038FB">
        <w:rPr>
          <w:sz w:val="16"/>
        </w:rPr>
        <w:t xml:space="preserve">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7A61DC03" w14:textId="77777777" w:rsidR="008E32E2" w:rsidRDefault="008E32E2" w:rsidP="008E32E2">
      <w:pPr>
        <w:pStyle w:val="Heading2"/>
      </w:pPr>
      <w:r>
        <w:lastRenderedPageBreak/>
        <w:t>Plan</w:t>
      </w:r>
    </w:p>
    <w:p w14:paraId="17426789" w14:textId="77777777" w:rsidR="008E32E2" w:rsidRDefault="008E32E2" w:rsidP="008E32E2"/>
    <w:p w14:paraId="698AC3C4" w14:textId="77777777" w:rsidR="008E32E2" w:rsidRPr="002059BF" w:rsidRDefault="008E32E2" w:rsidP="008E32E2">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0B851D9C" w14:textId="77777777" w:rsidR="008E32E2" w:rsidRDefault="008E32E2" w:rsidP="008E32E2">
      <w:pPr>
        <w:rPr>
          <w:rFonts w:asciiTheme="majorHAnsi" w:hAnsiTheme="majorHAnsi" w:cstheme="majorHAnsi"/>
        </w:rPr>
      </w:pPr>
    </w:p>
    <w:p w14:paraId="0CCD9043" w14:textId="77777777" w:rsidR="008E32E2" w:rsidRDefault="008E32E2" w:rsidP="008E32E2">
      <w:pPr>
        <w:pStyle w:val="Heading4"/>
      </w:pPr>
      <w:r w:rsidRPr="002059BF">
        <w:rPr>
          <w:highlight w:val="green"/>
        </w:rPr>
        <w:t xml:space="preserve">The </w:t>
      </w:r>
      <w:proofErr w:type="spellStart"/>
      <w:r w:rsidRPr="002059BF">
        <w:rPr>
          <w:highlight w:val="green"/>
        </w:rPr>
        <w:t>aff</w:t>
      </w:r>
      <w:proofErr w:type="spellEnd"/>
      <w:r w:rsidRPr="002059BF">
        <w:rPr>
          <w:highlight w:val="green"/>
        </w:rPr>
        <w:t xml:space="preserve"> plan is to implement the patent waiver proposed by India and South Africa.</w:t>
      </w:r>
    </w:p>
    <w:p w14:paraId="452422B8" w14:textId="77777777" w:rsidR="008E32E2" w:rsidRDefault="008E32E2" w:rsidP="008E32E2">
      <w:pPr>
        <w:pStyle w:val="Heading4"/>
      </w:pPr>
      <w:r w:rsidRPr="00B00380">
        <w:rPr>
          <w:highlight w:val="green"/>
        </w:rPr>
        <w:t>Communication from India and South Africa to the WTO</w:t>
      </w:r>
      <w:r>
        <w:rPr>
          <w:highlight w:val="green"/>
        </w:rPr>
        <w:t xml:space="preserve">, </w:t>
      </w:r>
      <w:r w:rsidRPr="00B00380">
        <w:rPr>
          <w:highlight w:val="green"/>
        </w:rPr>
        <w:t>20</w:t>
      </w:r>
    </w:p>
    <w:p w14:paraId="1654D885" w14:textId="77777777" w:rsidR="008E32E2" w:rsidRPr="00154714" w:rsidRDefault="008E32E2" w:rsidP="008E32E2">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50031A77" w14:textId="77777777" w:rsidR="008E32E2" w:rsidRDefault="008E32E2" w:rsidP="008E32E2">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the impleme</w:t>
      </w:r>
      <w:r w:rsidRPr="004F3A92">
        <w:rPr>
          <w:rStyle w:val="StyleUnderline"/>
        </w:rPr>
        <w:t xml:space="preserve">ntation, </w:t>
      </w:r>
      <w:proofErr w:type="gramStart"/>
      <w:r w:rsidRPr="004F3A92">
        <w:rPr>
          <w:rStyle w:val="StyleUnderline"/>
        </w:rPr>
        <w:t>application</w:t>
      </w:r>
      <w:proofErr w:type="gramEnd"/>
      <w:r w:rsidRPr="004F3A92">
        <w:rPr>
          <w:rStyle w:val="StyleUnderline"/>
        </w:rPr>
        <w:t xml:space="preserve"> and enforcement of Sections 1, 4, 5, and 7 of Part II of </w:t>
      </w:r>
      <w:r w:rsidRPr="00B00380">
        <w:rPr>
          <w:rStyle w:val="StyleUnderline"/>
          <w:highlight w:val="green"/>
        </w:rPr>
        <w:t xml:space="preserve">the TRIPS Agreement in relation </w:t>
      </w:r>
      <w:r w:rsidRPr="004F3A92">
        <w:rPr>
          <w:rStyle w:val="StyleUnderline"/>
          <w:highlight w:val="green"/>
        </w:rPr>
        <w:t>to</w:t>
      </w:r>
      <w:r w:rsidRPr="004F3A92">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13. </w:t>
      </w:r>
      <w:r w:rsidRPr="0098371E">
        <w:rPr>
          <w:rStyle w:val="StyleUnderline"/>
          <w:highlight w:val="green"/>
        </w:rPr>
        <w:t xml:space="preserve">The waiver should continue until widespread vaccination is in place globally, and </w:t>
      </w:r>
      <w:proofErr w:type="gramStart"/>
      <w:r w:rsidRPr="0098371E">
        <w:rPr>
          <w:rStyle w:val="StyleUnderline"/>
          <w:highlight w:val="green"/>
        </w:rPr>
        <w:t>the majority of</w:t>
      </w:r>
      <w:proofErr w:type="gramEnd"/>
      <w:r w:rsidRPr="0098371E">
        <w:rPr>
          <w:rStyle w:val="StyleUnderline"/>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221B3142" w14:textId="4D6905CB" w:rsidR="008E32E2" w:rsidRDefault="008E32E2" w:rsidP="008E32E2">
      <w:pPr>
        <w:rPr>
          <w:rStyle w:val="Hyperlink"/>
        </w:rPr>
      </w:pPr>
      <w:r w:rsidRPr="002059BF">
        <w:t xml:space="preserve">The entire waiver proposal: </w:t>
      </w:r>
      <w:hyperlink r:id="rId13" w:history="1">
        <w:r w:rsidRPr="00CC2A66">
          <w:rPr>
            <w:rStyle w:val="Hyperlink"/>
          </w:rPr>
          <w:t>https://docs.wto.org/dol2fe/Pages/SS/directdoc.aspx?filename=q:/IP/C/W669R1.pdf&amp;Open=True</w:t>
        </w:r>
      </w:hyperlink>
    </w:p>
    <w:p w14:paraId="6F5C5FE3" w14:textId="77777777" w:rsidR="008E32E2" w:rsidRPr="002A6DF0" w:rsidRDefault="008E32E2" w:rsidP="008E32E2">
      <w:pPr>
        <w:pStyle w:val="Heading4"/>
        <w:rPr>
          <w:highlight w:val="green"/>
        </w:rPr>
      </w:pPr>
      <w:r w:rsidRPr="002A6DF0">
        <w:rPr>
          <w:highlight w:val="green"/>
        </w:rPr>
        <w:t>The proposal suspends parts of TRIPS and applies to multiple types of IP that has to do with COVID.</w:t>
      </w:r>
    </w:p>
    <w:p w14:paraId="45D78904" w14:textId="77777777" w:rsidR="008E32E2" w:rsidRPr="00CC68C3" w:rsidRDefault="008E32E2" w:rsidP="008E32E2">
      <w:pPr>
        <w:rPr>
          <w:rStyle w:val="Style13ptBold"/>
        </w:rPr>
      </w:pPr>
      <w:r w:rsidRPr="002A6DF0">
        <w:rPr>
          <w:rStyle w:val="Style13ptBold"/>
          <w:highlight w:val="green"/>
        </w:rPr>
        <w:t>Kang et al, 21</w:t>
      </w:r>
    </w:p>
    <w:p w14:paraId="78B03A89" w14:textId="77777777" w:rsidR="008E32E2" w:rsidRPr="00CC68C3" w:rsidRDefault="008E32E2" w:rsidP="008E32E2">
      <w:pPr>
        <w:rPr>
          <w:sz w:val="16"/>
          <w:szCs w:val="16"/>
        </w:rPr>
      </w:pPr>
      <w:r w:rsidRPr="00CC68C3">
        <w:rPr>
          <w:sz w:val="16"/>
          <w:szCs w:val="16"/>
        </w:rPr>
        <w:t xml:space="preserve">Kang, H. Y., </w:t>
      </w:r>
      <w:proofErr w:type="spellStart"/>
      <w:r w:rsidRPr="00CC68C3">
        <w:rPr>
          <w:sz w:val="16"/>
          <w:szCs w:val="16"/>
        </w:rPr>
        <w:t>Thambiesetty</w:t>
      </w:r>
      <w:proofErr w:type="spellEnd"/>
      <w:r w:rsidRPr="00CC68C3">
        <w:rPr>
          <w:sz w:val="16"/>
          <w:szCs w:val="16"/>
        </w:rPr>
        <w:t xml:space="preserve">, S., </w:t>
      </w:r>
      <w:proofErr w:type="spellStart"/>
      <w:r w:rsidRPr="00CC68C3">
        <w:rPr>
          <w:sz w:val="16"/>
          <w:szCs w:val="16"/>
        </w:rPr>
        <w:t>Bosse</w:t>
      </w:r>
      <w:proofErr w:type="spellEnd"/>
      <w:r w:rsidRPr="00CC68C3">
        <w:rPr>
          <w:sz w:val="16"/>
          <w:szCs w:val="16"/>
        </w:rPr>
        <w:t xml:space="preserve">, J. (2021, May 7). TRIPS waiver: there’s more to the story than vaccine patents. The Conversation. </w:t>
      </w:r>
      <w:hyperlink r:id="rId14" w:history="1">
        <w:r w:rsidRPr="00CC68C3">
          <w:rPr>
            <w:rStyle w:val="Hyperlink"/>
            <w:sz w:val="16"/>
            <w:szCs w:val="16"/>
          </w:rPr>
          <w:t>https://theconversation.com/trips-waiver-theres-more-to-the-story-than-vaccine-patents-160502</w:t>
        </w:r>
      </w:hyperlink>
      <w:r w:rsidRPr="00CC68C3">
        <w:rPr>
          <w:sz w:val="16"/>
          <w:szCs w:val="16"/>
        </w:rPr>
        <w:t xml:space="preserve"> Dr Hyo Yoon Kang's research interests are in intellectual property, knowledge techniques, transmissions and practices, construction of values and valuation practices, novelty and creativity, and hermeneutic/post-hermeneutic approaches to the study of law. She has a cross-disciplinary training and professional background in law, history of sciences, and science and technology studies. Prior to joining Kent Law School, she was an Assistant Professor of Science Studies at the University of Lucerne, Switzerland and a postdoctoral research </w:t>
      </w:r>
      <w:r w:rsidRPr="00CC68C3">
        <w:rPr>
          <w:sz w:val="16"/>
          <w:szCs w:val="16"/>
        </w:rPr>
        <w:lastRenderedPageBreak/>
        <w:t xml:space="preserve">fellow at the Max Planck Institute for the History of Science, Berlin. She earned a PhD in Law at the European University Institute, Florence, with a thesis which explored the implications of human gene patenting on the legal concept of human personhood. She read Government and Law at the London School of Economics and Political Science and also graduated there with a Distinction from the </w:t>
      </w:r>
      <w:proofErr w:type="gramStart"/>
      <w:r w:rsidRPr="00CC68C3">
        <w:rPr>
          <w:sz w:val="16"/>
          <w:szCs w:val="16"/>
        </w:rPr>
        <w:t>Masters of Laws</w:t>
      </w:r>
      <w:proofErr w:type="gramEnd"/>
      <w:r w:rsidRPr="00CC68C3">
        <w:rPr>
          <w:sz w:val="16"/>
          <w:szCs w:val="16"/>
        </w:rPr>
        <w:t xml:space="preserve"> (LLM) </w:t>
      </w:r>
      <w:proofErr w:type="spellStart"/>
      <w:r w:rsidRPr="00CC68C3">
        <w:rPr>
          <w:sz w:val="16"/>
          <w:szCs w:val="16"/>
        </w:rPr>
        <w:t>programme</w:t>
      </w:r>
      <w:proofErr w:type="spellEnd"/>
      <w:r w:rsidRPr="00CC68C3">
        <w:rPr>
          <w:sz w:val="16"/>
          <w:szCs w:val="16"/>
        </w:rPr>
        <w:t>.</w:t>
      </w:r>
    </w:p>
    <w:p w14:paraId="511009FF" w14:textId="2A5B5326" w:rsidR="008E32E2" w:rsidRDefault="008E32E2" w:rsidP="008E32E2">
      <w:pPr>
        <w:rPr>
          <w:sz w:val="16"/>
        </w:rPr>
      </w:pPr>
      <w:r w:rsidRPr="00CC68C3">
        <w:rPr>
          <w:sz w:val="16"/>
        </w:rPr>
        <w:t xml:space="preserve">The US has announced its limited support for </w:t>
      </w:r>
      <w:r w:rsidRPr="00CC68C3">
        <w:rPr>
          <w:rStyle w:val="StyleUnderline"/>
        </w:rPr>
        <w:t>the “</w:t>
      </w:r>
      <w:r w:rsidRPr="00CC68C3">
        <w:rPr>
          <w:rStyle w:val="StyleUnderline"/>
          <w:highlight w:val="green"/>
        </w:rPr>
        <w:t>Trips waiver</w:t>
      </w:r>
      <w:r w:rsidRPr="00CC68C3">
        <w:rPr>
          <w:rStyle w:val="StyleUnderline"/>
        </w:rPr>
        <w:t xml:space="preserve">”, a proposal to </w:t>
      </w:r>
      <w:r w:rsidRPr="00CC68C3">
        <w:rPr>
          <w:rStyle w:val="StyleUnderline"/>
          <w:highlight w:val="green"/>
        </w:rPr>
        <w:t>suspend</w:t>
      </w:r>
      <w:r w:rsidRPr="00CC68C3">
        <w:rPr>
          <w:rStyle w:val="StyleUnderline"/>
        </w:rPr>
        <w:t xml:space="preserve"> </w:t>
      </w:r>
      <w:r w:rsidRPr="00CC68C3">
        <w:rPr>
          <w:rStyle w:val="StyleUnderline"/>
          <w:highlight w:val="green"/>
        </w:rPr>
        <w:t>i</w:t>
      </w:r>
      <w:r w:rsidRPr="00CC68C3">
        <w:rPr>
          <w:rStyle w:val="StyleUnderline"/>
        </w:rPr>
        <w:t xml:space="preserve">ntellectual </w:t>
      </w:r>
      <w:r w:rsidRPr="00CC68C3">
        <w:rPr>
          <w:rStyle w:val="StyleUnderline"/>
          <w:highlight w:val="green"/>
        </w:rPr>
        <w:t>p</w:t>
      </w:r>
      <w:r w:rsidRPr="00CC68C3">
        <w:rPr>
          <w:rStyle w:val="StyleUnderline"/>
        </w:rPr>
        <w:t xml:space="preserve">roperty </w:t>
      </w:r>
      <w:r w:rsidRPr="00CC68C3">
        <w:rPr>
          <w:rStyle w:val="StyleUnderline"/>
          <w:highlight w:val="green"/>
        </w:rPr>
        <w:t>p</w:t>
      </w:r>
      <w:r w:rsidRPr="00CC68C3">
        <w:rPr>
          <w:rStyle w:val="StyleUnderline"/>
        </w:rPr>
        <w:t xml:space="preserve">rotections </w:t>
      </w:r>
      <w:r w:rsidRPr="00CC68C3">
        <w:rPr>
          <w:rStyle w:val="StyleUnderline"/>
          <w:highlight w:val="green"/>
        </w:rPr>
        <w:t>for products</w:t>
      </w:r>
      <w:r w:rsidRPr="00CC68C3">
        <w:rPr>
          <w:rStyle w:val="StyleUnderline"/>
        </w:rPr>
        <w:t xml:space="preserve"> and technologies </w:t>
      </w:r>
      <w:r w:rsidRPr="00CC68C3">
        <w:rPr>
          <w:rStyle w:val="StyleUnderline"/>
          <w:highlight w:val="green"/>
        </w:rPr>
        <w:t>needed for</w:t>
      </w:r>
      <w:r w:rsidRPr="00CC68C3">
        <w:rPr>
          <w:rStyle w:val="StyleUnderline"/>
        </w:rPr>
        <w:t xml:space="preserve"> the fight against </w:t>
      </w:r>
      <w:r w:rsidRPr="00CC68C3">
        <w:rPr>
          <w:rStyle w:val="StyleUnderline"/>
          <w:highlight w:val="green"/>
        </w:rPr>
        <w:t>COVID-19</w:t>
      </w:r>
      <w:r w:rsidRPr="00CC68C3">
        <w:rPr>
          <w:rStyle w:val="StyleUnderline"/>
        </w:rPr>
        <w:t xml:space="preserve">, including vaccines, </w:t>
      </w:r>
      <w:r w:rsidRPr="00CC68C3">
        <w:rPr>
          <w:rStyle w:val="StyleUnderline"/>
          <w:highlight w:val="green"/>
        </w:rPr>
        <w:t>for the duration of the pandemic</w:t>
      </w:r>
      <w:r w:rsidRPr="00CC68C3">
        <w:rPr>
          <w:rStyle w:val="StyleUnderline"/>
        </w:rPr>
        <w:t xml:space="preserve">. This would involve a </w:t>
      </w:r>
      <w:r w:rsidRPr="00CC68C3">
        <w:rPr>
          <w:rStyle w:val="StyleUnderline"/>
          <w:highlight w:val="green"/>
        </w:rPr>
        <w:t>temporary suspension of certain rules set out in the Trips agreement</w:t>
      </w:r>
      <w:r w:rsidRPr="00CC68C3">
        <w:rPr>
          <w:sz w:val="16"/>
        </w:rPr>
        <w:t xml:space="preserve">, the intellectual property treaty of the World Trade Organization (WTO). </w:t>
      </w:r>
      <w:r w:rsidRPr="00CC68C3">
        <w:rPr>
          <w:rStyle w:val="StyleUnderline"/>
        </w:rPr>
        <w:t xml:space="preserve">The waiver was first proposed by India and South Africa </w:t>
      </w:r>
      <w:r w:rsidRPr="00CC68C3">
        <w:rPr>
          <w:sz w:val="16"/>
        </w:rPr>
        <w:t xml:space="preserve">– two countries with robust generic pharmaceutical manufacturing capacity – in October 2020 as one important tool to address availability of COVID-19 vaccines, diagnostic </w:t>
      </w:r>
      <w:proofErr w:type="gramStart"/>
      <w:r w:rsidRPr="00CC68C3">
        <w:rPr>
          <w:sz w:val="16"/>
        </w:rPr>
        <w:t>tools</w:t>
      </w:r>
      <w:proofErr w:type="gramEnd"/>
      <w:r w:rsidRPr="00CC68C3">
        <w:rPr>
          <w:sz w:val="16"/>
        </w:rPr>
        <w:t xml:space="preserve"> and therapeutic treatments. For seven months, the proposal has made little progress due to opposition from the US, the EU, Switzerland, the UK, </w:t>
      </w:r>
      <w:proofErr w:type="gramStart"/>
      <w:r w:rsidRPr="00CC68C3">
        <w:rPr>
          <w:sz w:val="16"/>
        </w:rPr>
        <w:t>Japan</w:t>
      </w:r>
      <w:proofErr w:type="gramEnd"/>
      <w:r w:rsidRPr="00CC68C3">
        <w:rPr>
          <w:sz w:val="16"/>
        </w:rPr>
        <w:t xml:space="preserve"> and others. The surprise announcement garnered a positive response in many quarters, and was soon echoed worldwide, with the EU, New Zealand and France expressing more willingness to negotiate. Yet the US is the </w:t>
      </w:r>
      <w:proofErr w:type="spellStart"/>
      <w:r w:rsidRPr="00CC68C3">
        <w:rPr>
          <w:sz w:val="16"/>
        </w:rPr>
        <w:t>centre</w:t>
      </w:r>
      <w:proofErr w:type="spellEnd"/>
      <w:r w:rsidRPr="00CC68C3">
        <w:rPr>
          <w:sz w:val="16"/>
        </w:rPr>
        <w:t xml:space="preserve"> of attention because its statement is such a big departure from its previous antagonism towards other countries’ public health measures that affect intellectual property rights. For </w:t>
      </w:r>
      <w:proofErr w:type="gramStart"/>
      <w:r w:rsidRPr="00CC68C3">
        <w:rPr>
          <w:sz w:val="16"/>
        </w:rPr>
        <w:t>example</w:t>
      </w:r>
      <w:proofErr w:type="gramEnd"/>
      <w:r w:rsidRPr="00CC68C3">
        <w:rPr>
          <w:sz w:val="16"/>
        </w:rPr>
        <w:t xml:space="preserve"> in 1996, it threatened to impose sanctions on Brazil for reforming patent laws to improve access to AIDS medication. Given this history, and intense lobbying from the pharmaceutical sector, the US support for the Trips waiver was for many a welcome surprise. Support for the waiver, and the latest US Trade Representative report indicating that the US will respect the right to grant compulsory licenses consistent with the </w:t>
      </w:r>
      <w:proofErr w:type="spellStart"/>
      <w:r w:rsidRPr="00CC68C3">
        <w:rPr>
          <w:sz w:val="16"/>
        </w:rPr>
        <w:t>the</w:t>
      </w:r>
      <w:proofErr w:type="spellEnd"/>
      <w:r w:rsidRPr="00CC68C3">
        <w:rPr>
          <w:sz w:val="16"/>
        </w:rPr>
        <w:t xml:space="preserve"> Trips agreement, may give all trading partners, not just developing countries, the confidence to boldly use those powers to improve the supply of COVID-19 vaccines without fear of trade retaliation. But aspects of the US announcement are </w:t>
      </w:r>
      <w:proofErr w:type="gramStart"/>
      <w:r w:rsidRPr="00CC68C3">
        <w:rPr>
          <w:sz w:val="16"/>
        </w:rPr>
        <w:t>more narrow</w:t>
      </w:r>
      <w:proofErr w:type="gramEnd"/>
      <w:r w:rsidRPr="00CC68C3">
        <w:rPr>
          <w:sz w:val="16"/>
        </w:rPr>
        <w:t xml:space="preserve"> in scope than the original proposal. The initial </w:t>
      </w:r>
      <w:r w:rsidRPr="00CC68C3">
        <w:rPr>
          <w:rStyle w:val="StyleUnderline"/>
        </w:rPr>
        <w:t xml:space="preserve">proposal would cover all technologies for the detection, prevention, </w:t>
      </w:r>
      <w:proofErr w:type="gramStart"/>
      <w:r w:rsidRPr="00CC68C3">
        <w:rPr>
          <w:rStyle w:val="StyleUnderline"/>
        </w:rPr>
        <w:t>treatment</w:t>
      </w:r>
      <w:proofErr w:type="gramEnd"/>
      <w:r w:rsidRPr="00CC68C3">
        <w:rPr>
          <w:rStyle w:val="StyleUnderline"/>
        </w:rPr>
        <w:t xml:space="preserve"> and response to COVID-19</w:t>
      </w:r>
      <w:r w:rsidRPr="00CC68C3">
        <w:rPr>
          <w:sz w:val="16"/>
        </w:rPr>
        <w:t xml:space="preserve">, while the US statement limits its support for waiving intellectual property rights in vaccines only. While vaccines are the </w:t>
      </w:r>
      <w:proofErr w:type="spellStart"/>
      <w:r w:rsidRPr="00CC68C3">
        <w:rPr>
          <w:sz w:val="16"/>
        </w:rPr>
        <w:t>centre</w:t>
      </w:r>
      <w:proofErr w:type="spellEnd"/>
      <w:r w:rsidRPr="00CC68C3">
        <w:rPr>
          <w:sz w:val="16"/>
        </w:rPr>
        <w:t xml:space="preserve"> of attention right now, the broader proposal would address the limited supply of therapeutics, like </w:t>
      </w:r>
      <w:proofErr w:type="spellStart"/>
      <w:r w:rsidRPr="00CC68C3">
        <w:rPr>
          <w:sz w:val="16"/>
        </w:rPr>
        <w:t>Baricitinib</w:t>
      </w:r>
      <w:proofErr w:type="spellEnd"/>
      <w:r w:rsidRPr="00CC68C3">
        <w:rPr>
          <w:sz w:val="16"/>
        </w:rPr>
        <w:t xml:space="preserve"> or </w:t>
      </w:r>
      <w:proofErr w:type="spellStart"/>
      <w:r w:rsidRPr="00CC68C3">
        <w:rPr>
          <w:sz w:val="16"/>
        </w:rPr>
        <w:t>Redemsivir</w:t>
      </w:r>
      <w:proofErr w:type="spellEnd"/>
      <w:r w:rsidRPr="00CC68C3">
        <w:rPr>
          <w:sz w:val="16"/>
        </w:rPr>
        <w:t xml:space="preserve">, or diagnostics, like reagents for COVID test kits. Nevertheless, the US support could help bring the Trips waiver to the next stage of “text-based negotiations”. There is now hope that formal negotiations can start addressing outstanding issues, such as how long the waiver would last, and whether anything more than vaccines may be covered. As the Trips waiver gained public attention, many have referred to the measure as a “patent waiver”. This has </w:t>
      </w:r>
      <w:r w:rsidRPr="00CC68C3">
        <w:rPr>
          <w:rStyle w:val="StyleUnderline"/>
        </w:rPr>
        <w:t xml:space="preserve">obscured other intellectual property rights which are included in the original proposed Trips waiver: </w:t>
      </w:r>
      <w:r w:rsidRPr="002A6DF0">
        <w:rPr>
          <w:rStyle w:val="StyleUnderline"/>
          <w:highlight w:val="green"/>
        </w:rPr>
        <w:t>copyright, trade secrets, and designs – not just patents</w:t>
      </w:r>
      <w:r w:rsidRPr="00CC68C3">
        <w:rPr>
          <w:sz w:val="16"/>
        </w:rPr>
        <w:t>. Patents certainly deserve a lot of attention: the manufacturing and supply of one product, especially complex biologics like COVID-19 vaccines, is often governed by multiple patents, which may be owned by different entities</w:t>
      </w:r>
      <w:r w:rsidRPr="00CC68C3">
        <w:rPr>
          <w:rStyle w:val="StyleUnderline"/>
        </w:rPr>
        <w:t xml:space="preserve">. But </w:t>
      </w:r>
      <w:r w:rsidRPr="002A6DF0">
        <w:rPr>
          <w:rStyle w:val="StyleUnderline"/>
          <w:highlight w:val="green"/>
        </w:rPr>
        <w:t>trade secrets</w:t>
      </w:r>
      <w:r w:rsidRPr="00CC68C3">
        <w:rPr>
          <w:rStyle w:val="StyleUnderline"/>
        </w:rPr>
        <w:t xml:space="preserve">, which protect different kinds of exclusive information, including data gathered during the regulatory approval process, and tacit know-how </w:t>
      </w:r>
      <w:r w:rsidRPr="002A6DF0">
        <w:rPr>
          <w:rStyle w:val="StyleUnderline"/>
          <w:highlight w:val="green"/>
        </w:rPr>
        <w:t>are also essential</w:t>
      </w:r>
      <w:r w:rsidRPr="00CC68C3">
        <w:rPr>
          <w:rStyle w:val="StyleUnderline"/>
        </w:rPr>
        <w:t xml:space="preserve"> for manufacturing and producing vaccines</w:t>
      </w:r>
      <w:r w:rsidRPr="00CC68C3">
        <w:rPr>
          <w:sz w:val="16"/>
        </w:rPr>
        <w:t xml:space="preserve">. Providing incentives to share or reveal trade secrets, information covered by non-disclosure agreements, as well as regulatory submissions, such as clinical trial data, </w:t>
      </w:r>
      <w:r w:rsidRPr="002A6DF0">
        <w:rPr>
          <w:rStyle w:val="StyleUnderline"/>
          <w:highlight w:val="green"/>
        </w:rPr>
        <w:t>would not only spur competition. It would also provide the basis for further innovation.</w:t>
      </w:r>
      <w:r w:rsidRPr="00CC68C3">
        <w:rPr>
          <w:rStyle w:val="StyleUnderline"/>
        </w:rPr>
        <w:t xml:space="preserve"> </w:t>
      </w:r>
      <w:r w:rsidRPr="00CC68C3">
        <w:rPr>
          <w:sz w:val="16"/>
        </w:rPr>
        <w:t xml:space="preserve">This was seen in the case of </w:t>
      </w:r>
      <w:proofErr w:type="spellStart"/>
      <w:r w:rsidRPr="00CC68C3">
        <w:rPr>
          <w:sz w:val="16"/>
        </w:rPr>
        <w:t>Shantha</w:t>
      </w:r>
      <w:proofErr w:type="spellEnd"/>
      <w:r w:rsidRPr="00CC68C3">
        <w:rPr>
          <w:sz w:val="16"/>
        </w:rPr>
        <w:t xml:space="preserve"> </w:t>
      </w:r>
      <w:proofErr w:type="spellStart"/>
      <w:r w:rsidRPr="00CC68C3">
        <w:rPr>
          <w:sz w:val="16"/>
        </w:rPr>
        <w:t>Biotechnic’s</w:t>
      </w:r>
      <w:proofErr w:type="spellEnd"/>
      <w:r w:rsidRPr="00CC68C3">
        <w:rPr>
          <w:sz w:val="16"/>
        </w:rPr>
        <w:t xml:space="preserve"> development of a hepatitis B vaccine for Indian domestic supply, which used yeast instead of the traditional bacterial system, allowing production of a low-cost Indian vaccine which went on to become the mainstay of a global vaccination drive led by </w:t>
      </w:r>
      <w:proofErr w:type="spellStart"/>
      <w:r w:rsidRPr="00CC68C3">
        <w:rPr>
          <w:sz w:val="16"/>
        </w:rPr>
        <w:t>Unicef</w:t>
      </w:r>
      <w:proofErr w:type="spellEnd"/>
      <w:r w:rsidRPr="00CC68C3">
        <w:rPr>
          <w:sz w:val="16"/>
        </w:rPr>
        <w:t xml:space="preserve">. Some of the COVID-19 vaccines on offer – those developed by BioNTech and </w:t>
      </w:r>
      <w:proofErr w:type="spellStart"/>
      <w:r w:rsidRPr="00CC68C3">
        <w:rPr>
          <w:sz w:val="16"/>
        </w:rPr>
        <w:t>Moderna</w:t>
      </w:r>
      <w:proofErr w:type="spellEnd"/>
      <w:r w:rsidRPr="00CC68C3">
        <w:rPr>
          <w:sz w:val="16"/>
        </w:rPr>
        <w:t xml:space="preserve"> – use mRNA, a relatively novel technology that has only recently been produced in large numbers. Many countries may not yet have the means or know-how to produce them domestically. The WHO has set up a mRNA technology transfer hub to provide a mechanism to share the technology globally, but none of the current vaccine manufacturers have yet offered their help or expertise to this initiative.</w:t>
      </w:r>
    </w:p>
    <w:p w14:paraId="0C91AE00" w14:textId="77777777" w:rsidR="008E32E2" w:rsidRPr="008E32E2" w:rsidRDefault="008E32E2" w:rsidP="008E32E2"/>
    <w:p w14:paraId="083D6548" w14:textId="77777777" w:rsidR="008E32E2" w:rsidRDefault="008E32E2" w:rsidP="008E32E2">
      <w:pPr>
        <w:pStyle w:val="Heading2"/>
      </w:pPr>
      <w:r w:rsidRPr="0049246F">
        <w:lastRenderedPageBreak/>
        <w:t>Framework</w:t>
      </w:r>
      <w:r>
        <w:t xml:space="preserve"> - Util</w:t>
      </w:r>
    </w:p>
    <w:p w14:paraId="36632664" w14:textId="77777777" w:rsidR="008E32E2" w:rsidRPr="0049246F" w:rsidRDefault="008E32E2" w:rsidP="008E32E2"/>
    <w:p w14:paraId="14C49CC1" w14:textId="77777777" w:rsidR="008E32E2" w:rsidRDefault="008E32E2" w:rsidP="008E32E2">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55BE4418" w14:textId="77777777" w:rsidR="008E32E2" w:rsidRDefault="008E32E2" w:rsidP="008E32E2"/>
    <w:p w14:paraId="7F473E75" w14:textId="77777777" w:rsidR="008E32E2" w:rsidRPr="00321199" w:rsidRDefault="008E32E2" w:rsidP="008E32E2">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6B34045D" w14:textId="77777777" w:rsidR="008E32E2" w:rsidRPr="00321199" w:rsidRDefault="008E32E2" w:rsidP="008E32E2">
      <w:pPr>
        <w:rPr>
          <w:b/>
          <w:bCs/>
          <w:sz w:val="26"/>
          <w:szCs w:val="26"/>
        </w:rPr>
      </w:pPr>
    </w:p>
    <w:p w14:paraId="45985959" w14:textId="77777777" w:rsidR="008E32E2" w:rsidRPr="00321199" w:rsidRDefault="008E32E2" w:rsidP="008E32E2">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00A88506" w14:textId="77777777" w:rsidR="008E32E2" w:rsidRPr="00321199" w:rsidRDefault="008E32E2" w:rsidP="008E32E2">
      <w:pPr>
        <w:rPr>
          <w:b/>
          <w:bCs/>
          <w:sz w:val="26"/>
          <w:szCs w:val="26"/>
        </w:rPr>
      </w:pPr>
    </w:p>
    <w:p w14:paraId="5C03FAEA" w14:textId="77777777" w:rsidR="008E32E2" w:rsidRPr="00321199" w:rsidRDefault="008E32E2" w:rsidP="008E32E2">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1FBDC4A5" w14:textId="77777777" w:rsidR="008E32E2" w:rsidRPr="00321199" w:rsidRDefault="008E32E2" w:rsidP="008E32E2">
      <w:pPr>
        <w:rPr>
          <w:b/>
          <w:bCs/>
          <w:sz w:val="26"/>
          <w:szCs w:val="26"/>
        </w:rPr>
      </w:pPr>
    </w:p>
    <w:p w14:paraId="4E2DA084" w14:textId="77777777" w:rsidR="008E32E2" w:rsidRPr="00321199" w:rsidRDefault="008E32E2" w:rsidP="008E32E2">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4773D918" w14:textId="77777777" w:rsidR="008E32E2" w:rsidRPr="0049246F" w:rsidRDefault="008E32E2" w:rsidP="008E32E2">
      <w:bookmarkStart w:id="1" w:name="_bayof02qknl3" w:colFirst="0" w:colLast="0"/>
      <w:bookmarkEnd w:id="1"/>
    </w:p>
    <w:p w14:paraId="425C5233" w14:textId="77777777" w:rsidR="008E32E2" w:rsidRPr="0029693E" w:rsidRDefault="008E32E2" w:rsidP="008E32E2">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6ACA3841" w14:textId="77777777" w:rsidR="008E32E2" w:rsidRDefault="008E32E2" w:rsidP="008E32E2">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6ADD0BA0" w14:textId="77777777" w:rsidR="008E32E2" w:rsidRPr="00321199" w:rsidRDefault="008E32E2" w:rsidP="008E32E2">
      <w:pPr>
        <w:rPr>
          <w:sz w:val="18"/>
          <w:szCs w:val="18"/>
        </w:rPr>
      </w:pPr>
      <w:r w:rsidRPr="00321199">
        <w:rPr>
          <w:sz w:val="18"/>
          <w:szCs w:val="18"/>
        </w:rPr>
        <w:t>Robert, 1995, Philosopher of Political Theory, Public Policy, and Applied Ethics. Utilitarianism as a Public Philosophy, Cambridge University Press, pg. 26-27</w:t>
      </w:r>
    </w:p>
    <w:p w14:paraId="3D13D643" w14:textId="77777777" w:rsidR="008E32E2" w:rsidRPr="0029693E" w:rsidRDefault="008E32E2" w:rsidP="008E32E2">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 xml:space="preserve">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3D0F99CA" w14:textId="77777777" w:rsidR="008E32E2" w:rsidRPr="00B500D0" w:rsidRDefault="008E32E2" w:rsidP="008E32E2"/>
    <w:p w14:paraId="43E506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2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5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2E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E6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12DA0"/>
  <w14:defaultImageDpi w14:val="300"/>
  <w15:docId w15:val="{4A5BCD57-4E10-7943-ABE5-408DB048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32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3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8E3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2E2"/>
  </w:style>
  <w:style w:type="character" w:customStyle="1" w:styleId="Heading1Char">
    <w:name w:val="Heading 1 Char"/>
    <w:aliases w:val="Pocket Char"/>
    <w:basedOn w:val="DefaultParagraphFont"/>
    <w:link w:val="Heading1"/>
    <w:uiPriority w:val="9"/>
    <w:rsid w:val="008E32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32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32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8E32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E32E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8E32E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E32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32E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E32E2"/>
    <w:rPr>
      <w:color w:val="auto"/>
      <w:u w:val="none"/>
    </w:rPr>
  </w:style>
  <w:style w:type="paragraph" w:styleId="DocumentMap">
    <w:name w:val="Document Map"/>
    <w:basedOn w:val="Normal"/>
    <w:link w:val="DocumentMapChar"/>
    <w:uiPriority w:val="99"/>
    <w:semiHidden/>
    <w:unhideWhenUsed/>
    <w:rsid w:val="008E3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2E2"/>
    <w:rPr>
      <w:rFonts w:ascii="Lucida Grande" w:hAnsi="Lucida Grande" w:cs="Lucida Grande"/>
    </w:rPr>
  </w:style>
  <w:style w:type="paragraph" w:customStyle="1" w:styleId="textbold">
    <w:name w:val="text bold"/>
    <w:basedOn w:val="Normal"/>
    <w:link w:val="Emphasis"/>
    <w:uiPriority w:val="20"/>
    <w:qFormat/>
    <w:rsid w:val="008E32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E32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cepr.org/sites/default/files/policy_insights/PolicyInsight84.pdf" TargetMode="External"/><Relationship Id="rId14" Type="http://schemas.openxmlformats.org/officeDocument/2006/relationships/hyperlink" Target="https://theconversation.com/trips-waiver-theres-more-to-the-story-than-vaccine-patents-160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11920</Words>
  <Characters>67945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2021-10-09T14:39:00Z</dcterms:created>
  <dcterms:modified xsi:type="dcterms:W3CDTF">2021-10-09T15:08:00Z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