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0CE95" w14:textId="77777777" w:rsidR="004B026D" w:rsidRPr="0029693E" w:rsidRDefault="004B026D" w:rsidP="004B026D">
      <w:pPr>
        <w:rPr>
          <w:rFonts w:asciiTheme="majorHAnsi" w:hAnsiTheme="majorHAnsi" w:cstheme="majorHAnsi"/>
          <w:sz w:val="14"/>
        </w:rPr>
      </w:pPr>
    </w:p>
    <w:p w14:paraId="50B1F56E" w14:textId="77777777" w:rsidR="004B026D" w:rsidRDefault="004B026D" w:rsidP="004B026D">
      <w:pPr>
        <w:pStyle w:val="Heading1"/>
        <w:rPr>
          <w:rFonts w:asciiTheme="majorHAnsi" w:hAnsiTheme="majorHAnsi" w:cstheme="majorHAnsi"/>
        </w:rPr>
      </w:pPr>
      <w:r>
        <w:rPr>
          <w:rFonts w:asciiTheme="majorHAnsi" w:hAnsiTheme="majorHAnsi" w:cstheme="majorHAnsi"/>
        </w:rPr>
        <w:lastRenderedPageBreak/>
        <w:t>1AC – WTO IPP</w:t>
      </w:r>
    </w:p>
    <w:p w14:paraId="56216BDB" w14:textId="77777777" w:rsidR="004B026D" w:rsidRPr="001A3BF4" w:rsidRDefault="004B026D" w:rsidP="004B026D"/>
    <w:p w14:paraId="5B3383CD" w14:textId="77777777" w:rsidR="004B026D" w:rsidRPr="00C13F83" w:rsidRDefault="004B026D" w:rsidP="004B026D">
      <w:pPr>
        <w:pStyle w:val="Heading2"/>
      </w:pPr>
      <w:r>
        <w:lastRenderedPageBreak/>
        <w:t>COVID-19</w:t>
      </w:r>
    </w:p>
    <w:p w14:paraId="6254481B" w14:textId="77777777" w:rsidR="004B026D" w:rsidRPr="00C13F83" w:rsidRDefault="004B026D" w:rsidP="004B026D">
      <w:pPr>
        <w:rPr>
          <w:rFonts w:asciiTheme="majorHAnsi" w:hAnsiTheme="majorHAnsi" w:cstheme="majorHAnsi"/>
        </w:rPr>
      </w:pPr>
    </w:p>
    <w:p w14:paraId="565F1E95" w14:textId="77777777" w:rsidR="004B026D" w:rsidRPr="002A10CA" w:rsidRDefault="004B026D" w:rsidP="004B026D">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1A250DC0" w14:textId="77777777" w:rsidR="004B026D" w:rsidRPr="002A10CA" w:rsidRDefault="004B026D" w:rsidP="004B026D">
      <w:pPr>
        <w:rPr>
          <w:rStyle w:val="Style13ptBold"/>
        </w:rPr>
      </w:pPr>
      <w:r w:rsidRPr="002A10CA">
        <w:rPr>
          <w:rStyle w:val="Style13ptBold"/>
          <w:highlight w:val="green"/>
        </w:rPr>
        <w:t xml:space="preserve">Lynch, </w:t>
      </w:r>
      <w:r w:rsidRPr="001C1061">
        <w:rPr>
          <w:rStyle w:val="Style13ptBold"/>
          <w:highlight w:val="green"/>
        </w:rPr>
        <w:t>21</w:t>
      </w:r>
    </w:p>
    <w:p w14:paraId="1A8D4D81" w14:textId="77777777" w:rsidR="004B026D" w:rsidRDefault="004B026D" w:rsidP="004B026D">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39E2FDAB" w14:textId="77777777" w:rsidR="004B026D" w:rsidRDefault="004B026D" w:rsidP="004B026D">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w:t>
      </w:r>
      <w:proofErr w:type="gramStart"/>
      <w:r w:rsidRPr="002F3C97">
        <w:rPr>
          <w:rStyle w:val="StyleUnderline"/>
        </w:rPr>
        <w:t>Asia</w:t>
      </w:r>
      <w:proofErr w:type="gramEnd"/>
      <w:r w:rsidRPr="002F3C97">
        <w:rPr>
          <w:rStyle w:val="StyleUnderline"/>
        </w:rPr>
        <w:t xml:space="preserve">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w:t>
      </w:r>
      <w:proofErr w:type="gramStart"/>
      <w:r w:rsidRPr="002F3C97">
        <w:rPr>
          <w:rStyle w:val="StyleUnderline"/>
        </w:rPr>
        <w:t>fastest-rising</w:t>
      </w:r>
      <w:proofErr w:type="gramEnd"/>
      <w:r w:rsidRPr="002F3C97">
        <w:rPr>
          <w:rStyle w:val="StyleUnderline"/>
        </w:rPr>
        <w:t xml:space="preserve">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 xml:space="preserve">Latin America is reeling as covid deaths soar in Brazil, </w:t>
      </w:r>
      <w:proofErr w:type="gramStart"/>
      <w:r w:rsidRPr="002F3C97">
        <w:rPr>
          <w:rStyle w:val="StyleUnderline"/>
        </w:rPr>
        <w:t>Argentina</w:t>
      </w:r>
      <w:proofErr w:type="gramEnd"/>
      <w:r w:rsidRPr="002F3C97">
        <w:rPr>
          <w:rStyle w:val="StyleUnderline"/>
        </w:rPr>
        <w:t xml:space="preserve">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xml:space="preserve">, leaving lasting wounds on dozens of economies, preventing for years a complete restoration of global </w:t>
      </w:r>
      <w:proofErr w:type="gramStart"/>
      <w:r w:rsidRPr="002F3C97">
        <w:rPr>
          <w:rStyle w:val="StyleUnderline"/>
        </w:rPr>
        <w:t>travel</w:t>
      </w:r>
      <w:proofErr w:type="gramEnd"/>
      <w:r w:rsidRPr="002F3C97">
        <w:rPr>
          <w:rStyle w:val="StyleUnderline"/>
        </w:rPr>
        <w:t xml:space="preserve">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xml:space="preserve">, experts warn. “The virus is still raging across the planet, and we don’t have the vaccines. This is the greatest priority right now,” said Achim Steiner, administrator of the United Nations Development Program. </w:t>
      </w:r>
      <w:proofErr w:type="gramStart"/>
      <w:r w:rsidRPr="002A10CA">
        <w:rPr>
          <w:sz w:val="14"/>
        </w:rPr>
        <w:t>“ …</w:t>
      </w:r>
      <w:proofErr w:type="gramEnd"/>
      <w:r w:rsidRPr="002A10CA">
        <w:rPr>
          <w:sz w:val="14"/>
        </w:rPr>
        <w:t xml:space="preserve">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542A5E9D" w14:textId="77777777" w:rsidR="004B026D" w:rsidRPr="00934C33" w:rsidRDefault="004B026D" w:rsidP="004B026D">
      <w:pPr>
        <w:rPr>
          <w:sz w:val="14"/>
        </w:rPr>
      </w:pPr>
    </w:p>
    <w:p w14:paraId="787C9089" w14:textId="77777777" w:rsidR="004B026D" w:rsidRPr="00005AE1" w:rsidRDefault="004B026D" w:rsidP="004B026D">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p>
    <w:p w14:paraId="5DC1E05D" w14:textId="77777777" w:rsidR="004B026D" w:rsidRPr="000853D4" w:rsidRDefault="004B026D" w:rsidP="004B026D">
      <w:pPr>
        <w:rPr>
          <w:rStyle w:val="Style13ptBold"/>
        </w:rPr>
      </w:pPr>
      <w:r w:rsidRPr="000853D4">
        <w:rPr>
          <w:rStyle w:val="Style13ptBold"/>
          <w:highlight w:val="green"/>
        </w:rPr>
        <w:t xml:space="preserve">Cheng and </w:t>
      </w:r>
      <w:proofErr w:type="spellStart"/>
      <w:r w:rsidRPr="000853D4">
        <w:rPr>
          <w:rStyle w:val="Style13ptBold"/>
          <w:highlight w:val="green"/>
        </w:rPr>
        <w:t>Hinnant</w:t>
      </w:r>
      <w:proofErr w:type="spellEnd"/>
      <w:r w:rsidRPr="000853D4">
        <w:rPr>
          <w:rStyle w:val="Style13ptBold"/>
          <w:highlight w:val="green"/>
        </w:rPr>
        <w:t>, 21</w:t>
      </w:r>
    </w:p>
    <w:p w14:paraId="71C92EB7" w14:textId="77777777" w:rsidR="004B026D" w:rsidRPr="000853D4" w:rsidRDefault="004B026D" w:rsidP="004B026D">
      <w:pPr>
        <w:rPr>
          <w:sz w:val="16"/>
          <w:szCs w:val="16"/>
        </w:rPr>
      </w:pPr>
      <w:r w:rsidRPr="000853D4">
        <w:rPr>
          <w:sz w:val="16"/>
          <w:szCs w:val="16"/>
        </w:rPr>
        <w:t xml:space="preserve">Cheng, Maria and </w:t>
      </w:r>
      <w:proofErr w:type="spellStart"/>
      <w:r w:rsidRPr="000853D4">
        <w:rPr>
          <w:sz w:val="16"/>
          <w:szCs w:val="16"/>
        </w:rPr>
        <w:t>Hinnant</w:t>
      </w:r>
      <w:proofErr w:type="spellEnd"/>
      <w:r w:rsidRPr="000853D4">
        <w:rPr>
          <w:sz w:val="16"/>
          <w:szCs w:val="16"/>
        </w:rPr>
        <w:t>, Lori. “Countries Urge Drug Companies to Share Vaccine Know-How.” AP NEWS, Associated Press, 20 Apr. 2021, apnews.com/article/drug-companies-called-share-vaccine-info-22d92afbc3ea9ed519be007f8887bcf6.</w:t>
      </w:r>
    </w:p>
    <w:p w14:paraId="4E122801" w14:textId="77777777" w:rsidR="004B026D" w:rsidRDefault="004B026D" w:rsidP="004B026D">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w:t>
      </w:r>
      <w:r w:rsidRPr="00B67624">
        <w:rPr>
          <w:sz w:val="16"/>
        </w:rPr>
        <w:t xml:space="preserve">Germany, its immaculate hallways lined with hermetically sealed rooms. It is operating at just a quarter of its capacity. </w:t>
      </w:r>
      <w:r w:rsidRPr="00B67624">
        <w:rPr>
          <w:rStyle w:val="StyleUnderline"/>
        </w:rPr>
        <w:t>It is one of three factories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 xml:space="preserve">Pfizer, </w:t>
      </w:r>
      <w:proofErr w:type="spellStart"/>
      <w:r w:rsidRPr="000853D4">
        <w:rPr>
          <w:rStyle w:val="StyleUnderline"/>
        </w:rPr>
        <w:t>Moderna</w:t>
      </w:r>
      <w:proofErr w:type="spellEnd"/>
      <w:r w:rsidRPr="000853D4">
        <w:rPr>
          <w:rStyle w:val="StyleUnderline"/>
        </w:rPr>
        <w:t xml:space="preserve">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World Health Organization, are calling on pharmaceutical companies to share their patent information more broadly to meet a yawning global shortfall in a pandemic that already has </w:t>
      </w:r>
      <w:r w:rsidRPr="000853D4">
        <w:rPr>
          <w:rStyle w:val="StyleUnderline"/>
        </w:rPr>
        <w:lastRenderedPageBreak/>
        <w:t>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w:t>
      </w:r>
      <w:proofErr w:type="spellStart"/>
      <w:r w:rsidRPr="000853D4">
        <w:rPr>
          <w:sz w:val="16"/>
        </w:rPr>
        <w:t>Muktadir</w:t>
      </w:r>
      <w:proofErr w:type="spellEnd"/>
      <w:r w:rsidRPr="000853D4">
        <w:rPr>
          <w:sz w:val="16"/>
        </w:rPr>
        <w:t xml:space="preserve">, whose </w:t>
      </w:r>
      <w:proofErr w:type="spellStart"/>
      <w:r w:rsidRPr="000853D4">
        <w:rPr>
          <w:sz w:val="16"/>
        </w:rPr>
        <w:t>Incepta</w:t>
      </w:r>
      <w:proofErr w:type="spellEnd"/>
      <w:r w:rsidRPr="000853D4">
        <w:rPr>
          <w:sz w:val="16"/>
        </w:rPr>
        <w:t xml:space="preserve">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w:t>
      </w:r>
      <w:proofErr w:type="spellStart"/>
      <w:r w:rsidRPr="00934C33">
        <w:rPr>
          <w:sz w:val="16"/>
        </w:rPr>
        <w:t>Byanyima</w:t>
      </w:r>
      <w:proofErr w:type="spellEnd"/>
      <w:r w:rsidRPr="00934C33">
        <w:rPr>
          <w:sz w:val="16"/>
        </w:rPr>
        <w:t xml:space="preserve">, executive director of UNAIDS. In South Africa, home to the world’s most worrisome COVID-19 variant, the </w:t>
      </w:r>
      <w:proofErr w:type="spellStart"/>
      <w:r w:rsidRPr="00934C33">
        <w:rPr>
          <w:sz w:val="16"/>
        </w:rPr>
        <w:t>Biovac</w:t>
      </w:r>
      <w:proofErr w:type="spellEnd"/>
      <w:r w:rsidRPr="00934C33">
        <w:rPr>
          <w:sz w:val="16"/>
        </w:rPr>
        <w:t xml:space="preserve"> factory has said for weeks 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w:t>
      </w:r>
      <w:proofErr w:type="gramStart"/>
      <w:r w:rsidRPr="000853D4">
        <w:rPr>
          <w:sz w:val="16"/>
        </w:rPr>
        <w:t>tuberculosis</w:t>
      </w:r>
      <w:proofErr w:type="gramEnd"/>
      <w:r w:rsidRPr="000853D4">
        <w:rPr>
          <w:sz w:val="16"/>
        </w:rPr>
        <w:t xml:space="preserve">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w:t>
      </w:r>
      <w:proofErr w:type="gramStart"/>
      <w:r w:rsidRPr="00934C33">
        <w:rPr>
          <w:sz w:val="16"/>
        </w:rPr>
        <w:t>that,</w:t>
      </w:r>
      <w:proofErr w:type="gramEnd"/>
      <w:r w:rsidRPr="00934C33">
        <w:rPr>
          <w:sz w:val="16"/>
        </w:rPr>
        <w:t xml:space="preserve">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xml:space="preserve">,” said </w:t>
      </w:r>
      <w:proofErr w:type="spellStart"/>
      <w:r w:rsidRPr="00934C33">
        <w:rPr>
          <w:sz w:val="16"/>
        </w:rPr>
        <w:t>Mustaqeem</w:t>
      </w:r>
      <w:proofErr w:type="spellEnd"/>
      <w:r w:rsidRPr="00934C33">
        <w:rPr>
          <w:sz w:val="16"/>
        </w:rPr>
        <w:t xml:space="preserve"> De Gama, a South African diplomat involved in the WTO discussions. Paul </w:t>
      </w:r>
      <w:proofErr w:type="spellStart"/>
      <w:r w:rsidRPr="00934C33">
        <w:rPr>
          <w:sz w:val="16"/>
        </w:rPr>
        <w:t>Fehlner</w:t>
      </w:r>
      <w:proofErr w:type="spellEnd"/>
      <w:r w:rsidRPr="00934C33">
        <w:rPr>
          <w:sz w:val="16"/>
        </w:rPr>
        <w:t xml:space="preserve">, the chief legal officer for biotech company </w:t>
      </w:r>
      <w:proofErr w:type="spellStart"/>
      <w:r w:rsidRPr="00934C33">
        <w:rPr>
          <w:sz w:val="16"/>
        </w:rPr>
        <w:t>Axcella</w:t>
      </w:r>
      <w:proofErr w:type="spellEnd"/>
      <w:r w:rsidRPr="00934C33">
        <w:rPr>
          <w:sz w:val="16"/>
        </w:rPr>
        <w:t xml:space="preserve">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w:t>
      </w:r>
      <w:proofErr w:type="gramStart"/>
      <w:r w:rsidRPr="000853D4">
        <w:rPr>
          <w:sz w:val="16"/>
        </w:rPr>
        <w:t>ourselves</w:t>
      </w:r>
      <w:proofErr w:type="gramEnd"/>
      <w:r w:rsidRPr="000853D4">
        <w:rPr>
          <w:sz w:val="16"/>
        </w:rPr>
        <w:t xml:space="preserve">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w:t>
      </w:r>
      <w:proofErr w:type="spellStart"/>
      <w:r w:rsidRPr="000853D4">
        <w:rPr>
          <w:sz w:val="16"/>
        </w:rPr>
        <w:t>Suhaib</w:t>
      </w:r>
      <w:proofErr w:type="spellEnd"/>
      <w:r w:rsidRPr="000853D4">
        <w:rPr>
          <w:sz w:val="16"/>
        </w:rPr>
        <w:t xml:space="preserve"> Siddiqi, former director of chemistry at </w:t>
      </w:r>
      <w:proofErr w:type="spellStart"/>
      <w:r w:rsidRPr="000853D4">
        <w:rPr>
          <w:sz w:val="16"/>
        </w:rPr>
        <w:t>Moderna</w:t>
      </w:r>
      <w:proofErr w:type="spellEnd"/>
      <w:r w:rsidRPr="000853D4">
        <w:rPr>
          <w:sz w:val="16"/>
        </w:rPr>
        <w:t xml:space="preserve">,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29957C37" w14:textId="77777777" w:rsidR="004B026D" w:rsidRDefault="004B026D" w:rsidP="004B026D">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66CB1941" w14:textId="77777777" w:rsidR="004B026D" w:rsidRPr="009E1383" w:rsidRDefault="004B026D" w:rsidP="004B026D">
      <w:pPr>
        <w:rPr>
          <w:rStyle w:val="Style13ptBold"/>
        </w:rPr>
      </w:pPr>
      <w:r w:rsidRPr="00967F99">
        <w:rPr>
          <w:rStyle w:val="Style13ptBold"/>
          <w:highlight w:val="green"/>
        </w:rPr>
        <w:t>Kumar</w:t>
      </w:r>
      <w:r w:rsidRPr="00DD0F0C">
        <w:rPr>
          <w:rStyle w:val="Style13ptBold"/>
          <w:highlight w:val="green"/>
        </w:rPr>
        <w:t>, 21</w:t>
      </w:r>
    </w:p>
    <w:p w14:paraId="1894B333" w14:textId="77777777" w:rsidR="004B026D" w:rsidRPr="009E1383" w:rsidRDefault="004B026D" w:rsidP="004B026D">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1BAB642D" w14:textId="77777777" w:rsidR="004B026D" w:rsidRDefault="004B026D" w:rsidP="004B026D">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w:t>
      </w:r>
      <w:r w:rsidRPr="00925F9C">
        <w:rPr>
          <w:sz w:val="12"/>
        </w:rPr>
        <w:lastRenderedPageBreak/>
        <w:t xml:space="preserve">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25F9C">
        <w:rPr>
          <w:sz w:val="12"/>
        </w:rPr>
        <w:t>recognises</w:t>
      </w:r>
      <w:proofErr w:type="spellEnd"/>
      <w:r w:rsidRPr="00925F9C">
        <w:rPr>
          <w:sz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1A0653">
        <w:rPr>
          <w:rStyle w:val="StyleUnderline"/>
        </w:rPr>
        <w:t xml:space="preserve">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25F9C">
        <w:rPr>
          <w:sz w:val="12"/>
        </w:rPr>
        <w:t>Source:“</w:t>
      </w:r>
      <w:proofErr w:type="gramEnd"/>
      <w:r w:rsidRPr="00925F9C">
        <w:rPr>
          <w:sz w:val="12"/>
        </w:rPr>
        <w:t>Tracking</w:t>
      </w:r>
      <w:proofErr w:type="spellEnd"/>
      <w:r w:rsidRPr="00925F9C">
        <w:rPr>
          <w:sz w:val="12"/>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w:t>
      </w:r>
      <w:r w:rsidRPr="00925F9C">
        <w:rPr>
          <w:sz w:val="12"/>
        </w:rPr>
        <w:lastRenderedPageBreak/>
        <w:t xml:space="preserve">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w:t>
      </w:r>
      <w:proofErr w:type="spellStart"/>
      <w:r w:rsidRPr="00925F9C">
        <w:rPr>
          <w:sz w:val="12"/>
        </w:rPr>
        <w:t>Frontières</w:t>
      </w:r>
      <w:proofErr w:type="spellEnd"/>
      <w:r w:rsidRPr="00925F9C">
        <w:rPr>
          <w:sz w:val="12"/>
        </w:rPr>
        <w:t xml:space="preserve">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w:t>
      </w:r>
      <w:proofErr w:type="spellStart"/>
      <w:r w:rsidRPr="00925F9C">
        <w:rPr>
          <w:sz w:val="12"/>
        </w:rPr>
        <w:t>Moderna</w:t>
      </w:r>
      <w:proofErr w:type="spellEnd"/>
      <w:r w:rsidRPr="00925F9C">
        <w:rPr>
          <w:sz w:val="12"/>
        </w:rPr>
        <w:t xml:space="preserve">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more governments </w:t>
      </w:r>
      <w:r w:rsidRPr="009E1383">
        <w:rPr>
          <w:rStyle w:val="StyleUnderline"/>
        </w:rPr>
        <w:lastRenderedPageBreak/>
        <w:t>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 xml:space="preserve">would </w:t>
      </w:r>
      <w:proofErr w:type="spellStart"/>
      <w:r w:rsidRPr="00E06B57">
        <w:rPr>
          <w:rStyle w:val="Emphasis"/>
          <w:highlight w:val="green"/>
        </w:rPr>
        <w:t>jeopardise</w:t>
      </w:r>
      <w:proofErr w:type="spellEnd"/>
      <w:r w:rsidRPr="00E06B57">
        <w:rPr>
          <w:rStyle w:val="Emphasis"/>
          <w:highlight w:val="green"/>
        </w:rPr>
        <w:t xml:space="preserv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25F9C">
        <w:rPr>
          <w:sz w:val="12"/>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25F9C">
        <w:rPr>
          <w:sz w:val="12"/>
        </w:rPr>
        <w:t xml:space="preserve">. In 2009, </w:t>
      </w:r>
      <w:proofErr w:type="spellStart"/>
      <w:r w:rsidRPr="00925F9C">
        <w:rPr>
          <w:sz w:val="12"/>
        </w:rPr>
        <w:t>Shantha</w:t>
      </w:r>
      <w:proofErr w:type="spellEnd"/>
      <w:r w:rsidRPr="00925F9C">
        <w:rPr>
          <w:sz w:val="12"/>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192ED21D" w14:textId="77777777" w:rsidR="004B026D" w:rsidRDefault="004B026D" w:rsidP="004B026D">
      <w:pPr>
        <w:pStyle w:val="Heading4"/>
      </w:pPr>
      <w:r w:rsidRPr="007C0678">
        <w:rPr>
          <w:highlight w:val="green"/>
        </w:rPr>
        <w:t xml:space="preserve">To end the pandemic, people in </w:t>
      </w:r>
      <w:r>
        <w:rPr>
          <w:highlight w:val="green"/>
        </w:rPr>
        <w:t>LICs</w:t>
      </w:r>
      <w:r w:rsidRPr="007C0678">
        <w:rPr>
          <w:highlight w:val="green"/>
        </w:rPr>
        <w:t xml:space="preserve"> need to be vaccinated. If we don’t fix the vaccine inequality, millions more will die.</w:t>
      </w:r>
    </w:p>
    <w:p w14:paraId="343F6C1E" w14:textId="77777777" w:rsidR="004B026D" w:rsidRPr="007C0678" w:rsidRDefault="004B026D" w:rsidP="004B026D">
      <w:pPr>
        <w:rPr>
          <w:rStyle w:val="Style13ptBold"/>
        </w:rPr>
      </w:pPr>
      <w:proofErr w:type="spellStart"/>
      <w:r w:rsidRPr="007C0678">
        <w:rPr>
          <w:rStyle w:val="Style13ptBold"/>
          <w:highlight w:val="green"/>
        </w:rPr>
        <w:t>Clendaniel</w:t>
      </w:r>
      <w:proofErr w:type="spellEnd"/>
      <w:r w:rsidRPr="007C0678">
        <w:rPr>
          <w:rStyle w:val="Style13ptBold"/>
          <w:highlight w:val="green"/>
        </w:rPr>
        <w:t>, 21</w:t>
      </w:r>
    </w:p>
    <w:p w14:paraId="00237C9D" w14:textId="77777777" w:rsidR="004B026D" w:rsidRPr="007C0678" w:rsidRDefault="004B026D" w:rsidP="004B026D">
      <w:pPr>
        <w:rPr>
          <w:sz w:val="16"/>
          <w:szCs w:val="16"/>
        </w:rPr>
      </w:pPr>
      <w:proofErr w:type="spellStart"/>
      <w:r w:rsidRPr="007C0678">
        <w:rPr>
          <w:sz w:val="16"/>
          <w:szCs w:val="16"/>
        </w:rPr>
        <w:t>Clendaniel</w:t>
      </w:r>
      <w:proofErr w:type="spellEnd"/>
      <w:r w:rsidRPr="007C0678">
        <w:rPr>
          <w:sz w:val="16"/>
          <w:szCs w:val="16"/>
        </w:rPr>
        <w:t>, Morgan. “Why Global Herd Immunity Is out of Reach: 99% of People in Poor Countries Are Unvaccinated.” Fast Company, Fast Company, 5 July 2021, www.fastcompany.com/90652213/why-global-herd-immunity-is-out-of-reach-99-of-people-in-poor-countries-are-unvaccinated.</w:t>
      </w:r>
    </w:p>
    <w:p w14:paraId="6C7051F9" w14:textId="77777777" w:rsidR="004B026D" w:rsidRPr="004F3A92" w:rsidRDefault="004B026D" w:rsidP="004B026D">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 xml:space="preserve">Only 0.9% of people </w:t>
      </w:r>
      <w:r w:rsidRPr="001A0653">
        <w:rPr>
          <w:rStyle w:val="StyleUnderline"/>
          <w:highlight w:val="green"/>
        </w:rPr>
        <w:t>in</w:t>
      </w:r>
      <w:r w:rsidRPr="001A0653">
        <w:rPr>
          <w:rStyle w:val="StyleUnderline"/>
        </w:rPr>
        <w:t xml:space="preserve"> </w:t>
      </w:r>
      <w:r w:rsidRPr="001A0653">
        <w:rPr>
          <w:rStyle w:val="StyleUnderline"/>
          <w:highlight w:val="green"/>
        </w:rPr>
        <w:t>l</w:t>
      </w:r>
      <w:r w:rsidRPr="001A0653">
        <w:rPr>
          <w:rStyle w:val="StyleUnderline"/>
        </w:rPr>
        <w:t>ow-</w:t>
      </w:r>
      <w:r w:rsidRPr="001A0653">
        <w:rPr>
          <w:rStyle w:val="StyleUnderline"/>
          <w:highlight w:val="green"/>
        </w:rPr>
        <w:t>i</w:t>
      </w:r>
      <w:r w:rsidRPr="001A0653">
        <w:rPr>
          <w:rStyle w:val="StyleUnderline"/>
        </w:rPr>
        <w:t xml:space="preserve">ncome </w:t>
      </w:r>
      <w:r w:rsidRPr="001A0653">
        <w:rPr>
          <w:rStyle w:val="StyleUnderline"/>
          <w:highlight w:val="green"/>
        </w:rPr>
        <w:t>c</w:t>
      </w:r>
      <w:r w:rsidRPr="001A0653">
        <w:rPr>
          <w:rStyle w:val="StyleUnderline"/>
        </w:rPr>
        <w:t xml:space="preserve">ountries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 xml:space="preserve">61% of deaths worldwide would have been averted if countries cooperated to implement an equitable global vaccine distribution plan, compared with only 33% if high-income countries got the vaccines first. Put briefly, </w:t>
      </w:r>
      <w:r w:rsidRPr="007C373A">
        <w:rPr>
          <w:rStyle w:val="StyleUnderline"/>
          <w:highlight w:val="green"/>
        </w:rPr>
        <w:t>when countries cooperate, COVID-19 deaths drop</w:t>
      </w:r>
      <w:r w:rsidRPr="007C0678">
        <w:rPr>
          <w:rStyle w:val="StyleUnderline"/>
        </w:rPr>
        <w:t xml:space="preserve"> by approximately in half.</w:t>
      </w:r>
      <w:r w:rsidRPr="007C0678">
        <w:rPr>
          <w:sz w:val="16"/>
        </w:rPr>
        <w:t xml:space="preserve"> </w:t>
      </w:r>
    </w:p>
    <w:p w14:paraId="2C05AD7A" w14:textId="77777777" w:rsidR="004B026D" w:rsidRPr="00C13F83" w:rsidRDefault="004B026D" w:rsidP="004B026D">
      <w:pPr>
        <w:pStyle w:val="Heading2"/>
      </w:pPr>
      <w:r w:rsidRPr="00C13F83">
        <w:lastRenderedPageBreak/>
        <w:t xml:space="preserve">WTO </w:t>
      </w:r>
      <w:r>
        <w:t>Collapse</w:t>
      </w:r>
    </w:p>
    <w:p w14:paraId="70DCF876" w14:textId="77777777" w:rsidR="004B026D" w:rsidRPr="00C13F83" w:rsidRDefault="004B026D" w:rsidP="004B026D">
      <w:pPr>
        <w:rPr>
          <w:highlight w:val="green"/>
        </w:rPr>
      </w:pPr>
    </w:p>
    <w:p w14:paraId="6834AA38" w14:textId="77777777" w:rsidR="004B026D" w:rsidRPr="00C13F83" w:rsidRDefault="004B026D" w:rsidP="004B026D">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47732127" w14:textId="77777777" w:rsidR="004B026D" w:rsidRPr="00C13F83" w:rsidRDefault="004B026D" w:rsidP="004B026D">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26CBA3D8" w14:textId="77777777" w:rsidR="004B026D" w:rsidRPr="00C13F83" w:rsidRDefault="004B026D" w:rsidP="004B026D">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6D5964AA" w14:textId="77777777" w:rsidR="004B026D" w:rsidRPr="000E18B4" w:rsidRDefault="004B026D" w:rsidP="004B026D">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w:t>
      </w:r>
      <w:proofErr w:type="spellStart"/>
      <w:r w:rsidRPr="000E18B4">
        <w:rPr>
          <w:rFonts w:asciiTheme="majorHAnsi" w:hAnsiTheme="majorHAnsi" w:cstheme="majorHAnsi"/>
          <w:sz w:val="10"/>
        </w:rPr>
        <w:t>Xolelwa</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w:t>
      </w:r>
      <w:r w:rsidRPr="007C373A">
        <w:rPr>
          <w:rStyle w:val="StyleUnderline"/>
        </w:rPr>
        <w:t xml:space="preserve">"Final nail in the coffin" </w:t>
      </w:r>
      <w:r w:rsidRPr="007C373A">
        <w:rPr>
          <w:rStyle w:val="StyleUnderline"/>
          <w:highlight w:val="green"/>
        </w:rPr>
        <w:t>The</w:t>
      </w:r>
      <w:r w:rsidRPr="007C373A">
        <w:rPr>
          <w:rStyle w:val="StyleUnderline"/>
        </w:rPr>
        <w:t xml:space="preserve"> Geneva-based </w:t>
      </w:r>
      <w:r w:rsidRPr="007C373A">
        <w:rPr>
          <w:rStyle w:val="StyleUnderline"/>
          <w:highlight w:val="green"/>
        </w:rPr>
        <w:t>WTO</w:t>
      </w:r>
      <w:r w:rsidRPr="007C373A">
        <w:rPr>
          <w:rStyle w:val="StyleUnderline"/>
        </w:rPr>
        <w:t xml:space="preserve"> isn't an organization with power, as such—it's a framework within which countries make big decisions about trade, generally by consensus. </w:t>
      </w:r>
      <w:r w:rsidRPr="007C373A">
        <w:rPr>
          <w:rStyle w:val="StyleUnderline"/>
          <w:highlight w:val="green"/>
        </w:rPr>
        <w:t>It's supposed to be</w:t>
      </w:r>
      <w:r w:rsidRPr="007C373A">
        <w:rPr>
          <w:rStyle w:val="StyleUnderline"/>
        </w:rPr>
        <w:t xml:space="preserve"> the forum </w:t>
      </w:r>
      <w:r w:rsidRPr="007C373A">
        <w:rPr>
          <w:rStyle w:val="StyleUnderline"/>
          <w:highlight w:val="green"/>
        </w:rPr>
        <w:t>where disputes get settled</w:t>
      </w:r>
      <w:r w:rsidRPr="007C373A">
        <w:rPr>
          <w:rStyle w:val="StyleUnderline"/>
        </w:rPr>
        <w:t>, because all its members have signed up to the same rules</w:t>
      </w:r>
      <w:r w:rsidRPr="000E18B4">
        <w:rPr>
          <w:rFonts w:asciiTheme="majorHAnsi" w:hAnsiTheme="majorHAnsi" w:cstheme="majorHAnsi"/>
          <w:sz w:val="10"/>
        </w:rPr>
        <w:t xml:space="preserve">.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E18B4">
        <w:rPr>
          <w:rFonts w:asciiTheme="majorHAnsi" w:hAnsiTheme="majorHAnsi" w:cstheme="majorHAnsi"/>
          <w:sz w:val="10"/>
        </w:rPr>
        <w:t>ended</w:t>
      </w:r>
      <w:proofErr w:type="gramEnd"/>
      <w:r w:rsidRPr="000E18B4">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China is at loggerheads with the U.S., the </w:t>
      </w:r>
      <w:proofErr w:type="gramStart"/>
      <w:r w:rsidRPr="000E18B4">
        <w:rPr>
          <w:rFonts w:asciiTheme="majorHAnsi" w:hAnsiTheme="majorHAnsi" w:cstheme="majorHAnsi"/>
          <w:sz w:val="10"/>
        </w:rPr>
        <w:t>EU</w:t>
      </w:r>
      <w:proofErr w:type="gramEnd"/>
      <w:r w:rsidRPr="000E18B4">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0E18B4">
        <w:rPr>
          <w:rFonts w:asciiTheme="majorHAnsi" w:hAnsiTheme="majorHAnsi" w:cstheme="majorHAnsi"/>
          <w:sz w:val="10"/>
        </w:rPr>
        <w:t>have to</w:t>
      </w:r>
      <w:proofErr w:type="gramEnd"/>
      <w:r w:rsidRPr="000E18B4">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xml:space="preserve">, which called for </w:t>
      </w:r>
      <w:r w:rsidRPr="000E18B4">
        <w:rPr>
          <w:rFonts w:asciiTheme="majorHAnsi" w:hAnsiTheme="majorHAnsi" w:cstheme="majorHAnsi"/>
          <w:sz w:val="10"/>
        </w:rPr>
        <w:lastRenderedPageBreak/>
        <w:t>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director general of the World Trade Organization, has said. </w:t>
      </w:r>
      <w:proofErr w:type="spellStart"/>
      <w:r w:rsidRPr="000E18B4">
        <w:rPr>
          <w:rFonts w:asciiTheme="majorHAnsi" w:hAnsiTheme="majorHAnsi" w:cstheme="majorHAnsi"/>
          <w:sz w:val="10"/>
        </w:rPr>
        <w:t>Dursun</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Aydemir</w:t>
      </w:r>
      <w:proofErr w:type="spellEnd"/>
      <w:r w:rsidRPr="000E18B4">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and Wallach's suggestions that the organization's credibility rests on the vaccine patent waiver </w:t>
      </w:r>
      <w:proofErr w:type="gramStart"/>
      <w:r w:rsidRPr="000E18B4">
        <w:rPr>
          <w:rFonts w:asciiTheme="majorHAnsi" w:hAnsiTheme="majorHAnsi" w:cstheme="majorHAnsi"/>
          <w:sz w:val="10"/>
        </w:rPr>
        <w:t>issue, but</w:t>
      </w:r>
      <w:proofErr w:type="gramEnd"/>
      <w:r w:rsidRPr="000E18B4">
        <w:rPr>
          <w:rFonts w:asciiTheme="majorHAnsi" w:hAnsiTheme="majorHAnsi" w:cstheme="majorHAnsi"/>
          <w:sz w:val="10"/>
        </w:rPr>
        <w:t xml:space="preserve"> pointed to a May speech in which </w:t>
      </w:r>
      <w:proofErr w:type="spellStart"/>
      <w:r w:rsidRPr="00C13F83">
        <w:rPr>
          <w:rStyle w:val="StyleUnderline"/>
          <w:rFonts w:asciiTheme="majorHAnsi" w:hAnsiTheme="majorHAnsi" w:cstheme="majorHAnsi"/>
        </w:rPr>
        <w:t>Okonjo</w:t>
      </w:r>
      <w:proofErr w:type="spellEnd"/>
      <w:r w:rsidRPr="00C13F83">
        <w:rPr>
          <w:rStyle w:val="StyleUnderline"/>
          <w:rFonts w:asciiTheme="majorHAnsi" w:hAnsiTheme="majorHAnsi" w:cstheme="majorHAnsi"/>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1977CDBD" w14:textId="77777777" w:rsidR="004B026D" w:rsidRPr="00C13F83" w:rsidRDefault="004B026D" w:rsidP="004B026D">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241C886E" w14:textId="77777777" w:rsidR="004B026D" w:rsidRPr="00C13F83" w:rsidRDefault="004B026D" w:rsidP="004B026D">
      <w:pPr>
        <w:rPr>
          <w:rStyle w:val="Style13ptBold"/>
          <w:rFonts w:asciiTheme="majorHAnsi" w:hAnsiTheme="majorHAnsi" w:cstheme="majorHAnsi"/>
        </w:rPr>
      </w:pPr>
      <w:r w:rsidRPr="00C13F83">
        <w:rPr>
          <w:rStyle w:val="Style13ptBold"/>
          <w:rFonts w:asciiTheme="majorHAnsi" w:hAnsiTheme="majorHAnsi" w:cstheme="majorHAnsi"/>
          <w:highlight w:val="green"/>
        </w:rPr>
        <w:t xml:space="preserve">Baldwin and </w:t>
      </w:r>
      <w:proofErr w:type="spellStart"/>
      <w:r w:rsidRPr="00C13F83">
        <w:rPr>
          <w:rStyle w:val="Style13ptBold"/>
          <w:rFonts w:asciiTheme="majorHAnsi" w:hAnsiTheme="majorHAnsi" w:cstheme="majorHAnsi"/>
          <w:highlight w:val="green"/>
        </w:rPr>
        <w:t>Nakotomi</w:t>
      </w:r>
      <w:proofErr w:type="spellEnd"/>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75AAA359" w14:textId="77777777" w:rsidR="004B026D" w:rsidRPr="00C13F83" w:rsidRDefault="004B026D" w:rsidP="004B026D">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w:t>
      </w:r>
      <w:proofErr w:type="spellStart"/>
      <w:r w:rsidRPr="00C13F83">
        <w:rPr>
          <w:rFonts w:asciiTheme="majorHAnsi" w:hAnsiTheme="majorHAnsi" w:cstheme="majorHAnsi"/>
          <w:sz w:val="16"/>
        </w:rPr>
        <w:t>Michitaka</w:t>
      </w:r>
      <w:proofErr w:type="spellEnd"/>
      <w:r w:rsidRPr="00C13F83">
        <w:rPr>
          <w:rFonts w:asciiTheme="majorHAnsi" w:hAnsiTheme="majorHAnsi" w:cstheme="majorHAnsi"/>
          <w:sz w:val="16"/>
        </w:rPr>
        <w:t xml:space="preserve">, Consulting Fellow at the Research Institute of Economy, </w:t>
      </w:r>
      <w:proofErr w:type="gramStart"/>
      <w:r w:rsidRPr="00C13F83">
        <w:rPr>
          <w:rFonts w:asciiTheme="majorHAnsi" w:hAnsiTheme="majorHAnsi" w:cstheme="majorHAnsi"/>
          <w:sz w:val="16"/>
        </w:rPr>
        <w:t>Trade</w:t>
      </w:r>
      <w:proofErr w:type="gramEnd"/>
      <w:r w:rsidRPr="00C13F83">
        <w:rPr>
          <w:rFonts w:asciiTheme="majorHAnsi" w:hAnsiTheme="majorHAnsi" w:cstheme="majorHAnsi"/>
          <w:sz w:val="16"/>
        </w:rPr>
        <w:t xml:space="preserve"> and Industry (RIETI) and a Special Adviser to the Japan External Trade Organization (JETRO).  </w:t>
      </w:r>
      <w:hyperlink r:id="rId9"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2E4980CC" w14:textId="77777777" w:rsidR="004B026D" w:rsidRPr="00C13F83" w:rsidRDefault="004B026D" w:rsidP="004B026D">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C13F83">
        <w:rPr>
          <w:rFonts w:asciiTheme="majorHAnsi" w:hAnsiTheme="majorHAnsi" w:cstheme="majorHAnsi"/>
          <w:sz w:val="16"/>
        </w:rPr>
        <w:t>dependent, if</w:t>
      </w:r>
      <w:proofErr w:type="gramEnd"/>
      <w:r w:rsidRPr="00C13F83">
        <w:rPr>
          <w:rFonts w:asciiTheme="majorHAnsi" w:hAnsiTheme="majorHAnsi" w:cstheme="majorHAnsi"/>
          <w:sz w:val="16"/>
        </w:rPr>
        <w:t xml:space="preserve">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C13F83">
        <w:rPr>
          <w:rFonts w:asciiTheme="majorHAnsi" w:hAnsiTheme="majorHAnsi" w:cstheme="majorHAnsi"/>
          <w:sz w:val="16"/>
        </w:rPr>
        <w:t>AlsaceLorraine</w:t>
      </w:r>
      <w:proofErr w:type="spellEnd"/>
      <w:r w:rsidRPr="00C13F83">
        <w:rPr>
          <w:rFonts w:asciiTheme="majorHAnsi" w:hAnsiTheme="majorHAnsi" w:cstheme="majorHAnsi"/>
          <w:sz w:val="16"/>
        </w:rPr>
        <w:t xml:space="preserv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w:t>
      </w:r>
      <w:proofErr w:type="spellStart"/>
      <w:r w:rsidRPr="00C13F83">
        <w:rPr>
          <w:rFonts w:asciiTheme="majorHAnsi" w:hAnsiTheme="majorHAnsi" w:cstheme="majorHAnsi"/>
          <w:sz w:val="16"/>
        </w:rPr>
        <w:t>recognised</w:t>
      </w:r>
      <w:proofErr w:type="spellEnd"/>
      <w:r w:rsidRPr="00C13F83">
        <w:rPr>
          <w:rFonts w:asciiTheme="majorHAnsi" w:hAnsiTheme="majorHAnsi" w:cstheme="majorHAnsi"/>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 xml:space="preserve">is a classic example of </w:t>
      </w:r>
      <w:proofErr w:type="spellStart"/>
      <w:r w:rsidRPr="00C13F83">
        <w:rPr>
          <w:rStyle w:val="Emphasis"/>
          <w:rFonts w:asciiTheme="majorHAnsi" w:hAnsiTheme="majorHAnsi" w:cstheme="majorHAnsi"/>
        </w:rPr>
        <w:t>winwin</w:t>
      </w:r>
      <w:proofErr w:type="spellEnd"/>
      <w:r w:rsidRPr="00C13F83">
        <w:rPr>
          <w:rStyle w:val="Emphasis"/>
          <w:rFonts w:asciiTheme="majorHAnsi" w:hAnsiTheme="majorHAnsi" w:cstheme="majorHAnsi"/>
        </w:rPr>
        <w:t xml:space="preserve">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 xml:space="preserve">The </w:t>
      </w:r>
      <w:r w:rsidRPr="00C13F83">
        <w:rPr>
          <w:rStyle w:val="StyleUnderline"/>
          <w:rFonts w:asciiTheme="majorHAnsi" w:hAnsiTheme="majorHAnsi" w:cstheme="majorHAnsi"/>
        </w:rPr>
        <w:lastRenderedPageBreak/>
        <w:t>resulting economic success was nothing short of spectacular.</w:t>
      </w:r>
      <w:r w:rsidRPr="00C13F83">
        <w:rPr>
          <w:rFonts w:asciiTheme="majorHAnsi" w:hAnsiTheme="majorHAnsi" w:cstheme="majorHAnsi"/>
          <w:sz w:val="16"/>
        </w:rPr>
        <w:t xml:space="preserve"> As the GATT’s mutual-</w:t>
      </w:r>
      <w:proofErr w:type="spellStart"/>
      <w:r w:rsidRPr="00C13F83">
        <w:rPr>
          <w:rFonts w:asciiTheme="majorHAnsi" w:hAnsiTheme="majorHAnsi" w:cstheme="majorHAnsi"/>
          <w:sz w:val="16"/>
        </w:rPr>
        <w:t>liberalisation</w:t>
      </w:r>
      <w:proofErr w:type="spellEnd"/>
      <w:r w:rsidRPr="00C13F83">
        <w:rPr>
          <w:rFonts w:asciiTheme="majorHAnsi" w:hAnsiTheme="majorHAnsi" w:cstheme="majorHAnsi"/>
          <w:sz w:val="16"/>
        </w:rPr>
        <w:t xml:space="preserve"> process started working its magic, exports of manufactured goods boomed. This made it easy to view the GATT as good for exports, industry, and growth. But the </w:t>
      </w:r>
      <w:proofErr w:type="gramStart"/>
      <w:r w:rsidRPr="00C13F83">
        <w:rPr>
          <w:rFonts w:asciiTheme="majorHAnsi" w:hAnsiTheme="majorHAnsi" w:cstheme="majorHAnsi"/>
          <w:sz w:val="16"/>
        </w:rPr>
        <w:t>really useful</w:t>
      </w:r>
      <w:proofErr w:type="gramEnd"/>
      <w:r w:rsidRPr="00C13F83">
        <w:rPr>
          <w:rFonts w:asciiTheme="majorHAnsi" w:hAnsiTheme="majorHAnsi" w:cstheme="majorHAnsi"/>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 xml:space="preserve">historic shift in the mindset of global political, business, and </w:t>
      </w:r>
      <w:proofErr w:type="spellStart"/>
      <w:r w:rsidRPr="00C13F83">
        <w:rPr>
          <w:rStyle w:val="Emphasis"/>
          <w:rFonts w:asciiTheme="majorHAnsi" w:hAnsiTheme="majorHAnsi" w:cstheme="majorHAnsi"/>
        </w:rPr>
        <w:t>labour</w:t>
      </w:r>
      <w:proofErr w:type="spellEnd"/>
      <w:r w:rsidRPr="00C13F83">
        <w:rPr>
          <w:rStyle w:val="Emphasis"/>
          <w:rFonts w:asciiTheme="majorHAnsi" w:hAnsiTheme="majorHAnsi" w:cstheme="majorHAnsi"/>
        </w:rPr>
        <w:t xml:space="preserve">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w:t>
      </w:r>
      <w:proofErr w:type="spellStart"/>
      <w:r w:rsidRPr="00C13F83">
        <w:rPr>
          <w:rStyle w:val="StyleUnderline"/>
          <w:rFonts w:asciiTheme="majorHAnsi" w:hAnsiTheme="majorHAnsi" w:cstheme="majorHAnsi"/>
        </w:rPr>
        <w:t>selfreinforcing</w:t>
      </w:r>
      <w:proofErr w:type="spellEnd"/>
      <w:r w:rsidRPr="00C13F83">
        <w:rPr>
          <w:rStyle w:val="StyleUnderline"/>
          <w:rFonts w:asciiTheme="majorHAnsi" w:hAnsiTheme="majorHAnsi" w:cstheme="majorHAnsi"/>
        </w:rPr>
        <w:t xml:space="preserve">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w:t>
      </w:r>
      <w:proofErr w:type="spellStart"/>
      <w:r w:rsidRPr="00C13F83">
        <w:rPr>
          <w:rFonts w:asciiTheme="majorHAnsi" w:hAnsiTheme="majorHAnsi" w:cstheme="majorHAnsi"/>
          <w:sz w:val="16"/>
        </w:rPr>
        <w:t>spiralled</w:t>
      </w:r>
      <w:proofErr w:type="spellEnd"/>
      <w:r w:rsidRPr="00C13F83">
        <w:rPr>
          <w:rFonts w:asciiTheme="majorHAnsi" w:hAnsiTheme="majorHAnsi" w:cstheme="majorHAnsi"/>
          <w:sz w:val="16"/>
        </w:rPr>
        <w:t xml:space="preserve">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w:t>
      </w:r>
      <w:proofErr w:type="spellStart"/>
      <w:r w:rsidRPr="00C13F83">
        <w:rPr>
          <w:rStyle w:val="StyleUnderline"/>
          <w:rFonts w:asciiTheme="majorHAnsi" w:hAnsiTheme="majorHAnsi" w:cstheme="majorHAnsi"/>
        </w:rPr>
        <w:t>behaviours</w:t>
      </w:r>
      <w:proofErr w:type="spellEnd"/>
      <w:r w:rsidRPr="00C13F83">
        <w:rPr>
          <w:rStyle w:val="StyleUnderline"/>
          <w:rFonts w:asciiTheme="majorHAnsi" w:hAnsiTheme="majorHAnsi" w:cstheme="majorHAnsi"/>
        </w:rPr>
        <w:t xml:space="preserve">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 xml:space="preserve">example of a multilateral and </w:t>
      </w:r>
      <w:proofErr w:type="spellStart"/>
      <w:r w:rsidRPr="00C13F83">
        <w:rPr>
          <w:rStyle w:val="StyleUnderline"/>
          <w:rFonts w:asciiTheme="majorHAnsi" w:hAnsiTheme="majorHAnsi" w:cstheme="majorHAnsi"/>
        </w:rPr>
        <w:t>nearuniversal</w:t>
      </w:r>
      <w:proofErr w:type="spellEnd"/>
      <w:r w:rsidRPr="00C13F83">
        <w:rPr>
          <w:rStyle w:val="StyleUnderline"/>
          <w:rFonts w:asciiTheme="majorHAnsi" w:hAnsiTheme="majorHAnsi" w:cstheme="majorHAnsi"/>
        </w:rPr>
        <w:t xml:space="preserve"> framework of rules and law.</w:t>
      </w:r>
    </w:p>
    <w:p w14:paraId="54DEE880" w14:textId="77777777" w:rsidR="004B026D" w:rsidRPr="00C13F83" w:rsidRDefault="004B026D" w:rsidP="004B026D">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068A60E7" w14:textId="77777777" w:rsidR="004B026D" w:rsidRPr="00C13F83" w:rsidRDefault="004B026D" w:rsidP="004B026D">
      <w:pPr>
        <w:rPr>
          <w:rStyle w:val="Style13ptBold"/>
          <w:rFonts w:asciiTheme="majorHAnsi" w:hAnsiTheme="majorHAnsi" w:cstheme="majorHAnsi"/>
        </w:rPr>
      </w:pPr>
      <w:proofErr w:type="spellStart"/>
      <w:r w:rsidRPr="00C13F83">
        <w:rPr>
          <w:rStyle w:val="Style13ptBold"/>
          <w:rFonts w:asciiTheme="majorHAnsi" w:hAnsiTheme="majorHAnsi" w:cstheme="majorHAnsi"/>
          <w:highlight w:val="green"/>
        </w:rPr>
        <w:t>Narlikar</w:t>
      </w:r>
      <w:proofErr w:type="spellEnd"/>
      <w:r w:rsidRPr="00C13F83">
        <w:rPr>
          <w:rStyle w:val="Style13ptBold"/>
          <w:rFonts w:asciiTheme="majorHAnsi" w:hAnsiTheme="majorHAnsi" w:cstheme="majorHAnsi"/>
          <w:highlight w:val="green"/>
        </w:rPr>
        <w:t>, 18</w:t>
      </w:r>
      <w:r w:rsidRPr="00C13F83">
        <w:rPr>
          <w:rStyle w:val="Style13ptBold"/>
          <w:rFonts w:asciiTheme="majorHAnsi" w:hAnsiTheme="majorHAnsi" w:cstheme="majorHAnsi"/>
        </w:rPr>
        <w:t xml:space="preserve"> </w:t>
      </w:r>
    </w:p>
    <w:p w14:paraId="05B42EB3" w14:textId="77777777" w:rsidR="004B026D" w:rsidRPr="00C13F83" w:rsidRDefault="004B026D" w:rsidP="004B026D">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0"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6C704604" w14:textId="77777777" w:rsidR="004B026D" w:rsidRDefault="004B026D" w:rsidP="004B026D">
      <w:pPr>
        <w:rPr>
          <w:rFonts w:asciiTheme="majorHAnsi" w:hAnsiTheme="majorHAnsi" w:cstheme="majorHAnsi"/>
          <w:sz w:val="12"/>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w:t>
      </w:r>
      <w:r w:rsidRPr="00C13F83">
        <w:rPr>
          <w:rStyle w:val="StyleUnderline"/>
          <w:rFonts w:asciiTheme="majorHAnsi" w:hAnsiTheme="majorHAnsi" w:cstheme="majorHAnsi"/>
        </w:rPr>
        <w:lastRenderedPageBreak/>
        <w:t>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w:t>
      </w:r>
    </w:p>
    <w:p w14:paraId="2A3B021D" w14:textId="77777777" w:rsidR="004B026D" w:rsidRDefault="004B026D" w:rsidP="004B026D">
      <w:pPr>
        <w:pStyle w:val="Heading2"/>
      </w:pPr>
      <w:r>
        <w:lastRenderedPageBreak/>
        <w:t>Future Pandemics</w:t>
      </w:r>
    </w:p>
    <w:p w14:paraId="34CCD359" w14:textId="77777777" w:rsidR="004B026D" w:rsidRDefault="004B026D" w:rsidP="004B026D"/>
    <w:p w14:paraId="30D4DBBE" w14:textId="77777777" w:rsidR="004B026D" w:rsidRDefault="004B026D" w:rsidP="004B026D">
      <w:pPr>
        <w:pStyle w:val="Heading4"/>
      </w:pPr>
      <w:r w:rsidRPr="00B00380">
        <w:rPr>
          <w:highlight w:val="green"/>
        </w:rPr>
        <w:t xml:space="preserve">The plan creates a new goldilocks patent law that exempts </w:t>
      </w:r>
      <w:r w:rsidRPr="00C20383">
        <w:rPr>
          <w:highlight w:val="green"/>
        </w:rPr>
        <w:t>pandemics.</w:t>
      </w:r>
    </w:p>
    <w:p w14:paraId="70FEDCC4" w14:textId="77777777" w:rsidR="004B026D" w:rsidRPr="00D15B9E" w:rsidRDefault="004B026D" w:rsidP="004B026D">
      <w:pPr>
        <w:rPr>
          <w:rStyle w:val="Style13ptBold"/>
        </w:rPr>
      </w:pPr>
      <w:r w:rsidRPr="00C20383">
        <w:rPr>
          <w:rStyle w:val="Style13ptBold"/>
          <w:highlight w:val="green"/>
        </w:rPr>
        <w:t>Lindsey, 21</w:t>
      </w:r>
    </w:p>
    <w:p w14:paraId="7C6835BF" w14:textId="77777777" w:rsidR="004B026D" w:rsidRPr="00D15B9E" w:rsidRDefault="004B026D" w:rsidP="004B026D">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44E2EBFA" w14:textId="77777777" w:rsidR="004B026D" w:rsidRPr="002059BF" w:rsidRDefault="004B026D" w:rsidP="004B026D">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5083BEF2" w14:textId="77777777" w:rsidR="004B026D" w:rsidRDefault="004B026D" w:rsidP="004B026D">
      <w:pPr>
        <w:pStyle w:val="Heading4"/>
      </w:pPr>
      <w:r w:rsidRPr="00F34EA5">
        <w:rPr>
          <w:highlight w:val="green"/>
        </w:rPr>
        <w:t>Another pandemic WILL happen.</w:t>
      </w:r>
    </w:p>
    <w:p w14:paraId="69411DAF" w14:textId="77777777" w:rsidR="004B026D" w:rsidRPr="00B569C4" w:rsidRDefault="004B026D" w:rsidP="004B026D">
      <w:pPr>
        <w:rPr>
          <w:rStyle w:val="Style13ptBold"/>
        </w:rPr>
      </w:pPr>
      <w:proofErr w:type="spellStart"/>
      <w:r w:rsidRPr="00A935EB">
        <w:rPr>
          <w:rStyle w:val="Style13ptBold"/>
          <w:highlight w:val="green"/>
        </w:rPr>
        <w:t>MacKenzie</w:t>
      </w:r>
      <w:proofErr w:type="spellEnd"/>
      <w:r w:rsidRPr="00A935EB">
        <w:rPr>
          <w:rStyle w:val="Style13ptBold"/>
          <w:highlight w:val="green"/>
        </w:rPr>
        <w:t>, 21</w:t>
      </w:r>
    </w:p>
    <w:p w14:paraId="021C9F44" w14:textId="77777777" w:rsidR="004B026D" w:rsidRPr="00A935EB" w:rsidRDefault="004B026D" w:rsidP="004B026D">
      <w:pPr>
        <w:rPr>
          <w:sz w:val="16"/>
          <w:szCs w:val="16"/>
        </w:rPr>
      </w:pPr>
      <w:r w:rsidRPr="00A935EB">
        <w:rPr>
          <w:sz w:val="16"/>
          <w:szCs w:val="16"/>
        </w:rPr>
        <w:t xml:space="preserve">Published on September 7, 2021, “Stopping the Next Pandemic: How Covid-19 Can Help Us Save Humanity,” by Debora </w:t>
      </w:r>
      <w:proofErr w:type="spellStart"/>
      <w:r w:rsidRPr="00A935EB">
        <w:rPr>
          <w:sz w:val="16"/>
          <w:szCs w:val="16"/>
        </w:rPr>
        <w:t>MacKenzie</w:t>
      </w:r>
      <w:proofErr w:type="spellEnd"/>
      <w:r w:rsidRPr="00A935EB">
        <w:rPr>
          <w:sz w:val="16"/>
          <w:szCs w:val="16"/>
        </w:rPr>
        <w:t xml:space="preserve">. Debora </w:t>
      </w:r>
      <w:proofErr w:type="spellStart"/>
      <w:r w:rsidRPr="00A935EB">
        <w:rPr>
          <w:sz w:val="16"/>
          <w:szCs w:val="16"/>
        </w:rPr>
        <w:t>MacKenzie</w:t>
      </w:r>
      <w:proofErr w:type="spellEnd"/>
      <w:r w:rsidRPr="00A935EB">
        <w:rPr>
          <w:sz w:val="16"/>
          <w:szCs w:val="16"/>
        </w:rPr>
        <w:t xml:space="preserv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1F169B45" w14:textId="77777777" w:rsidR="004B026D" w:rsidRPr="00B7513E" w:rsidRDefault="004B026D" w:rsidP="004B026D">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 xml:space="preserve">simulation because we knew these viruses were a threat, </w:t>
      </w:r>
      <w:proofErr w:type="gramStart"/>
      <w:r w:rsidRPr="00B7513E">
        <w:rPr>
          <w:sz w:val="14"/>
        </w:rPr>
        <w:t>and also</w:t>
      </w:r>
      <w:proofErr w:type="gramEnd"/>
      <w:r w:rsidRPr="00B7513E">
        <w:rPr>
          <w:sz w:val="14"/>
        </w:rPr>
        <w:t xml:space="preserve">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xml:space="preserve">, </w:t>
      </w:r>
      <w:proofErr w:type="gramStart"/>
      <w:r w:rsidRPr="00B7513E">
        <w:rPr>
          <w:i/>
          <w:iCs/>
          <w:sz w:val="14"/>
        </w:rPr>
        <w:t>If</w:t>
      </w:r>
      <w:proofErr w:type="gramEnd"/>
      <w:r w:rsidRPr="00B7513E">
        <w:rPr>
          <w:i/>
          <w:iCs/>
          <w:sz w:val="14"/>
        </w:rPr>
        <w:t xml:space="preserve">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w:t>
      </w:r>
      <w:proofErr w:type="gramStart"/>
      <w:r w:rsidRPr="00B7513E">
        <w:rPr>
          <w:sz w:val="14"/>
        </w:rPr>
        <w:t>So</w:t>
      </w:r>
      <w:proofErr w:type="gramEnd"/>
      <w:r w:rsidRPr="00B7513E">
        <w:rPr>
          <w:sz w:val="14"/>
        </w:rPr>
        <w:t xml:space="preserve">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414F55F3" w14:textId="77777777" w:rsidR="004B026D" w:rsidRDefault="004B026D" w:rsidP="004B026D">
      <w:pPr>
        <w:pStyle w:val="Heading4"/>
      </w:pPr>
      <w:r w:rsidRPr="00F038FB">
        <w:rPr>
          <w:highlight w:val="green"/>
        </w:rPr>
        <w:t>A temporary TRIPS waiver creates a precedent for early action and for LICs to be able to produce their own medicines—saving lives.</w:t>
      </w:r>
      <w:r>
        <w:t xml:space="preserve"> </w:t>
      </w:r>
    </w:p>
    <w:p w14:paraId="1BA11862" w14:textId="77777777" w:rsidR="004B026D" w:rsidRDefault="004B026D" w:rsidP="004B026D">
      <w:pPr>
        <w:rPr>
          <w:rStyle w:val="Style13ptBold"/>
        </w:rPr>
      </w:pPr>
      <w:r w:rsidRPr="00F038FB">
        <w:rPr>
          <w:rStyle w:val="Style13ptBold"/>
          <w:highlight w:val="green"/>
        </w:rPr>
        <w:t>Berger, 21</w:t>
      </w:r>
    </w:p>
    <w:p w14:paraId="0E31178F" w14:textId="77777777" w:rsidR="004B026D" w:rsidRPr="00F038FB" w:rsidRDefault="004B026D" w:rsidP="004B026D">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0C618605" w14:textId="77777777" w:rsidR="004B026D" w:rsidRPr="00F038FB" w:rsidRDefault="004B026D" w:rsidP="004B026D">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 xml:space="preserve">the intellectual property rights for making vaccines and related medical supplies would be </w:t>
      </w:r>
      <w:proofErr w:type="gramStart"/>
      <w:r w:rsidRPr="00F038FB">
        <w:rPr>
          <w:rStyle w:val="StyleUnderline"/>
        </w:rPr>
        <w:t>temporarily suspended</w:t>
      </w:r>
      <w:proofErr w:type="gramEnd"/>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rsidRPr="00F038FB">
        <w:rPr>
          <w:sz w:val="16"/>
        </w:rPr>
        <w:t>these sort of ridiculous conversations</w:t>
      </w:r>
      <w:proofErr w:type="gramEnd"/>
      <w:r w:rsidRPr="00F038FB">
        <w:rPr>
          <w:sz w:val="16"/>
        </w:rPr>
        <w:t xml:space="preserve">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w:t>
      </w:r>
      <w:proofErr w:type="spellStart"/>
      <w:r w:rsidRPr="00F038FB">
        <w:rPr>
          <w:sz w:val="16"/>
        </w:rPr>
        <w:t>Qiong</w:t>
      </w:r>
      <w:proofErr w:type="spellEnd"/>
      <w:r w:rsidRPr="00F038FB">
        <w:rPr>
          <w:sz w:val="16"/>
        </w:rPr>
        <w:t xml:space="preserve">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 xml:space="preserve">“If they </w:t>
      </w:r>
      <w:proofErr w:type="gramStart"/>
      <w:r w:rsidRPr="00F038FB">
        <w:rPr>
          <w:rStyle w:val="StyleUnderline"/>
          <w:highlight w:val="green"/>
        </w:rPr>
        <w:t>took action</w:t>
      </w:r>
      <w:proofErr w:type="gramEnd"/>
      <w:r w:rsidRPr="00F038FB">
        <w:rPr>
          <w:rStyle w:val="StyleUnderline"/>
          <w:highlight w:val="green"/>
        </w:rPr>
        <w:t xml:space="preserve">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w:t>
      </w:r>
      <w:proofErr w:type="spellStart"/>
      <w:r w:rsidRPr="00F038FB">
        <w:rPr>
          <w:sz w:val="16"/>
        </w:rPr>
        <w:t>Mustaqeem</w:t>
      </w:r>
      <w:proofErr w:type="spellEnd"/>
      <w:r w:rsidRPr="00F038FB">
        <w:rPr>
          <w:sz w:val="16"/>
        </w:rPr>
        <w:t xml:space="preserve">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145F22B8" w14:textId="77777777" w:rsidR="004B026D" w:rsidRDefault="004B026D" w:rsidP="004B026D">
      <w:pPr>
        <w:pStyle w:val="Heading2"/>
      </w:pPr>
      <w:r>
        <w:lastRenderedPageBreak/>
        <w:t>Plan</w:t>
      </w:r>
    </w:p>
    <w:p w14:paraId="20C3A977" w14:textId="77777777" w:rsidR="004B026D" w:rsidRDefault="004B026D" w:rsidP="004B026D"/>
    <w:p w14:paraId="0D48EBB0" w14:textId="77777777" w:rsidR="004B026D" w:rsidRPr="002059BF" w:rsidRDefault="004B026D" w:rsidP="004B026D">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41866DEB" w14:textId="77777777" w:rsidR="004B026D" w:rsidRDefault="004B026D" w:rsidP="004B026D">
      <w:pPr>
        <w:rPr>
          <w:rFonts w:asciiTheme="majorHAnsi" w:hAnsiTheme="majorHAnsi" w:cstheme="majorHAnsi"/>
        </w:rPr>
      </w:pPr>
    </w:p>
    <w:p w14:paraId="5D33A5F0" w14:textId="77777777" w:rsidR="004B026D" w:rsidRDefault="004B026D" w:rsidP="004B026D">
      <w:pPr>
        <w:pStyle w:val="Heading4"/>
      </w:pPr>
      <w:r w:rsidRPr="002059BF">
        <w:rPr>
          <w:highlight w:val="green"/>
        </w:rPr>
        <w:t xml:space="preserve">The </w:t>
      </w:r>
      <w:proofErr w:type="spellStart"/>
      <w:r w:rsidRPr="002059BF">
        <w:rPr>
          <w:highlight w:val="green"/>
        </w:rPr>
        <w:t>aff</w:t>
      </w:r>
      <w:proofErr w:type="spellEnd"/>
      <w:r w:rsidRPr="002059BF">
        <w:rPr>
          <w:highlight w:val="green"/>
        </w:rPr>
        <w:t xml:space="preserve"> plan is to implement the patent waiver proposed by India and South Africa.</w:t>
      </w:r>
    </w:p>
    <w:p w14:paraId="2171D2AA" w14:textId="77777777" w:rsidR="004B026D" w:rsidRDefault="004B026D" w:rsidP="004B026D">
      <w:pPr>
        <w:pStyle w:val="Heading4"/>
      </w:pPr>
      <w:r w:rsidRPr="00B00380">
        <w:rPr>
          <w:highlight w:val="green"/>
        </w:rPr>
        <w:t>Communication from India and South Africa to the WTO</w:t>
      </w:r>
      <w:r>
        <w:rPr>
          <w:highlight w:val="green"/>
        </w:rPr>
        <w:t xml:space="preserve">, </w:t>
      </w:r>
      <w:r w:rsidRPr="00B00380">
        <w:rPr>
          <w:highlight w:val="green"/>
        </w:rPr>
        <w:t>20</w:t>
      </w:r>
    </w:p>
    <w:p w14:paraId="26AB7B82" w14:textId="77777777" w:rsidR="004B026D" w:rsidRPr="00154714" w:rsidRDefault="004B026D" w:rsidP="004B026D">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1BADE31A" w14:textId="77777777" w:rsidR="004B026D" w:rsidRDefault="004B026D" w:rsidP="004B026D">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the impleme</w:t>
      </w:r>
      <w:r w:rsidRPr="004F3A92">
        <w:rPr>
          <w:rStyle w:val="StyleUnderline"/>
        </w:rPr>
        <w:t xml:space="preserve">ntation, </w:t>
      </w:r>
      <w:proofErr w:type="gramStart"/>
      <w:r w:rsidRPr="004F3A92">
        <w:rPr>
          <w:rStyle w:val="StyleUnderline"/>
        </w:rPr>
        <w:t>application</w:t>
      </w:r>
      <w:proofErr w:type="gramEnd"/>
      <w:r w:rsidRPr="004F3A92">
        <w:rPr>
          <w:rStyle w:val="StyleUnderline"/>
        </w:rPr>
        <w:t xml:space="preserve"> and enforcement of Sections 1, 4, 5, and 7 of Part II of </w:t>
      </w:r>
      <w:r w:rsidRPr="00B00380">
        <w:rPr>
          <w:rStyle w:val="StyleUnderline"/>
          <w:highlight w:val="green"/>
        </w:rPr>
        <w:t xml:space="preserve">the TRIPS Agreement in relation </w:t>
      </w:r>
      <w:r w:rsidRPr="004F3A92">
        <w:rPr>
          <w:rStyle w:val="StyleUnderline"/>
          <w:highlight w:val="green"/>
        </w:rPr>
        <w:t>to</w:t>
      </w:r>
      <w:r w:rsidRPr="004F3A92">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13. </w:t>
      </w:r>
      <w:r w:rsidRPr="0098371E">
        <w:rPr>
          <w:rStyle w:val="StyleUnderline"/>
          <w:highlight w:val="green"/>
        </w:rPr>
        <w:t xml:space="preserve">The waiver should continue until widespread vaccination is in place globally, and </w:t>
      </w:r>
      <w:proofErr w:type="gramStart"/>
      <w:r w:rsidRPr="0098371E">
        <w:rPr>
          <w:rStyle w:val="StyleUnderline"/>
          <w:highlight w:val="green"/>
        </w:rPr>
        <w:t>the majority of</w:t>
      </w:r>
      <w:proofErr w:type="gramEnd"/>
      <w:r w:rsidRPr="0098371E">
        <w:rPr>
          <w:rStyle w:val="StyleUnderline"/>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78EE0ABF" w14:textId="0491C7E2" w:rsidR="004B026D" w:rsidRDefault="004B026D" w:rsidP="004B026D">
      <w:pPr>
        <w:rPr>
          <w:rStyle w:val="Hyperlink"/>
        </w:rPr>
      </w:pPr>
      <w:r w:rsidRPr="002059BF">
        <w:t xml:space="preserve">The entire waiver proposal: </w:t>
      </w:r>
      <w:hyperlink r:id="rId13" w:history="1">
        <w:r w:rsidRPr="00CC2A66">
          <w:rPr>
            <w:rStyle w:val="Hyperlink"/>
          </w:rPr>
          <w:t>https://docs.wto.org/dol2fe/Pages/SS/directdoc.aspx?filename=q:/IP/C/W669R1.pdf&amp;Open=True</w:t>
        </w:r>
      </w:hyperlink>
    </w:p>
    <w:p w14:paraId="15BA1702" w14:textId="4238154A" w:rsidR="00C03312" w:rsidRPr="002A6DF0" w:rsidRDefault="00C03312" w:rsidP="00C03312">
      <w:pPr>
        <w:pStyle w:val="Heading4"/>
        <w:rPr>
          <w:highlight w:val="green"/>
        </w:rPr>
      </w:pPr>
      <w:r w:rsidRPr="002A6DF0">
        <w:rPr>
          <w:highlight w:val="green"/>
        </w:rPr>
        <w:t>The proposal suspends parts of TRIPS and applies to multiple types of IP that ha</w:t>
      </w:r>
      <w:r>
        <w:rPr>
          <w:highlight w:val="green"/>
        </w:rPr>
        <w:t>ve</w:t>
      </w:r>
      <w:r w:rsidRPr="002A6DF0">
        <w:rPr>
          <w:highlight w:val="green"/>
        </w:rPr>
        <w:t xml:space="preserve"> to do with COVID.</w:t>
      </w:r>
    </w:p>
    <w:p w14:paraId="1F115BCE" w14:textId="77777777" w:rsidR="00C03312" w:rsidRPr="00CC68C3" w:rsidRDefault="00C03312" w:rsidP="00C03312">
      <w:pPr>
        <w:rPr>
          <w:rStyle w:val="Style13ptBold"/>
        </w:rPr>
      </w:pPr>
      <w:r w:rsidRPr="002A6DF0">
        <w:rPr>
          <w:rStyle w:val="Style13ptBold"/>
          <w:highlight w:val="green"/>
        </w:rPr>
        <w:t>Kang et al, 21</w:t>
      </w:r>
    </w:p>
    <w:p w14:paraId="77FBAA86" w14:textId="77777777" w:rsidR="00C03312" w:rsidRPr="00CC68C3" w:rsidRDefault="00C03312" w:rsidP="00C03312">
      <w:pPr>
        <w:rPr>
          <w:sz w:val="16"/>
          <w:szCs w:val="16"/>
        </w:rPr>
      </w:pPr>
      <w:r w:rsidRPr="00CC68C3">
        <w:rPr>
          <w:sz w:val="16"/>
          <w:szCs w:val="16"/>
        </w:rPr>
        <w:t xml:space="preserve">Kang, H. Y., </w:t>
      </w:r>
      <w:proofErr w:type="spellStart"/>
      <w:r w:rsidRPr="00CC68C3">
        <w:rPr>
          <w:sz w:val="16"/>
          <w:szCs w:val="16"/>
        </w:rPr>
        <w:t>Thambiesetty</w:t>
      </w:r>
      <w:proofErr w:type="spellEnd"/>
      <w:r w:rsidRPr="00CC68C3">
        <w:rPr>
          <w:sz w:val="16"/>
          <w:szCs w:val="16"/>
        </w:rPr>
        <w:t xml:space="preserve">, S., </w:t>
      </w:r>
      <w:proofErr w:type="spellStart"/>
      <w:r w:rsidRPr="00CC68C3">
        <w:rPr>
          <w:sz w:val="16"/>
          <w:szCs w:val="16"/>
        </w:rPr>
        <w:t>Bosse</w:t>
      </w:r>
      <w:proofErr w:type="spellEnd"/>
      <w:r w:rsidRPr="00CC68C3">
        <w:rPr>
          <w:sz w:val="16"/>
          <w:szCs w:val="16"/>
        </w:rPr>
        <w:t xml:space="preserve">, J. (2021, May 7). TRIPS waiver: there’s more to the story than vaccine patents. The Conversation. </w:t>
      </w:r>
      <w:hyperlink r:id="rId14" w:history="1">
        <w:r w:rsidRPr="00CC68C3">
          <w:rPr>
            <w:rStyle w:val="Hyperlink"/>
            <w:sz w:val="16"/>
            <w:szCs w:val="16"/>
          </w:rPr>
          <w:t>https://theconversation.com/trips-waiver-theres-more-to-the-story-than-vaccine-patents-160502</w:t>
        </w:r>
      </w:hyperlink>
      <w:r w:rsidRPr="00CC68C3">
        <w:rPr>
          <w:sz w:val="16"/>
          <w:szCs w:val="16"/>
        </w:rPr>
        <w:t xml:space="preserve"> Dr Hyo Yoon Kang's research interests are in intellectual property, knowledge techniques, transmissions and practices, construction of values and valuation practices, novelty and creativity, and hermeneutic/post-hermeneutic approaches to the study of law. She has a cross-disciplinary training and professional background in law, history of sciences, and science and technology studies. Prior to joining Kent Law School, she was an Assistant Professor of Science Studies at the University of Lucerne, Switzerland and a postdoctoral research </w:t>
      </w:r>
      <w:r w:rsidRPr="00CC68C3">
        <w:rPr>
          <w:sz w:val="16"/>
          <w:szCs w:val="16"/>
        </w:rPr>
        <w:lastRenderedPageBreak/>
        <w:t xml:space="preserve">fellow at the Max Planck Institute for the History of Science, Berlin. She earned a PhD in Law at the European University Institute, Florence, with a thesis which explored the implications of human gene patenting on the legal concept of human personhood. She read Government and Law at the London School of Economics and Political Science and also graduated there with a Distinction from the </w:t>
      </w:r>
      <w:proofErr w:type="gramStart"/>
      <w:r w:rsidRPr="00CC68C3">
        <w:rPr>
          <w:sz w:val="16"/>
          <w:szCs w:val="16"/>
        </w:rPr>
        <w:t>Masters of Laws</w:t>
      </w:r>
      <w:proofErr w:type="gramEnd"/>
      <w:r w:rsidRPr="00CC68C3">
        <w:rPr>
          <w:sz w:val="16"/>
          <w:szCs w:val="16"/>
        </w:rPr>
        <w:t xml:space="preserve"> (LLM) </w:t>
      </w:r>
      <w:proofErr w:type="spellStart"/>
      <w:r w:rsidRPr="00CC68C3">
        <w:rPr>
          <w:sz w:val="16"/>
          <w:szCs w:val="16"/>
        </w:rPr>
        <w:t>programme</w:t>
      </w:r>
      <w:proofErr w:type="spellEnd"/>
      <w:r w:rsidRPr="00CC68C3">
        <w:rPr>
          <w:sz w:val="16"/>
          <w:szCs w:val="16"/>
        </w:rPr>
        <w:t>.</w:t>
      </w:r>
    </w:p>
    <w:p w14:paraId="0CC9DBD5" w14:textId="77777777" w:rsidR="00C03312" w:rsidRDefault="00C03312" w:rsidP="00C03312">
      <w:pPr>
        <w:rPr>
          <w:sz w:val="16"/>
        </w:rPr>
      </w:pPr>
      <w:r w:rsidRPr="00CC68C3">
        <w:rPr>
          <w:sz w:val="16"/>
        </w:rPr>
        <w:t xml:space="preserve">The US has announced its limited support for </w:t>
      </w:r>
      <w:r w:rsidRPr="00CC68C3">
        <w:rPr>
          <w:rStyle w:val="StyleUnderline"/>
        </w:rPr>
        <w:t>the “</w:t>
      </w:r>
      <w:r w:rsidRPr="00CC68C3">
        <w:rPr>
          <w:rStyle w:val="StyleUnderline"/>
          <w:highlight w:val="green"/>
        </w:rPr>
        <w:t>Trips waiver</w:t>
      </w:r>
      <w:r w:rsidRPr="00CC68C3">
        <w:rPr>
          <w:rStyle w:val="StyleUnderline"/>
        </w:rPr>
        <w:t xml:space="preserve">”, a proposal to </w:t>
      </w:r>
      <w:r w:rsidRPr="00CC68C3">
        <w:rPr>
          <w:rStyle w:val="StyleUnderline"/>
          <w:highlight w:val="green"/>
        </w:rPr>
        <w:t>suspend</w:t>
      </w:r>
      <w:r w:rsidRPr="00CC68C3">
        <w:rPr>
          <w:rStyle w:val="StyleUnderline"/>
        </w:rPr>
        <w:t xml:space="preserve"> </w:t>
      </w:r>
      <w:r w:rsidRPr="00CC68C3">
        <w:rPr>
          <w:rStyle w:val="StyleUnderline"/>
          <w:highlight w:val="green"/>
        </w:rPr>
        <w:t>i</w:t>
      </w:r>
      <w:r w:rsidRPr="00CC68C3">
        <w:rPr>
          <w:rStyle w:val="StyleUnderline"/>
        </w:rPr>
        <w:t xml:space="preserve">ntellectual </w:t>
      </w:r>
      <w:r w:rsidRPr="00CC68C3">
        <w:rPr>
          <w:rStyle w:val="StyleUnderline"/>
          <w:highlight w:val="green"/>
        </w:rPr>
        <w:t>p</w:t>
      </w:r>
      <w:r w:rsidRPr="00CC68C3">
        <w:rPr>
          <w:rStyle w:val="StyleUnderline"/>
        </w:rPr>
        <w:t xml:space="preserve">roperty </w:t>
      </w:r>
      <w:r w:rsidRPr="00CC68C3">
        <w:rPr>
          <w:rStyle w:val="StyleUnderline"/>
          <w:highlight w:val="green"/>
        </w:rPr>
        <w:t>p</w:t>
      </w:r>
      <w:r w:rsidRPr="00CC68C3">
        <w:rPr>
          <w:rStyle w:val="StyleUnderline"/>
        </w:rPr>
        <w:t xml:space="preserve">rotections </w:t>
      </w:r>
      <w:r w:rsidRPr="00CC68C3">
        <w:rPr>
          <w:rStyle w:val="StyleUnderline"/>
          <w:highlight w:val="green"/>
        </w:rPr>
        <w:t>for products</w:t>
      </w:r>
      <w:r w:rsidRPr="00CC68C3">
        <w:rPr>
          <w:rStyle w:val="StyleUnderline"/>
        </w:rPr>
        <w:t xml:space="preserve"> and technologies </w:t>
      </w:r>
      <w:r w:rsidRPr="00CC68C3">
        <w:rPr>
          <w:rStyle w:val="StyleUnderline"/>
          <w:highlight w:val="green"/>
        </w:rPr>
        <w:t>needed for</w:t>
      </w:r>
      <w:r w:rsidRPr="00CC68C3">
        <w:rPr>
          <w:rStyle w:val="StyleUnderline"/>
        </w:rPr>
        <w:t xml:space="preserve"> the fight against </w:t>
      </w:r>
      <w:r w:rsidRPr="00CC68C3">
        <w:rPr>
          <w:rStyle w:val="StyleUnderline"/>
          <w:highlight w:val="green"/>
        </w:rPr>
        <w:t>COVID-19</w:t>
      </w:r>
      <w:r w:rsidRPr="00CC68C3">
        <w:rPr>
          <w:rStyle w:val="StyleUnderline"/>
        </w:rPr>
        <w:t xml:space="preserve">, including vaccines, </w:t>
      </w:r>
      <w:r w:rsidRPr="00CC68C3">
        <w:rPr>
          <w:rStyle w:val="StyleUnderline"/>
          <w:highlight w:val="green"/>
        </w:rPr>
        <w:t>for the duration of the pandemic</w:t>
      </w:r>
      <w:r w:rsidRPr="00CC68C3">
        <w:rPr>
          <w:rStyle w:val="StyleUnderline"/>
        </w:rPr>
        <w:t xml:space="preserve">. This would involve a </w:t>
      </w:r>
      <w:r w:rsidRPr="00CC68C3">
        <w:rPr>
          <w:rStyle w:val="StyleUnderline"/>
          <w:highlight w:val="green"/>
        </w:rPr>
        <w:t>temporary suspension of certain rules set out in the Trips agreement</w:t>
      </w:r>
      <w:r w:rsidRPr="00CC68C3">
        <w:rPr>
          <w:sz w:val="16"/>
        </w:rPr>
        <w:t xml:space="preserve">, the intellectual property treaty of the World Trade Organization (WTO). </w:t>
      </w:r>
      <w:r w:rsidRPr="00CC68C3">
        <w:rPr>
          <w:rStyle w:val="StyleUnderline"/>
        </w:rPr>
        <w:t xml:space="preserve">The waiver was first proposed by India and South Africa </w:t>
      </w:r>
      <w:r w:rsidRPr="00CC68C3">
        <w:rPr>
          <w:sz w:val="16"/>
        </w:rPr>
        <w:t xml:space="preserve">– two countries with robust generic pharmaceutical manufacturing capacity – in October 2020 as one important tool to address availability of COVID-19 vaccines, diagnostic </w:t>
      </w:r>
      <w:proofErr w:type="gramStart"/>
      <w:r w:rsidRPr="00CC68C3">
        <w:rPr>
          <w:sz w:val="16"/>
        </w:rPr>
        <w:t>tools</w:t>
      </w:r>
      <w:proofErr w:type="gramEnd"/>
      <w:r w:rsidRPr="00CC68C3">
        <w:rPr>
          <w:sz w:val="16"/>
        </w:rPr>
        <w:t xml:space="preserve"> and therapeutic treatments. For seven months, the proposal has made little progress due to opposition from the US, the EU, Switzerland, the UK, </w:t>
      </w:r>
      <w:proofErr w:type="gramStart"/>
      <w:r w:rsidRPr="00CC68C3">
        <w:rPr>
          <w:sz w:val="16"/>
        </w:rPr>
        <w:t>Japan</w:t>
      </w:r>
      <w:proofErr w:type="gramEnd"/>
      <w:r w:rsidRPr="00CC68C3">
        <w:rPr>
          <w:sz w:val="16"/>
        </w:rPr>
        <w:t xml:space="preserve"> and others. The surprise announcement garnered a positive response in many quarters, and was soon echoed worldwide, with the EU, New Zealand and France expressing more willingness to negotiate. Yet the US is the </w:t>
      </w:r>
      <w:proofErr w:type="spellStart"/>
      <w:r w:rsidRPr="00CC68C3">
        <w:rPr>
          <w:sz w:val="16"/>
        </w:rPr>
        <w:t>centre</w:t>
      </w:r>
      <w:proofErr w:type="spellEnd"/>
      <w:r w:rsidRPr="00CC68C3">
        <w:rPr>
          <w:sz w:val="16"/>
        </w:rPr>
        <w:t xml:space="preserve"> of attention because its statement is such a big departure from its previous antagonism towards other countries’ public health measures that affect intellectual property rights. For </w:t>
      </w:r>
      <w:proofErr w:type="gramStart"/>
      <w:r w:rsidRPr="00CC68C3">
        <w:rPr>
          <w:sz w:val="16"/>
        </w:rPr>
        <w:t>example</w:t>
      </w:r>
      <w:proofErr w:type="gramEnd"/>
      <w:r w:rsidRPr="00CC68C3">
        <w:rPr>
          <w:sz w:val="16"/>
        </w:rPr>
        <w:t xml:space="preserve"> in 1996, it threatened to impose sanctions on Brazil for reforming patent laws to improve access to AIDS medication. Given this history, and intense lobbying from the pharmaceutical sector, the US support for the Trips waiver was for many a welcome surprise. Support for the waiver, and the latest US Trade Representative report indicating that the US will respect the right to grant compulsory licenses consistent with the </w:t>
      </w:r>
      <w:proofErr w:type="spellStart"/>
      <w:r w:rsidRPr="00CC68C3">
        <w:rPr>
          <w:sz w:val="16"/>
        </w:rPr>
        <w:t>the</w:t>
      </w:r>
      <w:proofErr w:type="spellEnd"/>
      <w:r w:rsidRPr="00CC68C3">
        <w:rPr>
          <w:sz w:val="16"/>
        </w:rPr>
        <w:t xml:space="preserve"> Trips agreement, may give all trading partners, not just developing countries, the confidence to boldly use those powers to improve the supply of COVID-19 vaccines without fear of trade retaliation. But aspects of the US announcement are </w:t>
      </w:r>
      <w:proofErr w:type="gramStart"/>
      <w:r w:rsidRPr="00CC68C3">
        <w:rPr>
          <w:sz w:val="16"/>
        </w:rPr>
        <w:t>more narrow</w:t>
      </w:r>
      <w:proofErr w:type="gramEnd"/>
      <w:r w:rsidRPr="00CC68C3">
        <w:rPr>
          <w:sz w:val="16"/>
        </w:rPr>
        <w:t xml:space="preserve"> in scope than the original proposal. The initial </w:t>
      </w:r>
      <w:r w:rsidRPr="00CC68C3">
        <w:rPr>
          <w:rStyle w:val="StyleUnderline"/>
        </w:rPr>
        <w:t xml:space="preserve">proposal would cover all technologies for the detection, prevention, </w:t>
      </w:r>
      <w:proofErr w:type="gramStart"/>
      <w:r w:rsidRPr="00CC68C3">
        <w:rPr>
          <w:rStyle w:val="StyleUnderline"/>
        </w:rPr>
        <w:t>treatment</w:t>
      </w:r>
      <w:proofErr w:type="gramEnd"/>
      <w:r w:rsidRPr="00CC68C3">
        <w:rPr>
          <w:rStyle w:val="StyleUnderline"/>
        </w:rPr>
        <w:t xml:space="preserve"> and response to COVID-19</w:t>
      </w:r>
      <w:r w:rsidRPr="00CC68C3">
        <w:rPr>
          <w:sz w:val="16"/>
        </w:rPr>
        <w:t xml:space="preserve">, while the US statement limits its support for waiving intellectual property rights in vaccines only. While vaccines are the </w:t>
      </w:r>
      <w:proofErr w:type="spellStart"/>
      <w:r w:rsidRPr="00CC68C3">
        <w:rPr>
          <w:sz w:val="16"/>
        </w:rPr>
        <w:t>centre</w:t>
      </w:r>
      <w:proofErr w:type="spellEnd"/>
      <w:r w:rsidRPr="00CC68C3">
        <w:rPr>
          <w:sz w:val="16"/>
        </w:rPr>
        <w:t xml:space="preserve"> of attention right now, the broader proposal would address the limited supply of therapeutics, like </w:t>
      </w:r>
      <w:proofErr w:type="spellStart"/>
      <w:r w:rsidRPr="00CC68C3">
        <w:rPr>
          <w:sz w:val="16"/>
        </w:rPr>
        <w:t>Baricitinib</w:t>
      </w:r>
      <w:proofErr w:type="spellEnd"/>
      <w:r w:rsidRPr="00CC68C3">
        <w:rPr>
          <w:sz w:val="16"/>
        </w:rPr>
        <w:t xml:space="preserve"> or </w:t>
      </w:r>
      <w:proofErr w:type="spellStart"/>
      <w:r w:rsidRPr="00CC68C3">
        <w:rPr>
          <w:sz w:val="16"/>
        </w:rPr>
        <w:t>Redemsivir</w:t>
      </w:r>
      <w:proofErr w:type="spellEnd"/>
      <w:r w:rsidRPr="00CC68C3">
        <w:rPr>
          <w:sz w:val="16"/>
        </w:rPr>
        <w:t xml:space="preserve">, or diagnostics, like reagents for COVID test kits. Nevertheless, the US support could help bring the Trips waiver to the next stage of “text-based negotiations”. There is now hope that formal negotiations can start addressing outstanding issues, such as how long the waiver would last, and whether anything more than vaccines may be covered. As the Trips waiver gained public attention, many have referred to the measure as a “patent waiver”. This has </w:t>
      </w:r>
      <w:r w:rsidRPr="00CC68C3">
        <w:rPr>
          <w:rStyle w:val="StyleUnderline"/>
        </w:rPr>
        <w:t xml:space="preserve">obscured other intellectual property rights which are included in the original proposed Trips waiver: </w:t>
      </w:r>
      <w:r w:rsidRPr="002A6DF0">
        <w:rPr>
          <w:rStyle w:val="StyleUnderline"/>
          <w:highlight w:val="green"/>
        </w:rPr>
        <w:t>copyright, trade secrets, and designs – not just patents</w:t>
      </w:r>
      <w:r w:rsidRPr="00CC68C3">
        <w:rPr>
          <w:sz w:val="16"/>
        </w:rPr>
        <w:t>. Patents certainly deserve a lot of attention: the manufacturing and supply of one product, especially complex biologics like COVID-19 vaccines, is often governed by multiple patents, which may be owned by different entities</w:t>
      </w:r>
      <w:r w:rsidRPr="00CC68C3">
        <w:rPr>
          <w:rStyle w:val="StyleUnderline"/>
        </w:rPr>
        <w:t xml:space="preserve">. But </w:t>
      </w:r>
      <w:r w:rsidRPr="002A6DF0">
        <w:rPr>
          <w:rStyle w:val="StyleUnderline"/>
          <w:highlight w:val="green"/>
        </w:rPr>
        <w:t>trade secrets</w:t>
      </w:r>
      <w:r w:rsidRPr="00CC68C3">
        <w:rPr>
          <w:rStyle w:val="StyleUnderline"/>
        </w:rPr>
        <w:t xml:space="preserve">, which protect different kinds of exclusive information, including data gathered during the regulatory approval process, and tacit know-how </w:t>
      </w:r>
      <w:r w:rsidRPr="002A6DF0">
        <w:rPr>
          <w:rStyle w:val="StyleUnderline"/>
          <w:highlight w:val="green"/>
        </w:rPr>
        <w:t>are also essential</w:t>
      </w:r>
      <w:r w:rsidRPr="00CC68C3">
        <w:rPr>
          <w:rStyle w:val="StyleUnderline"/>
        </w:rPr>
        <w:t xml:space="preserve"> for manufacturing and producing vaccines</w:t>
      </w:r>
      <w:r w:rsidRPr="00CC68C3">
        <w:rPr>
          <w:sz w:val="16"/>
        </w:rPr>
        <w:t xml:space="preserve">. Providing incentives to share or reveal trade secrets, information covered by non-disclosure agreements, as well as regulatory submissions, such as clinical trial data, </w:t>
      </w:r>
      <w:r w:rsidRPr="002A6DF0">
        <w:rPr>
          <w:rStyle w:val="StyleUnderline"/>
          <w:highlight w:val="green"/>
        </w:rPr>
        <w:t>would not only spur competition. It would also provide the basis for further innovation.</w:t>
      </w:r>
      <w:r w:rsidRPr="00CC68C3">
        <w:rPr>
          <w:rStyle w:val="StyleUnderline"/>
        </w:rPr>
        <w:t xml:space="preserve"> </w:t>
      </w:r>
      <w:r w:rsidRPr="00CC68C3">
        <w:rPr>
          <w:sz w:val="16"/>
        </w:rPr>
        <w:t xml:space="preserve">This was seen in the case of </w:t>
      </w:r>
      <w:proofErr w:type="spellStart"/>
      <w:r w:rsidRPr="00CC68C3">
        <w:rPr>
          <w:sz w:val="16"/>
        </w:rPr>
        <w:t>Shantha</w:t>
      </w:r>
      <w:proofErr w:type="spellEnd"/>
      <w:r w:rsidRPr="00CC68C3">
        <w:rPr>
          <w:sz w:val="16"/>
        </w:rPr>
        <w:t xml:space="preserve"> </w:t>
      </w:r>
      <w:proofErr w:type="spellStart"/>
      <w:r w:rsidRPr="00CC68C3">
        <w:rPr>
          <w:sz w:val="16"/>
        </w:rPr>
        <w:t>Biotechnic’s</w:t>
      </w:r>
      <w:proofErr w:type="spellEnd"/>
      <w:r w:rsidRPr="00CC68C3">
        <w:rPr>
          <w:sz w:val="16"/>
        </w:rPr>
        <w:t xml:space="preserve"> development of a hepatitis B vaccine for Indian domestic supply, which used yeast instead of the traditional bacterial system, allowing production of a low-cost Indian vaccine which went on to become the mainstay of a global vaccination drive led by </w:t>
      </w:r>
      <w:proofErr w:type="spellStart"/>
      <w:r w:rsidRPr="00CC68C3">
        <w:rPr>
          <w:sz w:val="16"/>
        </w:rPr>
        <w:t>Unicef</w:t>
      </w:r>
      <w:proofErr w:type="spellEnd"/>
      <w:r w:rsidRPr="00CC68C3">
        <w:rPr>
          <w:sz w:val="16"/>
        </w:rPr>
        <w:t xml:space="preserve">. Some of the COVID-19 vaccines on offer – those developed by BioNTech and </w:t>
      </w:r>
      <w:proofErr w:type="spellStart"/>
      <w:r w:rsidRPr="00CC68C3">
        <w:rPr>
          <w:sz w:val="16"/>
        </w:rPr>
        <w:t>Moderna</w:t>
      </w:r>
      <w:proofErr w:type="spellEnd"/>
      <w:r w:rsidRPr="00CC68C3">
        <w:rPr>
          <w:sz w:val="16"/>
        </w:rPr>
        <w:t xml:space="preserve"> – use mRNA, a relatively novel technology that has only recently been produced in large numbers. Many countries may not yet have the means or know-how to produce them domestically. The WHO has set up a mRNA technology transfer hub to provide a mechanism to share the technology globally, but none of the current vaccine manufacturers have yet offered their help or expertise to this initiative.</w:t>
      </w:r>
    </w:p>
    <w:p w14:paraId="67ADE86A" w14:textId="77777777" w:rsidR="00C03312" w:rsidRPr="008E32E2" w:rsidRDefault="00C03312" w:rsidP="004B026D"/>
    <w:p w14:paraId="5F1F4B54" w14:textId="77777777" w:rsidR="004B026D" w:rsidRDefault="004B026D" w:rsidP="004B026D">
      <w:pPr>
        <w:pStyle w:val="Heading2"/>
      </w:pPr>
      <w:r w:rsidRPr="0049246F">
        <w:lastRenderedPageBreak/>
        <w:t>Framework</w:t>
      </w:r>
      <w:r>
        <w:t xml:space="preserve"> - Util</w:t>
      </w:r>
    </w:p>
    <w:p w14:paraId="4E99BECA" w14:textId="77777777" w:rsidR="004B026D" w:rsidRPr="0049246F" w:rsidRDefault="004B026D" w:rsidP="004B026D"/>
    <w:p w14:paraId="7B392D16" w14:textId="77777777" w:rsidR="004B026D" w:rsidRDefault="004B026D" w:rsidP="004B026D">
      <w:pPr>
        <w:pStyle w:val="Heading4"/>
        <w:keepNext w:val="0"/>
        <w:keepLines w:val="0"/>
        <w:spacing w:before="240" w:after="40" w:line="303" w:lineRule="auto"/>
        <w:rPr>
          <w:rFonts w:eastAsia="Calibri" w:cs="Calibri"/>
          <w:color w:val="000000"/>
          <w:u w:val="single"/>
        </w:rPr>
      </w:pPr>
      <w:r w:rsidRPr="00DB33CA">
        <w:rPr>
          <w:rFonts w:eastAsia="Calibri" w:cs="Calibri"/>
          <w:color w:val="000000"/>
          <w:u w:val="single"/>
        </w:rPr>
        <w:t>The standard is maximizing expected well-being.</w:t>
      </w:r>
    </w:p>
    <w:p w14:paraId="5B839FCC" w14:textId="77777777" w:rsidR="004B026D" w:rsidRDefault="004B026D" w:rsidP="004B026D"/>
    <w:p w14:paraId="63964A38" w14:textId="77777777" w:rsidR="004B026D" w:rsidRPr="00321199" w:rsidRDefault="004B026D" w:rsidP="004B026D">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17AA42E1" w14:textId="77777777" w:rsidR="004B026D" w:rsidRPr="00321199" w:rsidRDefault="004B026D" w:rsidP="004B026D">
      <w:pPr>
        <w:rPr>
          <w:b/>
          <w:bCs/>
          <w:sz w:val="26"/>
          <w:szCs w:val="26"/>
        </w:rPr>
      </w:pPr>
    </w:p>
    <w:p w14:paraId="79D460DD" w14:textId="77777777" w:rsidR="004B026D" w:rsidRPr="00321199" w:rsidRDefault="004B026D" w:rsidP="004B026D">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63950827" w14:textId="77777777" w:rsidR="004B026D" w:rsidRPr="00321199" w:rsidRDefault="004B026D" w:rsidP="004B026D">
      <w:pPr>
        <w:rPr>
          <w:b/>
          <w:bCs/>
          <w:sz w:val="26"/>
          <w:szCs w:val="26"/>
        </w:rPr>
      </w:pPr>
    </w:p>
    <w:p w14:paraId="6766A266" w14:textId="77777777" w:rsidR="004B026D" w:rsidRPr="00321199" w:rsidRDefault="004B026D" w:rsidP="004B026D">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677101E9" w14:textId="77777777" w:rsidR="004B026D" w:rsidRPr="00321199" w:rsidRDefault="004B026D" w:rsidP="004B026D">
      <w:pPr>
        <w:rPr>
          <w:b/>
          <w:bCs/>
          <w:sz w:val="26"/>
          <w:szCs w:val="26"/>
        </w:rPr>
      </w:pPr>
    </w:p>
    <w:p w14:paraId="75634632" w14:textId="77777777" w:rsidR="004B026D" w:rsidRPr="00321199" w:rsidRDefault="004B026D" w:rsidP="004B026D">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7C88E458" w14:textId="77777777" w:rsidR="004B026D" w:rsidRPr="0049246F" w:rsidRDefault="004B026D" w:rsidP="004B026D"/>
    <w:p w14:paraId="2AAD11A9" w14:textId="77777777" w:rsidR="004B026D" w:rsidRPr="0029693E" w:rsidRDefault="004B026D" w:rsidP="004B026D">
      <w:pPr>
        <w:pStyle w:val="Heading4"/>
        <w:rPr>
          <w:rFonts w:asciiTheme="majorHAnsi" w:hAnsiTheme="majorHAnsi" w:cstheme="majorHAnsi"/>
        </w:rPr>
      </w:pPr>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4C8B4674" w14:textId="77777777" w:rsidR="004B026D" w:rsidRDefault="004B026D" w:rsidP="004B026D">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161AA39D" w14:textId="77777777" w:rsidR="004B026D" w:rsidRPr="00321199" w:rsidRDefault="004B026D" w:rsidP="004B026D">
      <w:pPr>
        <w:rPr>
          <w:sz w:val="18"/>
          <w:szCs w:val="18"/>
        </w:rPr>
      </w:pPr>
      <w:r w:rsidRPr="00321199">
        <w:rPr>
          <w:sz w:val="18"/>
          <w:szCs w:val="18"/>
        </w:rPr>
        <w:t>Robert, 1995, Philosopher of Political Theory, Public Policy, and Applied Ethics. Utilitarianism as a Public Philosophy, Cambridge University Press, pg. 26-27</w:t>
      </w:r>
    </w:p>
    <w:p w14:paraId="17037EDA" w14:textId="77777777" w:rsidR="004B026D" w:rsidRPr="0029693E" w:rsidRDefault="004B026D" w:rsidP="004B026D">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 xml:space="preserve">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3503362C" w14:textId="77777777" w:rsidR="004A27F0" w:rsidRPr="004A27F0" w:rsidRDefault="004A27F0" w:rsidP="004A27F0"/>
    <w:sectPr w:rsidR="004A27F0" w:rsidRPr="004A27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02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E0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7F0"/>
    <w:rsid w:val="004B026D"/>
    <w:rsid w:val="004B37B4"/>
    <w:rsid w:val="004B72B4"/>
    <w:rsid w:val="004C0314"/>
    <w:rsid w:val="004C0D3D"/>
    <w:rsid w:val="004C213E"/>
    <w:rsid w:val="004C376C"/>
    <w:rsid w:val="004C657F"/>
    <w:rsid w:val="004C7DB6"/>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31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EC96E"/>
  <w14:defaultImageDpi w14:val="300"/>
  <w15:docId w15:val="{2B9F7D83-2F5F-1C4D-B023-3D3F1EC2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02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02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02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02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4B02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02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26D"/>
  </w:style>
  <w:style w:type="character" w:customStyle="1" w:styleId="Heading1Char">
    <w:name w:val="Heading 1 Char"/>
    <w:aliases w:val="Pocket Char"/>
    <w:basedOn w:val="DefaultParagraphFont"/>
    <w:link w:val="Heading1"/>
    <w:uiPriority w:val="9"/>
    <w:rsid w:val="004B02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02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026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4B026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026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4B026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B02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026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B026D"/>
    <w:rPr>
      <w:color w:val="auto"/>
      <w:u w:val="none"/>
    </w:rPr>
  </w:style>
  <w:style w:type="paragraph" w:styleId="DocumentMap">
    <w:name w:val="Document Map"/>
    <w:basedOn w:val="Normal"/>
    <w:link w:val="DocumentMapChar"/>
    <w:uiPriority w:val="99"/>
    <w:semiHidden/>
    <w:unhideWhenUsed/>
    <w:rsid w:val="004B02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026D"/>
    <w:rPr>
      <w:rFonts w:ascii="Lucida Grande" w:hAnsi="Lucida Grande" w:cs="Lucida Grande"/>
    </w:rPr>
  </w:style>
  <w:style w:type="paragraph" w:customStyle="1" w:styleId="textbold">
    <w:name w:val="text bold"/>
    <w:basedOn w:val="Normal"/>
    <w:link w:val="Emphasis"/>
    <w:uiPriority w:val="20"/>
    <w:qFormat/>
    <w:rsid w:val="004B026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B02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cepr.org/sites/default/files/policy_insights/PolicyInsight84.pdf" TargetMode="External"/><Relationship Id="rId14" Type="http://schemas.openxmlformats.org/officeDocument/2006/relationships/hyperlink" Target="https://theconversation.com/trips-waiver-theres-more-to-the-story-than-vaccine-patents-160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11459</Words>
  <Characters>65321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4</cp:revision>
  <dcterms:created xsi:type="dcterms:W3CDTF">2021-10-17T18:05:00Z</dcterms:created>
  <dcterms:modified xsi:type="dcterms:W3CDTF">2021-10-17T20:32:00Z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