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623BB" w14:textId="30755D37" w:rsidR="00DD59A5" w:rsidRDefault="00DD59A5" w:rsidP="00DD59A5">
      <w:pPr>
        <w:pStyle w:val="Heading1"/>
      </w:pPr>
      <w:r>
        <w:t>Round 1 1AC v. Lexington AK</w:t>
      </w:r>
    </w:p>
    <w:p w14:paraId="7BA24AAA" w14:textId="5D4E5169" w:rsidR="003D2C51" w:rsidRDefault="003D2C51" w:rsidP="003D2C51">
      <w:pPr>
        <w:pStyle w:val="Heading3"/>
      </w:pPr>
      <w:r>
        <w:lastRenderedPageBreak/>
        <w:t xml:space="preserve">Covid 1AC 2.0 </w:t>
      </w:r>
    </w:p>
    <w:p w14:paraId="1C17487B" w14:textId="77777777" w:rsidR="003D2C51" w:rsidRDefault="003D2C51" w:rsidP="003D2C51">
      <w:pPr>
        <w:pStyle w:val="Heading4"/>
      </w:pPr>
      <w:r>
        <w:t xml:space="preserve">Contention 1: Vaccine Inequality </w:t>
      </w:r>
    </w:p>
    <w:p w14:paraId="44445FBD" w14:textId="77777777" w:rsidR="003D2C51" w:rsidRDefault="003D2C51" w:rsidP="003D2C51">
      <w:pPr>
        <w:pStyle w:val="Heading4"/>
      </w:pPr>
      <w:r>
        <w:t>1. Global health inequality threatens progress in fight vs COVID-19 encouraging vaccine resistant mutations</w:t>
      </w:r>
    </w:p>
    <w:p w14:paraId="0E19B353" w14:textId="77777777" w:rsidR="003D2C51" w:rsidRPr="006057FE" w:rsidRDefault="003D2C51" w:rsidP="003D2C51">
      <w:pPr>
        <w:rPr>
          <w:rStyle w:val="Style13ptBold"/>
        </w:rPr>
      </w:pPr>
      <w:r w:rsidRPr="006057FE">
        <w:rPr>
          <w:rStyle w:val="Style13ptBold"/>
        </w:rPr>
        <w:t>Fink 7-30-21</w:t>
      </w:r>
    </w:p>
    <w:p w14:paraId="0B012C94" w14:textId="77777777" w:rsidR="003D2C51" w:rsidRPr="006057FE" w:rsidRDefault="003D2C51" w:rsidP="003D2C51">
      <w:pPr>
        <w:rPr>
          <w:sz w:val="16"/>
        </w:rPr>
      </w:pPr>
      <w:r w:rsidRPr="006057FE">
        <w:rPr>
          <w:sz w:val="16"/>
        </w:rPr>
        <w:t>(Jenni, https://www.newsweek.com/who-warns-world-blind-understanding-covid-spread-hurting-ability-end-pandemic-1614722)</w:t>
      </w:r>
    </w:p>
    <w:p w14:paraId="4717F0CC" w14:textId="77777777" w:rsidR="003D2C51" w:rsidRPr="006057FE" w:rsidRDefault="003D2C51" w:rsidP="003D2C51">
      <w:pPr>
        <w:rPr>
          <w:rStyle w:val="StyleUnderline"/>
        </w:rPr>
      </w:pPr>
      <w:r w:rsidRPr="006057FE">
        <w:rPr>
          <w:rStyle w:val="StyleUnderline"/>
        </w:rPr>
        <w:t xml:space="preserve">A </w:t>
      </w:r>
      <w:r w:rsidRPr="00E15A1E">
        <w:rPr>
          <w:rStyle w:val="StyleUnderline"/>
          <w:highlight w:val="green"/>
        </w:rPr>
        <w:t>lack of testing for COVID</w:t>
      </w:r>
      <w:r w:rsidRPr="006057FE">
        <w:rPr>
          <w:rStyle w:val="StyleUnderline"/>
        </w:rPr>
        <w:t xml:space="preserve">-19 in parts of the world is </w:t>
      </w:r>
      <w:r w:rsidRPr="00E15A1E">
        <w:rPr>
          <w:rStyle w:val="StyleUnderline"/>
          <w:highlight w:val="green"/>
        </w:rPr>
        <w:t>preventing countries from</w:t>
      </w:r>
      <w:r w:rsidRPr="006057FE">
        <w:rPr>
          <w:rStyle w:val="StyleUnderline"/>
        </w:rPr>
        <w:t xml:space="preserve"> having a </w:t>
      </w:r>
      <w:r w:rsidRPr="00E15A1E">
        <w:rPr>
          <w:rStyle w:val="StyleUnderline"/>
          <w:highlight w:val="green"/>
        </w:rPr>
        <w:t>clear picture</w:t>
      </w:r>
      <w:r w:rsidRPr="006057FE">
        <w:rPr>
          <w:rStyle w:val="StyleUnderline"/>
        </w:rPr>
        <w:t xml:space="preserve"> </w:t>
      </w:r>
      <w:r w:rsidRPr="00E15A1E">
        <w:rPr>
          <w:rStyle w:val="StyleUnderline"/>
          <w:highlight w:val="green"/>
        </w:rPr>
        <w:t>of</w:t>
      </w:r>
      <w:r w:rsidRPr="006057FE">
        <w:rPr>
          <w:rStyle w:val="StyleUnderline"/>
        </w:rPr>
        <w:t xml:space="preserve"> how the </w:t>
      </w:r>
      <w:r w:rsidRPr="00E15A1E">
        <w:rPr>
          <w:rStyle w:val="StyleUnderline"/>
          <w:highlight w:val="green"/>
        </w:rPr>
        <w:t>virus</w:t>
      </w:r>
      <w:r w:rsidRPr="006057FE">
        <w:rPr>
          <w:rStyle w:val="StyleUnderline"/>
        </w:rPr>
        <w:t xml:space="preserve"> is </w:t>
      </w:r>
      <w:r w:rsidRPr="00E15A1E">
        <w:rPr>
          <w:rStyle w:val="StyleUnderline"/>
          <w:highlight w:val="green"/>
        </w:rPr>
        <w:t>spreading</w:t>
      </w:r>
      <w:r w:rsidRPr="006057FE">
        <w:rPr>
          <w:rStyle w:val="StyleUnderline"/>
        </w:rPr>
        <w:t xml:space="preserve"> and therefore </w:t>
      </w:r>
      <w:r w:rsidRPr="00E15A1E">
        <w:rPr>
          <w:rStyle w:val="StyleUnderline"/>
          <w:highlight w:val="green"/>
        </w:rPr>
        <w:t>hurting</w:t>
      </w:r>
      <w:r w:rsidRPr="006057FE">
        <w:rPr>
          <w:rStyle w:val="StyleUnderline"/>
        </w:rPr>
        <w:t xml:space="preserve"> the </w:t>
      </w:r>
      <w:r w:rsidRPr="00E15A1E">
        <w:rPr>
          <w:rStyle w:val="StyleUnderline"/>
          <w:highlight w:val="green"/>
        </w:rPr>
        <w:t xml:space="preserve">world's chances at </w:t>
      </w:r>
      <w:r w:rsidRPr="00E15A1E">
        <w:rPr>
          <w:rStyle w:val="Emphasis"/>
          <w:highlight w:val="green"/>
        </w:rPr>
        <w:t>fighting the virus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E15A1E">
        <w:rPr>
          <w:rStyle w:val="Emphasis"/>
          <w:highlight w:val="green"/>
        </w:rPr>
        <w:t>Health inequities</w:t>
      </w:r>
      <w:r w:rsidRPr="006057FE">
        <w:rPr>
          <w:sz w:val="16"/>
        </w:rPr>
        <w:t xml:space="preserve"> throughout the world </w:t>
      </w:r>
      <w:r w:rsidRPr="006057FE">
        <w:rPr>
          <w:rStyle w:val="StyleUnderline"/>
        </w:rPr>
        <w:t xml:space="preserve">have </w:t>
      </w:r>
      <w:r w:rsidRPr="00E15A1E">
        <w:rPr>
          <w:rStyle w:val="StyleUnderline"/>
          <w:highlight w:val="green"/>
        </w:rPr>
        <w:t>plagued</w:t>
      </w:r>
      <w:r w:rsidRPr="006057FE">
        <w:rPr>
          <w:rStyle w:val="StyleUnderline"/>
        </w:rPr>
        <w:t xml:space="preserve"> the </w:t>
      </w:r>
      <w:r w:rsidRPr="00E15A1E">
        <w:rPr>
          <w:rStyle w:val="StyleUnderline"/>
          <w:highlight w:val="green"/>
        </w:rPr>
        <w:t>global response to COVID</w:t>
      </w:r>
      <w:r w:rsidRPr="006057FE">
        <w:rPr>
          <w:rStyle w:val="StyleUnderline"/>
        </w:rPr>
        <w:t>-19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Ghebreyesus' </w:t>
      </w:r>
      <w:r w:rsidRPr="00E15A1E">
        <w:rPr>
          <w:rStyle w:val="StyleUnderline"/>
          <w:highlight w:val="green"/>
        </w:rPr>
        <w:t>biggest frustrations</w:t>
      </w:r>
      <w:r w:rsidRPr="006057FE">
        <w:rPr>
          <w:rStyle w:val="StyleUnderline"/>
        </w:rPr>
        <w:t xml:space="preserve"> with the pandemic response </w:t>
      </w:r>
      <w:r w:rsidRPr="00E15A1E">
        <w:rPr>
          <w:rStyle w:val="StyleUnderline"/>
          <w:highlight w:val="green"/>
        </w:rPr>
        <w:t>is</w:t>
      </w:r>
      <w:r w:rsidRPr="006057FE">
        <w:rPr>
          <w:rStyle w:val="StyleUnderline"/>
        </w:rPr>
        <w:t xml:space="preserve"> the </w:t>
      </w:r>
      <w:r w:rsidRPr="00E15A1E">
        <w:rPr>
          <w:rStyle w:val="StyleUnderline"/>
          <w:highlight w:val="green"/>
        </w:rPr>
        <w:t xml:space="preserve">failure to </w:t>
      </w:r>
      <w:r w:rsidRPr="00E15A1E">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w:t>
      </w:r>
      <w:r w:rsidRPr="00E15A1E">
        <w:rPr>
          <w:rStyle w:val="StyleUnderline"/>
          <w:highlight w:val="green"/>
        </w:rPr>
        <w:t>countries</w:t>
      </w:r>
      <w:r w:rsidRPr="006057FE">
        <w:rPr>
          <w:rStyle w:val="StyleUnderline"/>
        </w:rPr>
        <w:t xml:space="preserve">, </w:t>
      </w:r>
      <w:r w:rsidRPr="00206F7E">
        <w:rPr>
          <w:rStyle w:val="StyleUnderline"/>
        </w:rPr>
        <w:t xml:space="preserve">especially those in Africa, </w:t>
      </w:r>
      <w:r w:rsidRPr="00E15A1E">
        <w:rPr>
          <w:rStyle w:val="StyleUnderline"/>
          <w:highlight w:val="green"/>
        </w:rPr>
        <w:t>haven't been able to vaccinate</w:t>
      </w:r>
      <w:r w:rsidRPr="006057FE">
        <w:rPr>
          <w:rStyle w:val="StyleUnderline"/>
        </w:rPr>
        <w:t xml:space="preserve"> even </w:t>
      </w:r>
      <w:r w:rsidRPr="00E15A1E">
        <w:rPr>
          <w:rStyle w:val="StyleUnderline"/>
          <w:highlight w:val="green"/>
        </w:rPr>
        <w:t xml:space="preserve">10 percent of </w:t>
      </w:r>
      <w:r w:rsidRPr="00206F7E">
        <w:rPr>
          <w:rStyle w:val="StyleUnderline"/>
        </w:rPr>
        <w:t xml:space="preserve">their </w:t>
      </w:r>
      <w:r w:rsidRPr="00E15A1E">
        <w:rPr>
          <w:rStyle w:val="StyleUnderline"/>
          <w:highlight w:val="green"/>
        </w:rPr>
        <w:t>population</w:t>
      </w:r>
      <w:r w:rsidRPr="006057FE">
        <w:rPr>
          <w:rStyle w:val="StyleUnderline"/>
        </w:rPr>
        <w:t xml:space="preserve">. This </w:t>
      </w:r>
      <w:r w:rsidRPr="00B9745F">
        <w:rPr>
          <w:rStyle w:val="StyleUnderline"/>
          <w:highlight w:val="green"/>
        </w:rPr>
        <w:t>puts</w:t>
      </w:r>
      <w:r w:rsidRPr="006057FE">
        <w:rPr>
          <w:rStyle w:val="StyleUnderline"/>
        </w:rPr>
        <w:t xml:space="preserve"> the entire </w:t>
      </w:r>
      <w:r w:rsidRPr="00B9745F">
        <w:rPr>
          <w:rStyle w:val="StyleUnderline"/>
          <w:highlight w:val="green"/>
        </w:rPr>
        <w:t>world at risk</w:t>
      </w:r>
      <w:r w:rsidRPr="006057FE">
        <w:rPr>
          <w:rStyle w:val="StyleUnderline"/>
        </w:rPr>
        <w:t xml:space="preserve"> because </w:t>
      </w:r>
      <w:r w:rsidRPr="00B9745F">
        <w:rPr>
          <w:rStyle w:val="StyleUnderline"/>
          <w:highlight w:val="green"/>
        </w:rPr>
        <w:t>when</w:t>
      </w:r>
      <w:r w:rsidRPr="006057FE">
        <w:rPr>
          <w:rStyle w:val="StyleUnderline"/>
        </w:rPr>
        <w:t xml:space="preserve"> the </w:t>
      </w:r>
      <w:r w:rsidRPr="00B9745F">
        <w:rPr>
          <w:rStyle w:val="StyleUnderline"/>
          <w:highlight w:val="green"/>
        </w:rPr>
        <w:t>virus</w:t>
      </w:r>
      <w:r w:rsidRPr="006057FE">
        <w:rPr>
          <w:rStyle w:val="StyleUnderline"/>
        </w:rPr>
        <w:t xml:space="preserve"> is </w:t>
      </w:r>
      <w:r w:rsidRPr="00B9745F">
        <w:rPr>
          <w:rStyle w:val="StyleUnderline"/>
          <w:highlight w:val="green"/>
        </w:rPr>
        <w:t>able to spread</w:t>
      </w:r>
      <w:r w:rsidRPr="006057FE">
        <w:rPr>
          <w:rStyle w:val="StyleUnderline"/>
        </w:rPr>
        <w:t xml:space="preserve"> throughout communities it </w:t>
      </w:r>
      <w:r w:rsidRPr="00B9745F">
        <w:rPr>
          <w:rStyle w:val="Emphasis"/>
          <w:highlight w:val="green"/>
        </w:rPr>
        <w:t xml:space="preserve">has </w:t>
      </w:r>
      <w:r w:rsidRPr="00B9745F">
        <w:rPr>
          <w:rStyle w:val="Emphasis"/>
        </w:rPr>
        <w:t xml:space="preserve">the </w:t>
      </w:r>
      <w:r w:rsidRPr="00B9745F">
        <w:rPr>
          <w:rStyle w:val="Emphasis"/>
          <w:highlight w:val="green"/>
        </w:rPr>
        <w:t>ability to mutate</w:t>
      </w:r>
      <w:r w:rsidRPr="006057FE">
        <w:rPr>
          <w:rStyle w:val="StyleUnderline"/>
        </w:rPr>
        <w:t xml:space="preserve">, thereby </w:t>
      </w:r>
      <w:r w:rsidRPr="00206F7E">
        <w:rPr>
          <w:rStyle w:val="StyleUnderline"/>
        </w:rPr>
        <w:t>increasing the possibility that a mutation</w:t>
      </w:r>
      <w:r w:rsidRPr="00B9745F">
        <w:rPr>
          <w:rStyle w:val="StyleUnderline"/>
          <w:highlight w:val="green"/>
        </w:rPr>
        <w:t xml:space="preserve"> could </w:t>
      </w:r>
      <w:r w:rsidRPr="00B9745F">
        <w:rPr>
          <w:rStyle w:val="Emphasis"/>
          <w:highlight w:val="green"/>
        </w:rPr>
        <w:t>evade</w:t>
      </w:r>
      <w:r w:rsidRPr="006057FE">
        <w:rPr>
          <w:rStyle w:val="Emphasis"/>
        </w:rPr>
        <w:t xml:space="preserve"> the </w:t>
      </w:r>
      <w:r w:rsidRPr="00B9745F">
        <w:rPr>
          <w:rStyle w:val="Emphasis"/>
          <w:highlight w:val="green"/>
        </w:rPr>
        <w:t>vaccines</w:t>
      </w:r>
      <w:r w:rsidRPr="006057FE">
        <w:rPr>
          <w:rStyle w:val="StyleUnderline"/>
        </w:rPr>
        <w:t>.</w:t>
      </w:r>
      <w:r>
        <w:rPr>
          <w:rStyle w:val="StyleUnderline"/>
        </w:rPr>
        <w:t xml:space="preserve"> </w:t>
      </w:r>
      <w:r w:rsidRPr="006057FE">
        <w:rPr>
          <w:rStyle w:val="StyleUnderline"/>
        </w:rPr>
        <w:t xml:space="preserve">It's a scenario public health officials have been warning about for months and Ghebreyesus said on Friday that "hard won </w:t>
      </w:r>
      <w:r w:rsidRPr="00B9745F">
        <w:rPr>
          <w:rStyle w:val="Emphasis"/>
          <w:highlight w:val="green"/>
        </w:rPr>
        <w:t>gains</w:t>
      </w:r>
      <w:r w:rsidRPr="006057FE">
        <w:rPr>
          <w:rStyle w:val="Emphasis"/>
        </w:rPr>
        <w:t xml:space="preserve"> are </w:t>
      </w:r>
      <w:r w:rsidRPr="00B9745F">
        <w:rPr>
          <w:rStyle w:val="Emphasis"/>
          <w:highlight w:val="green"/>
        </w:rPr>
        <w:t>in jeopardy</w:t>
      </w:r>
      <w:r w:rsidRPr="006057FE">
        <w:rPr>
          <w:rStyle w:val="StyleUnderline"/>
        </w:rPr>
        <w:t xml:space="preserve">" </w:t>
      </w:r>
      <w:r w:rsidRPr="00B9745F">
        <w:rPr>
          <w:rStyle w:val="StyleUnderline"/>
          <w:highlight w:val="green"/>
        </w:rPr>
        <w:t>or have</w:t>
      </w:r>
      <w:r w:rsidRPr="006057FE">
        <w:rPr>
          <w:rStyle w:val="StyleUnderline"/>
        </w:rPr>
        <w:t xml:space="preserve"> already </w:t>
      </w:r>
      <w:r w:rsidRPr="00B9745F">
        <w:rPr>
          <w:rStyle w:val="StyleUnderline"/>
          <w:highlight w:val="green"/>
        </w:rPr>
        <w:t>been lost</w:t>
      </w:r>
      <w:r w:rsidRPr="006057FE">
        <w:rPr>
          <w:rStyle w:val="StyleUnderline"/>
        </w:rPr>
        <w:t xml:space="preserve"> </w:t>
      </w:r>
      <w:r w:rsidRPr="00B9745F">
        <w:rPr>
          <w:rStyle w:val="StyleUnderline"/>
          <w:highlight w:val="green"/>
        </w:rPr>
        <w:t xml:space="preserve">because </w:t>
      </w:r>
      <w:r w:rsidRPr="00B9745F">
        <w:rPr>
          <w:rStyle w:val="StyleUnderline"/>
        </w:rPr>
        <w:t xml:space="preserve">the </w:t>
      </w:r>
      <w:r w:rsidRPr="00B9745F">
        <w:rPr>
          <w:rStyle w:val="StyleUnderline"/>
          <w:highlight w:val="green"/>
        </w:rPr>
        <w:t xml:space="preserve">virus </w:t>
      </w:r>
      <w:r w:rsidRPr="00B9745F">
        <w:rPr>
          <w:rStyle w:val="StyleUnderline"/>
        </w:rPr>
        <w:t xml:space="preserve">has been </w:t>
      </w:r>
      <w:r w:rsidRPr="00B9745F">
        <w:rPr>
          <w:rStyle w:val="StyleUnderline"/>
          <w:highlight w:val="green"/>
        </w:rPr>
        <w:t>able to 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206F7E">
        <w:rPr>
          <w:rStyle w:val="StyleUnderline"/>
        </w:rPr>
        <w:t>Ghebreyesus suspected</w:t>
      </w:r>
      <w:r w:rsidRPr="006057FE">
        <w:rPr>
          <w:rStyle w:val="StyleUnderline"/>
        </w:rPr>
        <w:t xml:space="preserve"> the </w:t>
      </w:r>
      <w:r w:rsidRPr="00B9745F">
        <w:rPr>
          <w:rStyle w:val="StyleUnderline"/>
          <w:highlight w:val="green"/>
        </w:rPr>
        <w:t>number of cases</w:t>
      </w:r>
      <w:r w:rsidRPr="006057FE">
        <w:rPr>
          <w:rStyle w:val="StyleUnderline"/>
        </w:rPr>
        <w:t xml:space="preserve"> would </w:t>
      </w:r>
      <w:r w:rsidRPr="00B9745F">
        <w:rPr>
          <w:rStyle w:val="StyleUnderline"/>
          <w:highlight w:val="green"/>
        </w:rPr>
        <w:t xml:space="preserve">top 200 million within </w:t>
      </w:r>
      <w:r w:rsidRPr="00206F7E">
        <w:rPr>
          <w:rStyle w:val="StyleUnderline"/>
        </w:rPr>
        <w:t xml:space="preserve">the </w:t>
      </w:r>
      <w:r w:rsidRPr="00B9745F">
        <w:rPr>
          <w:rStyle w:val="StyleUnderline"/>
          <w:highlight w:val="green"/>
        </w:rPr>
        <w:t>next two weeks</w:t>
      </w:r>
      <w:r w:rsidRPr="006057FE">
        <w:rPr>
          <w:rStyle w:val="StyleUnderline"/>
        </w:rPr>
        <w:t xml:space="preserve"> and warned that </w:t>
      </w:r>
      <w:r w:rsidRPr="00B9745F">
        <w:rPr>
          <w:rStyle w:val="StyleUnderline"/>
          <w:highlight w:val="green"/>
        </w:rPr>
        <w:t xml:space="preserve">health systems in many countries </w:t>
      </w:r>
      <w:r w:rsidRPr="00B9745F">
        <w:rPr>
          <w:rStyle w:val="Emphasis"/>
        </w:rPr>
        <w:t xml:space="preserve">are </w:t>
      </w:r>
      <w:r w:rsidRPr="00206F7E">
        <w:rPr>
          <w:rStyle w:val="Emphasis"/>
        </w:rPr>
        <w:t xml:space="preserve">being </w:t>
      </w:r>
      <w:r w:rsidRPr="00B9745F">
        <w:rPr>
          <w:rStyle w:val="Emphasis"/>
          <w:highlight w:val="green"/>
        </w:rPr>
        <w:t>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 xml:space="preserve">That </w:t>
      </w:r>
      <w:r w:rsidRPr="00B9745F">
        <w:rPr>
          <w:rStyle w:val="StyleUnderline"/>
          <w:highlight w:val="green"/>
        </w:rPr>
        <w:t>strain</w:t>
      </w:r>
      <w:r w:rsidRPr="006057FE">
        <w:rPr>
          <w:rStyle w:val="StyleUnderline"/>
        </w:rPr>
        <w:t xml:space="preserve"> will </w:t>
      </w:r>
      <w:r w:rsidRPr="00B9745F">
        <w:rPr>
          <w:rStyle w:val="StyleUnderline"/>
          <w:highlight w:val="green"/>
        </w:rPr>
        <w:t>only</w:t>
      </w:r>
      <w:r w:rsidRPr="006057FE">
        <w:rPr>
          <w:rStyle w:val="StyleUnderline"/>
        </w:rPr>
        <w:t xml:space="preserve"> become more </w:t>
      </w:r>
      <w:r w:rsidRPr="00B9745F">
        <w:rPr>
          <w:rStyle w:val="StyleUnderline"/>
          <w:highlight w:val="green"/>
        </w:rPr>
        <w:t xml:space="preserve">exacerbated if </w:t>
      </w:r>
      <w:r w:rsidRPr="00206F7E">
        <w:rPr>
          <w:rStyle w:val="StyleUnderline"/>
        </w:rPr>
        <w:t xml:space="preserve">a </w:t>
      </w:r>
      <w:r w:rsidRPr="00B9745F">
        <w:rPr>
          <w:rStyle w:val="StyleUnderline"/>
          <w:highlight w:val="green"/>
        </w:rPr>
        <w:t>mutation occurs that evades</w:t>
      </w:r>
      <w:r w:rsidRPr="006057FE">
        <w:rPr>
          <w:rStyle w:val="StyleUnderline"/>
        </w:rPr>
        <w:t xml:space="preserve"> the </w:t>
      </w:r>
      <w:r w:rsidRPr="00B9745F">
        <w:rPr>
          <w:rStyle w:val="StyleUnderline"/>
          <w:highlight w:val="green"/>
        </w:rPr>
        <w:t>vaccine</w:t>
      </w:r>
      <w:r w:rsidRPr="006057FE">
        <w:rPr>
          <w:rStyle w:val="StyleUnderline"/>
        </w:rPr>
        <w:t xml:space="preserve">, as </w:t>
      </w:r>
      <w:r w:rsidRPr="00B9745F">
        <w:rPr>
          <w:rStyle w:val="StyleUnderline"/>
          <w:highlight w:val="green"/>
        </w:rPr>
        <w:t>inoculations</w:t>
      </w:r>
      <w:r w:rsidRPr="006057FE">
        <w:rPr>
          <w:rStyle w:val="StyleUnderline"/>
        </w:rPr>
        <w:t xml:space="preserve"> have proven </w:t>
      </w:r>
      <w:r w:rsidRPr="00B9745F">
        <w:rPr>
          <w:rStyle w:val="StyleUnderline"/>
          <w:highlight w:val="green"/>
        </w:rPr>
        <w:t xml:space="preserve">effective at </w:t>
      </w:r>
      <w:r w:rsidRPr="00B9745F">
        <w:rPr>
          <w:rStyle w:val="StyleUnderline"/>
        </w:rPr>
        <w:t xml:space="preserve">helping to </w:t>
      </w:r>
      <w:r w:rsidRPr="00B9745F">
        <w:rPr>
          <w:rStyle w:val="StyleUnderline"/>
          <w:highlight w:val="green"/>
        </w:rPr>
        <w:t xml:space="preserve">keep people out of </w:t>
      </w:r>
      <w:r w:rsidRPr="00B9745F">
        <w:rPr>
          <w:rStyle w:val="StyleUnderline"/>
        </w:rPr>
        <w:t xml:space="preserve">the </w:t>
      </w:r>
      <w:r w:rsidRPr="00B9745F">
        <w:rPr>
          <w:rStyle w:val="StyleUnderline"/>
          <w:highlight w:val="green"/>
        </w:rPr>
        <w:t>hospital</w:t>
      </w:r>
      <w:r w:rsidRPr="006057FE">
        <w:rPr>
          <w:sz w:val="16"/>
        </w:rPr>
        <w:t xml:space="preserve">. Ghebreyesus warned that more variants will emerge if global access to vaccines and testing doesn't improve. </w:t>
      </w:r>
      <w:r w:rsidRPr="006057FE">
        <w:rPr>
          <w:rStyle w:val="StyleUnderline"/>
        </w:rPr>
        <w:t xml:space="preserve">"The </w:t>
      </w:r>
      <w:r w:rsidRPr="00B9745F">
        <w:rPr>
          <w:rStyle w:val="StyleUnderline"/>
          <w:highlight w:val="green"/>
        </w:rPr>
        <w:t xml:space="preserve">pandemic will end when </w:t>
      </w:r>
      <w:r w:rsidRPr="00B9745F">
        <w:rPr>
          <w:rStyle w:val="StyleUnderline"/>
        </w:rPr>
        <w:t xml:space="preserve">the </w:t>
      </w:r>
      <w:r w:rsidRPr="00B9745F">
        <w:rPr>
          <w:rStyle w:val="StyleUnderline"/>
          <w:highlight w:val="green"/>
        </w:rPr>
        <w:t>world chooses to end it</w:t>
      </w:r>
      <w:r w:rsidRPr="006057FE">
        <w:rPr>
          <w:rStyle w:val="StyleUnderline"/>
        </w:rPr>
        <w:t>. It is in our hands. We have all the tools we need. We can prevent this disease. We can test for it and we can treat it," Ghebreyesus said.</w:t>
      </w:r>
    </w:p>
    <w:p w14:paraId="7C7DA370" w14:textId="77777777" w:rsidR="003D2C51" w:rsidRDefault="003D2C51" w:rsidP="003D2C51">
      <w:pPr>
        <w:pStyle w:val="Heading4"/>
      </w:pPr>
      <w:r>
        <w:lastRenderedPageBreak/>
        <w:t xml:space="preserve">2. IP protections are the vital internal link to reduce vaccine inequality. Empirics disprove all pro patent arguments </w:t>
      </w:r>
    </w:p>
    <w:p w14:paraId="7AF3FE03" w14:textId="77777777" w:rsidR="003D2C51" w:rsidRPr="009E1383" w:rsidRDefault="003D2C51" w:rsidP="003D2C51">
      <w:pPr>
        <w:rPr>
          <w:rStyle w:val="Style13ptBold"/>
        </w:rPr>
      </w:pPr>
      <w:r w:rsidRPr="009E1383">
        <w:rPr>
          <w:rStyle w:val="Style13ptBold"/>
        </w:rPr>
        <w:t xml:space="preserve">Kumar, PhD, 7-12-21 </w:t>
      </w:r>
    </w:p>
    <w:p w14:paraId="7D64C2E1" w14:textId="77777777" w:rsidR="003D2C51" w:rsidRPr="009E1383" w:rsidRDefault="003D2C51" w:rsidP="003D2C51">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1D953371" w14:textId="77777777" w:rsidR="003D2C51" w:rsidRDefault="003D2C51" w:rsidP="003D2C51">
      <w:r w:rsidRPr="009E1383">
        <w:rPr>
          <w:sz w:val="16"/>
        </w:rPr>
        <w:t xml:space="preserve">In October 2020, </w:t>
      </w:r>
      <w:r w:rsidRPr="00504B00">
        <w:rPr>
          <w:rStyle w:val="StyleUnderline"/>
        </w:rPr>
        <w:t>India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1A341A">
        <w:rPr>
          <w:rStyle w:val="StyleUnderline"/>
          <w:highlight w:val="green"/>
        </w:rPr>
        <w:t>proponents</w:t>
      </w:r>
      <w:r w:rsidRPr="009E1383">
        <w:rPr>
          <w:sz w:val="16"/>
        </w:rPr>
        <w:t xml:space="preserve"> of the proposal </w:t>
      </w:r>
      <w:r w:rsidRPr="001A341A">
        <w:rPr>
          <w:rStyle w:val="StyleUnderline"/>
          <w:highlight w:val="green"/>
        </w:rPr>
        <w:t>argue</w:t>
      </w:r>
      <w:r w:rsidRPr="009E1383">
        <w:rPr>
          <w:sz w:val="16"/>
        </w:rPr>
        <w:t xml:space="preserve"> that </w:t>
      </w:r>
      <w:r w:rsidRPr="00504B00">
        <w:rPr>
          <w:rStyle w:val="StyleUnderline"/>
        </w:rPr>
        <w:t xml:space="preserve">a </w:t>
      </w:r>
      <w:r w:rsidRPr="001A341A">
        <w:rPr>
          <w:rStyle w:val="StyleUnderline"/>
          <w:highlight w:val="green"/>
        </w:rPr>
        <w:t xml:space="preserve">waiver will </w:t>
      </w:r>
      <w:r w:rsidRPr="001A341A">
        <w:rPr>
          <w:rStyle w:val="Emphasis"/>
          <w:highlight w:val="green"/>
        </w:rPr>
        <w:t>enable timely and equitable access</w:t>
      </w:r>
      <w:r w:rsidRPr="001A341A">
        <w:rPr>
          <w:rStyle w:val="StyleUnderline"/>
          <w:highlight w:val="green"/>
        </w:rPr>
        <w:t xml:space="preserve"> to affordable health </w:t>
      </w:r>
      <w:r w:rsidRPr="001A341A">
        <w:rPr>
          <w:rStyle w:val="StyleUnderline"/>
        </w:rPr>
        <w:t>products and</w:t>
      </w:r>
      <w:r w:rsidRPr="001A341A">
        <w:rPr>
          <w:rStyle w:val="StyleUnderline"/>
          <w:highlight w:val="green"/>
        </w:rPr>
        <w:t xml:space="preserve"> technologies, 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 xml:space="preserve">a </w:t>
      </w:r>
      <w:r w:rsidRPr="001A341A">
        <w:rPr>
          <w:rStyle w:val="StyleUnderline"/>
          <w:highlight w:val="green"/>
        </w:rPr>
        <w:t>small</w:t>
      </w:r>
      <w:r w:rsidRPr="00504B00">
        <w:rPr>
          <w:rStyle w:val="StyleUnderline"/>
        </w:rPr>
        <w:t xml:space="preserve"> but influential </w:t>
      </w:r>
      <w:r w:rsidRPr="001A341A">
        <w:rPr>
          <w:rStyle w:val="StyleUnderline"/>
          <w:highlight w:val="green"/>
        </w:rPr>
        <w:t>group of countries</w:t>
      </w:r>
      <w:r w:rsidRPr="009E1383">
        <w:rPr>
          <w:sz w:val="16"/>
        </w:rPr>
        <w:t>, mainly Australia, Canada, the European Union (EU), Japan, the United Kingdom (UK) and the United States (US</w:t>
      </w:r>
      <w:r w:rsidRPr="00504B00">
        <w:rPr>
          <w:rStyle w:val="StyleUnderline"/>
        </w:rPr>
        <w:t xml:space="preserve">), </w:t>
      </w:r>
      <w:r w:rsidRPr="001A341A">
        <w:rPr>
          <w:rStyle w:val="StyleUnderline"/>
          <w:highlight w:val="green"/>
        </w:rPr>
        <w:t>opposed it</w:t>
      </w:r>
      <w:r w:rsidRPr="001A341A">
        <w:rPr>
          <w:sz w:val="16"/>
          <w:highlight w:val="green"/>
        </w:rPr>
        <w:t>.</w:t>
      </w:r>
      <w:r w:rsidRPr="009E1383">
        <w:rPr>
          <w:sz w:val="16"/>
        </w:rPr>
        <w:t xml:space="preserve"> </w:t>
      </w:r>
      <w:r w:rsidRPr="00504B00">
        <w:rPr>
          <w:rStyle w:val="StyleUnderline"/>
        </w:rPr>
        <w:t xml:space="preserve">They </w:t>
      </w:r>
      <w:r w:rsidRPr="001A341A">
        <w:rPr>
          <w:rStyle w:val="StyleUnderline"/>
          <w:highlight w:val="green"/>
        </w:rPr>
        <w:t>argued</w:t>
      </w:r>
      <w:r w:rsidRPr="009E1383">
        <w:rPr>
          <w:sz w:val="16"/>
        </w:rPr>
        <w:t xml:space="preserve"> that </w:t>
      </w:r>
      <w:r w:rsidRPr="001A341A">
        <w:rPr>
          <w:rStyle w:val="StyleUnderline"/>
          <w:highlight w:val="green"/>
        </w:rPr>
        <w:t>existing</w:t>
      </w:r>
      <w:r w:rsidRPr="009E1383">
        <w:rPr>
          <w:sz w:val="16"/>
        </w:rPr>
        <w:t xml:space="preserve"> </w:t>
      </w:r>
      <w:r w:rsidRPr="001A341A">
        <w:rPr>
          <w:rStyle w:val="StyleUnderline"/>
          <w:highlight w:val="green"/>
        </w:rPr>
        <w:t>exceptions</w:t>
      </w:r>
      <w:r w:rsidRPr="009E1383">
        <w:rPr>
          <w:sz w:val="16"/>
        </w:rPr>
        <w:t xml:space="preserve"> under the TRIPS Agreement </w:t>
      </w:r>
      <w:r w:rsidRPr="00504B00">
        <w:rPr>
          <w:rStyle w:val="StyleUnderline"/>
        </w:rPr>
        <w:t xml:space="preserve">are </w:t>
      </w:r>
      <w:r w:rsidRPr="001A341A">
        <w:rPr>
          <w:rStyle w:val="StyleUnderline"/>
          <w:highlight w:val="green"/>
        </w:rPr>
        <w:t>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206F7E">
        <w:rPr>
          <w:rStyle w:val="StyleUnderline"/>
        </w:rPr>
        <w:t>Two significant factors rekindled the debate on TRIPS waiver for essential medical products—first, vaccine inequity, and second, the insufficiency of existing waiver provisions i</w:t>
      </w:r>
      <w:r w:rsidRPr="009E1383">
        <w:rPr>
          <w:rStyle w:val="StyleUnderline"/>
        </w:rPr>
        <w:t xml:space="preserve">n fighting the COVID-19 pandemic. </w:t>
      </w:r>
      <w:r w:rsidRPr="001A341A">
        <w:rPr>
          <w:rStyle w:val="StyleUnderline"/>
          <w:highlight w:val="green"/>
        </w:rPr>
        <w:t>COVID</w:t>
      </w:r>
      <w:r w:rsidRPr="009E1383">
        <w:rPr>
          <w:rStyle w:val="StyleUnderline"/>
        </w:rPr>
        <w:t xml:space="preserve">-19 is an </w:t>
      </w:r>
      <w:r w:rsidRPr="001A341A">
        <w:rPr>
          <w:rStyle w:val="Emphasis"/>
          <w:highlight w:val="green"/>
        </w:rPr>
        <w:t>exceptional circumstance</w:t>
      </w:r>
      <w:r w:rsidRPr="009E1383">
        <w:rPr>
          <w:rStyle w:val="StyleUnderline"/>
        </w:rPr>
        <w:t xml:space="preserve">, and </w:t>
      </w:r>
      <w:r w:rsidRPr="001A341A">
        <w:rPr>
          <w:rStyle w:val="Emphasis"/>
          <w:highlight w:val="green"/>
        </w:rPr>
        <w:t>equitable global</w:t>
      </w:r>
      <w:r w:rsidRPr="009E1383">
        <w:rPr>
          <w:rStyle w:val="Emphasis"/>
        </w:rPr>
        <w:t xml:space="preserve"> </w:t>
      </w:r>
      <w:r w:rsidRPr="001A341A">
        <w:rPr>
          <w:rStyle w:val="Emphasis"/>
          <w:highlight w:val="green"/>
        </w:rPr>
        <w:t>access</w:t>
      </w:r>
      <w:r w:rsidRPr="001A341A">
        <w:rPr>
          <w:rStyle w:val="StyleUnderline"/>
          <w:highlight w:val="green"/>
        </w:rPr>
        <w:t xml:space="preserve"> to</w:t>
      </w:r>
      <w:r w:rsidRPr="009E1383">
        <w:rPr>
          <w:rStyle w:val="StyleUnderline"/>
        </w:rPr>
        <w:t xml:space="preserve"> the </w:t>
      </w:r>
      <w:r w:rsidRPr="001A341A">
        <w:rPr>
          <w:rStyle w:val="StyleUnderline"/>
          <w:highlight w:val="green"/>
        </w:rPr>
        <w:t>vaccine</w:t>
      </w:r>
      <w:r w:rsidRPr="009E1383">
        <w:rPr>
          <w:rStyle w:val="StyleUnderline"/>
        </w:rPr>
        <w:t xml:space="preserve"> is </w:t>
      </w:r>
      <w:r w:rsidRPr="001A341A">
        <w:rPr>
          <w:rStyle w:val="StyleUnderline"/>
          <w:highlight w:val="green"/>
        </w:rPr>
        <w:t>necessary</w:t>
      </w:r>
      <w:r w:rsidRPr="009E1383">
        <w:rPr>
          <w:rStyle w:val="StyleUnderline"/>
        </w:rPr>
        <w:t xml:space="preserve"> </w:t>
      </w:r>
      <w:r w:rsidRPr="001A341A">
        <w:rPr>
          <w:rStyle w:val="StyleUnderline"/>
          <w:highlight w:val="green"/>
        </w:rPr>
        <w:t xml:space="preserve">to </w:t>
      </w:r>
      <w:r w:rsidRPr="001A341A">
        <w:rPr>
          <w:rStyle w:val="Emphasis"/>
          <w:highlight w:val="green"/>
        </w:rPr>
        <w:t xml:space="preserve">bring </w:t>
      </w:r>
      <w:r w:rsidRPr="001A341A">
        <w:rPr>
          <w:rStyle w:val="Emphasis"/>
        </w:rPr>
        <w:t xml:space="preserve">the </w:t>
      </w:r>
      <w:r w:rsidRPr="001A341A">
        <w:rPr>
          <w:rStyle w:val="Emphasis"/>
          <w:highlight w:val="green"/>
        </w:rPr>
        <w:t>pandemic under control</w:t>
      </w:r>
      <w:r w:rsidRPr="009E1383">
        <w:rPr>
          <w:rStyle w:val="StyleUnderline"/>
        </w:rPr>
        <w:t xml:space="preserve">. However, the </w:t>
      </w:r>
      <w:r w:rsidRPr="001A341A">
        <w:rPr>
          <w:rStyle w:val="StyleUnderline"/>
          <w:highlight w:val="green"/>
        </w:rPr>
        <w:t>world</w:t>
      </w:r>
      <w:r w:rsidRPr="009E1383">
        <w:rPr>
          <w:rStyle w:val="StyleUnderline"/>
        </w:rPr>
        <w:t xml:space="preserve"> is </w:t>
      </w:r>
      <w:r w:rsidRPr="001A341A">
        <w:rPr>
          <w:rStyle w:val="StyleUnderline"/>
          <w:highlight w:val="green"/>
        </w:rPr>
        <w:t>witnessing</w:t>
      </w:r>
      <w:r w:rsidRPr="009E1383">
        <w:rPr>
          <w:rStyle w:val="StyleUnderline"/>
        </w:rPr>
        <w:t xml:space="preserve"> quite the reverse, i.e., </w:t>
      </w:r>
      <w:r w:rsidRPr="001A341A">
        <w:rPr>
          <w:rStyle w:val="Emphasis"/>
          <w:highlight w:val="green"/>
        </w:rPr>
        <w:t>vaccine nationalism</w:t>
      </w:r>
      <w:r w:rsidRPr="009E1383">
        <w:rPr>
          <w:sz w:val="16"/>
        </w:rPr>
        <w:t xml:space="preserve">. </w:t>
      </w:r>
      <w:r w:rsidRPr="009E1383">
        <w:rPr>
          <w:rStyle w:val="StyleUnderline"/>
        </w:rPr>
        <w:t>Vaccine nationalism is “</w:t>
      </w:r>
      <w:r w:rsidRPr="001A341A">
        <w:rPr>
          <w:rStyle w:val="StyleUnderline"/>
          <w:highlight w:val="green"/>
        </w:rPr>
        <w:t xml:space="preserve">my </w:t>
      </w:r>
      <w:r w:rsidRPr="001A341A">
        <w:rPr>
          <w:rStyle w:val="StyleUnderline"/>
          <w:highlight w:val="green"/>
        </w:rPr>
        <w:lastRenderedPageBreak/>
        <w:t>nation first</w:t>
      </w:r>
      <w:r w:rsidRPr="009E1383">
        <w:rPr>
          <w:rStyle w:val="StyleUnderline"/>
        </w:rPr>
        <w:t xml:space="preserve">” </w:t>
      </w:r>
      <w:r w:rsidRPr="001A341A">
        <w:rPr>
          <w:rStyle w:val="StyleUnderline"/>
          <w:highlight w:val="green"/>
        </w:rPr>
        <w:t>approach</w:t>
      </w:r>
      <w:r w:rsidRPr="009E1383">
        <w:rPr>
          <w:rStyle w:val="StyleUnderline"/>
        </w:rPr>
        <w:t xml:space="preserve"> to securing and stockpiling vaccines before making them available in other countries. A </w:t>
      </w:r>
      <w:r w:rsidRPr="001A341A">
        <w:rPr>
          <w:rStyle w:val="StyleUnderline"/>
          <w:highlight w:val="green"/>
        </w:rPr>
        <w:t>TRIPS waiver</w:t>
      </w:r>
      <w:r w:rsidRPr="009E1383">
        <w:rPr>
          <w:rStyle w:val="StyleUnderline"/>
        </w:rPr>
        <w:t xml:space="preserve"> would be </w:t>
      </w:r>
      <w:r w:rsidRPr="001A341A">
        <w:rPr>
          <w:rStyle w:val="StyleUnderline"/>
          <w:highlight w:val="green"/>
        </w:rPr>
        <w:t>instrumental in addressing</w:t>
      </w:r>
      <w:r w:rsidRPr="009E1383">
        <w:rPr>
          <w:rStyle w:val="StyleUnderline"/>
        </w:rPr>
        <w:t xml:space="preserve"> the </w:t>
      </w:r>
      <w:r w:rsidRPr="001A341A">
        <w:rPr>
          <w:rStyle w:val="Emphasis"/>
          <w:highlight w:val="green"/>
        </w:rPr>
        <w:t xml:space="preserve">growing inequality in </w:t>
      </w:r>
      <w:r w:rsidRPr="001A341A">
        <w:rPr>
          <w:rStyle w:val="Emphasis"/>
        </w:rPr>
        <w:t xml:space="preserve">the </w:t>
      </w:r>
      <w:r w:rsidRPr="001A341A">
        <w:rPr>
          <w:rStyle w:val="Emphasis"/>
          <w:highlight w:val="green"/>
        </w:rPr>
        <w:t>production</w:t>
      </w:r>
      <w:r w:rsidRPr="009E1383">
        <w:rPr>
          <w:sz w:val="16"/>
        </w:rPr>
        <w:t xml:space="preserve">, distribution, and pricing of the COVID-19 vaccines. Vaccine Inequity According to Duke Global Health Innovation Center, which monitors COVID-19 vaccine purchases, </w:t>
      </w:r>
      <w:r w:rsidRPr="001A341A">
        <w:rPr>
          <w:rStyle w:val="StyleUnderline"/>
          <w:highlight w:val="green"/>
        </w:rPr>
        <w:t>rich nations</w:t>
      </w:r>
      <w:r w:rsidRPr="009E1383">
        <w:rPr>
          <w:rStyle w:val="StyleUnderline"/>
        </w:rPr>
        <w:t xml:space="preserve"> representing </w:t>
      </w:r>
      <w:r w:rsidRPr="001A341A">
        <w:rPr>
          <w:rStyle w:val="StyleUnderline"/>
          <w:highlight w:val="green"/>
        </w:rPr>
        <w:t>just 14 per cent of</w:t>
      </w:r>
      <w:r w:rsidRPr="009E1383">
        <w:rPr>
          <w:rStyle w:val="StyleUnderline"/>
        </w:rPr>
        <w:t xml:space="preserve"> the world </w:t>
      </w:r>
      <w:r w:rsidRPr="001A341A">
        <w:rPr>
          <w:rStyle w:val="StyleUnderline"/>
          <w:highlight w:val="green"/>
        </w:rPr>
        <w:t>population</w:t>
      </w:r>
      <w:r w:rsidRPr="009E1383">
        <w:rPr>
          <w:rStyle w:val="StyleUnderline"/>
        </w:rPr>
        <w:t xml:space="preserve"> have </w:t>
      </w:r>
      <w:r w:rsidRPr="001A341A">
        <w:rPr>
          <w:rStyle w:val="StyleUnderline"/>
          <w:highlight w:val="green"/>
        </w:rPr>
        <w:t>bought</w:t>
      </w:r>
      <w:r w:rsidRPr="009E1383">
        <w:rPr>
          <w:rStyle w:val="StyleUnderline"/>
        </w:rPr>
        <w:t xml:space="preserve"> up to </w:t>
      </w:r>
      <w:r w:rsidRPr="001A341A">
        <w:rPr>
          <w:rStyle w:val="StyleUnderline"/>
          <w:highlight w:val="green"/>
        </w:rPr>
        <w:t>53 per cent of</w:t>
      </w:r>
      <w:r w:rsidRPr="009E1383">
        <w:rPr>
          <w:rStyle w:val="StyleUnderline"/>
        </w:rPr>
        <w:t xml:space="preserve"> the </w:t>
      </w:r>
      <w:r w:rsidRPr="001A341A">
        <w:rPr>
          <w:rStyle w:val="StyleUnderline"/>
          <w:highlight w:val="green"/>
        </w:rPr>
        <w:t>most promising vaccines</w:t>
      </w:r>
      <w:r w:rsidRPr="009E1383">
        <w:rPr>
          <w:rStyle w:val="StyleUnderline"/>
        </w:rPr>
        <w:t xml:space="preserve"> so far.</w:t>
      </w:r>
      <w:r w:rsidRPr="009E1383">
        <w:rPr>
          <w:sz w:val="16"/>
        </w:rPr>
        <w:t xml:space="preserve"> As of 4 July 2021, the high-income countries (HICs) purchased more than half (6.16 billion) vaccine doses sold globally. </w:t>
      </w:r>
      <w:r w:rsidRPr="009E1383">
        <w:rPr>
          <w:rStyle w:val="StyleUnderline"/>
        </w:rPr>
        <w:t xml:space="preserve">At the same time, the </w:t>
      </w:r>
      <w:r w:rsidRPr="001A341A">
        <w:rPr>
          <w:rStyle w:val="StyleUnderline"/>
          <w:highlight w:val="green"/>
        </w:rPr>
        <w:t>low-income countries</w:t>
      </w:r>
      <w:r w:rsidRPr="009E1383">
        <w:rPr>
          <w:rStyle w:val="StyleUnderline"/>
        </w:rPr>
        <w:t xml:space="preserve"> (LICs) </w:t>
      </w:r>
      <w:r w:rsidRPr="001A341A">
        <w:rPr>
          <w:rStyle w:val="StyleUnderline"/>
          <w:highlight w:val="green"/>
        </w:rPr>
        <w:t>received only 0.3 per cent of</w:t>
      </w:r>
      <w:r w:rsidRPr="009E1383">
        <w:rPr>
          <w:rStyle w:val="StyleUnderline"/>
        </w:rPr>
        <w:t xml:space="preserve"> the </w:t>
      </w:r>
      <w:r w:rsidRPr="001A341A">
        <w:rPr>
          <w:rStyle w:val="StyleUnderline"/>
          <w:highlight w:val="green"/>
        </w:rPr>
        <w:t>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9E1383">
        <w:rPr>
          <w:sz w:val="16"/>
        </w:rPr>
        <w:t>Source:“Tracking</w:t>
      </w:r>
      <w:proofErr w:type="spellEnd"/>
      <w:r w:rsidRPr="009E1383">
        <w:rPr>
          <w:sz w:val="16"/>
        </w:rPr>
        <w:t xml:space="preserve"> COVID-19 Vaccine Purchases Across the Globe”, Duke Global Health Innovation Center, Updated 9 July 2021. </w:t>
      </w:r>
      <w:r w:rsidRPr="009E1383">
        <w:rPr>
          <w:rStyle w:val="StyleUnderline"/>
        </w:rPr>
        <w:t xml:space="preserve">Consequently, there is a </w:t>
      </w:r>
      <w:r w:rsidRPr="001A341A">
        <w:rPr>
          <w:rStyle w:val="StyleUnderline"/>
          <w:highlight w:val="green"/>
        </w:rPr>
        <w:t>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1A341A">
        <w:rPr>
          <w:rStyle w:val="Emphasis"/>
          <w:highlight w:val="green"/>
        </w:rPr>
        <w:t>only one per cent</w:t>
      </w:r>
      <w:r w:rsidRPr="001A341A">
        <w:rPr>
          <w:rStyle w:val="StyleUnderline"/>
          <w:highlight w:val="green"/>
        </w:rPr>
        <w:t xml:space="preserve"> of people in LICs have been given at least one dose</w:t>
      </w:r>
      <w:r w:rsidRPr="001A341A">
        <w:rPr>
          <w:sz w:val="16"/>
          <w:highlight w:val="green"/>
        </w:rPr>
        <w:t>.</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1A341A">
        <w:rPr>
          <w:rStyle w:val="StyleUnderline"/>
          <w:highlight w:val="green"/>
        </w:rPr>
        <w:t>vaccine inequity</w:t>
      </w:r>
      <w:r w:rsidRPr="009E1383">
        <w:rPr>
          <w:rStyle w:val="StyleUnderline"/>
        </w:rPr>
        <w:t xml:space="preserve"> is not only morally indefensible but also </w:t>
      </w:r>
      <w:r w:rsidRPr="001A341A">
        <w:rPr>
          <w:rStyle w:val="Emphasis"/>
          <w:highlight w:val="green"/>
        </w:rPr>
        <w:t>clinically counter-productive</w:t>
      </w:r>
      <w:r w:rsidRPr="009E1383">
        <w:rPr>
          <w:sz w:val="16"/>
        </w:rPr>
        <w:t xml:space="preserve">. </w:t>
      </w:r>
      <w:r w:rsidRPr="009E1383">
        <w:rPr>
          <w:rStyle w:val="StyleUnderline"/>
        </w:rPr>
        <w:t xml:space="preserve">If this situation prevails, </w:t>
      </w:r>
      <w:r w:rsidRPr="001A341A">
        <w:rPr>
          <w:rStyle w:val="StyleUnderline"/>
          <w:highlight w:val="green"/>
        </w:rPr>
        <w:t>LICs</w:t>
      </w:r>
      <w:r w:rsidRPr="009E1383">
        <w:rPr>
          <w:rStyle w:val="StyleUnderline"/>
        </w:rPr>
        <w:t xml:space="preserve"> could be </w:t>
      </w:r>
      <w:r w:rsidRPr="001A341A">
        <w:rPr>
          <w:rStyle w:val="StyleUnderline"/>
          <w:highlight w:val="green"/>
        </w:rPr>
        <w:t>waiting until 2025 for vaccinating half of</w:t>
      </w:r>
      <w:r w:rsidRPr="009E1383">
        <w:rPr>
          <w:rStyle w:val="StyleUnderline"/>
        </w:rPr>
        <w:t xml:space="preserve"> their </w:t>
      </w:r>
      <w:r w:rsidRPr="001A341A">
        <w:rPr>
          <w:rStyle w:val="StyleUnderline"/>
          <w:highlight w:val="green"/>
        </w:rPr>
        <w:t xml:space="preserve">people. Allowing </w:t>
      </w:r>
      <w:r w:rsidRPr="00206F7E">
        <w:rPr>
          <w:rStyle w:val="StyleUnderline"/>
        </w:rPr>
        <w:t>most</w:t>
      </w:r>
      <w:r w:rsidRPr="009E1383">
        <w:rPr>
          <w:rStyle w:val="StyleUnderline"/>
        </w:rPr>
        <w:t xml:space="preserve"> of the world’s </w:t>
      </w:r>
      <w:r w:rsidRPr="001A341A">
        <w:rPr>
          <w:rStyle w:val="StyleUnderline"/>
          <w:highlight w:val="green"/>
        </w:rPr>
        <w:t>population to go unvaccinated</w:t>
      </w:r>
      <w:r w:rsidRPr="009E1383">
        <w:rPr>
          <w:rStyle w:val="StyleUnderline"/>
        </w:rPr>
        <w:t xml:space="preserve"> will also </w:t>
      </w:r>
      <w:r w:rsidRPr="001A341A">
        <w:rPr>
          <w:rStyle w:val="Emphasis"/>
          <w:highlight w:val="green"/>
        </w:rPr>
        <w:t>spawn new</w:t>
      </w:r>
      <w:r w:rsidRPr="009E1383">
        <w:rPr>
          <w:rStyle w:val="Emphasis"/>
        </w:rPr>
        <w:t xml:space="preserve"> virus </w:t>
      </w:r>
      <w:r w:rsidRPr="001A341A">
        <w:rPr>
          <w:rStyle w:val="Emphasis"/>
          <w:highlight w:val="green"/>
        </w:rPr>
        <w:t>mutations, more contagious</w:t>
      </w:r>
      <w:r w:rsidRPr="009E1383">
        <w:rPr>
          <w:rStyle w:val="Emphasis"/>
        </w:rPr>
        <w:t xml:space="preserve"> viruses</w:t>
      </w:r>
      <w:r w:rsidRPr="009E1383">
        <w:rPr>
          <w:sz w:val="16"/>
        </w:rPr>
        <w:t xml:space="preserve"> </w:t>
      </w:r>
      <w:r w:rsidRPr="001A341A">
        <w:rPr>
          <w:rStyle w:val="StyleUnderline"/>
          <w:highlight w:val="green"/>
        </w:rPr>
        <w:t>leading to</w:t>
      </w:r>
      <w:r w:rsidRPr="009E1383">
        <w:rPr>
          <w:rStyle w:val="StyleUnderline"/>
        </w:rPr>
        <w:t xml:space="preserve"> a steep </w:t>
      </w:r>
      <w:r w:rsidRPr="001A341A">
        <w:rPr>
          <w:rStyle w:val="StyleUnderline"/>
          <w:highlight w:val="green"/>
        </w:rPr>
        <w:t>rise in</w:t>
      </w:r>
      <w:r w:rsidRPr="009E1383">
        <w:rPr>
          <w:rStyle w:val="StyleUnderline"/>
        </w:rPr>
        <w:t xml:space="preserve"> COVID-19 </w:t>
      </w:r>
      <w:r w:rsidRPr="001A341A">
        <w:rPr>
          <w:rStyle w:val="StyleUnderline"/>
          <w:highlight w:val="green"/>
        </w:rPr>
        <w:t>cases</w:t>
      </w:r>
      <w:r w:rsidRPr="009E1383">
        <w:rPr>
          <w:rStyle w:val="StyleUnderline"/>
        </w:rPr>
        <w:t xml:space="preserve">. Such a scenario could </w:t>
      </w:r>
      <w:r w:rsidRPr="001A341A">
        <w:rPr>
          <w:rStyle w:val="StyleUnderline"/>
          <w:highlight w:val="green"/>
        </w:rPr>
        <w:t xml:space="preserve">cause </w:t>
      </w:r>
      <w:r w:rsidRPr="001A341A">
        <w:rPr>
          <w:rStyle w:val="Emphasis"/>
          <w:highlight w:val="green"/>
        </w:rPr>
        <w:t>twice as many deaths</w:t>
      </w:r>
      <w:r w:rsidRPr="001A341A">
        <w:rPr>
          <w:rStyle w:val="StyleUnderline"/>
          <w:highlight w:val="green"/>
        </w:rPr>
        <w:t xml:space="preserve"> as</w:t>
      </w:r>
      <w:r w:rsidRPr="009E1383">
        <w:rPr>
          <w:rStyle w:val="StyleUnderline"/>
        </w:rPr>
        <w:t xml:space="preserve"> against </w:t>
      </w:r>
      <w:r w:rsidRPr="001A341A">
        <w:rPr>
          <w:rStyle w:val="StyleUnderline"/>
          <w:highlight w:val="green"/>
        </w:rPr>
        <w:t xml:space="preserve">distributing </w:t>
      </w:r>
      <w:r w:rsidRPr="001A341A">
        <w:rPr>
          <w:rStyle w:val="StyleUnderline"/>
        </w:rPr>
        <w:t xml:space="preserve">them </w:t>
      </w:r>
      <w:r w:rsidRPr="001A341A">
        <w:rPr>
          <w:rStyle w:val="StyleUnderline"/>
          <w:highlight w:val="green"/>
        </w:rPr>
        <w:t>globally,</w:t>
      </w:r>
      <w:r w:rsidRPr="009E1383">
        <w:rPr>
          <w:rStyle w:val="StyleUnderline"/>
        </w:rPr>
        <w:t xml:space="preserve"> </w:t>
      </w:r>
      <w:r w:rsidRPr="001A341A">
        <w:rPr>
          <w:rStyle w:val="StyleUnderline"/>
          <w:highlight w:val="green"/>
        </w:rPr>
        <w:t>on</w:t>
      </w:r>
      <w:r w:rsidRPr="009E1383">
        <w:rPr>
          <w:rStyle w:val="StyleUnderline"/>
        </w:rPr>
        <w:t xml:space="preserve"> a </w:t>
      </w:r>
      <w:r w:rsidRPr="001A341A">
        <w:rPr>
          <w:rStyle w:val="StyleUnderline"/>
          <w:highlight w:val="green"/>
        </w:rPr>
        <w:t>priority basis</w:t>
      </w:r>
      <w:r w:rsidRPr="001A341A">
        <w:rPr>
          <w:sz w:val="16"/>
          <w:highlight w:val="green"/>
        </w:rPr>
        <w:t xml:space="preserve">. </w:t>
      </w:r>
      <w:r w:rsidRPr="001A341A">
        <w:rPr>
          <w:rStyle w:val="StyleUnderline"/>
          <w:highlight w:val="green"/>
        </w:rPr>
        <w:t>Preventing</w:t>
      </w:r>
      <w:r w:rsidRPr="009E1383">
        <w:rPr>
          <w:rStyle w:val="StyleUnderline"/>
        </w:rPr>
        <w:t xml:space="preserve"> this humanitarian </w:t>
      </w:r>
      <w:r w:rsidRPr="001A341A">
        <w:rPr>
          <w:rStyle w:val="StyleUnderline"/>
          <w:highlight w:val="green"/>
        </w:rPr>
        <w:t xml:space="preserve">catastrophe requires </w:t>
      </w:r>
      <w:r w:rsidRPr="001A341A">
        <w:rPr>
          <w:rStyle w:val="Emphasis"/>
          <w:highlight w:val="green"/>
        </w:rPr>
        <w:t>removing all barriers</w:t>
      </w:r>
      <w:r w:rsidRPr="001A341A">
        <w:rPr>
          <w:rStyle w:val="StyleUnderline"/>
          <w:highlight w:val="green"/>
        </w:rPr>
        <w:t xml:space="preserve"> to</w:t>
      </w:r>
      <w:r w:rsidRPr="009E1383">
        <w:rPr>
          <w:rStyle w:val="StyleUnderline"/>
        </w:rPr>
        <w:t xml:space="preserve"> the </w:t>
      </w:r>
      <w:r w:rsidRPr="001A341A">
        <w:rPr>
          <w:rStyle w:val="StyleUnderline"/>
          <w:highlight w:val="green"/>
        </w:rPr>
        <w:t>production and distribution of 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1A341A">
        <w:rPr>
          <w:rStyle w:val="StyleUnderline"/>
          <w:highlight w:val="green"/>
        </w:rPr>
        <w:t>opponents of</w:t>
      </w:r>
      <w:r w:rsidRPr="009E1383">
        <w:rPr>
          <w:rStyle w:val="StyleUnderline"/>
        </w:rPr>
        <w:t xml:space="preserve"> the </w:t>
      </w:r>
      <w:r w:rsidRPr="001A341A">
        <w:rPr>
          <w:rStyle w:val="StyleUnderline"/>
          <w:highlight w:val="green"/>
        </w:rPr>
        <w:t>waiver</w:t>
      </w:r>
      <w:r w:rsidRPr="009E1383">
        <w:rPr>
          <w:sz w:val="16"/>
        </w:rPr>
        <w:t xml:space="preserve"> proposal </w:t>
      </w:r>
      <w:r w:rsidRPr="001A341A">
        <w:rPr>
          <w:rStyle w:val="StyleUnderline"/>
          <w:highlight w:val="green"/>
        </w:rPr>
        <w:t>argue</w:t>
      </w:r>
      <w:r w:rsidRPr="009E1383">
        <w:rPr>
          <w:sz w:val="16"/>
        </w:rPr>
        <w:t xml:space="preserve"> that </w:t>
      </w:r>
      <w:r w:rsidRPr="001A341A">
        <w:rPr>
          <w:rStyle w:val="StyleUnderline"/>
          <w:highlight w:val="green"/>
        </w:rPr>
        <w:t>IPR</w:t>
      </w:r>
      <w:r w:rsidRPr="009E1383">
        <w:rPr>
          <w:rStyle w:val="StyleUnderline"/>
        </w:rPr>
        <w:t xml:space="preserve"> are </w:t>
      </w:r>
      <w:r w:rsidRPr="001A341A">
        <w:rPr>
          <w:rStyle w:val="StyleUnderline"/>
          <w:highlight w:val="green"/>
        </w:rPr>
        <w:t>not</w:t>
      </w:r>
      <w:r w:rsidRPr="009E1383">
        <w:rPr>
          <w:rStyle w:val="StyleUnderline"/>
        </w:rPr>
        <w:t xml:space="preserve"> a </w:t>
      </w:r>
      <w:r w:rsidRPr="001A341A">
        <w:rPr>
          <w:rStyle w:val="StyleUnderline"/>
          <w:highlight w:val="green"/>
        </w:rPr>
        <w:t>significant barrier to</w:t>
      </w:r>
      <w:r w:rsidRPr="009E1383">
        <w:rPr>
          <w:rStyle w:val="StyleUnderline"/>
        </w:rPr>
        <w:t xml:space="preserve"> equitable </w:t>
      </w:r>
      <w:r w:rsidRPr="001A341A">
        <w:rPr>
          <w:rStyle w:val="StyleUnderline"/>
          <w:highlight w:val="green"/>
        </w:rPr>
        <w:t>access</w:t>
      </w:r>
      <w:r w:rsidRPr="009E1383">
        <w:rPr>
          <w:sz w:val="16"/>
        </w:rPr>
        <w:t xml:space="preserve"> to health care, and existing TRIPS flexibilities are sufficient to address the COVID-19 pandemic. </w:t>
      </w:r>
      <w:r w:rsidRPr="009E1383">
        <w:rPr>
          <w:rStyle w:val="Emphasis"/>
        </w:rPr>
        <w:t xml:space="preserve">However, </w:t>
      </w:r>
      <w:r w:rsidRPr="001A341A">
        <w:rPr>
          <w:rStyle w:val="Emphasis"/>
          <w:highlight w:val="green"/>
        </w:rPr>
        <w:t>history suggests</w:t>
      </w:r>
      <w:r w:rsidRPr="009E1383">
        <w:rPr>
          <w:rStyle w:val="Emphasis"/>
        </w:rPr>
        <w:t xml:space="preserve"> the </w:t>
      </w:r>
      <w:r w:rsidRPr="001A341A">
        <w:rPr>
          <w:rStyle w:val="Emphasis"/>
          <w:highlight w:val="green"/>
        </w:rPr>
        <w:t>contrary</w:t>
      </w:r>
      <w:r w:rsidRPr="009E1383">
        <w:rPr>
          <w:rStyle w:val="Emphasis"/>
        </w:rPr>
        <w:t>.</w:t>
      </w:r>
      <w:r w:rsidRPr="009E1383">
        <w:rPr>
          <w:sz w:val="16"/>
        </w:rPr>
        <w:t xml:space="preserve"> </w:t>
      </w:r>
      <w:r w:rsidRPr="00256A04">
        <w:rPr>
          <w:sz w:val="16"/>
        </w:rPr>
        <w:t xml:space="preserve">For instance, </w:t>
      </w:r>
      <w:r w:rsidRPr="00256A04">
        <w:rPr>
          <w:rStyle w:val="StyleUnderline"/>
        </w:rPr>
        <w:t>when South Africa passed the Medicines and Related Substances Act</w:t>
      </w:r>
      <w:r w:rsidRPr="00256A04">
        <w:rPr>
          <w:sz w:val="16"/>
        </w:rPr>
        <w:t xml:space="preserve"> of 1997 to address the HIV/AIDS public health crisis, nearly 40 of world’s largest and </w:t>
      </w:r>
      <w:r w:rsidRPr="00256A04">
        <w:rPr>
          <w:rStyle w:val="StyleUnderline"/>
        </w:rPr>
        <w:t xml:space="preserve">influential pharma companies took the South African government to court </w:t>
      </w:r>
      <w:r w:rsidRPr="00256A04">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256A04">
        <w:rPr>
          <w:rStyle w:val="StyleUnderline"/>
        </w:rPr>
        <w:t>Similarly, when Indian company Cipla decided to provide generic antiretrovirals</w:t>
      </w:r>
      <w:r w:rsidRPr="00256A04">
        <w:rPr>
          <w:sz w:val="16"/>
        </w:rPr>
        <w:t xml:space="preserve"> (ARVs) to the African market at a lower cost, </w:t>
      </w:r>
      <w:r w:rsidRPr="00256A04">
        <w:rPr>
          <w:rStyle w:val="StyleUnderline"/>
        </w:rPr>
        <w:t>Big Pharma retaliated through patent litigations</w:t>
      </w:r>
      <w:r w:rsidRPr="00256A04">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w:t>
      </w:r>
      <w:r w:rsidRPr="009E1383">
        <w:rPr>
          <w:sz w:val="16"/>
        </w:rPr>
        <w:t xml:space="preserve">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w:t>
      </w:r>
      <w:r w:rsidRPr="00206F7E">
        <w:rPr>
          <w:sz w:val="16"/>
        </w:rPr>
        <w:t xml:space="preserve">or </w:t>
      </w:r>
      <w:r w:rsidRPr="00206F7E">
        <w:rPr>
          <w:rStyle w:val="StyleUnderline"/>
        </w:rPr>
        <w:t xml:space="preserve">Doctors Without Borders, highlights various instances of how </w:t>
      </w:r>
      <w:r w:rsidRPr="001A341A">
        <w:rPr>
          <w:rStyle w:val="Emphasis"/>
          <w:highlight w:val="green"/>
        </w:rPr>
        <w:t>IP hinders manufacturing and supply of diagnostics</w:t>
      </w:r>
      <w:r w:rsidRPr="009E1383">
        <w:rPr>
          <w:rStyle w:val="Emphasis"/>
        </w:rPr>
        <w:t>,</w:t>
      </w:r>
      <w:r w:rsidRPr="009E1383">
        <w:rPr>
          <w:rStyle w:val="StyleUnderline"/>
        </w:rPr>
        <w:t xml:space="preserve"> medical equipment, treatments a</w:t>
      </w:r>
      <w:r w:rsidRPr="001A341A">
        <w:rPr>
          <w:rStyle w:val="StyleUnderline"/>
          <w:highlight w:val="green"/>
        </w:rPr>
        <w:t>nd vaccines</w:t>
      </w:r>
      <w:r w:rsidRPr="009E1383">
        <w:rPr>
          <w:rStyle w:val="StyleUnderline"/>
        </w:rPr>
        <w:t xml:space="preserve"> </w:t>
      </w:r>
      <w:r w:rsidRPr="001A341A">
        <w:rPr>
          <w:rStyle w:val="StyleUnderline"/>
          <w:highlight w:val="green"/>
        </w:rPr>
        <w:t>during</w:t>
      </w:r>
      <w:r w:rsidRPr="009E1383">
        <w:rPr>
          <w:rStyle w:val="StyleUnderline"/>
        </w:rPr>
        <w:t xml:space="preserve"> the </w:t>
      </w:r>
      <w:r w:rsidRPr="001A341A">
        <w:rPr>
          <w:rStyle w:val="StyleUnderline"/>
          <w:highlight w:val="green"/>
        </w:rPr>
        <w:t>COVID</w:t>
      </w:r>
      <w:r w:rsidRPr="009E1383">
        <w:rPr>
          <w:rStyle w:val="StyleUnderline"/>
        </w:rPr>
        <w:t xml:space="preserve">-19 </w:t>
      </w:r>
      <w:r w:rsidRPr="001A341A">
        <w:rPr>
          <w:rStyle w:val="StyleUnderline"/>
        </w:rPr>
        <w:t>pandemic</w:t>
      </w:r>
      <w:r w:rsidRPr="009E1383">
        <w:rPr>
          <w:sz w:val="16"/>
        </w:rPr>
        <w:t xml:space="preserve">. For instance, </w:t>
      </w:r>
      <w:r w:rsidRPr="001A341A">
        <w:rPr>
          <w:rStyle w:val="StyleUnderline"/>
          <w:highlight w:val="green"/>
        </w:rPr>
        <w:t>during</w:t>
      </w:r>
      <w:r w:rsidRPr="009E1383">
        <w:rPr>
          <w:rStyle w:val="StyleUnderline"/>
        </w:rPr>
        <w:t xml:space="preserve"> the </w:t>
      </w:r>
      <w:r w:rsidRPr="001A341A">
        <w:rPr>
          <w:rStyle w:val="StyleUnderline"/>
          <w:highlight w:val="green"/>
        </w:rPr>
        <w:t>peak of</w:t>
      </w:r>
      <w:r w:rsidRPr="009E1383">
        <w:rPr>
          <w:rStyle w:val="StyleUnderline"/>
        </w:rPr>
        <w:t xml:space="preserve"> the </w:t>
      </w:r>
      <w:r w:rsidRPr="001A341A">
        <w:rPr>
          <w:rStyle w:val="StyleUnderline"/>
          <w:highlight w:val="green"/>
        </w:rPr>
        <w:t>COVID</w:t>
      </w:r>
      <w:r w:rsidRPr="009E1383">
        <w:rPr>
          <w:rStyle w:val="StyleUnderline"/>
        </w:rPr>
        <w:t xml:space="preserve">-19 </w:t>
      </w:r>
      <w:r w:rsidRPr="001A341A">
        <w:rPr>
          <w:rStyle w:val="StyleUnderline"/>
          <w:highlight w:val="green"/>
        </w:rPr>
        <w:t>first wave</w:t>
      </w:r>
      <w:r w:rsidRPr="009E1383">
        <w:rPr>
          <w:rStyle w:val="StyleUnderline"/>
        </w:rPr>
        <w:t xml:space="preserve"> in Europe, </w:t>
      </w:r>
      <w:r w:rsidRPr="001A341A">
        <w:rPr>
          <w:rStyle w:val="StyleUnderline"/>
          <w:highlight w:val="green"/>
        </w:rPr>
        <w:t>Roche rejected</w:t>
      </w:r>
      <w:r w:rsidRPr="009E1383">
        <w:rPr>
          <w:rStyle w:val="StyleUnderline"/>
        </w:rPr>
        <w:t xml:space="preserve"> a </w:t>
      </w:r>
      <w:r w:rsidRPr="001A341A">
        <w:rPr>
          <w:rStyle w:val="StyleUnderline"/>
          <w:highlight w:val="green"/>
        </w:rPr>
        <w:t>request from</w:t>
      </w:r>
      <w:r w:rsidRPr="009E1383">
        <w:rPr>
          <w:rStyle w:val="StyleUnderline"/>
        </w:rPr>
        <w:t xml:space="preserve"> the </w:t>
      </w:r>
      <w:r w:rsidRPr="001A341A">
        <w:rPr>
          <w:rStyle w:val="StyleUnderline"/>
          <w:highlight w:val="green"/>
        </w:rPr>
        <w:t>Netherlands</w:t>
      </w:r>
      <w:r w:rsidRPr="009E1383">
        <w:rPr>
          <w:rStyle w:val="StyleUnderline"/>
        </w:rPr>
        <w:t xml:space="preserve"> </w:t>
      </w:r>
      <w:r w:rsidRPr="001A341A">
        <w:rPr>
          <w:rStyle w:val="StyleUnderline"/>
          <w:highlight w:val="green"/>
        </w:rPr>
        <w:t>to release</w:t>
      </w:r>
      <w:r w:rsidRPr="009E1383">
        <w:rPr>
          <w:rStyle w:val="StyleUnderline"/>
        </w:rPr>
        <w:t xml:space="preserve"> the </w:t>
      </w:r>
      <w:r w:rsidRPr="001A341A">
        <w:rPr>
          <w:rStyle w:val="StyleUnderline"/>
          <w:highlight w:val="green"/>
        </w:rPr>
        <w:t>recipe of key chemical reagents needed</w:t>
      </w:r>
      <w:r w:rsidRPr="009E1383">
        <w:rPr>
          <w:rStyle w:val="StyleUnderline"/>
        </w:rPr>
        <w:t xml:space="preserve"> </w:t>
      </w:r>
      <w:r w:rsidRPr="001A341A">
        <w:rPr>
          <w:rStyle w:val="StyleUnderline"/>
          <w:highlight w:val="green"/>
        </w:rPr>
        <w:t xml:space="preserve">to increase </w:t>
      </w:r>
      <w:r w:rsidRPr="001A341A">
        <w:rPr>
          <w:rStyle w:val="StyleUnderline"/>
        </w:rPr>
        <w:t xml:space="preserve">the </w:t>
      </w:r>
      <w:r w:rsidRPr="001A341A">
        <w:rPr>
          <w:rStyle w:val="StyleUnderline"/>
          <w:highlight w:val="green"/>
        </w:rPr>
        <w:t xml:space="preserve">production of diagnostic </w:t>
      </w:r>
      <w:r w:rsidRPr="001A341A">
        <w:rPr>
          <w:rStyle w:val="StyleUnderline"/>
        </w:rPr>
        <w:t>kits</w:t>
      </w:r>
      <w:r w:rsidRPr="009E1383">
        <w:rPr>
          <w:sz w:val="16"/>
        </w:rPr>
        <w:t xml:space="preserve">. Another example was patent holders threatening producers of 3D printing ventilators with patent infringement lawsuits in Italy.20 The MSF also found that </w:t>
      </w:r>
      <w:r w:rsidRPr="001A341A">
        <w:rPr>
          <w:rStyle w:val="StyleUnderline"/>
          <w:highlight w:val="green"/>
        </w:rPr>
        <w:t>patents pose</w:t>
      </w:r>
      <w:r w:rsidRPr="009E1383">
        <w:rPr>
          <w:rStyle w:val="StyleUnderline"/>
        </w:rPr>
        <w:t xml:space="preserve"> a sev</w:t>
      </w:r>
      <w:r w:rsidRPr="001A341A">
        <w:rPr>
          <w:rStyle w:val="StyleUnderline"/>
          <w:highlight w:val="green"/>
        </w:rPr>
        <w:t>ere threat</w:t>
      </w:r>
      <w:r w:rsidRPr="009E1383">
        <w:rPr>
          <w:rStyle w:val="StyleUnderline"/>
        </w:rPr>
        <w:t xml:space="preserve"> to access </w:t>
      </w:r>
      <w:r w:rsidRPr="001A341A">
        <w:rPr>
          <w:rStyle w:val="StyleUnderline"/>
          <w:highlight w:val="green"/>
        </w:rPr>
        <w:t xml:space="preserve">to </w:t>
      </w:r>
      <w:r w:rsidRPr="001A341A">
        <w:rPr>
          <w:rStyle w:val="StyleUnderline"/>
          <w:highlight w:val="green"/>
        </w:rPr>
        <w:lastRenderedPageBreak/>
        <w:t>affordable</w:t>
      </w:r>
      <w:r w:rsidRPr="009E1383">
        <w:rPr>
          <w:rStyle w:val="StyleUnderline"/>
        </w:rPr>
        <w:t xml:space="preserve"> versions of newer </w:t>
      </w:r>
      <w:r w:rsidRPr="001A341A">
        <w:rPr>
          <w:rStyle w:val="StyleUnderline"/>
          <w:highlight w:val="green"/>
        </w:rPr>
        <w:t>vaccines</w:t>
      </w:r>
      <w:r w:rsidRPr="009E1383">
        <w:rPr>
          <w:rStyle w:val="StyleUnderline"/>
        </w:rPr>
        <w:t>.</w:t>
      </w:r>
      <w:r w:rsidRPr="009E1383">
        <w:rPr>
          <w:sz w:val="16"/>
        </w:rPr>
        <w:t xml:space="preserve">21 Source:“COVID-19 Vaccine R&amp;D Investments”, Global Health Centre, Graduate Institute, Geneva, Updated 9 July 2021. The </w:t>
      </w:r>
      <w:r w:rsidRPr="001A341A">
        <w:rPr>
          <w:rStyle w:val="StyleUnderline"/>
          <w:highlight w:val="green"/>
        </w:rPr>
        <w:t>opponents</w:t>
      </w:r>
      <w:r w:rsidRPr="009E1383">
        <w:rPr>
          <w:rStyle w:val="StyleUnderline"/>
        </w:rPr>
        <w:t xml:space="preserve"> of the TRIPS waiver</w:t>
      </w:r>
      <w:r w:rsidRPr="009E1383">
        <w:rPr>
          <w:sz w:val="16"/>
        </w:rPr>
        <w:t xml:space="preserve"> also </w:t>
      </w:r>
      <w:r w:rsidRPr="001A341A">
        <w:rPr>
          <w:rStyle w:val="StyleUnderline"/>
          <w:highlight w:val="green"/>
        </w:rPr>
        <w:t>argue</w:t>
      </w:r>
      <w:r w:rsidRPr="009E1383">
        <w:rPr>
          <w:sz w:val="16"/>
        </w:rPr>
        <w:t xml:space="preserve"> that </w:t>
      </w:r>
      <w:r w:rsidRPr="001A341A">
        <w:rPr>
          <w:rStyle w:val="Emphasis"/>
          <w:highlight w:val="green"/>
        </w:rPr>
        <w:t>IP</w:t>
      </w:r>
      <w:r w:rsidRPr="009E1383">
        <w:rPr>
          <w:rStyle w:val="Emphasis"/>
        </w:rPr>
        <w:t xml:space="preserve"> is the </w:t>
      </w:r>
      <w:r w:rsidRPr="001A341A">
        <w:rPr>
          <w:rStyle w:val="Emphasis"/>
          <w:highlight w:val="green"/>
        </w:rPr>
        <w:t>incentive for innovation</w:t>
      </w:r>
      <w:r w:rsidRPr="009E1383">
        <w:rPr>
          <w:sz w:val="16"/>
        </w:rPr>
        <w:t xml:space="preserve"> and if it is undermined, future innovation will suffer. </w:t>
      </w:r>
      <w:r w:rsidRPr="009E1383">
        <w:rPr>
          <w:rStyle w:val="StyleUnderline"/>
        </w:rPr>
        <w:t xml:space="preserve">However, </w:t>
      </w:r>
      <w:r w:rsidRPr="001A341A">
        <w:rPr>
          <w:rStyle w:val="StyleUnderline"/>
          <w:highlight w:val="green"/>
        </w:rPr>
        <w:t>most of</w:t>
      </w:r>
      <w:r w:rsidRPr="009E1383">
        <w:rPr>
          <w:rStyle w:val="StyleUnderline"/>
        </w:rPr>
        <w:t xml:space="preserve"> the </w:t>
      </w:r>
      <w:r w:rsidRPr="001A341A">
        <w:rPr>
          <w:rStyle w:val="StyleUnderline"/>
          <w:highlight w:val="green"/>
        </w:rPr>
        <w:t>COVID</w:t>
      </w:r>
      <w:r w:rsidRPr="009E1383">
        <w:rPr>
          <w:rStyle w:val="StyleUnderline"/>
        </w:rPr>
        <w:t xml:space="preserve">-19 medical </w:t>
      </w:r>
      <w:r w:rsidRPr="001A341A">
        <w:rPr>
          <w:rStyle w:val="StyleUnderline"/>
          <w:highlight w:val="green"/>
        </w:rPr>
        <w:t>innovations</w:t>
      </w:r>
      <w:r w:rsidRPr="009E1383">
        <w:rPr>
          <w:rStyle w:val="StyleUnderline"/>
        </w:rPr>
        <w:t xml:space="preserve">, particularly vaccines, are </w:t>
      </w:r>
      <w:r w:rsidRPr="001A341A">
        <w:rPr>
          <w:rStyle w:val="StyleUnderline"/>
          <w:highlight w:val="green"/>
        </w:rPr>
        <w:t xml:space="preserve">developed with </w:t>
      </w:r>
      <w:r w:rsidRPr="001A341A">
        <w:rPr>
          <w:rStyle w:val="Emphasis"/>
          <w:highlight w:val="green"/>
        </w:rPr>
        <w:t>public financing</w:t>
      </w:r>
      <w:r w:rsidRPr="009E1383">
        <w:rPr>
          <w:rStyle w:val="Emphasis"/>
        </w:rPr>
        <w:t xml:space="preserve"> assistance</w:t>
      </w:r>
      <w:r w:rsidRPr="009E1383">
        <w:rPr>
          <w:sz w:val="16"/>
        </w:rPr>
        <w:t xml:space="preserve">. </w:t>
      </w:r>
      <w:r w:rsidRPr="001A341A">
        <w:rPr>
          <w:rStyle w:val="StyleUnderline"/>
          <w:highlight w:val="green"/>
        </w:rPr>
        <w:t>Governments spent billions</w:t>
      </w:r>
      <w:r w:rsidRPr="009E1383">
        <w:rPr>
          <w:sz w:val="16"/>
        </w:rPr>
        <w:t xml:space="preserve"> of dollars </w:t>
      </w:r>
      <w:r w:rsidRPr="001A341A">
        <w:rPr>
          <w:rStyle w:val="StyleUnderline"/>
          <w:highlight w:val="green"/>
        </w:rPr>
        <w:t>for COVID</w:t>
      </w:r>
      <w:r w:rsidRPr="009E1383">
        <w:rPr>
          <w:rStyle w:val="StyleUnderline"/>
        </w:rPr>
        <w:t xml:space="preserve">-19 </w:t>
      </w:r>
      <w:r w:rsidRPr="00256A04">
        <w:rPr>
          <w:rStyle w:val="StyleUnderline"/>
        </w:rPr>
        <w:t xml:space="preserve">vaccine </w:t>
      </w:r>
      <w:r w:rsidRPr="001A341A">
        <w:rPr>
          <w:rStyle w:val="StyleUnderline"/>
          <w:highlight w:val="green"/>
        </w:rPr>
        <w:t>research</w:t>
      </w:r>
      <w:r w:rsidRPr="009E1383">
        <w:rPr>
          <w:sz w:val="16"/>
        </w:rPr>
        <w:t xml:space="preserve">. Notably, </w:t>
      </w:r>
      <w:r w:rsidRPr="001A341A">
        <w:rPr>
          <w:rStyle w:val="StyleUnderline"/>
          <w:highlight w:val="green"/>
        </w:rPr>
        <w:t>out of $6.1 billion in investment</w:t>
      </w:r>
      <w:r w:rsidRPr="009E1383">
        <w:rPr>
          <w:rStyle w:val="StyleUnderline"/>
        </w:rPr>
        <w:t xml:space="preserve"> </w:t>
      </w:r>
      <w:r w:rsidRPr="00256A04">
        <w:rPr>
          <w:rStyle w:val="StyleUnderline"/>
        </w:rPr>
        <w:t>tracked up to July 2021</w:t>
      </w:r>
      <w:r w:rsidRPr="001A341A">
        <w:rPr>
          <w:rStyle w:val="Emphasis"/>
          <w:highlight w:val="green"/>
        </w:rPr>
        <w:t>, 98.12</w:t>
      </w:r>
      <w:r w:rsidRPr="001A341A">
        <w:rPr>
          <w:rStyle w:val="StyleUnderline"/>
          <w:highlight w:val="green"/>
        </w:rPr>
        <w:t xml:space="preserve"> per cent </w:t>
      </w:r>
      <w:r w:rsidRPr="00256A04">
        <w:rPr>
          <w:rStyle w:val="StyleUnderline"/>
        </w:rPr>
        <w:t xml:space="preserve">was </w:t>
      </w:r>
      <w:r w:rsidRPr="001A341A">
        <w:rPr>
          <w:rStyle w:val="StyleUnderline"/>
          <w:highlight w:val="green"/>
        </w:rPr>
        <w:t>public</w:t>
      </w:r>
      <w:r w:rsidRPr="009E1383">
        <w:rPr>
          <w:rStyle w:val="StyleUnderline"/>
        </w:rPr>
        <w:t xml:space="preserve">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w:t>
      </w:r>
      <w:r w:rsidRPr="00256A04">
        <w:rPr>
          <w:sz w:val="16"/>
        </w:rPr>
        <w:t xml:space="preserve">2021. </w:t>
      </w:r>
      <w:r w:rsidRPr="00256A04">
        <w:rPr>
          <w:rStyle w:val="StyleUnderline"/>
        </w:rPr>
        <w:t>Private companies received 94.6 per cent of this</w:t>
      </w:r>
      <w:r w:rsidRPr="009E1383">
        <w:rPr>
          <w:rStyle w:val="StyleUnderline"/>
        </w:rPr>
        <w:t xml:space="preserve">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Moreover, </w:t>
      </w:r>
      <w:r w:rsidRPr="001A341A">
        <w:rPr>
          <w:rStyle w:val="StyleUnderline"/>
          <w:highlight w:val="green"/>
        </w:rPr>
        <w:t>governments</w:t>
      </w:r>
      <w:r w:rsidRPr="009E1383">
        <w:rPr>
          <w:rStyle w:val="StyleUnderline"/>
        </w:rPr>
        <w:t xml:space="preserve"> also </w:t>
      </w:r>
      <w:r w:rsidRPr="001A341A">
        <w:rPr>
          <w:rStyle w:val="StyleUnderline"/>
          <w:highlight w:val="green"/>
        </w:rPr>
        <w:t>invested $50.9 billion</w:t>
      </w:r>
      <w:r w:rsidRPr="009E1383">
        <w:rPr>
          <w:rStyle w:val="StyleUnderline"/>
        </w:rPr>
        <w:t xml:space="preserve"> </w:t>
      </w:r>
      <w:r w:rsidRPr="001A341A">
        <w:rPr>
          <w:rStyle w:val="StyleUnderline"/>
          <w:highlight w:val="green"/>
        </w:rPr>
        <w:t>for</w:t>
      </w:r>
      <w:r w:rsidRPr="009E1383">
        <w:rPr>
          <w:rStyle w:val="StyleUnderline"/>
        </w:rPr>
        <w:t xml:space="preserve"> </w:t>
      </w:r>
      <w:r w:rsidRPr="001A341A">
        <w:rPr>
          <w:rStyle w:val="StyleUnderline"/>
          <w:highlight w:val="green"/>
        </w:rPr>
        <w:t>advance purchase</w:t>
      </w:r>
      <w:r w:rsidRPr="009E1383">
        <w:rPr>
          <w:rStyle w:val="StyleUnderline"/>
        </w:rPr>
        <w:t xml:space="preserve"> agreements </w:t>
      </w:r>
      <w:r w:rsidRPr="009E1383">
        <w:rPr>
          <w:sz w:val="16"/>
        </w:rPr>
        <w:t xml:space="preserve">(APAs) </w:t>
      </w:r>
      <w:r w:rsidRPr="001A341A">
        <w:rPr>
          <w:rStyle w:val="StyleUnderline"/>
          <w:highlight w:val="green"/>
        </w:rPr>
        <w:t>as</w:t>
      </w:r>
      <w:r w:rsidRPr="009E1383">
        <w:rPr>
          <w:rStyle w:val="StyleUnderline"/>
        </w:rPr>
        <w:t xml:space="preserve"> an </w:t>
      </w:r>
      <w:r w:rsidRPr="001A341A">
        <w:rPr>
          <w:rStyle w:val="StyleUnderline"/>
          <w:highlight w:val="green"/>
        </w:rPr>
        <w:t xml:space="preserve">incentive for </w:t>
      </w:r>
      <w:r w:rsidRPr="00256A04">
        <w:rPr>
          <w:rStyle w:val="StyleUnderline"/>
        </w:rPr>
        <w:t xml:space="preserve">vaccine </w:t>
      </w:r>
      <w:r w:rsidRPr="001A341A">
        <w:rPr>
          <w:rStyle w:val="StyleUnderline"/>
          <w:highlight w:val="green"/>
        </w:rPr>
        <w:t>development</w:t>
      </w:r>
      <w:r w:rsidRPr="009E1383">
        <w:rPr>
          <w:sz w:val="16"/>
        </w:rPr>
        <w:t xml:space="preserve">. </w:t>
      </w:r>
      <w:r w:rsidRPr="009E1383">
        <w:rPr>
          <w:rStyle w:val="StyleUnderline"/>
        </w:rPr>
        <w:t xml:space="preserve">A recent IMF working paper also notes that </w:t>
      </w:r>
      <w:r w:rsidRPr="001A341A">
        <w:rPr>
          <w:rStyle w:val="StyleUnderline"/>
          <w:highlight w:val="green"/>
        </w:rPr>
        <w:t xml:space="preserve">public research institutions </w:t>
      </w:r>
      <w:r w:rsidRPr="00256A04">
        <w:rPr>
          <w:rStyle w:val="StyleUnderline"/>
        </w:rPr>
        <w:t>were</w:t>
      </w:r>
      <w:r w:rsidRPr="009E1383">
        <w:rPr>
          <w:rStyle w:val="StyleUnderline"/>
        </w:rPr>
        <w:t xml:space="preserve"> a </w:t>
      </w:r>
      <w:r w:rsidRPr="001A341A">
        <w:rPr>
          <w:rStyle w:val="StyleUnderline"/>
          <w:highlight w:val="green"/>
        </w:rPr>
        <w:t xml:space="preserve">key driver of </w:t>
      </w:r>
      <w:r w:rsidRPr="00256A04">
        <w:rPr>
          <w:rStyle w:val="StyleUnderline"/>
        </w:rPr>
        <w:t xml:space="preserve">the COVID-19 </w:t>
      </w:r>
      <w:r w:rsidRPr="001A341A">
        <w:rPr>
          <w:rStyle w:val="StyleUnderline"/>
          <w:highlight w:val="green"/>
        </w:rPr>
        <w:t xml:space="preserve">R&amp;D </w:t>
      </w:r>
      <w:r w:rsidRPr="001A341A">
        <w:rPr>
          <w:rStyle w:val="StyleUnderline"/>
        </w:rPr>
        <w:t>effort</w:t>
      </w:r>
      <w:r w:rsidRPr="009E1383">
        <w:rPr>
          <w:rStyle w:val="StyleUnderline"/>
        </w:rPr>
        <w:t>—</w:t>
      </w:r>
      <w:r w:rsidRPr="00256A04">
        <w:rPr>
          <w:rStyle w:val="StyleUnderline"/>
        </w:rPr>
        <w:t xml:space="preserve">accounting for </w:t>
      </w:r>
      <w:r w:rsidRPr="001A341A">
        <w:rPr>
          <w:rStyle w:val="StyleUnderline"/>
          <w:highlight w:val="green"/>
        </w:rPr>
        <w:t>70 per cent of</w:t>
      </w:r>
      <w:r w:rsidRPr="009E1383">
        <w:rPr>
          <w:rStyle w:val="StyleUnderline"/>
        </w:rPr>
        <w:t xml:space="preserve"> all </w:t>
      </w:r>
      <w:r w:rsidRPr="00256A04">
        <w:rPr>
          <w:rStyle w:val="StyleUnderline"/>
        </w:rPr>
        <w:t>COVID</w:t>
      </w:r>
      <w:r w:rsidRPr="009E1383">
        <w:rPr>
          <w:rStyle w:val="StyleUnderline"/>
        </w:rPr>
        <w:t xml:space="preserve">-19 </w:t>
      </w:r>
      <w:r w:rsidRPr="001A341A">
        <w:rPr>
          <w:rStyle w:val="StyleUnderline"/>
          <w:highlight w:val="green"/>
        </w:rPr>
        <w:t>clinical trials</w:t>
      </w:r>
      <w:r w:rsidRPr="009E1383">
        <w:rPr>
          <w:rStyle w:val="StyleUnderline"/>
        </w:rPr>
        <w:t xml:space="preserve"> globally.</w:t>
      </w:r>
      <w:r w:rsidRPr="009E1383">
        <w:rPr>
          <w:sz w:val="16"/>
        </w:rPr>
        <w:t xml:space="preserve">23 </w:t>
      </w:r>
      <w:r w:rsidRPr="009E1383">
        <w:rPr>
          <w:rStyle w:val="StyleUnderline"/>
        </w:rPr>
        <w:t xml:space="preserve">The argument is that </w:t>
      </w:r>
      <w:r w:rsidRPr="001A341A">
        <w:rPr>
          <w:rStyle w:val="StyleUnderline"/>
          <w:highlight w:val="green"/>
        </w:rPr>
        <w:t>vaccines</w:t>
      </w:r>
      <w:r w:rsidRPr="009E1383">
        <w:rPr>
          <w:rStyle w:val="StyleUnderline"/>
        </w:rPr>
        <w:t xml:space="preserve"> are </w:t>
      </w:r>
      <w:r w:rsidRPr="001A341A">
        <w:rPr>
          <w:rStyle w:val="StyleUnderline"/>
          <w:highlight w:val="green"/>
        </w:rPr>
        <w:t>developed with</w:t>
      </w:r>
      <w:r w:rsidRPr="009E1383">
        <w:rPr>
          <w:rStyle w:val="StyleUnderline"/>
        </w:rPr>
        <w:t xml:space="preserve"> </w:t>
      </w:r>
      <w:r w:rsidRPr="00256A04">
        <w:rPr>
          <w:rStyle w:val="StyleUnderline"/>
        </w:rPr>
        <w:t>the support of</w:t>
      </w:r>
      <w:r w:rsidRPr="001A341A">
        <w:rPr>
          <w:rStyle w:val="StyleUnderline"/>
          <w:highlight w:val="green"/>
        </w:rPr>
        <w:t xml:space="preserve"> substantial public financing</w:t>
      </w:r>
      <w:r w:rsidRPr="009E1383">
        <w:rPr>
          <w:rStyle w:val="StyleUnderline"/>
        </w:rPr>
        <w:t xml:space="preserve">, </w:t>
      </w:r>
      <w:r w:rsidRPr="001A341A">
        <w:rPr>
          <w:rStyle w:val="StyleUnderline"/>
          <w:highlight w:val="green"/>
        </w:rPr>
        <w:t>hence</w:t>
      </w:r>
      <w:r w:rsidRPr="009E1383">
        <w:rPr>
          <w:rStyle w:val="StyleUnderline"/>
        </w:rPr>
        <w:t xml:space="preserve"> there is a </w:t>
      </w:r>
      <w:r w:rsidRPr="001A341A">
        <w:rPr>
          <w:rStyle w:val="StyleUnderline"/>
          <w:highlight w:val="green"/>
        </w:rPr>
        <w:t>public right to</w:t>
      </w:r>
      <w:r w:rsidRPr="009E1383">
        <w:rPr>
          <w:rStyle w:val="StyleUnderline"/>
        </w:rPr>
        <w:t xml:space="preserve"> the </w:t>
      </w:r>
      <w:r w:rsidRPr="001A341A">
        <w:rPr>
          <w:rStyle w:val="StyleUnderline"/>
          <w:highlight w:val="green"/>
        </w:rPr>
        <w:t>scientific achievements</w:t>
      </w:r>
      <w:r w:rsidRPr="009E1383">
        <w:rPr>
          <w:sz w:val="16"/>
        </w:rPr>
        <w:t xml:space="preserve">. </w:t>
      </w:r>
      <w:r w:rsidRPr="00206F7E">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 xml:space="preserve">HICs are spending </w:t>
      </w:r>
      <w:r w:rsidRPr="00206F7E">
        <w:rPr>
          <w:rStyle w:val="StyleUnderline"/>
        </w:rPr>
        <w:t>money, their citizens are entitled to get vaccines first</w:t>
      </w:r>
      <w:r w:rsidRPr="00206F7E">
        <w:rPr>
          <w:sz w:val="16"/>
        </w:rPr>
        <w:t xml:space="preserve">, hence </w:t>
      </w:r>
      <w:r w:rsidRPr="00206F7E">
        <w:rPr>
          <w:rStyle w:val="StyleUnderline"/>
        </w:rPr>
        <w:t>vaccine nationalism is morally defensible</w:t>
      </w:r>
      <w:r w:rsidRPr="00206F7E">
        <w:rPr>
          <w:sz w:val="16"/>
        </w:rPr>
        <w:t>. Nonetheless</w:t>
      </w:r>
      <w:r w:rsidRPr="00206F7E">
        <w:rPr>
          <w:rStyle w:val="Emphasis"/>
        </w:rPr>
        <w:t>, it is not the case</w:t>
      </w:r>
      <w:r w:rsidRPr="00206F7E">
        <w:rPr>
          <w:sz w:val="16"/>
        </w:rPr>
        <w:t>.</w:t>
      </w:r>
      <w:r w:rsidRPr="009E1383">
        <w:rPr>
          <w:sz w:val="16"/>
        </w:rPr>
        <w:t xml:space="preserve"> The </w:t>
      </w:r>
      <w:r w:rsidRPr="001A341A">
        <w:rPr>
          <w:rStyle w:val="StyleUnderline"/>
          <w:highlight w:val="green"/>
        </w:rPr>
        <w:t>TRIPS</w:t>
      </w:r>
      <w:r w:rsidRPr="009E1383">
        <w:rPr>
          <w:sz w:val="16"/>
        </w:rPr>
        <w:t xml:space="preserve"> Agreement </w:t>
      </w:r>
      <w:r w:rsidRPr="001A341A">
        <w:rPr>
          <w:rStyle w:val="StyleUnderline"/>
        </w:rPr>
        <w:t>includes</w:t>
      </w:r>
      <w:r w:rsidRPr="009E1383">
        <w:rPr>
          <w:rStyle w:val="StyleUnderline"/>
        </w:rPr>
        <w:t xml:space="preserve"> several </w:t>
      </w:r>
      <w:r w:rsidRPr="001A341A">
        <w:rPr>
          <w:rStyle w:val="StyleUnderline"/>
        </w:rPr>
        <w:t>provisions</w:t>
      </w:r>
      <w:r w:rsidRPr="009E1383">
        <w:rPr>
          <w:rStyle w:val="StyleUnderline"/>
        </w:rPr>
        <w:t xml:space="preserve"> which </w:t>
      </w:r>
      <w:r w:rsidRPr="001A341A">
        <w:rPr>
          <w:rStyle w:val="StyleUnderline"/>
          <w:highlight w:val="green"/>
        </w:rPr>
        <w:t>mandates</w:t>
      </w:r>
      <w:r w:rsidRPr="009E1383">
        <w:rPr>
          <w:rStyle w:val="StyleUnderline"/>
        </w:rPr>
        <w:t xml:space="preserve"> </w:t>
      </w:r>
      <w:r w:rsidRPr="001A341A">
        <w:rPr>
          <w:rStyle w:val="StyleUnderline"/>
          <w:highlight w:val="green"/>
        </w:rPr>
        <w:t>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a </w:t>
      </w:r>
      <w:r w:rsidRPr="001A341A">
        <w:rPr>
          <w:rStyle w:val="Emphasis"/>
          <w:highlight w:val="green"/>
        </w:rPr>
        <w:t>waiver would be</w:t>
      </w:r>
      <w:r w:rsidRPr="009E1383">
        <w:rPr>
          <w:rStyle w:val="Emphasis"/>
        </w:rPr>
        <w:t xml:space="preserve"> the first but </w:t>
      </w:r>
      <w:r w:rsidRPr="001A341A">
        <w:rPr>
          <w:rStyle w:val="Emphasis"/>
          <w:highlight w:val="green"/>
        </w:rPr>
        <w:t>essential step to increase manufacturing capacity</w:t>
      </w:r>
      <w:r w:rsidRPr="009E1383">
        <w:rPr>
          <w:rStyle w:val="Emphasis"/>
        </w:rPr>
        <w:t xml:space="preserve"> worldwid</w:t>
      </w:r>
      <w:r w:rsidRPr="009E1383">
        <w:rPr>
          <w:sz w:val="16"/>
        </w:rPr>
        <w:t xml:space="preserve">e. For instance, </w:t>
      </w:r>
      <w:r w:rsidRPr="001A341A">
        <w:rPr>
          <w:rStyle w:val="StyleUnderline"/>
          <w:highlight w:val="green"/>
        </w:rPr>
        <w:t>to export COVID</w:t>
      </w:r>
      <w:r w:rsidRPr="009E1383">
        <w:rPr>
          <w:rStyle w:val="StyleUnderline"/>
        </w:rPr>
        <w:t xml:space="preserve">-19 </w:t>
      </w:r>
      <w:r w:rsidRPr="001A341A">
        <w:rPr>
          <w:rStyle w:val="StyleUnderline"/>
          <w:highlight w:val="green"/>
        </w:rPr>
        <w:t>vaccine</w:t>
      </w:r>
      <w:r w:rsidRPr="009E1383">
        <w:rPr>
          <w:rStyle w:val="StyleUnderline"/>
        </w:rPr>
        <w:t xml:space="preserve">-related products, countries </w:t>
      </w:r>
      <w:r w:rsidRPr="001A341A">
        <w:rPr>
          <w:rStyle w:val="StyleUnderline"/>
          <w:highlight w:val="green"/>
        </w:rPr>
        <w:t>need to ensure</w:t>
      </w:r>
      <w:r w:rsidRPr="009E1383">
        <w:rPr>
          <w:rStyle w:val="StyleUnderline"/>
        </w:rPr>
        <w:t xml:space="preserve"> that there are </w:t>
      </w:r>
      <w:r w:rsidRPr="001A341A">
        <w:rPr>
          <w:rStyle w:val="StyleUnderline"/>
          <w:highlight w:val="green"/>
        </w:rPr>
        <w:t>no IP restrictions at both ends</w:t>
      </w:r>
      <w:r w:rsidRPr="009E1383">
        <w:rPr>
          <w:rStyle w:val="StyleUnderline"/>
        </w:rPr>
        <w:t xml:space="preserve"> –</w:t>
      </w:r>
      <w:r w:rsidRPr="009E1383">
        <w:rPr>
          <w:sz w:val="16"/>
        </w:rPr>
        <w:t xml:space="preserve"> exporting and importing. The market for vaccine materials includes consumables, single-use reactors bags, filters, culture media, and vaccine ingredients. </w:t>
      </w:r>
      <w:r w:rsidRPr="001A341A">
        <w:rPr>
          <w:rStyle w:val="StyleUnderline"/>
          <w:highlight w:val="green"/>
        </w:rPr>
        <w:t>Export blockages</w:t>
      </w:r>
      <w:r w:rsidRPr="009E1383">
        <w:rPr>
          <w:rStyle w:val="StyleUnderline"/>
        </w:rPr>
        <w:t xml:space="preserve"> on raw materials, equipment and finished products </w:t>
      </w:r>
      <w:r w:rsidRPr="001A341A">
        <w:rPr>
          <w:rStyle w:val="StyleUnderline"/>
          <w:highlight w:val="green"/>
        </w:rPr>
        <w:t>harm</w:t>
      </w:r>
      <w:r w:rsidRPr="009E1383">
        <w:rPr>
          <w:rStyle w:val="StyleUnderline"/>
        </w:rPr>
        <w:t xml:space="preserve"> the </w:t>
      </w:r>
      <w:r w:rsidRPr="001A341A">
        <w:rPr>
          <w:rStyle w:val="StyleUnderline"/>
          <w:highlight w:val="green"/>
        </w:rPr>
        <w:t>overall output</w:t>
      </w:r>
      <w:r w:rsidRPr="009E1383">
        <w:rPr>
          <w:rStyle w:val="StyleUnderline"/>
        </w:rPr>
        <w:t xml:space="preserve"> of the vaccine supply chain. </w:t>
      </w:r>
      <w:r w:rsidRPr="001A341A">
        <w:rPr>
          <w:rStyle w:val="StyleUnderline"/>
          <w:highlight w:val="green"/>
        </w:rPr>
        <w:t>If</w:t>
      </w:r>
      <w:r w:rsidRPr="009E1383">
        <w:rPr>
          <w:rStyle w:val="StyleUnderline"/>
        </w:rPr>
        <w:t xml:space="preserve"> there is </w:t>
      </w:r>
      <w:r w:rsidRPr="001A341A">
        <w:rPr>
          <w:rStyle w:val="StyleUnderline"/>
          <w:highlight w:val="green"/>
        </w:rPr>
        <w:t>no TRIPS restriction, more</w:t>
      </w:r>
      <w:r w:rsidRPr="009E1383">
        <w:rPr>
          <w:rStyle w:val="StyleUnderline"/>
        </w:rPr>
        <w:t xml:space="preserve"> governments and companies </w:t>
      </w:r>
      <w:r w:rsidRPr="001A341A">
        <w:rPr>
          <w:rStyle w:val="StyleUnderline"/>
          <w:highlight w:val="green"/>
        </w:rPr>
        <w:t>will invest in repurposing</w:t>
      </w:r>
      <w:r w:rsidRPr="009E1383">
        <w:rPr>
          <w:rStyle w:val="StyleUnderline"/>
        </w:rPr>
        <w:t xml:space="preserve"> their </w:t>
      </w:r>
      <w:r w:rsidRPr="001A341A">
        <w:rPr>
          <w:rStyle w:val="StyleUnderline"/>
          <w:highlight w:val="green"/>
        </w:rPr>
        <w:t>facilities</w:t>
      </w:r>
      <w:r w:rsidRPr="009E1383">
        <w:rPr>
          <w:sz w:val="16"/>
        </w:rPr>
        <w:t xml:space="preserve">. Similarly, </w:t>
      </w:r>
      <w:r w:rsidRPr="009E1383">
        <w:rPr>
          <w:rStyle w:val="StyleUnderline"/>
        </w:rPr>
        <w:t xml:space="preserve">the </w:t>
      </w:r>
      <w:r w:rsidRPr="002D6A37">
        <w:rPr>
          <w:rStyle w:val="StyleUnderline"/>
          <w:highlight w:val="green"/>
        </w:rPr>
        <w:t>arguments</w:t>
      </w:r>
      <w:r w:rsidRPr="009E1383">
        <w:rPr>
          <w:rStyle w:val="StyleUnderline"/>
        </w:rPr>
        <w:t xml:space="preserve"> such as </w:t>
      </w:r>
      <w:r w:rsidRPr="002D6A37">
        <w:rPr>
          <w:rStyle w:val="StyleUnderline"/>
          <w:highlight w:val="green"/>
        </w:rPr>
        <w:t xml:space="preserve">that no other manufacturers can </w:t>
      </w:r>
      <w:r w:rsidRPr="002D6A37">
        <w:rPr>
          <w:rStyle w:val="StyleUnderline"/>
        </w:rPr>
        <w:t>carry out</w:t>
      </w:r>
      <w:r w:rsidRPr="009E1383">
        <w:rPr>
          <w:rStyle w:val="StyleUnderline"/>
        </w:rPr>
        <w:t xml:space="preserve"> the complex </w:t>
      </w:r>
      <w:r w:rsidRPr="002D6A37">
        <w:rPr>
          <w:rStyle w:val="StyleUnderline"/>
          <w:highlight w:val="green"/>
        </w:rPr>
        <w:t>manufactur</w:t>
      </w:r>
      <w:r w:rsidRPr="002D6A37">
        <w:rPr>
          <w:rStyle w:val="StyleUnderline"/>
        </w:rPr>
        <w:t>ing process</w:t>
      </w:r>
      <w:r w:rsidRPr="009E1383">
        <w:rPr>
          <w:rStyle w:val="StyleUnderline"/>
        </w:rPr>
        <w:t xml:space="preserve"> </w:t>
      </w:r>
      <w:r w:rsidRPr="002D6A37">
        <w:rPr>
          <w:rStyle w:val="StyleUnderline"/>
        </w:rPr>
        <w:t>of</w:t>
      </w:r>
      <w:r w:rsidRPr="009E1383">
        <w:rPr>
          <w:rStyle w:val="StyleUnderline"/>
        </w:rPr>
        <w:t xml:space="preserve"> COVID-19 </w:t>
      </w:r>
      <w:r w:rsidRPr="002D6A37">
        <w:rPr>
          <w:rStyle w:val="StyleUnderline"/>
          <w:highlight w:val="green"/>
        </w:rPr>
        <w:t>vaccines</w:t>
      </w:r>
      <w:r w:rsidRPr="009E1383">
        <w:rPr>
          <w:rStyle w:val="StyleUnderline"/>
        </w:rPr>
        <w:t xml:space="preserve"> and generic manufacturing as that </w:t>
      </w:r>
      <w:r w:rsidRPr="009E1383">
        <w:rPr>
          <w:rStyle w:val="Emphasis"/>
        </w:rPr>
        <w:t xml:space="preserve">would </w:t>
      </w:r>
      <w:proofErr w:type="spellStart"/>
      <w:r w:rsidRPr="009E1383">
        <w:rPr>
          <w:rStyle w:val="Emphasis"/>
        </w:rPr>
        <w:t>jeopardise</w:t>
      </w:r>
      <w:proofErr w:type="spellEnd"/>
      <w:r w:rsidRPr="009E1383">
        <w:rPr>
          <w:rStyle w:val="Emphasis"/>
        </w:rPr>
        <w:t xml:space="preserve"> quality</w:t>
      </w:r>
      <w:r w:rsidRPr="009E1383">
        <w:rPr>
          <w:rStyle w:val="StyleUnderline"/>
        </w:rPr>
        <w:t xml:space="preserve">, have also been </w:t>
      </w:r>
      <w:r w:rsidRPr="002D6A37">
        <w:rPr>
          <w:rStyle w:val="Emphasis"/>
          <w:highlight w:val="green"/>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xml:space="preserve">, in the early 1990s, when </w:t>
      </w:r>
      <w:r w:rsidRPr="00256A04">
        <w:rPr>
          <w:rStyle w:val="StyleUnderline"/>
        </w:rPr>
        <w:t xml:space="preserve">Indian company </w:t>
      </w:r>
      <w:proofErr w:type="spellStart"/>
      <w:r w:rsidRPr="00256A04">
        <w:rPr>
          <w:rStyle w:val="StyleUnderline"/>
        </w:rPr>
        <w:t>Shantha</w:t>
      </w:r>
      <w:proofErr w:type="spellEnd"/>
      <w:r w:rsidRPr="00256A04">
        <w:rPr>
          <w:rStyle w:val="StyleUnderline"/>
        </w:rPr>
        <w:t xml:space="preserve"> Biotechnics approached a Western firm for a technology transfer of Hepatitis B vaccine, the firm responded</w:t>
      </w:r>
      <w:r w:rsidRPr="00256A04">
        <w:rPr>
          <w:sz w:val="16"/>
        </w:rPr>
        <w:t xml:space="preserve"> that “India cannot afford such high technology vaccines… And even if you can afford to buy the technology, </w:t>
      </w:r>
      <w:r w:rsidRPr="00256A04">
        <w:rPr>
          <w:rStyle w:val="StyleUnderline"/>
        </w:rPr>
        <w:t xml:space="preserve">your scientists cannot understand recombinant technology in the least.”25 Later, </w:t>
      </w:r>
      <w:proofErr w:type="spellStart"/>
      <w:r w:rsidRPr="00256A04">
        <w:rPr>
          <w:rStyle w:val="StyleUnderline"/>
        </w:rPr>
        <w:t>Shantha</w:t>
      </w:r>
      <w:proofErr w:type="spellEnd"/>
      <w:r w:rsidRPr="00256A04">
        <w:rPr>
          <w:rStyle w:val="StyleUnderline"/>
        </w:rPr>
        <w:t xml:space="preserve"> Biotechnics developed its own vaccine at $1 per dose, and the UNICEF</w:t>
      </w:r>
      <w:r w:rsidRPr="00256A04">
        <w:rPr>
          <w:sz w:val="16"/>
        </w:rPr>
        <w:t xml:space="preserve"> (United Nations Children’s Emergency Fund) </w:t>
      </w:r>
      <w:r w:rsidRPr="00256A04">
        <w:rPr>
          <w:rStyle w:val="StyleUnderline"/>
        </w:rPr>
        <w:t xml:space="preserve">mass inoculation </w:t>
      </w:r>
      <w:proofErr w:type="spellStart"/>
      <w:r w:rsidRPr="00256A04">
        <w:rPr>
          <w:rStyle w:val="StyleUnderline"/>
        </w:rPr>
        <w:t>programme</w:t>
      </w:r>
      <w:proofErr w:type="spellEnd"/>
      <w:r w:rsidRPr="00256A04">
        <w:rPr>
          <w:rStyle w:val="StyleUnderline"/>
        </w:rPr>
        <w:t xml:space="preserve"> uses this vaccine against Hepatitis B</w:t>
      </w:r>
      <w:r w:rsidRPr="00256A04">
        <w:rPr>
          <w:sz w:val="16"/>
        </w:rPr>
        <w:t xml:space="preserve">. In 2009, </w:t>
      </w:r>
      <w:proofErr w:type="spellStart"/>
      <w:r w:rsidRPr="00256A04">
        <w:rPr>
          <w:sz w:val="16"/>
        </w:rPr>
        <w:t>Shantha</w:t>
      </w:r>
      <w:proofErr w:type="spellEnd"/>
      <w:r w:rsidRPr="00256A04">
        <w:rPr>
          <w:sz w:val="16"/>
        </w:rPr>
        <w:t xml:space="preserve"> sold over 120 million doses of vaccines globally</w:t>
      </w:r>
      <w:r w:rsidRPr="009E1383">
        <w:rPr>
          <w:sz w:val="16"/>
        </w:rPr>
        <w:t xml:space="preserve">.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w:t>
      </w:r>
      <w:r w:rsidRPr="009E1383">
        <w:rPr>
          <w:sz w:val="16"/>
        </w:rPr>
        <w:lastRenderedPageBreak/>
        <w:t xml:space="preserve">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w:t>
      </w:r>
      <w:r w:rsidRPr="000A2505">
        <w:rPr>
          <w:rStyle w:val="StyleUnderline"/>
          <w:highlight w:val="green"/>
        </w:rPr>
        <w:t>important</w:t>
      </w:r>
      <w:r w:rsidRPr="009E1383">
        <w:rPr>
          <w:rStyle w:val="StyleUnderline"/>
        </w:rPr>
        <w:t xml:space="preserve"> here is </w:t>
      </w:r>
      <w:r w:rsidRPr="000A2505">
        <w:rPr>
          <w:rStyle w:val="StyleUnderline"/>
          <w:highlight w:val="green"/>
        </w:rPr>
        <w:t>to share</w:t>
      </w:r>
      <w:r w:rsidRPr="009E1383">
        <w:rPr>
          <w:rStyle w:val="StyleUnderline"/>
        </w:rPr>
        <w:t xml:space="preserve"> the </w:t>
      </w:r>
      <w:r w:rsidRPr="000A2505">
        <w:rPr>
          <w:rStyle w:val="StyleUnderline"/>
          <w:highlight w:val="green"/>
        </w:rPr>
        <w:t>technical know-how and</w:t>
      </w:r>
      <w:r w:rsidRPr="009E1383">
        <w:rPr>
          <w:rStyle w:val="StyleUnderline"/>
        </w:rPr>
        <w:t xml:space="preserve"> information such as </w:t>
      </w:r>
      <w:r w:rsidRPr="000A2505">
        <w:rPr>
          <w:rStyle w:val="StyleUnderline"/>
          <w:highlight w:val="green"/>
        </w:rPr>
        <w:t>trade secrets</w:t>
      </w:r>
      <w:r w:rsidRPr="009E1383">
        <w:rPr>
          <w:rStyle w:val="StyleUnderline"/>
        </w:rPr>
        <w:t xml:space="preserve">. Therefore, the </w:t>
      </w:r>
      <w:r w:rsidRPr="000A2505">
        <w:rPr>
          <w:rStyle w:val="StyleUnderline"/>
          <w:highlight w:val="green"/>
        </w:rPr>
        <w:t>existing TRIPS flexibilities,</w:t>
      </w:r>
      <w:r w:rsidRPr="009E1383">
        <w:rPr>
          <w:rStyle w:val="StyleUnderline"/>
        </w:rPr>
        <w:t xml:space="preserve"> such as compulsory and voluntary licensing, are </w:t>
      </w:r>
      <w:r w:rsidRPr="000A2505">
        <w:rPr>
          <w:rStyle w:val="StyleUnderline"/>
          <w:highlight w:val="green"/>
        </w:rPr>
        <w:t>insufficient to address this crisis</w:t>
      </w:r>
      <w:r w:rsidRPr="009E1383">
        <w:rPr>
          <w:rStyle w:val="StyleUnderline"/>
        </w:rPr>
        <w:t xml:space="preserve">. Further, </w:t>
      </w:r>
      <w:r w:rsidRPr="000A2505">
        <w:rPr>
          <w:rStyle w:val="StyleUnderline"/>
          <w:highlight w:val="green"/>
        </w:rPr>
        <w:t>compulsory licensing</w:t>
      </w:r>
      <w:r w:rsidRPr="009E1383">
        <w:rPr>
          <w:rStyle w:val="StyleUnderline"/>
        </w:rPr>
        <w:t xml:space="preserve"> and the domestic legal procedures it requires is </w:t>
      </w:r>
      <w:r w:rsidRPr="000A2505">
        <w:rPr>
          <w:rStyle w:val="StyleUnderline"/>
          <w:highlight w:val="green"/>
        </w:rPr>
        <w:t>cumbersome</w:t>
      </w:r>
      <w:r w:rsidRPr="009E1383">
        <w:rPr>
          <w:rStyle w:val="StyleUnderline"/>
        </w:rPr>
        <w:t xml:space="preserve"> and </w:t>
      </w:r>
      <w:r w:rsidRPr="000A2505">
        <w:rPr>
          <w:rStyle w:val="StyleUnderline"/>
          <w:highlight w:val="green"/>
        </w:rPr>
        <w:t>not</w:t>
      </w:r>
      <w:r w:rsidRPr="009E1383">
        <w:rPr>
          <w:rStyle w:val="StyleUnderline"/>
        </w:rPr>
        <w:t xml:space="preserve"> </w:t>
      </w:r>
      <w:r w:rsidRPr="000A2505">
        <w:rPr>
          <w:rStyle w:val="StyleUnderline"/>
          <w:highlight w:val="green"/>
        </w:rPr>
        <w:t>expedient in</w:t>
      </w:r>
      <w:r w:rsidRPr="009E1383">
        <w:rPr>
          <w:rStyle w:val="StyleUnderline"/>
        </w:rPr>
        <w:t xml:space="preserve"> a </w:t>
      </w:r>
      <w:r w:rsidRPr="000A2505">
        <w:rPr>
          <w:rStyle w:val="StyleUnderline"/>
          <w:highlight w:val="green"/>
        </w:rPr>
        <w:t>public health crisis</w:t>
      </w:r>
      <w:r w:rsidRPr="009E1383">
        <w:rPr>
          <w:rStyle w:val="StyleUnderline"/>
        </w:rPr>
        <w:t xml:space="preserve"> like the COVID-19 pandemic</w:t>
      </w:r>
      <w:r w:rsidRPr="009E1383">
        <w:rPr>
          <w:sz w:val="16"/>
        </w:rPr>
        <w:t>.</w:t>
      </w:r>
    </w:p>
    <w:p w14:paraId="7FE339B5" w14:textId="77777777" w:rsidR="003D2C51" w:rsidRPr="00076D8A" w:rsidRDefault="003D2C51" w:rsidP="003D2C51">
      <w:pPr>
        <w:pStyle w:val="Heading4"/>
      </w:pPr>
      <w:r>
        <w:t xml:space="preserve">3. </w:t>
      </w:r>
      <w:r w:rsidRPr="00076D8A">
        <w:t xml:space="preserve">Failure to contain COVID-19 causes extinction </w:t>
      </w:r>
    </w:p>
    <w:p w14:paraId="4B29D5C8" w14:textId="77777777" w:rsidR="003D2C51" w:rsidRPr="00076D8A" w:rsidRDefault="003D2C51" w:rsidP="003D2C51">
      <w:pPr>
        <w:rPr>
          <w:rFonts w:cs="Calibri"/>
          <w:sz w:val="16"/>
        </w:rPr>
      </w:pPr>
      <w:r w:rsidRPr="00076D8A">
        <w:rPr>
          <w:rFonts w:cs="Calibri"/>
          <w:sz w:val="16"/>
        </w:rPr>
        <w:t xml:space="preserve">Guy R. </w:t>
      </w:r>
      <w:r w:rsidRPr="00076D8A">
        <w:rPr>
          <w:rFonts w:cs="Calibri"/>
          <w:b/>
          <w:bCs/>
          <w:u w:val="single"/>
        </w:rPr>
        <w:t>McPherson, PhD, 20</w:t>
      </w:r>
      <w:r w:rsidRPr="00076D8A">
        <w:rPr>
          <w:rFonts w:cs="Calibri"/>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rFonts w:cs="Calibri"/>
          <w:sz w:val="16"/>
        </w:rPr>
        <w:t>Eart</w:t>
      </w:r>
      <w:proofErr w:type="spellEnd"/>
      <w:r w:rsidRPr="00076D8A">
        <w:rPr>
          <w:rFonts w:cs="Calibri"/>
          <w:sz w:val="16"/>
        </w:rPr>
        <w:t xml:space="preserve"> &amp; Envi </w:t>
      </w:r>
      <w:proofErr w:type="spellStart"/>
      <w:r w:rsidRPr="00076D8A">
        <w:rPr>
          <w:rFonts w:cs="Calibri"/>
          <w:sz w:val="16"/>
        </w:rPr>
        <w:t>Scie</w:t>
      </w:r>
      <w:proofErr w:type="spellEnd"/>
      <w:r w:rsidRPr="00076D8A">
        <w:rPr>
          <w:rFonts w:cs="Calibri"/>
          <w:sz w:val="16"/>
        </w:rPr>
        <w:t xml:space="preserve"> Res &amp; Rev, Volume 3 Issue 2, 4-8-2020, </w:t>
      </w:r>
      <w:hyperlink r:id="rId9" w:history="1">
        <w:r w:rsidRPr="00076D8A">
          <w:rPr>
            <w:rFonts w:cs="Calibri"/>
            <w:sz w:val="16"/>
          </w:rPr>
          <w:t>https://opastonline.com/wp-content/uploads/2020/04/will-covid-19-trigger-extinction-of-all-life-on-earth-eesrr-20-.pdf</w:t>
        </w:r>
      </w:hyperlink>
    </w:p>
    <w:p w14:paraId="1EFB2B68" w14:textId="77777777" w:rsidR="003D2C51" w:rsidRPr="006057FE" w:rsidRDefault="003D2C51" w:rsidP="003D2C51">
      <w:pPr>
        <w:rPr>
          <w:rFonts w:cs="Calibri"/>
          <w:sz w:val="16"/>
        </w:rPr>
      </w:pPr>
      <w:r w:rsidRPr="006057FE">
        <w:rPr>
          <w:rFonts w:cs="Calibri"/>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rFonts w:cs="Calibri"/>
          <w:b/>
          <w:u w:val="single"/>
        </w:rPr>
        <w:t xml:space="preserve">The novel </w:t>
      </w:r>
      <w:r w:rsidRPr="002D6A37">
        <w:rPr>
          <w:rFonts w:cs="Calibri"/>
          <w:b/>
          <w:highlight w:val="green"/>
          <w:u w:val="single"/>
        </w:rPr>
        <w:t xml:space="preserve">coronavirus could </w:t>
      </w:r>
      <w:r w:rsidRPr="002D6A37">
        <w:rPr>
          <w:rFonts w:cs="Calibri"/>
          <w:b/>
          <w:iCs/>
          <w:highlight w:val="green"/>
          <w:u w:val="single"/>
          <w:bdr w:val="single" w:sz="8" w:space="0" w:color="auto"/>
        </w:rPr>
        <w:t>trigger extinction of humans</w:t>
      </w:r>
      <w:r w:rsidRPr="006057FE">
        <w:rPr>
          <w:rFonts w:cs="Calibri"/>
          <w:b/>
          <w:u w:val="single"/>
        </w:rPr>
        <w:t xml:space="preserve">, </w:t>
      </w:r>
      <w:r w:rsidRPr="002D6A37">
        <w:rPr>
          <w:rFonts w:cs="Calibri"/>
          <w:b/>
          <w:highlight w:val="green"/>
          <w:u w:val="single"/>
        </w:rPr>
        <w:t>and</w:t>
      </w:r>
      <w:r w:rsidRPr="006057FE">
        <w:rPr>
          <w:rFonts w:cs="Calibri"/>
          <w:b/>
          <w:u w:val="single"/>
        </w:rPr>
        <w:t xml:space="preserve"> therefore the </w:t>
      </w:r>
      <w:r w:rsidRPr="002D6A37">
        <w:rPr>
          <w:rFonts w:cs="Calibri"/>
          <w:b/>
          <w:iCs/>
          <w:highlight w:val="green"/>
          <w:u w:val="single"/>
          <w:bdr w:val="single" w:sz="8" w:space="0" w:color="auto"/>
        </w:rPr>
        <w:t>extinction of all life on Earth</w:t>
      </w:r>
      <w:r w:rsidRPr="006057FE">
        <w:rPr>
          <w:rFonts w:cs="Calibri"/>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057FE">
        <w:rPr>
          <w:rFonts w:cs="Calibri"/>
          <w:b/>
          <w:u w:val="single"/>
        </w:rPr>
        <w:t xml:space="preserve">the </w:t>
      </w:r>
      <w:r w:rsidRPr="002D6A37">
        <w:rPr>
          <w:rFonts w:cs="Calibri"/>
          <w:b/>
          <w:highlight w:val="green"/>
          <w:u w:val="single"/>
        </w:rPr>
        <w:t>ongoing reduction in</w:t>
      </w:r>
      <w:r w:rsidRPr="006057FE">
        <w:rPr>
          <w:rFonts w:cs="Calibri"/>
          <w:b/>
          <w:u w:val="single"/>
        </w:rPr>
        <w:t xml:space="preserve"> </w:t>
      </w:r>
      <w:r w:rsidRPr="002D6A37">
        <w:rPr>
          <w:rFonts w:cs="Calibri"/>
          <w:b/>
          <w:highlight w:val="green"/>
          <w:u w:val="single"/>
        </w:rPr>
        <w:t>industrial activity</w:t>
      </w:r>
      <w:r w:rsidRPr="006057FE">
        <w:rPr>
          <w:rFonts w:cs="Calibri"/>
          <w:b/>
          <w:u w:val="single"/>
        </w:rPr>
        <w:t xml:space="preserve"> </w:t>
      </w:r>
      <w:r w:rsidRPr="002D6A37">
        <w:rPr>
          <w:rFonts w:cs="Calibri"/>
          <w:b/>
          <w:highlight w:val="green"/>
          <w:u w:val="single"/>
        </w:rPr>
        <w:t>as</w:t>
      </w:r>
      <w:r w:rsidRPr="006057FE">
        <w:rPr>
          <w:rFonts w:cs="Calibri"/>
          <w:b/>
          <w:u w:val="single"/>
        </w:rPr>
        <w:t xml:space="preserve"> a </w:t>
      </w:r>
      <w:r w:rsidRPr="002D6A37">
        <w:rPr>
          <w:rFonts w:cs="Calibri"/>
          <w:b/>
          <w:highlight w:val="green"/>
          <w:u w:val="single"/>
        </w:rPr>
        <w:t>result of COVID</w:t>
      </w:r>
      <w:r w:rsidRPr="006057FE">
        <w:rPr>
          <w:rFonts w:cs="Calibri"/>
          <w:b/>
          <w:u w:val="single"/>
        </w:rPr>
        <w:t xml:space="preserve">-19 almost </w:t>
      </w:r>
      <w:r w:rsidRPr="002D6A37">
        <w:rPr>
          <w:rFonts w:cs="Calibri"/>
          <w:b/>
          <w:highlight w:val="green"/>
          <w:u w:val="single"/>
        </w:rPr>
        <w:t>certainly leads to loss of habitat for human</w:t>
      </w:r>
      <w:r w:rsidRPr="006057FE">
        <w:rPr>
          <w:rFonts w:cs="Calibri"/>
          <w:b/>
          <w:u w:val="single"/>
        </w:rPr>
        <w:t xml:space="preserve"> animals, hence </w:t>
      </w:r>
      <w:r w:rsidRPr="002D6A37">
        <w:rPr>
          <w:rFonts w:cs="Calibri"/>
          <w:b/>
          <w:highlight w:val="green"/>
          <w:u w:val="single"/>
        </w:rPr>
        <w:t>putting us on</w:t>
      </w:r>
      <w:r w:rsidRPr="006057FE">
        <w:rPr>
          <w:rFonts w:cs="Calibri"/>
          <w:b/>
          <w:u w:val="single"/>
        </w:rPr>
        <w:t xml:space="preserve"> the </w:t>
      </w:r>
      <w:r w:rsidRPr="002D6A37">
        <w:rPr>
          <w:rFonts w:cs="Calibri"/>
          <w:b/>
          <w:iCs/>
          <w:highlight w:val="green"/>
          <w:u w:val="single"/>
          <w:bdr w:val="single" w:sz="8" w:space="0" w:color="auto"/>
        </w:rPr>
        <w:t>fast track to human extinction</w:t>
      </w:r>
      <w:r w:rsidRPr="006057FE">
        <w:rPr>
          <w:rFonts w:cs="Calibri"/>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6057FE">
        <w:rPr>
          <w:rFonts w:cs="Calibri"/>
          <w:b/>
          <w:u w:val="single"/>
        </w:rPr>
        <w:t>Coincident with indus</w:t>
      </w:r>
      <w:r w:rsidRPr="002D6A37">
        <w:rPr>
          <w:rFonts w:cs="Calibri"/>
          <w:b/>
          <w:highlight w:val="green"/>
          <w:u w:val="single"/>
        </w:rPr>
        <w:t>trial activity adding to greenhouse gases</w:t>
      </w:r>
      <w:r w:rsidRPr="006057FE">
        <w:rPr>
          <w:rFonts w:cs="Calibri"/>
          <w:b/>
          <w:u w:val="single"/>
        </w:rPr>
        <w:t xml:space="preserve"> that </w:t>
      </w:r>
      <w:r w:rsidRPr="002D6A37">
        <w:rPr>
          <w:rFonts w:cs="Calibri"/>
          <w:b/>
          <w:highlight w:val="green"/>
          <w:u w:val="single"/>
        </w:rPr>
        <w:t>warm the planet,</w:t>
      </w:r>
      <w:r w:rsidRPr="006057FE">
        <w:rPr>
          <w:rFonts w:cs="Calibri"/>
          <w:b/>
          <w:u w:val="single"/>
        </w:rPr>
        <w:t xml:space="preserve"> industrial activity </w:t>
      </w:r>
      <w:r w:rsidRPr="002D6A37">
        <w:rPr>
          <w:rFonts w:cs="Calibri"/>
          <w:b/>
          <w:highlight w:val="green"/>
          <w:u w:val="single"/>
        </w:rPr>
        <w:t>simultaneously cools</w:t>
      </w:r>
      <w:r w:rsidRPr="006057FE">
        <w:rPr>
          <w:rFonts w:cs="Calibri"/>
          <w:b/>
          <w:u w:val="single"/>
        </w:rPr>
        <w:t xml:space="preserve"> the </w:t>
      </w:r>
      <w:r w:rsidRPr="002D6A37">
        <w:rPr>
          <w:rFonts w:cs="Calibri"/>
          <w:b/>
          <w:highlight w:val="green"/>
          <w:u w:val="single"/>
        </w:rPr>
        <w:t xml:space="preserve">planet by adding aerosols to </w:t>
      </w:r>
      <w:r w:rsidRPr="002D6A37">
        <w:rPr>
          <w:rFonts w:cs="Calibri"/>
          <w:b/>
          <w:u w:val="single"/>
        </w:rPr>
        <w:t xml:space="preserve">the </w:t>
      </w:r>
      <w:r w:rsidRPr="002D6A37">
        <w:rPr>
          <w:rFonts w:cs="Calibri"/>
          <w:b/>
          <w:highlight w:val="green"/>
          <w:u w:val="single"/>
        </w:rPr>
        <w:t>atmosphere</w:t>
      </w:r>
      <w:r w:rsidRPr="002D6A37">
        <w:rPr>
          <w:rFonts w:cs="Calibri"/>
          <w:b/>
          <w:u w:val="single"/>
        </w:rPr>
        <w:t xml:space="preserve">. These </w:t>
      </w:r>
      <w:r w:rsidRPr="002D6A37">
        <w:rPr>
          <w:rFonts w:cs="Calibri"/>
          <w:b/>
          <w:highlight w:val="green"/>
          <w:u w:val="single"/>
        </w:rPr>
        <w:t>aerosols block</w:t>
      </w:r>
      <w:r w:rsidRPr="002D6A37">
        <w:rPr>
          <w:rFonts w:cs="Calibri"/>
          <w:b/>
          <w:u w:val="single"/>
        </w:rPr>
        <w:t xml:space="preserve"> incoming </w:t>
      </w:r>
      <w:r w:rsidRPr="002D6A37">
        <w:rPr>
          <w:rFonts w:cs="Calibri"/>
          <w:b/>
          <w:highlight w:val="green"/>
          <w:u w:val="single"/>
        </w:rPr>
        <w:t>sunlight</w:t>
      </w:r>
      <w:r w:rsidRPr="002D6A37">
        <w:rPr>
          <w:rFonts w:cs="Calibri"/>
          <w:b/>
          <w:u w:val="single"/>
        </w:rPr>
        <w:t xml:space="preserve">, thereby </w:t>
      </w:r>
      <w:r w:rsidRPr="002D6A37">
        <w:rPr>
          <w:rFonts w:cs="Calibri"/>
          <w:b/>
          <w:highlight w:val="green"/>
          <w:u w:val="single"/>
        </w:rPr>
        <w:t>keeping cool</w:t>
      </w:r>
      <w:r w:rsidRPr="002D6A37">
        <w:rPr>
          <w:rFonts w:cs="Calibri"/>
          <w:b/>
          <w:u w:val="single"/>
        </w:rPr>
        <w:t xml:space="preserve"> our pale blue dot. </w:t>
      </w:r>
      <w:r w:rsidRPr="002D6A37">
        <w:rPr>
          <w:rFonts w:cs="Calibri"/>
          <w:b/>
          <w:highlight w:val="green"/>
          <w:u w:val="single"/>
        </w:rPr>
        <w:t>Reducing industrial</w:t>
      </w:r>
      <w:r w:rsidRPr="002D6A37">
        <w:rPr>
          <w:rFonts w:cs="Calibri"/>
          <w:b/>
          <w:u w:val="single"/>
        </w:rPr>
        <w:t xml:space="preserve"> activity </w:t>
      </w:r>
      <w:r w:rsidRPr="002D6A37">
        <w:rPr>
          <w:rFonts w:cs="Calibri"/>
          <w:b/>
          <w:highlight w:val="green"/>
          <w:u w:val="single"/>
        </w:rPr>
        <w:t>by</w:t>
      </w:r>
      <w:r w:rsidRPr="002D6A37">
        <w:rPr>
          <w:rFonts w:cs="Calibri"/>
          <w:b/>
          <w:u w:val="single"/>
        </w:rPr>
        <w:t xml:space="preserve"> as little as </w:t>
      </w:r>
      <w:r w:rsidRPr="002D6A37">
        <w:rPr>
          <w:rFonts w:cs="Calibri"/>
          <w:b/>
          <w:highlight w:val="green"/>
          <w:u w:val="single"/>
        </w:rPr>
        <w:t>35 percent</w:t>
      </w:r>
      <w:r w:rsidRPr="002D6A37">
        <w:rPr>
          <w:rFonts w:cs="Calibri"/>
          <w:b/>
          <w:u w:val="single"/>
        </w:rPr>
        <w:t xml:space="preserve"> is </w:t>
      </w:r>
      <w:r w:rsidRPr="002D6A37">
        <w:rPr>
          <w:rFonts w:cs="Calibri"/>
          <w:b/>
          <w:highlight w:val="green"/>
          <w:u w:val="single"/>
        </w:rPr>
        <w:t>expected to cause</w:t>
      </w:r>
      <w:r w:rsidRPr="002D6A37">
        <w:rPr>
          <w:rFonts w:cs="Calibri"/>
          <w:b/>
          <w:u w:val="single"/>
        </w:rPr>
        <w:t xml:space="preserve"> a </w:t>
      </w:r>
      <w:r w:rsidRPr="002D6A37">
        <w:rPr>
          <w:rFonts w:cs="Calibri"/>
          <w:b/>
          <w:iCs/>
          <w:highlight w:val="green"/>
          <w:u w:val="single"/>
          <w:bdr w:val="single" w:sz="8" w:space="0" w:color="auto"/>
        </w:rPr>
        <w:t>global-</w:t>
      </w:r>
      <w:r w:rsidRPr="00EA3A2A">
        <w:rPr>
          <w:rFonts w:cs="Calibri"/>
          <w:b/>
          <w:iCs/>
          <w:u w:val="single"/>
          <w:bdr w:val="single" w:sz="8" w:space="0" w:color="auto"/>
        </w:rPr>
        <w:t xml:space="preserve">average </w:t>
      </w:r>
      <w:r w:rsidRPr="002D6A37">
        <w:rPr>
          <w:rFonts w:cs="Calibri"/>
          <w:b/>
          <w:iCs/>
          <w:highlight w:val="green"/>
          <w:u w:val="single"/>
          <w:bdr w:val="single" w:sz="8" w:space="0" w:color="auto"/>
        </w:rPr>
        <w:t xml:space="preserve">temperature rise of 1 </w:t>
      </w:r>
      <w:r w:rsidRPr="00EA3A2A">
        <w:rPr>
          <w:rFonts w:cs="Calibri"/>
          <w:b/>
          <w:iCs/>
          <w:u w:val="single"/>
          <w:bdr w:val="single" w:sz="8" w:space="0" w:color="auto"/>
        </w:rPr>
        <w:t xml:space="preserve">degree </w:t>
      </w:r>
      <w:r w:rsidRPr="002D6A37">
        <w:rPr>
          <w:rFonts w:cs="Calibri"/>
          <w:b/>
          <w:iCs/>
          <w:highlight w:val="green"/>
          <w:u w:val="single"/>
          <w:bdr w:val="single" w:sz="8" w:space="0" w:color="auto"/>
        </w:rPr>
        <w:t xml:space="preserve">Celsius within </w:t>
      </w:r>
      <w:r w:rsidRPr="00EA3A2A">
        <w:rPr>
          <w:rFonts w:cs="Calibri"/>
          <w:b/>
          <w:iCs/>
          <w:u w:val="single"/>
          <w:bdr w:val="single" w:sz="8" w:space="0" w:color="auto"/>
        </w:rPr>
        <w:t xml:space="preserve">a </w:t>
      </w:r>
      <w:r w:rsidRPr="002D6A37">
        <w:rPr>
          <w:rFonts w:cs="Calibri"/>
          <w:b/>
          <w:iCs/>
          <w:highlight w:val="green"/>
          <w:u w:val="single"/>
          <w:bdr w:val="single" w:sz="8" w:space="0" w:color="auto"/>
        </w:rPr>
        <w:t>few weeks</w:t>
      </w:r>
      <w:r w:rsidRPr="006057FE">
        <w:rPr>
          <w:rFonts w:cs="Calibri"/>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24BCEEC7" w14:textId="77777777" w:rsidR="003D2C51" w:rsidRPr="006057FE" w:rsidRDefault="003D2C51" w:rsidP="003D2C51">
      <w:pPr>
        <w:rPr>
          <w:rFonts w:cs="Calibri"/>
          <w:sz w:val="16"/>
        </w:rPr>
      </w:pPr>
      <w:r w:rsidRPr="006057FE">
        <w:rPr>
          <w:rFonts w:cs="Calibri"/>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7F211265" w14:textId="77777777" w:rsidR="003D2C51" w:rsidRPr="006057FE" w:rsidRDefault="003D2C51" w:rsidP="003D2C51">
      <w:pPr>
        <w:rPr>
          <w:rFonts w:cs="Calibri"/>
          <w:sz w:val="16"/>
        </w:rPr>
      </w:pPr>
      <w:r w:rsidRPr="006057FE">
        <w:rPr>
          <w:rFonts w:cs="Calibri"/>
          <w:sz w:val="16"/>
        </w:rPr>
        <w:t>By 13 March 2020, 2 C above the 1750 baseline was crossed [11]. In other words, human extinction via the death-by-a-</w:t>
      </w:r>
      <w:proofErr w:type="spellStart"/>
      <w:r w:rsidRPr="006057FE">
        <w:rPr>
          <w:rFonts w:cs="Calibri"/>
          <w:sz w:val="16"/>
        </w:rPr>
        <w:t>thousandcuts</w:t>
      </w:r>
      <w:proofErr w:type="spellEnd"/>
      <w:r w:rsidRPr="006057FE">
        <w:rPr>
          <w:rFonts w:cs="Calibri"/>
          <w:sz w:val="16"/>
        </w:rPr>
        <w:t xml:space="preserve">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w:t>
      </w:r>
      <w:r w:rsidRPr="006057FE">
        <w:rPr>
          <w:rFonts w:cs="Calibri"/>
          <w:sz w:val="16"/>
        </w:rPr>
        <w:lastRenderedPageBreak/>
        <w:t xml:space="preserve">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rFonts w:cs="Calibri"/>
          <w:b/>
          <w:iCs/>
          <w:u w:val="single"/>
          <w:bdr w:val="single" w:sz="8" w:space="0" w:color="auto"/>
        </w:rPr>
        <w:t xml:space="preserve">Every </w:t>
      </w:r>
      <w:r w:rsidRPr="000765C3">
        <w:rPr>
          <w:rFonts w:cs="Calibri"/>
          <w:b/>
          <w:iCs/>
          <w:highlight w:val="green"/>
          <w:u w:val="single"/>
          <w:bdr w:val="single" w:sz="8" w:space="0" w:color="auto"/>
        </w:rPr>
        <w:t>civilization requires bread and circuses</w:t>
      </w:r>
      <w:r w:rsidRPr="006057FE">
        <w:rPr>
          <w:rFonts w:cs="Calibri"/>
          <w:sz w:val="16"/>
        </w:rPr>
        <w:t xml:space="preserve">. There is little doubt </w:t>
      </w:r>
      <w:r w:rsidRPr="006057FE">
        <w:rPr>
          <w:rFonts w:cs="Calibri"/>
          <w:b/>
          <w:u w:val="single"/>
        </w:rPr>
        <w:t xml:space="preserve">the </w:t>
      </w:r>
      <w:r w:rsidRPr="000765C3">
        <w:rPr>
          <w:rFonts w:cs="Calibri"/>
          <w:b/>
          <w:highlight w:val="green"/>
          <w:u w:val="single"/>
        </w:rPr>
        <w:t>circuses</w:t>
      </w:r>
      <w:r w:rsidRPr="006057FE">
        <w:rPr>
          <w:rFonts w:cs="Calibri"/>
          <w:b/>
          <w:u w:val="single"/>
        </w:rPr>
        <w:t xml:space="preserve"> attendant to industrial civilization </w:t>
      </w:r>
      <w:r w:rsidRPr="000765C3">
        <w:rPr>
          <w:rFonts w:cs="Calibri"/>
          <w:b/>
          <w:highlight w:val="green"/>
          <w:u w:val="single"/>
        </w:rPr>
        <w:t>will continue until</w:t>
      </w:r>
      <w:r w:rsidRPr="006057FE">
        <w:rPr>
          <w:rFonts w:cs="Calibri"/>
          <w:b/>
          <w:u w:val="single"/>
        </w:rPr>
        <w:t xml:space="preserve"> the </w:t>
      </w:r>
      <w:r w:rsidRPr="000765C3">
        <w:rPr>
          <w:rFonts w:cs="Calibri"/>
          <w:b/>
          <w:highlight w:val="green"/>
          <w:u w:val="single"/>
        </w:rPr>
        <w:t>end</w:t>
      </w:r>
      <w:r w:rsidRPr="006057FE">
        <w:rPr>
          <w:rFonts w:cs="Calibri"/>
          <w:b/>
          <w:u w:val="single"/>
        </w:rPr>
        <w:t xml:space="preserve"> of the planetary show for Homo sapiens. </w:t>
      </w:r>
      <w:r w:rsidRPr="000765C3">
        <w:rPr>
          <w:rFonts w:cs="Calibri"/>
          <w:b/>
          <w:iCs/>
          <w:highlight w:val="green"/>
          <w:u w:val="single"/>
          <w:bdr w:val="single" w:sz="8" w:space="0" w:color="auto"/>
        </w:rPr>
        <w:t>Bread</w:t>
      </w:r>
      <w:r w:rsidRPr="006057FE">
        <w:rPr>
          <w:rFonts w:cs="Calibri"/>
          <w:b/>
          <w:iCs/>
          <w:u w:val="single"/>
          <w:bdr w:val="single" w:sz="8" w:space="0" w:color="auto"/>
        </w:rPr>
        <w:t xml:space="preserve">, however, </w:t>
      </w:r>
      <w:r w:rsidRPr="000765C3">
        <w:rPr>
          <w:rFonts w:cs="Calibri"/>
          <w:b/>
          <w:iCs/>
          <w:highlight w:val="green"/>
          <w:u w:val="single"/>
          <w:bdr w:val="single" w:sz="8" w:space="0" w:color="auto"/>
        </w:rPr>
        <w:t>requires wheat</w:t>
      </w:r>
      <w:r w:rsidRPr="000765C3">
        <w:rPr>
          <w:rFonts w:cs="Calibri"/>
          <w:b/>
          <w:highlight w:val="green"/>
          <w:u w:val="single"/>
        </w:rPr>
        <w:t>.</w:t>
      </w:r>
      <w:r w:rsidRPr="006057FE">
        <w:rPr>
          <w:rFonts w:cs="Calibri"/>
          <w:b/>
          <w:u w:val="single"/>
        </w:rPr>
        <w:t xml:space="preserve"> </w:t>
      </w:r>
      <w:r w:rsidRPr="000765C3">
        <w:rPr>
          <w:rFonts w:cs="Calibri"/>
          <w:b/>
          <w:highlight w:val="green"/>
          <w:u w:val="single"/>
        </w:rPr>
        <w:t>Wheat production requires</w:t>
      </w:r>
      <w:r w:rsidRPr="006057FE">
        <w:rPr>
          <w:rFonts w:cs="Calibri"/>
          <w:b/>
          <w:u w:val="single"/>
        </w:rPr>
        <w:t xml:space="preserve"> a </w:t>
      </w:r>
      <w:r w:rsidRPr="000765C3">
        <w:rPr>
          <w:rFonts w:cs="Calibri"/>
          <w:b/>
          <w:highlight w:val="green"/>
          <w:u w:val="single"/>
        </w:rPr>
        <w:t>delicate balance of</w:t>
      </w:r>
      <w:r w:rsidRPr="006057FE">
        <w:rPr>
          <w:rFonts w:cs="Calibri"/>
          <w:b/>
          <w:u w:val="single"/>
        </w:rPr>
        <w:t xml:space="preserve"> growing </w:t>
      </w:r>
      <w:r w:rsidRPr="000765C3">
        <w:rPr>
          <w:rFonts w:cs="Calibri"/>
          <w:b/>
          <w:highlight w:val="green"/>
          <w:u w:val="single"/>
        </w:rPr>
        <w:t>conditions that</w:t>
      </w:r>
      <w:r w:rsidRPr="006057FE">
        <w:rPr>
          <w:rFonts w:cs="Calibri"/>
          <w:b/>
          <w:u w:val="single"/>
        </w:rPr>
        <w:t xml:space="preserve">, like habitat for humans, </w:t>
      </w:r>
      <w:r w:rsidRPr="000765C3">
        <w:rPr>
          <w:rFonts w:cs="Calibri"/>
          <w:b/>
          <w:highlight w:val="green"/>
          <w:u w:val="single"/>
        </w:rPr>
        <w:t xml:space="preserve">teeters on </w:t>
      </w:r>
      <w:r w:rsidRPr="000765C3">
        <w:rPr>
          <w:rFonts w:cs="Calibri"/>
          <w:b/>
          <w:u w:val="single"/>
        </w:rPr>
        <w:t xml:space="preserve">the </w:t>
      </w:r>
      <w:r w:rsidRPr="000765C3">
        <w:rPr>
          <w:rFonts w:cs="Calibri"/>
          <w:b/>
          <w:highlight w:val="green"/>
          <w:u w:val="single"/>
        </w:rPr>
        <w:t>brink</w:t>
      </w:r>
      <w:r w:rsidRPr="006057FE">
        <w:rPr>
          <w:rFonts w:cs="Calibri"/>
          <w:sz w:val="16"/>
        </w:rPr>
        <w:t xml:space="preserve"> [15]. </w:t>
      </w:r>
      <w:r w:rsidRPr="006057FE">
        <w:rPr>
          <w:rFonts w:cs="Calibri"/>
          <w:b/>
          <w:u w:val="single"/>
        </w:rPr>
        <w:t xml:space="preserve">The </w:t>
      </w:r>
      <w:r w:rsidRPr="000765C3">
        <w:rPr>
          <w:rFonts w:cs="Calibri"/>
          <w:b/>
          <w:highlight w:val="green"/>
          <w:u w:val="single"/>
        </w:rPr>
        <w:t>path to near-term human extinction</w:t>
      </w:r>
      <w:r w:rsidRPr="006057FE">
        <w:rPr>
          <w:rFonts w:cs="Calibri"/>
          <w:b/>
          <w:u w:val="single"/>
        </w:rPr>
        <w:t xml:space="preserve"> thus runs from a tiny virus underlying a pandemic </w:t>
      </w:r>
      <w:r w:rsidRPr="000765C3">
        <w:rPr>
          <w:rFonts w:cs="Calibri"/>
          <w:b/>
          <w:highlight w:val="green"/>
          <w:u w:val="single"/>
        </w:rPr>
        <w:t>through</w:t>
      </w:r>
      <w:r w:rsidRPr="006057FE">
        <w:rPr>
          <w:rFonts w:cs="Calibri"/>
          <w:b/>
          <w:u w:val="single"/>
        </w:rPr>
        <w:t xml:space="preserve"> a </w:t>
      </w:r>
      <w:r w:rsidRPr="000765C3">
        <w:rPr>
          <w:rFonts w:cs="Calibri"/>
          <w:b/>
          <w:highlight w:val="green"/>
          <w:u w:val="single"/>
        </w:rPr>
        <w:t xml:space="preserve">reduction of industrial activity that overheats </w:t>
      </w:r>
      <w:r w:rsidRPr="000765C3">
        <w:rPr>
          <w:rFonts w:cs="Calibri"/>
          <w:b/>
          <w:u w:val="single"/>
        </w:rPr>
        <w:t xml:space="preserve">a </w:t>
      </w:r>
      <w:r w:rsidRPr="000765C3">
        <w:rPr>
          <w:rFonts w:cs="Calibri"/>
          <w:b/>
          <w:highlight w:val="green"/>
          <w:u w:val="single"/>
        </w:rPr>
        <w:t>planet</w:t>
      </w:r>
      <w:r w:rsidRPr="006057FE">
        <w:rPr>
          <w:rFonts w:cs="Calibri"/>
          <w:b/>
          <w:u w:val="single"/>
        </w:rPr>
        <w:t xml:space="preserve"> already running a fever</w:t>
      </w:r>
      <w:r w:rsidRPr="006057FE">
        <w:rPr>
          <w:rFonts w:cs="Calibri"/>
          <w:sz w:val="16"/>
        </w:rPr>
        <w:t>.</w:t>
      </w:r>
    </w:p>
    <w:p w14:paraId="32CB9F2F" w14:textId="77777777" w:rsidR="003D2C51" w:rsidRPr="00134F7F" w:rsidRDefault="003D2C51" w:rsidP="003D2C51">
      <w:pPr>
        <w:rPr>
          <w:rFonts w:cs="Calibri"/>
          <w:sz w:val="16"/>
        </w:rPr>
      </w:pPr>
      <w:r w:rsidRPr="006057FE">
        <w:rPr>
          <w:rFonts w:cs="Calibri"/>
          <w:b/>
          <w:u w:val="single"/>
        </w:rPr>
        <w:t xml:space="preserve">The outbreak of </w:t>
      </w:r>
      <w:r w:rsidRPr="000765C3">
        <w:rPr>
          <w:rFonts w:cs="Calibri"/>
          <w:b/>
          <w:highlight w:val="green"/>
          <w:u w:val="single"/>
        </w:rPr>
        <w:t>COVID</w:t>
      </w:r>
      <w:r w:rsidRPr="006057FE">
        <w:rPr>
          <w:rFonts w:cs="Calibri"/>
          <w:b/>
          <w:u w:val="single"/>
        </w:rPr>
        <w:t xml:space="preserve">-19 </w:t>
      </w:r>
      <w:r w:rsidRPr="000765C3">
        <w:rPr>
          <w:rFonts w:cs="Calibri"/>
          <w:b/>
          <w:iCs/>
          <w:highlight w:val="green"/>
          <w:u w:val="single"/>
          <w:bdr w:val="single" w:sz="8" w:space="0" w:color="auto"/>
        </w:rPr>
        <w:t xml:space="preserve">could </w:t>
      </w:r>
      <w:r w:rsidRPr="00EA3A2A">
        <w:rPr>
          <w:rFonts w:cs="Calibri"/>
          <w:b/>
          <w:iCs/>
          <w:u w:val="single"/>
          <w:bdr w:val="single" w:sz="8" w:space="0" w:color="auto"/>
        </w:rPr>
        <w:t xml:space="preserve">very well </w:t>
      </w:r>
      <w:r w:rsidRPr="000765C3">
        <w:rPr>
          <w:rFonts w:cs="Calibri"/>
          <w:b/>
          <w:iCs/>
          <w:highlight w:val="green"/>
          <w:u w:val="single"/>
          <w:bdr w:val="single" w:sz="8" w:space="0" w:color="auto"/>
        </w:rPr>
        <w:t>be</w:t>
      </w:r>
      <w:r w:rsidRPr="006057FE">
        <w:rPr>
          <w:rFonts w:cs="Calibri"/>
          <w:b/>
          <w:iCs/>
          <w:u w:val="single"/>
          <w:bdr w:val="single" w:sz="8" w:space="0" w:color="auto"/>
        </w:rPr>
        <w:t xml:space="preserve"> the </w:t>
      </w:r>
      <w:r w:rsidRPr="000765C3">
        <w:rPr>
          <w:rFonts w:cs="Calibri"/>
          <w:b/>
          <w:iCs/>
          <w:highlight w:val="green"/>
          <w:u w:val="single"/>
          <w:bdr w:val="single" w:sz="8" w:space="0" w:color="auto"/>
        </w:rPr>
        <w:t>event</w:t>
      </w:r>
      <w:r w:rsidRPr="006057FE">
        <w:rPr>
          <w:rFonts w:cs="Calibri"/>
          <w:b/>
          <w:iCs/>
          <w:u w:val="single"/>
          <w:bdr w:val="single" w:sz="8" w:space="0" w:color="auto"/>
        </w:rPr>
        <w:t xml:space="preserve"> </w:t>
      </w:r>
      <w:r w:rsidRPr="00EA3A2A">
        <w:rPr>
          <w:rFonts w:cs="Calibri"/>
          <w:b/>
          <w:iCs/>
          <w:u w:val="single"/>
          <w:bdr w:val="single" w:sz="8" w:space="0" w:color="auto"/>
        </w:rPr>
        <w:t xml:space="preserve">that </w:t>
      </w:r>
      <w:r w:rsidRPr="000765C3">
        <w:rPr>
          <w:rFonts w:cs="Calibri"/>
          <w:b/>
          <w:iCs/>
          <w:highlight w:val="green"/>
          <w:u w:val="single"/>
          <w:bdr w:val="single" w:sz="8" w:space="0" w:color="auto"/>
        </w:rPr>
        <w:t>accelerates human extinction</w:t>
      </w:r>
      <w:r w:rsidRPr="006057FE">
        <w:rPr>
          <w:rFonts w:cs="Calibri"/>
          <w:b/>
          <w:u w:val="single"/>
        </w:rPr>
        <w:t xml:space="preserve"> </w:t>
      </w:r>
      <w:r w:rsidRPr="000765C3">
        <w:rPr>
          <w:rFonts w:cs="Calibri"/>
          <w:b/>
          <w:highlight w:val="green"/>
          <w:u w:val="single"/>
        </w:rPr>
        <w:t>via</w:t>
      </w:r>
      <w:r w:rsidRPr="006057FE">
        <w:rPr>
          <w:rFonts w:cs="Calibri"/>
          <w:b/>
          <w:u w:val="single"/>
        </w:rPr>
        <w:t xml:space="preserve"> </w:t>
      </w:r>
      <w:r w:rsidRPr="000765C3">
        <w:rPr>
          <w:rFonts w:cs="Calibri"/>
          <w:b/>
          <w:highlight w:val="green"/>
          <w:u w:val="single"/>
        </w:rPr>
        <w:t>reduction of industrial activity</w:t>
      </w:r>
      <w:r w:rsidRPr="006057FE">
        <w:rPr>
          <w:rFonts w:cs="Calibri"/>
          <w:b/>
          <w:u w:val="single"/>
        </w:rPr>
        <w:t xml:space="preserve">, hence loss of habitat for Homo </w:t>
      </w:r>
      <w:r w:rsidRPr="00EA3A2A">
        <w:rPr>
          <w:rFonts w:cs="Calibri"/>
          <w:b/>
          <w:u w:val="single"/>
        </w:rPr>
        <w:t>sapiens. As a result of the rapid environmental change likely to fo</w:t>
      </w:r>
      <w:r w:rsidRPr="006057FE">
        <w:rPr>
          <w:rFonts w:cs="Calibri"/>
          <w:b/>
          <w:u w:val="single"/>
        </w:rPr>
        <w:t xml:space="preserve">llow, </w:t>
      </w:r>
      <w:r w:rsidRPr="006057FE">
        <w:rPr>
          <w:rFonts w:cs="Calibri"/>
          <w:b/>
          <w:iCs/>
          <w:u w:val="single"/>
          <w:bdr w:val="single" w:sz="8" w:space="0" w:color="auto"/>
        </w:rPr>
        <w:t xml:space="preserve">we are </w:t>
      </w:r>
      <w:r w:rsidRPr="000765C3">
        <w:rPr>
          <w:rFonts w:cs="Calibri"/>
          <w:b/>
          <w:iCs/>
          <w:highlight w:val="green"/>
          <w:u w:val="single"/>
          <w:bdr w:val="single" w:sz="8" w:space="0" w:color="auto"/>
        </w:rPr>
        <w:t>almost certain to lose all life on Earth</w:t>
      </w:r>
      <w:r w:rsidRPr="006057FE">
        <w:rPr>
          <w:rFonts w:cs="Calibri"/>
          <w:sz w:val="16"/>
        </w:rPr>
        <w:t xml:space="preserve"> [16]. History is replete with examples of human hubris. We thought we were mighty, and we certainly have left our mark on Earth. </w:t>
      </w:r>
      <w:r w:rsidRPr="006057FE">
        <w:rPr>
          <w:rFonts w:cs="Calibri"/>
          <w:b/>
          <w:u w:val="single"/>
        </w:rPr>
        <w:t>How embarrassing for the big-brained human species that a microscopic virus could pull the trigger on our extinction</w:t>
      </w:r>
      <w:r w:rsidRPr="006057FE">
        <w:rPr>
          <w:rFonts w:cs="Calibri"/>
          <w:sz w:val="16"/>
        </w:rPr>
        <w:t xml:space="preserve"> [15].</w:t>
      </w:r>
    </w:p>
    <w:p w14:paraId="48A69688" w14:textId="77777777" w:rsidR="003D2C51" w:rsidRPr="004E4CBD" w:rsidRDefault="003D2C51" w:rsidP="003D2C51">
      <w:pPr>
        <w:pStyle w:val="Heading4"/>
      </w:pPr>
      <w:r>
        <w:t xml:space="preserve">4. </w:t>
      </w:r>
      <w:r w:rsidRPr="004E4CBD">
        <w:t>Continued COVID spread causes great power war</w:t>
      </w:r>
      <w:r>
        <w:t xml:space="preserve"> and is the death knell of the LIO </w:t>
      </w:r>
      <w:r w:rsidRPr="004E4CBD">
        <w:t>-diversion, nationalism, psychology</w:t>
      </w:r>
    </w:p>
    <w:p w14:paraId="39E9ABAF" w14:textId="77777777" w:rsidR="003D2C51" w:rsidRPr="004E4CBD" w:rsidRDefault="003D2C51" w:rsidP="003D2C51">
      <w:pPr>
        <w:rPr>
          <w:rStyle w:val="Style13ptBold"/>
        </w:rPr>
      </w:pPr>
      <w:proofErr w:type="spellStart"/>
      <w:r w:rsidRPr="004E4CBD">
        <w:rPr>
          <w:rStyle w:val="Style13ptBold"/>
        </w:rPr>
        <w:t>Kitfield</w:t>
      </w:r>
      <w:proofErr w:type="spellEnd"/>
      <w:r w:rsidRPr="004E4CBD">
        <w:rPr>
          <w:rStyle w:val="Style13ptBold"/>
        </w:rPr>
        <w:t xml:space="preserve"> 20 </w:t>
      </w:r>
    </w:p>
    <w:p w14:paraId="546C2EF7" w14:textId="77777777" w:rsidR="003D2C51" w:rsidRPr="004E4CBD" w:rsidRDefault="003D2C51" w:rsidP="003D2C51">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10" w:history="1">
        <w:r w:rsidRPr="004E4CBD">
          <w:rPr>
            <w:rStyle w:val="Hyperlink"/>
            <w:sz w:val="16"/>
          </w:rPr>
          <w:t>https://breakingdefense.com/2020/05/will-covid-19-kill-the-liberal-world-order/</w:t>
        </w:r>
      </w:hyperlink>
      <w:r w:rsidRPr="004E4CBD">
        <w:rPr>
          <w:rStyle w:val="StyleUnderline"/>
          <w:sz w:val="16"/>
          <w:u w:val="none"/>
        </w:rPr>
        <w:t>, 5-22)</w:t>
      </w:r>
    </w:p>
    <w:p w14:paraId="5552A421" w14:textId="77777777" w:rsidR="003D2C51" w:rsidRDefault="003D2C51" w:rsidP="003D2C51">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this </w:t>
      </w:r>
      <w:r w:rsidRPr="00F27318">
        <w:rPr>
          <w:rStyle w:val="StyleUnderline"/>
          <w:highlight w:val="green"/>
        </w:rPr>
        <w:t>crisis</w:t>
      </w:r>
      <w:r w:rsidRPr="00476B36">
        <w:rPr>
          <w:rStyle w:val="StyleUnderline"/>
        </w:rPr>
        <w:t xml:space="preserve"> is </w:t>
      </w:r>
      <w:r w:rsidRPr="00F27318">
        <w:rPr>
          <w:rStyle w:val="StyleUnderline"/>
          <w:highlight w:val="green"/>
        </w:rPr>
        <w:t>likely to unfold in three</w:t>
      </w:r>
      <w:r w:rsidRPr="00476B36">
        <w:rPr>
          <w:rStyle w:val="StyleUnderline"/>
        </w:rPr>
        <w:t xml:space="preserve"> consecutive </w:t>
      </w:r>
      <w:r w:rsidRPr="00F27318">
        <w:rPr>
          <w:rStyle w:val="StyleUnderline"/>
          <w:highlight w:val="green"/>
        </w:rPr>
        <w:t>waves</w:t>
      </w:r>
      <w:r w:rsidRPr="00476B36">
        <w:rPr>
          <w:rStyle w:val="StyleUnderline"/>
        </w:rPr>
        <w:t>,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F27318">
        <w:rPr>
          <w:rStyle w:val="StyleUnderline"/>
          <w:highlight w:val="green"/>
        </w:rPr>
        <w:t>The U</w:t>
      </w:r>
      <w:r w:rsidRPr="004E4CBD">
        <w:rPr>
          <w:sz w:val="16"/>
        </w:rPr>
        <w:t xml:space="preserve">nited </w:t>
      </w:r>
      <w:r w:rsidRPr="00F27318">
        <w:rPr>
          <w:rStyle w:val="StyleUnderline"/>
          <w:highlight w:val="green"/>
        </w:rPr>
        <w:t>S</w:t>
      </w:r>
      <w:r w:rsidRPr="004E4CBD">
        <w:rPr>
          <w:sz w:val="16"/>
        </w:rPr>
        <w:t xml:space="preserve">tates </w:t>
      </w:r>
      <w:r w:rsidRPr="00476B36">
        <w:rPr>
          <w:rStyle w:val="StyleUnderline"/>
        </w:rPr>
        <w:t xml:space="preserve">is </w:t>
      </w:r>
      <w:r w:rsidRPr="00F27318">
        <w:rPr>
          <w:rStyle w:val="StyleUnderline"/>
          <w:highlight w:val="green"/>
        </w:rPr>
        <w:t>already experiencing</w:t>
      </w:r>
      <w:r w:rsidRPr="00476B36">
        <w:rPr>
          <w:rStyle w:val="StyleUnderline"/>
        </w:rPr>
        <w:t xml:space="preserve"> </w:t>
      </w:r>
      <w:r w:rsidRPr="00F27318">
        <w:rPr>
          <w:rStyle w:val="StyleUnderline"/>
          <w:highlight w:val="green"/>
        </w:rPr>
        <w:t>high</w:t>
      </w:r>
      <w:r w:rsidRPr="00476B36">
        <w:rPr>
          <w:rStyle w:val="StyleUnderline"/>
        </w:rPr>
        <w:t xml:space="preserve"> levels of </w:t>
      </w:r>
      <w:r w:rsidRPr="00F27318">
        <w:rPr>
          <w:rStyle w:val="StyleUnderline"/>
          <w:highlight w:val="green"/>
        </w:rPr>
        <w:t>domestic unrest</w:t>
      </w:r>
      <w:r w:rsidRPr="004E4CBD">
        <w:rPr>
          <w:sz w:val="16"/>
        </w:rPr>
        <w:t xml:space="preserve"> at a time of paralyzing partisan rancor, he noted, and the discord will certainly increase as the presidential election nears in November. </w:t>
      </w:r>
      <w:r w:rsidRPr="00583AB4">
        <w:rPr>
          <w:rStyle w:val="StyleUnderline"/>
          <w:highlight w:val="green"/>
        </w:rPr>
        <w:t>Adding to that</w:t>
      </w:r>
      <w:r w:rsidRPr="00476B36">
        <w:rPr>
          <w:rStyle w:val="StyleUnderline"/>
        </w:rPr>
        <w:t xml:space="preserve"> combustible mixture </w:t>
      </w:r>
      <w:r w:rsidRPr="00583AB4">
        <w:rPr>
          <w:rStyle w:val="StyleUnderline"/>
          <w:highlight w:val="green"/>
        </w:rPr>
        <w:t>is</w:t>
      </w:r>
      <w:r w:rsidRPr="00476B36">
        <w:rPr>
          <w:rStyle w:val="StyleUnderline"/>
        </w:rPr>
        <w:t xml:space="preserve"> likely to be a </w:t>
      </w:r>
      <w:r w:rsidRPr="00583AB4">
        <w:rPr>
          <w:rStyle w:val="Emphasis"/>
          <w:highlight w:val="green"/>
        </w:rPr>
        <w:t xml:space="preserve">second wave of </w:t>
      </w:r>
      <w:r w:rsidRPr="00583AB4">
        <w:rPr>
          <w:rStyle w:val="Emphasis"/>
        </w:rPr>
        <w:t xml:space="preserve">the </w:t>
      </w:r>
      <w:r w:rsidRPr="00583AB4">
        <w:rPr>
          <w:rStyle w:val="Emphasis"/>
          <w:highlight w:val="green"/>
        </w:rPr>
        <w:t>virus</w:t>
      </w:r>
      <w:r w:rsidRPr="004E4CBD">
        <w:rPr>
          <w:sz w:val="16"/>
        </w:rPr>
        <w:t xml:space="preserve"> expected to hit in the fall, </w:t>
      </w:r>
      <w:r w:rsidRPr="00583AB4">
        <w:rPr>
          <w:rStyle w:val="StyleUnderline"/>
          <w:highlight w:val="green"/>
        </w:rPr>
        <w:t>and foreign actors</w:t>
      </w:r>
      <w:r w:rsidRPr="00476B36">
        <w:rPr>
          <w:rStyle w:val="StyleUnderline"/>
        </w:rPr>
        <w:t xml:space="preserve"> like Russian and China </w:t>
      </w:r>
      <w:r w:rsidRPr="00583AB4">
        <w:rPr>
          <w:rStyle w:val="StyleUnderline"/>
          <w:highlight w:val="green"/>
        </w:rPr>
        <w:t>determined to use disinformation to stoke domestic divisions</w:t>
      </w:r>
      <w:r w:rsidRPr="00476B36">
        <w:rPr>
          <w:rStyle w:val="StyleUnderline"/>
        </w:rPr>
        <w:t xml:space="preserve"> </w:t>
      </w:r>
      <w:r w:rsidRPr="004E4CBD">
        <w:rPr>
          <w:sz w:val="16"/>
        </w:rPr>
        <w:t>during the election.</w:t>
      </w:r>
      <w:r>
        <w:rPr>
          <w:rStyle w:val="StyleUnderline"/>
        </w:rPr>
        <w:t xml:space="preserve"> </w:t>
      </w:r>
      <w:r w:rsidRPr="004E4CBD">
        <w:rPr>
          <w:sz w:val="16"/>
        </w:rPr>
        <w:t>“</w:t>
      </w:r>
      <w:r w:rsidRPr="00583AB4">
        <w:rPr>
          <w:rStyle w:val="StyleUnderline"/>
          <w:highlight w:val="green"/>
        </w:rPr>
        <w:t>Given</w:t>
      </w:r>
      <w:r w:rsidRPr="00476B36">
        <w:rPr>
          <w:rStyle w:val="StyleUnderline"/>
        </w:rPr>
        <w:t xml:space="preserve"> the </w:t>
      </w:r>
      <w:r w:rsidRPr="00583AB4">
        <w:rPr>
          <w:rStyle w:val="StyleUnderline"/>
          <w:highlight w:val="green"/>
        </w:rPr>
        <w:t>likelihood of internal instability</w:t>
      </w:r>
      <w:r w:rsidRPr="00476B36">
        <w:rPr>
          <w:rStyle w:val="StyleUnderline"/>
        </w:rPr>
        <w:t xml:space="preserve"> </w:t>
      </w:r>
      <w:r w:rsidRPr="00583AB4">
        <w:rPr>
          <w:rStyle w:val="StyleUnderline"/>
          <w:highlight w:val="green"/>
        </w:rPr>
        <w:t>and</w:t>
      </w:r>
      <w:r w:rsidRPr="00476B36">
        <w:rPr>
          <w:rStyle w:val="StyleUnderline"/>
        </w:rPr>
        <w:t xml:space="preserve"> </w:t>
      </w:r>
      <w:r w:rsidRPr="00583AB4">
        <w:rPr>
          <w:rStyle w:val="StyleUnderline"/>
          <w:highlight w:val="green"/>
        </w:rPr>
        <w:t>anti-government</w:t>
      </w:r>
      <w:r w:rsidRPr="00476B36">
        <w:rPr>
          <w:rStyle w:val="StyleUnderline"/>
        </w:rPr>
        <w:t xml:space="preserve"> anger here and </w:t>
      </w:r>
      <w:r w:rsidRPr="00583AB4">
        <w:rPr>
          <w:rStyle w:val="StyleUnderline"/>
          <w:highlight w:val="green"/>
        </w:rPr>
        <w:t>around the world</w:t>
      </w:r>
      <w:r w:rsidRPr="00476B36">
        <w:rPr>
          <w:rStyle w:val="StyleUnderline"/>
        </w:rPr>
        <w:t xml:space="preserve">, there will be a </w:t>
      </w:r>
      <w:r w:rsidRPr="00583AB4">
        <w:rPr>
          <w:rStyle w:val="StyleUnderline"/>
          <w:highlight w:val="green"/>
        </w:rPr>
        <w:t>huge incentive for leaders</w:t>
      </w:r>
      <w:r w:rsidRPr="004E4CBD">
        <w:rPr>
          <w:sz w:val="16"/>
        </w:rPr>
        <w:t xml:space="preserve"> who personalize politics like Trump, [Russian President Vladimir] Putin and [Chinese President] Xi Jinping </w:t>
      </w:r>
      <w:r w:rsidRPr="00583AB4">
        <w:rPr>
          <w:rStyle w:val="Emphasis"/>
          <w:highlight w:val="green"/>
        </w:rPr>
        <w:t>to look for external scapegoats for their domestic troubl</w:t>
      </w:r>
      <w:r w:rsidRPr="00476B36">
        <w:rPr>
          <w:rStyle w:val="Emphasis"/>
        </w:rPr>
        <w:t>es</w:t>
      </w:r>
      <w:r w:rsidRPr="004E4CBD">
        <w:rPr>
          <w:sz w:val="16"/>
        </w:rPr>
        <w:t xml:space="preserve">, which has already started to happen,” said Kilcullen. “This crisis also comes at a point when </w:t>
      </w:r>
      <w:r w:rsidRPr="00476B36">
        <w:rPr>
          <w:rStyle w:val="StyleUnderline"/>
        </w:rPr>
        <w:t xml:space="preserve">the </w:t>
      </w:r>
      <w:r w:rsidRPr="00583AB4">
        <w:rPr>
          <w:rStyle w:val="StyleUnderline"/>
          <w:highlight w:val="green"/>
        </w:rPr>
        <w:t>international system</w:t>
      </w:r>
      <w:r w:rsidRPr="004E4CBD">
        <w:rPr>
          <w:sz w:val="16"/>
        </w:rPr>
        <w:t xml:space="preserve"> that we’ve known since the end of World War II </w:t>
      </w:r>
      <w:r w:rsidRPr="00476B36">
        <w:rPr>
          <w:rStyle w:val="Emphasis"/>
        </w:rPr>
        <w:t xml:space="preserve">was </w:t>
      </w:r>
      <w:r w:rsidRPr="00583AB4">
        <w:rPr>
          <w:rStyle w:val="Emphasis"/>
          <w:highlight w:val="green"/>
        </w:rPr>
        <w:t>already rotting</w:t>
      </w:r>
      <w:r w:rsidRPr="00476B36">
        <w:rPr>
          <w:rStyle w:val="Emphasis"/>
        </w:rPr>
        <w:t xml:space="preserve"> </w:t>
      </w:r>
      <w:r w:rsidRPr="00583AB4">
        <w:rPr>
          <w:rStyle w:val="Emphasis"/>
          <w:highlight w:val="green"/>
        </w:rPr>
        <w:t>and</w:t>
      </w:r>
      <w:r w:rsidRPr="00476B36">
        <w:rPr>
          <w:rStyle w:val="Emphasis"/>
        </w:rPr>
        <w:t xml:space="preserve"> </w:t>
      </w:r>
      <w:r w:rsidRPr="00583AB4">
        <w:rPr>
          <w:rStyle w:val="Emphasis"/>
          <w:highlight w:val="green"/>
        </w:rPr>
        <w:t>weak</w:t>
      </w:r>
      <w:r w:rsidRPr="00476B36">
        <w:rPr>
          <w:rStyle w:val="Emphasis"/>
        </w:rPr>
        <w:t>er than it appears</w:t>
      </w:r>
      <w:r w:rsidRPr="004E4CBD">
        <w:rPr>
          <w:sz w:val="16"/>
        </w:rPr>
        <w:t xml:space="preserve">. </w:t>
      </w:r>
      <w:r w:rsidRPr="00476B36">
        <w:rPr>
          <w:rStyle w:val="StyleUnderline"/>
        </w:rPr>
        <w:t xml:space="preserve">It may only take </w:t>
      </w:r>
      <w:r w:rsidRPr="00583AB4">
        <w:rPr>
          <w:rStyle w:val="Emphasis"/>
          <w:highlight w:val="green"/>
        </w:rPr>
        <w:t>one</w:t>
      </w:r>
      <w:r w:rsidRPr="00476B36">
        <w:rPr>
          <w:rStyle w:val="Emphasis"/>
        </w:rPr>
        <w:t xml:space="preserve"> big </w:t>
      </w:r>
      <w:r w:rsidRPr="00583AB4">
        <w:rPr>
          <w:rStyle w:val="Emphasis"/>
          <w:highlight w:val="green"/>
        </w:rPr>
        <w:t>shock to bring</w:t>
      </w:r>
      <w:r w:rsidRPr="00476B36">
        <w:rPr>
          <w:rStyle w:val="Emphasis"/>
        </w:rPr>
        <w:t xml:space="preserve"> that </w:t>
      </w:r>
      <w:r w:rsidRPr="00583AB4">
        <w:rPr>
          <w:rStyle w:val="Emphasis"/>
          <w:highlight w:val="green"/>
        </w:rPr>
        <w:t>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So this is the </w:t>
      </w:r>
      <w:r w:rsidRPr="00476B36">
        <w:rPr>
          <w:rStyle w:val="Emphasis"/>
        </w:rPr>
        <w:t xml:space="preserve">most dangerous geopolitical </w:t>
      </w:r>
      <w:r w:rsidRPr="00476B36">
        <w:rPr>
          <w:rStyle w:val="Emphasis"/>
        </w:rPr>
        <w:lastRenderedPageBreak/>
        <w:t>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583AB4">
        <w:rPr>
          <w:rStyle w:val="StyleUnderline"/>
          <w:highlight w:val="green"/>
        </w:rPr>
        <w:t>Beijing launched</w:t>
      </w:r>
      <w:r w:rsidRPr="00476B36">
        <w:rPr>
          <w:rStyle w:val="StyleUnderline"/>
        </w:rPr>
        <w:t xml:space="preserve"> a </w:t>
      </w:r>
      <w:r w:rsidRPr="00583AB4">
        <w:rPr>
          <w:rStyle w:val="StyleUnderline"/>
          <w:highlight w:val="green"/>
        </w:rPr>
        <w:t>campaign of intimidation</w:t>
      </w:r>
      <w:r w:rsidRPr="00476B36">
        <w:rPr>
          <w:rStyle w:val="StyleUnderline"/>
        </w:rPr>
        <w:t xml:space="preserve"> and economic threats </w:t>
      </w:r>
      <w:r w:rsidRPr="00583AB4">
        <w:rPr>
          <w:rStyle w:val="StyleUnderline"/>
          <w:highlight w:val="green"/>
        </w:rPr>
        <w:t>to mute international criticism</w:t>
      </w:r>
      <w:r w:rsidRPr="00583AB4">
        <w:rPr>
          <w:sz w:val="16"/>
          <w:highlight w:val="green"/>
        </w:rPr>
        <w:t>.</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w:t>
      </w:r>
      <w:r w:rsidRPr="00583AB4">
        <w:rPr>
          <w:rStyle w:val="StyleUnderline"/>
          <w:highlight w:val="green"/>
        </w:rPr>
        <w:t>Trump administration</w:t>
      </w:r>
      <w:r w:rsidRPr="00476B36">
        <w:rPr>
          <w:rStyle w:val="StyleUnderline"/>
        </w:rPr>
        <w:t xml:space="preserve"> weighs retribution against China, it has con</w:t>
      </w:r>
      <w:r w:rsidRPr="003A676D">
        <w:rPr>
          <w:rStyle w:val="StyleUnderline"/>
          <w:highlight w:val="green"/>
        </w:rPr>
        <w:t xml:space="preserve">tinued to ratchet up the rhetoric and provocations, </w:t>
      </w:r>
      <w:r w:rsidRPr="003A676D">
        <w:rPr>
          <w:rStyle w:val="Emphasis"/>
          <w:highlight w:val="green"/>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3A676D">
        <w:rPr>
          <w:rStyle w:val="StyleUnderline"/>
          <w:highlight w:val="green"/>
        </w:rPr>
        <w:t xml:space="preserve">On </w:t>
      </w:r>
      <w:r w:rsidRPr="003A676D">
        <w:rPr>
          <w:rStyle w:val="StyleUnderline"/>
        </w:rPr>
        <w:t xml:space="preserve">the </w:t>
      </w:r>
      <w:r w:rsidRPr="003A676D">
        <w:rPr>
          <w:rStyle w:val="StyleUnderline"/>
          <w:highlight w:val="green"/>
        </w:rPr>
        <w:t>Russian front</w:t>
      </w:r>
      <w:r w:rsidRPr="004E4CBD">
        <w:rPr>
          <w:sz w:val="16"/>
        </w:rPr>
        <w:t xml:space="preserve">, the </w:t>
      </w:r>
      <w:r w:rsidRPr="003A676D">
        <w:rPr>
          <w:rStyle w:val="StyleUnderline"/>
          <w:highlight w:val="green"/>
        </w:rPr>
        <w:t>Trump</w:t>
      </w:r>
      <w:r w:rsidRPr="004E4CBD">
        <w:rPr>
          <w:sz w:val="16"/>
        </w:rPr>
        <w:t xml:space="preserve"> administration has reportedly </w:t>
      </w:r>
      <w:r w:rsidRPr="003A676D">
        <w:rPr>
          <w:rStyle w:val="StyleUnderline"/>
          <w:highlight w:val="green"/>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 xml:space="preserve">Even </w:t>
      </w:r>
      <w:r w:rsidRPr="00C02ACA">
        <w:rPr>
          <w:rStyle w:val="StyleUnderline"/>
          <w:highlight w:val="green"/>
        </w:rPr>
        <w:t>before</w:t>
      </w:r>
      <w:r w:rsidRPr="00476B36">
        <w:rPr>
          <w:rStyle w:val="StyleUnderline"/>
        </w:rPr>
        <w:t xml:space="preserve"> the </w:t>
      </w:r>
      <w:r w:rsidRPr="00C02ACA">
        <w:rPr>
          <w:rStyle w:val="StyleUnderline"/>
          <w:highlight w:val="green"/>
        </w:rPr>
        <w:t>pandemic</w:t>
      </w:r>
      <w:r w:rsidRPr="00476B36">
        <w:rPr>
          <w:rStyle w:val="StyleUnderline"/>
        </w:rPr>
        <w:t xml:space="preserve"> the post-WW II </w:t>
      </w:r>
      <w:r w:rsidRPr="00C02ACA">
        <w:rPr>
          <w:rStyle w:val="StyleUnderline"/>
          <w:highlight w:val="green"/>
        </w:rPr>
        <w:t>international order</w:t>
      </w:r>
      <w:r w:rsidRPr="00476B36">
        <w:rPr>
          <w:rStyle w:val="StyleUnderline"/>
        </w:rPr>
        <w:t xml:space="preserve"> that the United States constructed and led for more than half a century was </w:t>
      </w:r>
      <w:r w:rsidRPr="00C02ACA">
        <w:rPr>
          <w:rStyle w:val="StyleUnderline"/>
          <w:highlight w:val="green"/>
        </w:rPr>
        <w:t>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C02ACA">
        <w:rPr>
          <w:rStyle w:val="StyleUnderline"/>
          <w:highlight w:val="green"/>
        </w:rPr>
        <w:t>History</w:t>
      </w:r>
      <w:proofErr w:type="spellEnd"/>
      <w:r w:rsidRPr="00476B36">
        <w:rPr>
          <w:rStyle w:val="StyleUnderline"/>
        </w:rPr>
        <w:t xml:space="preserve"> is </w:t>
      </w:r>
      <w:r w:rsidRPr="00C02ACA">
        <w:rPr>
          <w:rStyle w:val="StyleUnderline"/>
          <w:highlight w:val="green"/>
        </w:rPr>
        <w:t>rife with cautionary examples</w:t>
      </w:r>
      <w:r w:rsidRPr="00476B36">
        <w:rPr>
          <w:rStyle w:val="StyleUnderline"/>
        </w:rPr>
        <w:t xml:space="preserve"> </w:t>
      </w:r>
      <w:r w:rsidRPr="00C02ACA">
        <w:rPr>
          <w:rStyle w:val="StyleUnderline"/>
          <w:highlight w:val="green"/>
        </w:rPr>
        <w:t>of</w:t>
      </w:r>
      <w:r w:rsidRPr="00476B36">
        <w:rPr>
          <w:rStyle w:val="StyleUnderline"/>
        </w:rPr>
        <w:t xml:space="preserve"> </w:t>
      </w:r>
      <w:r w:rsidRPr="00C02ACA">
        <w:rPr>
          <w:rStyle w:val="StyleUnderline"/>
          <w:highlight w:val="green"/>
        </w:rPr>
        <w:t>natural disasters</w:t>
      </w:r>
      <w:r w:rsidRPr="00476B36">
        <w:rPr>
          <w:rStyle w:val="StyleUnderline"/>
        </w:rPr>
        <w:t xml:space="preserve"> or economic crises </w:t>
      </w:r>
      <w:r w:rsidRPr="00C02ACA">
        <w:rPr>
          <w:rStyle w:val="StyleUnderline"/>
          <w:highlight w:val="green"/>
        </w:rPr>
        <w:t>conflating with</w:t>
      </w:r>
      <w:r w:rsidRPr="00476B36">
        <w:rPr>
          <w:rStyle w:val="StyleUnderline"/>
        </w:rPr>
        <w:t xml:space="preserve"> </w:t>
      </w:r>
      <w:r w:rsidRPr="00C02ACA">
        <w:rPr>
          <w:rStyle w:val="StyleUnderline"/>
          <w:highlight w:val="green"/>
        </w:rPr>
        <w:t>geopolitical</w:t>
      </w:r>
      <w:r w:rsidRPr="00476B36">
        <w:rPr>
          <w:rStyle w:val="StyleUnderline"/>
        </w:rPr>
        <w:t xml:space="preserve"> </w:t>
      </w:r>
      <w:r w:rsidRPr="00C02ACA">
        <w:rPr>
          <w:rStyle w:val="StyleUnderline"/>
          <w:highlight w:val="green"/>
        </w:rPr>
        <w:t>tensions, with cataclysmic results</w:t>
      </w:r>
      <w:r w:rsidRPr="00476B36">
        <w:rPr>
          <w:rStyle w:val="StyleUnderline"/>
        </w:rPr>
        <w:t>.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the </w:t>
      </w:r>
      <w:r w:rsidRPr="00C02ACA">
        <w:rPr>
          <w:rStyle w:val="StyleUnderline"/>
          <w:highlight w:val="green"/>
        </w:rPr>
        <w:t>current pandemic</w:t>
      </w:r>
      <w:r w:rsidRPr="00476B36">
        <w:rPr>
          <w:rStyle w:val="StyleUnderline"/>
        </w:rPr>
        <w:t xml:space="preserve"> we’re likely </w:t>
      </w:r>
      <w:r w:rsidRPr="00C02ACA">
        <w:rPr>
          <w:rStyle w:val="StyleUnderline"/>
          <w:highlight w:val="green"/>
        </w:rPr>
        <w:t>only</w:t>
      </w:r>
      <w:r w:rsidRPr="00476B36">
        <w:rPr>
          <w:rStyle w:val="StyleUnderline"/>
        </w:rPr>
        <w:t xml:space="preserve"> in </w:t>
      </w:r>
      <w:r w:rsidRPr="00C02ACA">
        <w:rPr>
          <w:rStyle w:val="Emphasis"/>
          <w:highlight w:val="green"/>
        </w:rPr>
        <w:t>Act 1</w:t>
      </w:r>
      <w:r w:rsidRPr="00476B36">
        <w:rPr>
          <w:rStyle w:val="Emphasis"/>
        </w:rPr>
        <w:t xml:space="preserve"> of a multi-act play.”</w:t>
      </w:r>
      <w:r>
        <w:rPr>
          <w:rStyle w:val="StyleUnderline"/>
        </w:rPr>
        <w:t xml:space="preserve"> </w:t>
      </w:r>
      <w:r w:rsidRPr="004E4CBD">
        <w:rPr>
          <w:sz w:val="16"/>
        </w:rPr>
        <w:t xml:space="preserve">Combustible Leadership </w:t>
      </w:r>
      <w:r w:rsidRPr="00476B36">
        <w:rPr>
          <w:rStyle w:val="StyleUnderline"/>
        </w:rPr>
        <w:t xml:space="preserve">The very </w:t>
      </w:r>
      <w:r w:rsidRPr="00D34815">
        <w:rPr>
          <w:rStyle w:val="StyleUnderline"/>
          <w:highlight w:val="green"/>
        </w:rPr>
        <w:t>real potential for</w:t>
      </w:r>
      <w:r w:rsidRPr="00476B36">
        <w:rPr>
          <w:rStyle w:val="StyleUnderline"/>
        </w:rPr>
        <w:t xml:space="preserve"> the </w:t>
      </w:r>
      <w:r w:rsidRPr="00D34815">
        <w:rPr>
          <w:rStyle w:val="StyleUnderline"/>
          <w:highlight w:val="green"/>
        </w:rPr>
        <w:t>pandemic crisis to propel</w:t>
      </w:r>
      <w:r w:rsidRPr="00476B36">
        <w:rPr>
          <w:rStyle w:val="StyleUnderline"/>
        </w:rPr>
        <w:t xml:space="preserve"> the </w:t>
      </w:r>
      <w:r w:rsidRPr="00D34815">
        <w:rPr>
          <w:rStyle w:val="StyleUnderline"/>
          <w:highlight w:val="green"/>
        </w:rPr>
        <w:t>major powers towards</w:t>
      </w:r>
      <w:r w:rsidRPr="00476B36">
        <w:rPr>
          <w:rStyle w:val="StyleUnderline"/>
        </w:rPr>
        <w:t xml:space="preserve"> outright </w:t>
      </w:r>
      <w:r w:rsidRPr="00D34815">
        <w:rPr>
          <w:rStyle w:val="StyleUnderline"/>
          <w:highlight w:val="green"/>
        </w:rPr>
        <w:t xml:space="preserve">military </w:t>
      </w:r>
      <w:r w:rsidRPr="00D34815">
        <w:rPr>
          <w:rStyle w:val="StyleUnderline"/>
          <w:highlight w:val="green"/>
        </w:rPr>
        <w:lastRenderedPageBreak/>
        <w:t>conflic</w:t>
      </w:r>
      <w:r w:rsidRPr="00476B36">
        <w:rPr>
          <w:rStyle w:val="StyleUnderline"/>
        </w:rPr>
        <w:t xml:space="preserve">t was </w:t>
      </w:r>
      <w:r w:rsidRPr="00D34815">
        <w:rPr>
          <w:rStyle w:val="StyleUnderline"/>
          <w:highlight w:val="green"/>
        </w:rPr>
        <w:t>noted</w:t>
      </w:r>
      <w:r w:rsidRPr="00476B36">
        <w:rPr>
          <w:rStyle w:val="StyleUnderline"/>
        </w:rPr>
        <w:t xml:space="preserve"> recently </w:t>
      </w:r>
      <w:r w:rsidRPr="00D34815">
        <w:rPr>
          <w:rStyle w:val="StyleUnderline"/>
          <w:highlight w:val="green"/>
        </w:rPr>
        <w:t>by</w:t>
      </w:r>
      <w:r w:rsidRPr="004E4CBD">
        <w:rPr>
          <w:sz w:val="16"/>
        </w:rPr>
        <w:t xml:space="preserve"> the </w:t>
      </w:r>
      <w:r w:rsidRPr="00D34815">
        <w:rPr>
          <w:rStyle w:val="StyleUnderline"/>
          <w:highlight w:val="green"/>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D34815">
        <w:rPr>
          <w:rStyle w:val="StyleUnderline"/>
          <w:highlight w:val="green"/>
        </w:rPr>
        <w:t>China needs to</w:t>
      </w:r>
      <w:r w:rsidRPr="00D34815">
        <w:rPr>
          <w:rStyle w:val="StyleUnderline"/>
        </w:rPr>
        <w:t xml:space="preserve"> be </w:t>
      </w:r>
      <w:r w:rsidRPr="00D34815">
        <w:rPr>
          <w:rStyle w:val="StyleUnderline"/>
          <w:highlight w:val="green"/>
        </w:rPr>
        <w:t>prepare</w:t>
      </w:r>
      <w:r w:rsidRPr="00476B36">
        <w:rPr>
          <w:rStyle w:val="StyleUnderline"/>
        </w:rPr>
        <w:t xml:space="preserve">d </w:t>
      </w:r>
      <w:r w:rsidRPr="00D34815">
        <w:rPr>
          <w:rStyle w:val="StyleUnderline"/>
          <w:highlight w:val="green"/>
        </w:rPr>
        <w:t>for</w:t>
      </w:r>
      <w:r w:rsidRPr="00476B36">
        <w:rPr>
          <w:rStyle w:val="StyleUnderline"/>
        </w:rPr>
        <w:t xml:space="preserve"> a worst-case scenario of </w:t>
      </w:r>
      <w:r w:rsidRPr="00D34815">
        <w:rPr>
          <w:rStyle w:val="Emphasis"/>
          <w:highlight w:val="green"/>
        </w:rPr>
        <w:t xml:space="preserve">armed confrontation with </w:t>
      </w:r>
      <w:r w:rsidRPr="00D34815">
        <w:rPr>
          <w:rStyle w:val="Emphasis"/>
        </w:rPr>
        <w:t xml:space="preserve">the </w:t>
      </w:r>
      <w:r w:rsidRPr="00D34815">
        <w:rPr>
          <w:rStyle w:val="Emphasis"/>
          <w:highlight w:val="green"/>
        </w:rPr>
        <w:t>United States</w:t>
      </w:r>
      <w:r w:rsidRPr="004E4CBD">
        <w:rPr>
          <w:sz w:val="16"/>
        </w:rPr>
        <w:t xml:space="preserve">. Despite the warnings, </w:t>
      </w:r>
      <w:r w:rsidRPr="00D34815">
        <w:rPr>
          <w:rStyle w:val="StyleUnderline"/>
          <w:highlight w:val="green"/>
        </w:rPr>
        <w:t>Xi</w:t>
      </w:r>
      <w:r w:rsidRPr="00476B36">
        <w:rPr>
          <w:rStyle w:val="StyleUnderline"/>
        </w:rPr>
        <w:t xml:space="preserve"> </w:t>
      </w:r>
      <w:r w:rsidRPr="004E4CBD">
        <w:rPr>
          <w:sz w:val="16"/>
        </w:rPr>
        <w:t xml:space="preserve">Jinping </w:t>
      </w:r>
      <w:r w:rsidRPr="00476B36">
        <w:rPr>
          <w:rStyle w:val="StyleUnderline"/>
        </w:rPr>
        <w:t xml:space="preserve">has </w:t>
      </w:r>
      <w:r w:rsidRPr="00D34815">
        <w:rPr>
          <w:rStyle w:val="StyleUnderline"/>
          <w:highlight w:val="green"/>
        </w:rPr>
        <w:t>doubled</w:t>
      </w:r>
      <w:r w:rsidRPr="00476B36">
        <w:rPr>
          <w:rStyle w:val="StyleUnderline"/>
        </w:rPr>
        <w:t xml:space="preserve"> </w:t>
      </w:r>
      <w:r w:rsidRPr="00D34815">
        <w:rPr>
          <w:rStyle w:val="StyleUnderline"/>
          <w:highlight w:val="green"/>
        </w:rPr>
        <w:t>down</w:t>
      </w:r>
      <w:r w:rsidRPr="00476B36">
        <w:rPr>
          <w:rStyle w:val="StyleUnderline"/>
        </w:rPr>
        <w:t xml:space="preserve"> in recent months </w:t>
      </w:r>
      <w:r w:rsidRPr="00D34815">
        <w:rPr>
          <w:rStyle w:val="StyleUnderline"/>
          <w:highlight w:val="green"/>
        </w:rPr>
        <w:t>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w:t>
      </w:r>
      <w:r w:rsidRPr="00D34815">
        <w:rPr>
          <w:rStyle w:val="StyleUnderline"/>
        </w:rPr>
        <w:t>exactly</w:t>
      </w:r>
      <w:r w:rsidRPr="004E4CBD">
        <w:rPr>
          <w:rStyle w:val="StyleUnderline"/>
        </w:rPr>
        <w:t xml:space="preserve"> the </w:t>
      </w:r>
      <w:r w:rsidRPr="00D34815">
        <w:rPr>
          <w:rStyle w:val="StyleUnderline"/>
        </w:rPr>
        <w:t>kind</w:t>
      </w:r>
      <w:r w:rsidRPr="004E4CBD">
        <w:rPr>
          <w:rStyle w:val="StyleUnderline"/>
        </w:rPr>
        <w:t xml:space="preserve"> of saber-rattling that </w:t>
      </w:r>
      <w:r w:rsidRPr="00D34815">
        <w:rPr>
          <w:rStyle w:val="StyleUnderline"/>
          <w:highlight w:val="green"/>
        </w:rPr>
        <w:t>can escalate</w:t>
      </w:r>
      <w:r w:rsidRPr="004E4CBD">
        <w:rPr>
          <w:rStyle w:val="StyleUnderline"/>
        </w:rPr>
        <w:t xml:space="preserve"> </w:t>
      </w:r>
      <w:r w:rsidRPr="00D34815">
        <w:rPr>
          <w:rStyle w:val="Emphasis"/>
        </w:rPr>
        <w:t>dangerously</w:t>
      </w:r>
      <w:r w:rsidRPr="004E4CBD">
        <w:rPr>
          <w:rStyle w:val="Emphasis"/>
        </w:rPr>
        <w:t xml:space="preserve"> </w:t>
      </w:r>
      <w:r w:rsidRPr="00D34815">
        <w:rPr>
          <w:rStyle w:val="Emphasis"/>
          <w:highlight w:val="green"/>
        </w:rPr>
        <w:t>in</w:t>
      </w:r>
      <w:r w:rsidRPr="004E4CBD">
        <w:rPr>
          <w:rStyle w:val="Emphasis"/>
        </w:rPr>
        <w:t xml:space="preserve"> a </w:t>
      </w:r>
      <w:r w:rsidRPr="00D34815">
        <w:rPr>
          <w:rStyle w:val="Emphasis"/>
          <w:highlight w:val="green"/>
        </w:rPr>
        <w:t>time of crisis</w:t>
      </w:r>
      <w:r w:rsidRPr="004E4CBD">
        <w:rPr>
          <w:rStyle w:val="Emphasis"/>
        </w:rPr>
        <w:t>.</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D34815">
        <w:rPr>
          <w:rStyle w:val="StyleUnderline"/>
          <w:highlight w:val="green"/>
        </w:rPr>
        <w:t>major</w:t>
      </w:r>
      <w:r w:rsidRPr="004E4CBD">
        <w:rPr>
          <w:rStyle w:val="StyleUnderline"/>
        </w:rPr>
        <w:t xml:space="preserve"> power </w:t>
      </w:r>
      <w:r w:rsidRPr="00D34815">
        <w:rPr>
          <w:rStyle w:val="StyleUnderline"/>
          <w:highlight w:val="green"/>
        </w:rPr>
        <w:t>leaders</w:t>
      </w:r>
      <w:r w:rsidRPr="004E4CBD">
        <w:rPr>
          <w:sz w:val="16"/>
        </w:rPr>
        <w:t xml:space="preserve"> Putin, Xi and Trump all </w:t>
      </w:r>
      <w:r w:rsidRPr="004E4CBD">
        <w:rPr>
          <w:rStyle w:val="StyleUnderline"/>
        </w:rPr>
        <w:t xml:space="preserve">tend to </w:t>
      </w:r>
      <w:r w:rsidRPr="00D34815">
        <w:rPr>
          <w:rStyle w:val="StyleUnderline"/>
          <w:highlight w:val="green"/>
        </w:rPr>
        <w:t>personalize</w:t>
      </w:r>
      <w:r w:rsidRPr="004E4CBD">
        <w:rPr>
          <w:rStyle w:val="StyleUnderline"/>
        </w:rPr>
        <w:t xml:space="preserve"> international </w:t>
      </w:r>
      <w:r w:rsidRPr="00D34815">
        <w:rPr>
          <w:rStyle w:val="StyleUnderline"/>
          <w:highlight w:val="green"/>
        </w:rPr>
        <w:t>relations</w:t>
      </w:r>
      <w:r w:rsidRPr="004E4CBD">
        <w:rPr>
          <w:rStyle w:val="StyleUnderline"/>
        </w:rPr>
        <w:t xml:space="preserve"> and politics. They are all going through severe economic and political distress. </w:t>
      </w:r>
      <w:r w:rsidRPr="00D34815">
        <w:rPr>
          <w:rStyle w:val="StyleUnderline"/>
          <w:highlight w:val="green"/>
        </w:rPr>
        <w:t>Each</w:t>
      </w:r>
      <w:r w:rsidRPr="004E4CBD">
        <w:rPr>
          <w:rStyle w:val="StyleUnderline"/>
        </w:rPr>
        <w:t xml:space="preserve"> of them is </w:t>
      </w:r>
      <w:r w:rsidRPr="00D34815">
        <w:rPr>
          <w:rStyle w:val="StyleUnderline"/>
          <w:highlight w:val="green"/>
        </w:rPr>
        <w:t>convinced</w:t>
      </w:r>
      <w:r w:rsidRPr="004E4CBD">
        <w:rPr>
          <w:rStyle w:val="StyleUnderline"/>
        </w:rPr>
        <w:t xml:space="preserve"> that their </w:t>
      </w:r>
      <w:r w:rsidRPr="00D34815">
        <w:rPr>
          <w:rStyle w:val="StyleUnderline"/>
          <w:highlight w:val="green"/>
        </w:rPr>
        <w:t>rivals</w:t>
      </w:r>
      <w:r w:rsidRPr="004E4CBD">
        <w:rPr>
          <w:rStyle w:val="StyleUnderline"/>
        </w:rPr>
        <w:t xml:space="preserve"> are </w:t>
      </w:r>
      <w:r w:rsidRPr="00D34815">
        <w:rPr>
          <w:rStyle w:val="StyleUnderline"/>
          <w:highlight w:val="green"/>
        </w:rPr>
        <w:t xml:space="preserve">trying to </w:t>
      </w:r>
      <w:r w:rsidRPr="00D34815">
        <w:rPr>
          <w:rStyle w:val="Emphasis"/>
          <w:highlight w:val="green"/>
        </w:rPr>
        <w:t xml:space="preserve">exploit </w:t>
      </w:r>
      <w:r w:rsidRPr="00D34815">
        <w:rPr>
          <w:rStyle w:val="Emphasis"/>
        </w:rPr>
        <w:t xml:space="preserve">the </w:t>
      </w:r>
      <w:r w:rsidRPr="00D34815">
        <w:rPr>
          <w:rStyle w:val="Emphasis"/>
          <w:highlight w:val="green"/>
        </w:rPr>
        <w:t>pandemic</w:t>
      </w:r>
      <w:r w:rsidRPr="004E4CBD">
        <w:rPr>
          <w:rStyle w:val="Emphasis"/>
        </w:rPr>
        <w:t xml:space="preserve"> crisis, and not one of them is dealing from a position of strength and 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 xml:space="preserve">there’s a </w:t>
      </w:r>
      <w:r w:rsidRPr="00D34815">
        <w:rPr>
          <w:rStyle w:val="StyleUnderline"/>
          <w:highlight w:val="green"/>
        </w:rPr>
        <w:t>lot of fear</w:t>
      </w:r>
      <w:r w:rsidRPr="004E4CBD">
        <w:rPr>
          <w:rStyle w:val="StyleUnderline"/>
        </w:rPr>
        <w:t xml:space="preserve"> and emotion and </w:t>
      </w:r>
      <w:r w:rsidRPr="00D34815">
        <w:rPr>
          <w:rStyle w:val="StyleUnderline"/>
          <w:highlight w:val="green"/>
        </w:rPr>
        <w:t>very little trust</w:t>
      </w:r>
      <w:r w:rsidRPr="004E4CBD">
        <w:rPr>
          <w:rStyle w:val="StyleUnderline"/>
        </w:rPr>
        <w:t xml:space="preserve">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xml:space="preserve">, I do worry that we’re </w:t>
      </w:r>
      <w:r w:rsidRPr="00D34815">
        <w:rPr>
          <w:rStyle w:val="StyleUnderline"/>
          <w:highlight w:val="green"/>
        </w:rPr>
        <w:t>entering</w:t>
      </w:r>
      <w:r w:rsidRPr="004E4CBD">
        <w:rPr>
          <w:rStyle w:val="StyleUnderline"/>
        </w:rPr>
        <w:t xml:space="preserve"> a very </w:t>
      </w:r>
      <w:r w:rsidRPr="00D34815">
        <w:rPr>
          <w:rStyle w:val="StyleUnderline"/>
          <w:highlight w:val="green"/>
        </w:rPr>
        <w:t>dangerous period</w:t>
      </w:r>
      <w:r w:rsidRPr="004E4CBD">
        <w:rPr>
          <w:rStyle w:val="StyleUnderline"/>
        </w:rPr>
        <w:t xml:space="preserve"> when </w:t>
      </w:r>
      <w:r w:rsidRPr="00D34815">
        <w:rPr>
          <w:rStyle w:val="StyleUnderline"/>
          <w:highlight w:val="green"/>
        </w:rPr>
        <w:t>cooler heads</w:t>
      </w:r>
      <w:r w:rsidRPr="004E4CBD">
        <w:rPr>
          <w:rStyle w:val="StyleUnderline"/>
        </w:rPr>
        <w:t xml:space="preserve"> may </w:t>
      </w:r>
      <w:r w:rsidRPr="00D34815">
        <w:rPr>
          <w:rStyle w:val="StyleUnderline"/>
          <w:highlight w:val="green"/>
        </w:rPr>
        <w:t>not prevail among</w:t>
      </w:r>
      <w:r w:rsidRPr="004E4CBD">
        <w:rPr>
          <w:rStyle w:val="StyleUnderline"/>
        </w:rPr>
        <w:t xml:space="preserve"> the great power </w:t>
      </w:r>
      <w:r w:rsidRPr="00D34815">
        <w:rPr>
          <w:rStyle w:val="StyleUnderline"/>
          <w:highlight w:val="green"/>
        </w:rPr>
        <w:t>leaders</w:t>
      </w:r>
      <w:r w:rsidRPr="004E4CBD">
        <w:rPr>
          <w:sz w:val="16"/>
        </w:rPr>
        <w:t>.”</w:t>
      </w:r>
    </w:p>
    <w:p w14:paraId="7DCF7916" w14:textId="77777777" w:rsidR="003D2C51" w:rsidRDefault="003D2C51" w:rsidP="003D2C51">
      <w:pPr>
        <w:pStyle w:val="Heading4"/>
      </w:pPr>
      <w:r>
        <w:t xml:space="preserve">Plan: Member nations of the World Trade Organization ought to reduce intellectual property protections for medicines for COVID-19 </w:t>
      </w:r>
    </w:p>
    <w:p w14:paraId="1B652CAB" w14:textId="77777777" w:rsidR="003D2C51" w:rsidRDefault="003D2C51" w:rsidP="003D2C51"/>
    <w:p w14:paraId="136F5059" w14:textId="77777777" w:rsidR="003D2C51" w:rsidRDefault="003D2C51" w:rsidP="003D2C51">
      <w:pPr>
        <w:pStyle w:val="Heading4"/>
      </w:pPr>
      <w:r>
        <w:t>Communication from India and South Africa to the WTO 20</w:t>
      </w:r>
    </w:p>
    <w:p w14:paraId="306A30F6" w14:textId="77777777" w:rsidR="003D2C51" w:rsidRPr="00154714" w:rsidRDefault="003D2C51" w:rsidP="003D2C51">
      <w:pPr>
        <w:rPr>
          <w:sz w:val="16"/>
        </w:rPr>
      </w:pPr>
      <w:r w:rsidRPr="00154714">
        <w:rPr>
          <w:sz w:val="16"/>
        </w:rPr>
        <w:t>(WAIVER FROM CERTAIN PROVISIONS OF THE TRIPS AGREEMENT FOR THE PREVENTION,</w:t>
      </w:r>
    </w:p>
    <w:p w14:paraId="74E523E8" w14:textId="77777777" w:rsidR="003D2C51" w:rsidRPr="00154714" w:rsidRDefault="003D2C51" w:rsidP="003D2C51">
      <w:pPr>
        <w:rPr>
          <w:sz w:val="16"/>
        </w:rPr>
      </w:pPr>
      <w:r w:rsidRPr="00154714">
        <w:rPr>
          <w:sz w:val="16"/>
        </w:rPr>
        <w:t xml:space="preserve">CONTAINMENT AND TREATMENT OF COVID-19 </w:t>
      </w:r>
      <w:hyperlink r:id="rId11" w:history="1">
        <w:r w:rsidRPr="00154714">
          <w:rPr>
            <w:rStyle w:val="Hyperlink"/>
            <w:sz w:val="16"/>
          </w:rPr>
          <w:t>https://docs.wto.org/dol2fe/Pages/SS/directdoc.aspx?filename=q:/IP/C/W669.pdf&amp;Open=True</w:t>
        </w:r>
      </w:hyperlink>
      <w:r w:rsidRPr="00154714">
        <w:rPr>
          <w:sz w:val="16"/>
        </w:rPr>
        <w:t xml:space="preserve">, 10-2) </w:t>
      </w:r>
    </w:p>
    <w:p w14:paraId="159F739E" w14:textId="77777777" w:rsidR="003D2C51" w:rsidRPr="00154714" w:rsidRDefault="003D2C51" w:rsidP="003D2C51">
      <w:pPr>
        <w:rPr>
          <w:rStyle w:val="StyleUnderline"/>
        </w:rPr>
      </w:pPr>
      <w:r w:rsidRPr="00154714">
        <w:rPr>
          <w:sz w:val="14"/>
        </w:rPr>
        <w:t xml:space="preserve">5. </w:t>
      </w:r>
      <w:r w:rsidRPr="00154714">
        <w:rPr>
          <w:rStyle w:val="StyleUnderline"/>
        </w:rPr>
        <w:t xml:space="preserve">An </w:t>
      </w:r>
      <w:r w:rsidRPr="003A676D">
        <w:rPr>
          <w:rStyle w:val="StyleUnderline"/>
          <w:highlight w:val="green"/>
        </w:rPr>
        <w:t>effective response to COVID</w:t>
      </w:r>
      <w:r w:rsidRPr="00154714">
        <w:rPr>
          <w:sz w:val="14"/>
        </w:rPr>
        <w:t xml:space="preserve">-19 pandemic </w:t>
      </w:r>
      <w:r w:rsidRPr="003A676D">
        <w:rPr>
          <w:rStyle w:val="StyleUnderline"/>
          <w:highlight w:val="green"/>
        </w:rPr>
        <w:t>requires rapid access to affordable medical products</w:t>
      </w:r>
    </w:p>
    <w:p w14:paraId="21234373" w14:textId="77777777" w:rsidR="003D2C51" w:rsidRPr="003A676D" w:rsidRDefault="003D2C51" w:rsidP="003D2C51">
      <w:pPr>
        <w:rPr>
          <w:rStyle w:val="StyleUnderline"/>
          <w:highlight w:val="green"/>
        </w:rPr>
      </w:pPr>
      <w:r w:rsidRPr="003A676D">
        <w:rPr>
          <w:rStyle w:val="StyleUnderline"/>
          <w:highlight w:val="green"/>
        </w:rPr>
        <w:t>including diagnostic kits</w:t>
      </w:r>
      <w:r w:rsidRPr="00154714">
        <w:rPr>
          <w:rStyle w:val="StyleUnderline"/>
        </w:rPr>
        <w:t xml:space="preserve">, medical masks, other </w:t>
      </w:r>
      <w:r w:rsidRPr="003A676D">
        <w:rPr>
          <w:rStyle w:val="StyleUnderline"/>
          <w:highlight w:val="green"/>
        </w:rPr>
        <w:t>p</w:t>
      </w:r>
      <w:r w:rsidRPr="00EA3A2A">
        <w:rPr>
          <w:rStyle w:val="StyleUnderline"/>
        </w:rPr>
        <w:t>ersonal</w:t>
      </w:r>
      <w:r w:rsidRPr="003A676D">
        <w:rPr>
          <w:rStyle w:val="StyleUnderline"/>
          <w:highlight w:val="green"/>
        </w:rPr>
        <w:t xml:space="preserve"> p</w:t>
      </w:r>
      <w:r w:rsidRPr="00EA3A2A">
        <w:rPr>
          <w:rStyle w:val="StyleUnderline"/>
        </w:rPr>
        <w:t>rotective</w:t>
      </w:r>
      <w:r w:rsidRPr="003A676D">
        <w:rPr>
          <w:rStyle w:val="StyleUnderline"/>
          <w:highlight w:val="green"/>
        </w:rPr>
        <w:t xml:space="preserve"> e</w:t>
      </w:r>
      <w:r w:rsidRPr="00EA3A2A">
        <w:rPr>
          <w:rStyle w:val="StyleUnderline"/>
        </w:rPr>
        <w:t>quipment</w:t>
      </w:r>
      <w:r w:rsidRPr="00154714">
        <w:rPr>
          <w:rStyle w:val="StyleUnderline"/>
        </w:rPr>
        <w:t xml:space="preserve"> </w:t>
      </w:r>
      <w:r w:rsidRPr="00EA3A2A">
        <w:rPr>
          <w:rStyle w:val="StyleUnderline"/>
          <w:highlight w:val="green"/>
        </w:rPr>
        <w:t>and</w:t>
      </w:r>
      <w:r w:rsidRPr="00154714">
        <w:rPr>
          <w:rStyle w:val="StyleUnderline"/>
        </w:rPr>
        <w:t xml:space="preserve"> ventilators, </w:t>
      </w:r>
      <w:r w:rsidRPr="00EA3A2A">
        <w:rPr>
          <w:rStyle w:val="StyleUnderline"/>
        </w:rPr>
        <w:t>as</w:t>
      </w:r>
    </w:p>
    <w:p w14:paraId="60DF5E74" w14:textId="77777777" w:rsidR="003D2C51" w:rsidRPr="00154714" w:rsidRDefault="003D2C51" w:rsidP="003D2C51">
      <w:pPr>
        <w:rPr>
          <w:sz w:val="14"/>
        </w:rPr>
      </w:pPr>
      <w:r w:rsidRPr="00EA3A2A">
        <w:rPr>
          <w:rStyle w:val="StyleUnderline"/>
        </w:rPr>
        <w:t>well as</w:t>
      </w:r>
      <w:r w:rsidRPr="003A676D">
        <w:rPr>
          <w:rStyle w:val="StyleUnderline"/>
          <w:highlight w:val="green"/>
        </w:rPr>
        <w:t xml:space="preserve"> vaccines and medicines</w:t>
      </w:r>
      <w:r w:rsidRPr="00154714">
        <w:rPr>
          <w:rStyle w:val="StyleUnderline"/>
        </w:rPr>
        <w:t xml:space="preserve"> for the prevention and treatment of patients in dire need</w:t>
      </w:r>
      <w:r w:rsidRPr="00154714">
        <w:rPr>
          <w:sz w:val="14"/>
        </w:rPr>
        <w:t>.</w:t>
      </w:r>
    </w:p>
    <w:p w14:paraId="74377383" w14:textId="77777777" w:rsidR="003D2C51" w:rsidRPr="00154714" w:rsidRDefault="003D2C51" w:rsidP="003D2C51">
      <w:pPr>
        <w:rPr>
          <w:sz w:val="14"/>
        </w:rPr>
      </w:pPr>
      <w:r w:rsidRPr="00154714">
        <w:rPr>
          <w:sz w:val="14"/>
        </w:rPr>
        <w:t>6. The outbreak has led to a swift increase in global demand with many countries facing acute</w:t>
      </w:r>
    </w:p>
    <w:p w14:paraId="0E574D99" w14:textId="77777777" w:rsidR="003D2C51" w:rsidRPr="00154714" w:rsidRDefault="003D2C51" w:rsidP="003D2C51">
      <w:pPr>
        <w:rPr>
          <w:sz w:val="14"/>
        </w:rPr>
      </w:pPr>
      <w:r w:rsidRPr="00154714">
        <w:rPr>
          <w:sz w:val="14"/>
        </w:rPr>
        <w:t>shortages, constraining the ability to effectively respond to the outbreak. Shortages of these</w:t>
      </w:r>
    </w:p>
    <w:p w14:paraId="4648945D" w14:textId="77777777" w:rsidR="003D2C51" w:rsidRPr="00154714" w:rsidRDefault="003D2C51" w:rsidP="003D2C51">
      <w:pPr>
        <w:rPr>
          <w:sz w:val="14"/>
        </w:rPr>
      </w:pPr>
      <w:r w:rsidRPr="00154714">
        <w:rPr>
          <w:sz w:val="14"/>
        </w:rPr>
        <w:t>products has put the lives of health and other essential workers at risk and led to many avoidable</w:t>
      </w:r>
    </w:p>
    <w:p w14:paraId="69708CF3" w14:textId="77777777" w:rsidR="003D2C51" w:rsidRPr="00154714" w:rsidRDefault="003D2C51" w:rsidP="003D2C51">
      <w:pPr>
        <w:rPr>
          <w:sz w:val="14"/>
        </w:rPr>
      </w:pPr>
      <w:r w:rsidRPr="00154714">
        <w:rPr>
          <w:sz w:val="14"/>
        </w:rPr>
        <w:t>deaths. It is also threatening to prolong the COVID-19 pandemic. The longer the current global crisis</w:t>
      </w:r>
    </w:p>
    <w:p w14:paraId="1DDC25F7" w14:textId="77777777" w:rsidR="003D2C51" w:rsidRPr="00154714" w:rsidRDefault="003D2C51" w:rsidP="003D2C51">
      <w:pPr>
        <w:rPr>
          <w:sz w:val="14"/>
        </w:rPr>
      </w:pPr>
      <w:r w:rsidRPr="00154714">
        <w:rPr>
          <w:sz w:val="14"/>
        </w:rPr>
        <w:t>persist, the greater the socio-economic fallout, making it imperative and urgent to collaborate</w:t>
      </w:r>
    </w:p>
    <w:p w14:paraId="21A9267C" w14:textId="77777777" w:rsidR="003D2C51" w:rsidRPr="00154714" w:rsidRDefault="003D2C51" w:rsidP="003D2C51">
      <w:pPr>
        <w:rPr>
          <w:sz w:val="14"/>
        </w:rPr>
      </w:pPr>
      <w:r w:rsidRPr="00154714">
        <w:rPr>
          <w:sz w:val="14"/>
        </w:rPr>
        <w:t>internationally to rapidly contain the outbreak.</w:t>
      </w:r>
    </w:p>
    <w:p w14:paraId="71362DE6" w14:textId="77777777" w:rsidR="003D2C51" w:rsidRPr="00154714" w:rsidRDefault="003D2C51" w:rsidP="003D2C51">
      <w:pPr>
        <w:rPr>
          <w:sz w:val="14"/>
        </w:rPr>
      </w:pPr>
      <w:r w:rsidRPr="00154714">
        <w:rPr>
          <w:sz w:val="14"/>
        </w:rPr>
        <w:lastRenderedPageBreak/>
        <w:t>7. As new diagnostics, therapeutics and vaccines for COVID-19 are developed, there are significant</w:t>
      </w:r>
    </w:p>
    <w:p w14:paraId="468BBC00" w14:textId="77777777" w:rsidR="003D2C51" w:rsidRPr="00154714" w:rsidRDefault="003D2C51" w:rsidP="003D2C51">
      <w:pPr>
        <w:rPr>
          <w:sz w:val="14"/>
        </w:rPr>
      </w:pPr>
      <w:r w:rsidRPr="00154714">
        <w:rPr>
          <w:sz w:val="14"/>
        </w:rPr>
        <w:t>concerns, how these will be made available promptly, in sufficient quantities and at affordable price</w:t>
      </w:r>
    </w:p>
    <w:p w14:paraId="79B8381E" w14:textId="77777777" w:rsidR="003D2C51" w:rsidRPr="00154714" w:rsidRDefault="003D2C51" w:rsidP="003D2C51">
      <w:pPr>
        <w:rPr>
          <w:sz w:val="14"/>
        </w:rPr>
      </w:pPr>
      <w:r w:rsidRPr="00154714">
        <w:rPr>
          <w:sz w:val="14"/>
        </w:rPr>
        <w:t>to meet global demand. Critical shortages in medical products have also put at grave risk patients</w:t>
      </w:r>
    </w:p>
    <w:p w14:paraId="2B4DDB39" w14:textId="77777777" w:rsidR="003D2C51" w:rsidRPr="00154714" w:rsidRDefault="003D2C51" w:rsidP="003D2C51">
      <w:pPr>
        <w:rPr>
          <w:sz w:val="14"/>
        </w:rPr>
      </w:pPr>
      <w:r w:rsidRPr="00154714">
        <w:rPr>
          <w:sz w:val="14"/>
        </w:rPr>
        <w:t>suffering from other communicable and non-communicable diseases.</w:t>
      </w:r>
    </w:p>
    <w:p w14:paraId="64DFEB27" w14:textId="77777777" w:rsidR="003D2C51" w:rsidRPr="00154714" w:rsidRDefault="003D2C51" w:rsidP="003D2C51">
      <w:pPr>
        <w:rPr>
          <w:sz w:val="14"/>
        </w:rPr>
      </w:pPr>
      <w:r w:rsidRPr="00154714">
        <w:rPr>
          <w:sz w:val="14"/>
        </w:rPr>
        <w:t>8. To meet the growing supply-demand gap, several countries have initiated domestic production</w:t>
      </w:r>
    </w:p>
    <w:p w14:paraId="7D4D2203" w14:textId="77777777" w:rsidR="003D2C51" w:rsidRPr="00154714" w:rsidRDefault="003D2C51" w:rsidP="003D2C51">
      <w:pPr>
        <w:rPr>
          <w:sz w:val="14"/>
        </w:rPr>
      </w:pPr>
      <w:r w:rsidRPr="00154714">
        <w:rPr>
          <w:sz w:val="14"/>
        </w:rPr>
        <w:t>of medical products and/or are modifying existing medical products for the treatment of COVID-19</w:t>
      </w:r>
    </w:p>
    <w:p w14:paraId="131ECE0B" w14:textId="77777777" w:rsidR="003D2C51" w:rsidRPr="00154714" w:rsidRDefault="003D2C51" w:rsidP="003D2C51">
      <w:pPr>
        <w:rPr>
          <w:sz w:val="14"/>
        </w:rPr>
      </w:pPr>
      <w:r w:rsidRPr="00154714">
        <w:rPr>
          <w:sz w:val="14"/>
        </w:rPr>
        <w:t>patients. The rapid scaling up of manufacturing globally is an obvious crucial solution to address the</w:t>
      </w:r>
    </w:p>
    <w:p w14:paraId="1FD346B4" w14:textId="77777777" w:rsidR="003D2C51" w:rsidRPr="00154714" w:rsidRDefault="003D2C51" w:rsidP="003D2C51">
      <w:pPr>
        <w:rPr>
          <w:sz w:val="14"/>
        </w:rPr>
      </w:pPr>
      <w:r w:rsidRPr="00154714">
        <w:rPr>
          <w:sz w:val="14"/>
        </w:rPr>
        <w:t>timely availability and affordability of medical products to all countries in need.</w:t>
      </w:r>
    </w:p>
    <w:p w14:paraId="074C1E8B" w14:textId="77777777" w:rsidR="003D2C51" w:rsidRPr="00154714" w:rsidRDefault="003D2C51" w:rsidP="003D2C51">
      <w:pPr>
        <w:rPr>
          <w:sz w:val="14"/>
        </w:rPr>
      </w:pPr>
      <w:r w:rsidRPr="00154714">
        <w:rPr>
          <w:sz w:val="14"/>
        </w:rPr>
        <w:t>9. There are several reports about intellectual property rights hindering or potentially hindering</w:t>
      </w:r>
    </w:p>
    <w:p w14:paraId="0E3C61FD" w14:textId="77777777" w:rsidR="003D2C51" w:rsidRPr="00154714" w:rsidRDefault="003D2C51" w:rsidP="003D2C51">
      <w:pPr>
        <w:rPr>
          <w:sz w:val="14"/>
        </w:rPr>
      </w:pPr>
      <w:r w:rsidRPr="00154714">
        <w:rPr>
          <w:sz w:val="14"/>
        </w:rPr>
        <w:t>timely provisioning of affordable medical products to the patients.3</w:t>
      </w:r>
    </w:p>
    <w:p w14:paraId="3D87CFD2" w14:textId="77777777" w:rsidR="003D2C51" w:rsidRPr="00154714" w:rsidRDefault="003D2C51" w:rsidP="003D2C51">
      <w:pPr>
        <w:rPr>
          <w:sz w:val="14"/>
        </w:rPr>
      </w:pPr>
      <w:r w:rsidRPr="00154714">
        <w:rPr>
          <w:sz w:val="14"/>
        </w:rPr>
        <w:t>It is also reported that some</w:t>
      </w:r>
    </w:p>
    <w:p w14:paraId="1E3C8BE0" w14:textId="77777777" w:rsidR="003D2C51" w:rsidRPr="00154714" w:rsidRDefault="003D2C51" w:rsidP="003D2C51">
      <w:pPr>
        <w:rPr>
          <w:sz w:val="14"/>
        </w:rPr>
      </w:pPr>
      <w:r w:rsidRPr="00154714">
        <w:rPr>
          <w:sz w:val="14"/>
        </w:rPr>
        <w:t>WTO Members have carried out urgent legal amendments to their national patent laws to expedite</w:t>
      </w:r>
    </w:p>
    <w:p w14:paraId="13CEC906" w14:textId="77777777" w:rsidR="003D2C51" w:rsidRPr="00154714" w:rsidRDefault="003D2C51" w:rsidP="003D2C51">
      <w:pPr>
        <w:rPr>
          <w:sz w:val="14"/>
        </w:rPr>
      </w:pPr>
      <w:r w:rsidRPr="00154714">
        <w:rPr>
          <w:sz w:val="14"/>
        </w:rPr>
        <w:t>the process of issuing compulsory/government use licenses.</w:t>
      </w:r>
    </w:p>
    <w:p w14:paraId="7F02AAF1" w14:textId="77777777" w:rsidR="003D2C51" w:rsidRPr="003A676D" w:rsidRDefault="003D2C51" w:rsidP="003D2C51">
      <w:pPr>
        <w:rPr>
          <w:rStyle w:val="StyleUnderline"/>
          <w:highlight w:val="green"/>
        </w:rPr>
      </w:pPr>
      <w:r w:rsidRPr="00154714">
        <w:rPr>
          <w:sz w:val="14"/>
        </w:rPr>
        <w:t xml:space="preserve">10. </w:t>
      </w:r>
      <w:r w:rsidRPr="003A676D">
        <w:rPr>
          <w:rStyle w:val="StyleUnderline"/>
          <w:highlight w:val="green"/>
        </w:rPr>
        <w:t xml:space="preserve">Beyond patents, other </w:t>
      </w:r>
      <w:r w:rsidRPr="00EA3A2A">
        <w:rPr>
          <w:rStyle w:val="StyleUnderline"/>
          <w:highlight w:val="green"/>
        </w:rPr>
        <w:t>i</w:t>
      </w:r>
      <w:r w:rsidRPr="00EA3A2A">
        <w:rPr>
          <w:rStyle w:val="StyleUnderline"/>
        </w:rPr>
        <w:t xml:space="preserve">ntellectual </w:t>
      </w:r>
      <w:r w:rsidRPr="00EA3A2A">
        <w:rPr>
          <w:rStyle w:val="StyleUnderline"/>
          <w:highlight w:val="green"/>
        </w:rPr>
        <w:t>p</w:t>
      </w:r>
      <w:r w:rsidRPr="00EA3A2A">
        <w:rPr>
          <w:rStyle w:val="StyleUnderline"/>
        </w:rPr>
        <w:t xml:space="preserve">roperty </w:t>
      </w:r>
      <w:r w:rsidRPr="00EA3A2A">
        <w:rPr>
          <w:rStyle w:val="StyleUnderline"/>
          <w:highlight w:val="green"/>
        </w:rPr>
        <w:t>r</w:t>
      </w:r>
      <w:r w:rsidRPr="00EA3A2A">
        <w:rPr>
          <w:rStyle w:val="StyleUnderline"/>
        </w:rPr>
        <w:t>ights may</w:t>
      </w:r>
      <w:r w:rsidRPr="003A676D">
        <w:rPr>
          <w:rStyle w:val="StyleUnderline"/>
        </w:rPr>
        <w:t xml:space="preserve"> </w:t>
      </w:r>
      <w:r w:rsidRPr="003A676D">
        <w:rPr>
          <w:rStyle w:val="StyleUnderline"/>
          <w:highlight w:val="green"/>
        </w:rPr>
        <w:t xml:space="preserve">also pose </w:t>
      </w:r>
      <w:r w:rsidRPr="003A676D">
        <w:rPr>
          <w:rStyle w:val="StyleUnderline"/>
        </w:rPr>
        <w:t xml:space="preserve">a </w:t>
      </w:r>
      <w:r w:rsidRPr="003A676D">
        <w:rPr>
          <w:rStyle w:val="StyleUnderline"/>
          <w:highlight w:val="green"/>
        </w:rPr>
        <w:t>barrier, with limited options</w:t>
      </w:r>
    </w:p>
    <w:p w14:paraId="2464CF7F" w14:textId="77777777" w:rsidR="003D2C51" w:rsidRPr="00154714" w:rsidRDefault="003D2C51" w:rsidP="003D2C51">
      <w:pPr>
        <w:rPr>
          <w:sz w:val="14"/>
        </w:rPr>
      </w:pPr>
      <w:r w:rsidRPr="003A676D">
        <w:rPr>
          <w:rStyle w:val="StyleUnderline"/>
          <w:highlight w:val="green"/>
        </w:rPr>
        <w:t>to overcome those barriers</w:t>
      </w:r>
      <w:r w:rsidRPr="00154714">
        <w:rPr>
          <w:sz w:val="14"/>
        </w:rPr>
        <w:t>. In addition, many countries especially developing countries may face</w:t>
      </w:r>
    </w:p>
    <w:p w14:paraId="4A78FD00" w14:textId="77777777" w:rsidR="003D2C51" w:rsidRPr="00154714" w:rsidRDefault="003D2C51" w:rsidP="003D2C51">
      <w:pPr>
        <w:rPr>
          <w:sz w:val="14"/>
        </w:rPr>
      </w:pPr>
      <w:r w:rsidRPr="00154714">
        <w:rPr>
          <w:sz w:val="14"/>
        </w:rPr>
        <w:t>institutional and legal difficulties when using flexibilities available in the Agreement on Trade-Related</w:t>
      </w:r>
    </w:p>
    <w:p w14:paraId="1E8EB5E1" w14:textId="77777777" w:rsidR="003D2C51" w:rsidRPr="00154714" w:rsidRDefault="003D2C51" w:rsidP="003D2C51">
      <w:pPr>
        <w:rPr>
          <w:sz w:val="14"/>
        </w:rPr>
      </w:pPr>
      <w:r w:rsidRPr="00154714">
        <w:rPr>
          <w:sz w:val="14"/>
        </w:rPr>
        <w:t>Aspects of Intellectual Property Rights (TRIPS Agreement). A particular concern for countries with</w:t>
      </w:r>
    </w:p>
    <w:p w14:paraId="63E43A26" w14:textId="77777777" w:rsidR="003D2C51" w:rsidRPr="00154714" w:rsidRDefault="003D2C51" w:rsidP="003D2C51">
      <w:pPr>
        <w:rPr>
          <w:sz w:val="14"/>
        </w:rPr>
      </w:pPr>
      <w:r w:rsidRPr="00154714">
        <w:rPr>
          <w:sz w:val="14"/>
        </w:rPr>
        <w:t>insufficient or no manufacturing capacity are the requirements of Article 31bis and consequently the</w:t>
      </w:r>
    </w:p>
    <w:p w14:paraId="4597B399" w14:textId="77777777" w:rsidR="003D2C51" w:rsidRPr="00154714" w:rsidRDefault="003D2C51" w:rsidP="003D2C51">
      <w:pPr>
        <w:rPr>
          <w:sz w:val="14"/>
        </w:rPr>
      </w:pPr>
      <w:r w:rsidRPr="00154714">
        <w:rPr>
          <w:sz w:val="14"/>
        </w:rPr>
        <w:t>cumbersome and lengthy process for the import and export of pharmaceutical products.</w:t>
      </w:r>
    </w:p>
    <w:p w14:paraId="67D1CEB8" w14:textId="77777777" w:rsidR="003D2C51" w:rsidRPr="00154714" w:rsidRDefault="003D2C51" w:rsidP="003D2C51">
      <w:pPr>
        <w:rPr>
          <w:sz w:val="14"/>
        </w:rPr>
      </w:pPr>
      <w:r w:rsidRPr="00154714">
        <w:rPr>
          <w:sz w:val="14"/>
        </w:rPr>
        <w:t>11. Internationally, there is an urgent call for global solidarity, and the unhindered global sharing</w:t>
      </w:r>
    </w:p>
    <w:p w14:paraId="76F45663" w14:textId="77777777" w:rsidR="003D2C51" w:rsidRPr="00154714" w:rsidRDefault="003D2C51" w:rsidP="003D2C51">
      <w:pPr>
        <w:rPr>
          <w:sz w:val="14"/>
        </w:rPr>
      </w:pPr>
      <w:r w:rsidRPr="00154714">
        <w:rPr>
          <w:sz w:val="14"/>
        </w:rPr>
        <w:t>of technology and know-how in order that rapid responses for the handling of COVID-19 can be put</w:t>
      </w:r>
    </w:p>
    <w:p w14:paraId="16A3033C" w14:textId="77777777" w:rsidR="003D2C51" w:rsidRPr="00154714" w:rsidRDefault="003D2C51" w:rsidP="003D2C51">
      <w:pPr>
        <w:rPr>
          <w:sz w:val="14"/>
        </w:rPr>
      </w:pPr>
      <w:r w:rsidRPr="00154714">
        <w:rPr>
          <w:sz w:val="14"/>
        </w:rPr>
        <w:t>in place on a real time basis.</w:t>
      </w:r>
    </w:p>
    <w:p w14:paraId="06BFE499" w14:textId="77777777" w:rsidR="003D2C51" w:rsidRPr="00154714" w:rsidRDefault="003D2C51" w:rsidP="003D2C51">
      <w:pPr>
        <w:rPr>
          <w:sz w:val="14"/>
        </w:rPr>
      </w:pPr>
      <w:r w:rsidRPr="00154714">
        <w:rPr>
          <w:sz w:val="14"/>
        </w:rPr>
        <w:t xml:space="preserve">12. </w:t>
      </w:r>
      <w:r w:rsidRPr="00235B34">
        <w:rPr>
          <w:rStyle w:val="StyleUnderline"/>
          <w:highlight w:val="green"/>
        </w:rPr>
        <w:t>In</w:t>
      </w:r>
      <w:r w:rsidRPr="00154714">
        <w:rPr>
          <w:rStyle w:val="StyleUnderline"/>
        </w:rPr>
        <w:t xml:space="preserve"> these </w:t>
      </w:r>
      <w:r w:rsidRPr="00235B34">
        <w:rPr>
          <w:rStyle w:val="StyleUnderline"/>
          <w:highlight w:val="green"/>
        </w:rPr>
        <w:t>exceptional circumstances</w:t>
      </w:r>
      <w:r w:rsidRPr="00154714">
        <w:rPr>
          <w:rStyle w:val="StyleUnderline"/>
        </w:rPr>
        <w:t xml:space="preserve">, we </w:t>
      </w:r>
      <w:r w:rsidRPr="00235B34">
        <w:rPr>
          <w:rStyle w:val="StyleUnderline"/>
          <w:highlight w:val="green"/>
        </w:rPr>
        <w:t>request that</w:t>
      </w:r>
      <w:r w:rsidRPr="00154714">
        <w:rPr>
          <w:rStyle w:val="StyleUnderline"/>
        </w:rPr>
        <w:t xml:space="preserve"> the </w:t>
      </w:r>
      <w:r w:rsidRPr="00235B34">
        <w:rPr>
          <w:rStyle w:val="StyleUnderline"/>
          <w:highlight w:val="green"/>
        </w:rPr>
        <w:t>Council for TRIPS</w:t>
      </w:r>
      <w:r w:rsidRPr="00154714">
        <w:rPr>
          <w:rStyle w:val="StyleUnderline"/>
        </w:rPr>
        <w:t xml:space="preserve"> </w:t>
      </w:r>
      <w:r w:rsidRPr="00235B34">
        <w:rPr>
          <w:rStyle w:val="StyleUnderline"/>
          <w:highlight w:val="green"/>
        </w:rPr>
        <w:t>recommends</w:t>
      </w:r>
      <w:r w:rsidRPr="00154714">
        <w:rPr>
          <w:sz w:val="14"/>
        </w:rPr>
        <w:t>, as</w:t>
      </w:r>
    </w:p>
    <w:p w14:paraId="0AB18638" w14:textId="77777777" w:rsidR="003D2C51" w:rsidRPr="00235B34" w:rsidRDefault="003D2C51" w:rsidP="003D2C51">
      <w:pPr>
        <w:rPr>
          <w:rStyle w:val="StyleUnderline"/>
          <w:highlight w:val="green"/>
        </w:rPr>
      </w:pPr>
      <w:r w:rsidRPr="00154714">
        <w:rPr>
          <w:sz w:val="14"/>
        </w:rPr>
        <w:t xml:space="preserve">early as possible, </w:t>
      </w:r>
      <w:r w:rsidRPr="00154714">
        <w:rPr>
          <w:rStyle w:val="StyleUnderline"/>
        </w:rPr>
        <w:t xml:space="preserve">to the General Council </w:t>
      </w:r>
      <w:r w:rsidRPr="00235B34">
        <w:rPr>
          <w:rStyle w:val="StyleUnderline"/>
          <w:highlight w:val="green"/>
        </w:rPr>
        <w:t xml:space="preserve">a waiver from </w:t>
      </w:r>
      <w:r w:rsidRPr="00EA3A2A">
        <w:rPr>
          <w:rStyle w:val="StyleUnderline"/>
        </w:rPr>
        <w:t xml:space="preserve">the </w:t>
      </w:r>
      <w:r w:rsidRPr="00235B34">
        <w:rPr>
          <w:rStyle w:val="StyleUnderline"/>
          <w:highlight w:val="green"/>
        </w:rPr>
        <w:t xml:space="preserve">implementation, </w:t>
      </w:r>
      <w:r w:rsidRPr="00EA3A2A">
        <w:rPr>
          <w:rStyle w:val="StyleUnderline"/>
        </w:rPr>
        <w:t xml:space="preserve">application </w:t>
      </w:r>
      <w:r w:rsidRPr="00235B34">
        <w:rPr>
          <w:rStyle w:val="StyleUnderline"/>
          <w:highlight w:val="green"/>
        </w:rPr>
        <w:t>and</w:t>
      </w:r>
    </w:p>
    <w:p w14:paraId="5776D481" w14:textId="77777777" w:rsidR="003D2C51" w:rsidRPr="00235B34" w:rsidRDefault="003D2C51" w:rsidP="003D2C51">
      <w:pPr>
        <w:rPr>
          <w:rStyle w:val="StyleUnderline"/>
          <w:highlight w:val="green"/>
        </w:rPr>
      </w:pPr>
      <w:r w:rsidRPr="00235B34">
        <w:rPr>
          <w:rStyle w:val="StyleUnderline"/>
          <w:highlight w:val="green"/>
        </w:rPr>
        <w:t>enforcement of Sections 1, 4, 5, and 7 of Part II of the TRIPS Agreement in relation to prevention,</w:t>
      </w:r>
    </w:p>
    <w:p w14:paraId="04C3419E" w14:textId="77777777" w:rsidR="003D2C51" w:rsidRPr="00154714" w:rsidRDefault="003D2C51" w:rsidP="003D2C51">
      <w:pPr>
        <w:rPr>
          <w:rStyle w:val="StyleUnderline"/>
        </w:rPr>
      </w:pPr>
      <w:r w:rsidRPr="00235B34">
        <w:rPr>
          <w:rStyle w:val="StyleUnderline"/>
          <w:highlight w:val="green"/>
        </w:rPr>
        <w:t>containment or treatment of COVID-19.</w:t>
      </w:r>
    </w:p>
    <w:p w14:paraId="51B8FB53" w14:textId="77777777" w:rsidR="003D2C51" w:rsidRPr="00235B34" w:rsidRDefault="003D2C51" w:rsidP="003D2C51">
      <w:pPr>
        <w:rPr>
          <w:rStyle w:val="StyleUnderline"/>
          <w:highlight w:val="green"/>
        </w:rPr>
      </w:pPr>
      <w:r w:rsidRPr="00154714">
        <w:rPr>
          <w:sz w:val="14"/>
        </w:rPr>
        <w:t xml:space="preserve">13. </w:t>
      </w:r>
      <w:r w:rsidRPr="00154714">
        <w:rPr>
          <w:rStyle w:val="StyleUnderline"/>
        </w:rPr>
        <w:t xml:space="preserve">The </w:t>
      </w:r>
      <w:r w:rsidRPr="00235B34">
        <w:rPr>
          <w:rStyle w:val="StyleUnderline"/>
          <w:highlight w:val="green"/>
        </w:rPr>
        <w:t xml:space="preserve">waiver </w:t>
      </w:r>
      <w:r w:rsidRPr="00EA3A2A">
        <w:rPr>
          <w:rStyle w:val="StyleUnderline"/>
        </w:rPr>
        <w:t xml:space="preserve">should </w:t>
      </w:r>
      <w:r w:rsidRPr="00235B34">
        <w:rPr>
          <w:rStyle w:val="StyleUnderline"/>
          <w:highlight w:val="green"/>
        </w:rPr>
        <w:t xml:space="preserve">continue until widespread vaccination </w:t>
      </w:r>
      <w:r w:rsidRPr="00EA3A2A">
        <w:rPr>
          <w:rStyle w:val="StyleUnderline"/>
        </w:rPr>
        <w:t xml:space="preserve">is in place </w:t>
      </w:r>
      <w:r w:rsidRPr="00235B34">
        <w:rPr>
          <w:rStyle w:val="StyleUnderline"/>
          <w:highlight w:val="green"/>
        </w:rPr>
        <w:t xml:space="preserve">globally, and </w:t>
      </w:r>
      <w:r w:rsidRPr="00EA3A2A">
        <w:rPr>
          <w:rStyle w:val="StyleUnderline"/>
        </w:rPr>
        <w:t xml:space="preserve">the </w:t>
      </w:r>
      <w:r w:rsidRPr="00235B34">
        <w:rPr>
          <w:rStyle w:val="StyleUnderline"/>
          <w:highlight w:val="green"/>
        </w:rPr>
        <w:t>majority</w:t>
      </w:r>
    </w:p>
    <w:p w14:paraId="408E9072" w14:textId="77777777" w:rsidR="003D2C51" w:rsidRPr="00154714" w:rsidRDefault="003D2C51" w:rsidP="003D2C51">
      <w:pPr>
        <w:rPr>
          <w:sz w:val="14"/>
        </w:rPr>
      </w:pPr>
      <w:r w:rsidRPr="00235B34">
        <w:rPr>
          <w:rStyle w:val="StyleUnderline"/>
          <w:highlight w:val="green"/>
        </w:rPr>
        <w:t xml:space="preserve">of </w:t>
      </w:r>
      <w:r w:rsidRPr="00EA3A2A">
        <w:rPr>
          <w:rStyle w:val="StyleUnderline"/>
        </w:rPr>
        <w:t xml:space="preserve">the world's </w:t>
      </w:r>
      <w:r w:rsidRPr="00235B34">
        <w:rPr>
          <w:rStyle w:val="StyleUnderline"/>
          <w:highlight w:val="green"/>
        </w:rPr>
        <w:t xml:space="preserve">population </w:t>
      </w:r>
      <w:r w:rsidRPr="00EA3A2A">
        <w:rPr>
          <w:rStyle w:val="StyleUnderline"/>
        </w:rPr>
        <w:t xml:space="preserve">has </w:t>
      </w:r>
      <w:r w:rsidRPr="00235B34">
        <w:rPr>
          <w:rStyle w:val="StyleUnderline"/>
          <w:highlight w:val="green"/>
        </w:rPr>
        <w:t>developed immunity</w:t>
      </w:r>
      <w:r w:rsidRPr="00154714">
        <w:rPr>
          <w:sz w:val="14"/>
        </w:rPr>
        <w:t xml:space="preserve"> hence we propose an initial duration of [x] years</w:t>
      </w:r>
    </w:p>
    <w:p w14:paraId="38483178" w14:textId="77777777" w:rsidR="003D2C51" w:rsidRPr="00154714" w:rsidRDefault="003D2C51" w:rsidP="003D2C51">
      <w:pPr>
        <w:rPr>
          <w:sz w:val="14"/>
        </w:rPr>
      </w:pPr>
      <w:r w:rsidRPr="00154714">
        <w:rPr>
          <w:sz w:val="14"/>
        </w:rPr>
        <w:t>from the date of the adoption of the waiver.</w:t>
      </w:r>
    </w:p>
    <w:p w14:paraId="449E8A15" w14:textId="77777777" w:rsidR="003D2C51" w:rsidRPr="00154714" w:rsidRDefault="003D2C51" w:rsidP="003D2C51">
      <w:pPr>
        <w:rPr>
          <w:sz w:val="14"/>
        </w:rPr>
      </w:pPr>
      <w:r w:rsidRPr="00154714">
        <w:rPr>
          <w:sz w:val="14"/>
        </w:rPr>
        <w:t>14. We request that the Council for TRIPS urgently recommends to the General Council adoption of</w:t>
      </w:r>
    </w:p>
    <w:p w14:paraId="11241808" w14:textId="77777777" w:rsidR="003D2C51" w:rsidRPr="00154714" w:rsidRDefault="003D2C51" w:rsidP="003D2C51">
      <w:pPr>
        <w:rPr>
          <w:sz w:val="14"/>
        </w:rPr>
      </w:pPr>
      <w:r w:rsidRPr="00154714">
        <w:rPr>
          <w:sz w:val="14"/>
        </w:rPr>
        <w:t xml:space="preserve">the annexed decision text. </w:t>
      </w:r>
    </w:p>
    <w:p w14:paraId="30BA9A90" w14:textId="77777777" w:rsidR="003D2C51" w:rsidRDefault="003D2C51" w:rsidP="003D2C51"/>
    <w:p w14:paraId="01C84DE0" w14:textId="77777777" w:rsidR="003D2C51" w:rsidRDefault="003D2C51" w:rsidP="003D2C51"/>
    <w:p w14:paraId="7C602964" w14:textId="77777777" w:rsidR="003D2C51" w:rsidRDefault="003D2C51" w:rsidP="003D2C51">
      <w:pPr>
        <w:pStyle w:val="Heading4"/>
      </w:pPr>
      <w:r>
        <w:lastRenderedPageBreak/>
        <w:t xml:space="preserve">Contention 2: Solvency </w:t>
      </w:r>
    </w:p>
    <w:p w14:paraId="0F7D8EA7" w14:textId="77A581DB" w:rsidR="003D2C51" w:rsidRDefault="003D2C51" w:rsidP="003D2C51">
      <w:pPr>
        <w:pStyle w:val="Heading4"/>
      </w:pPr>
      <w:r>
        <w:t>1</w:t>
      </w:r>
      <w:r>
        <w:t>. Critics of the IP waiver are wrong- it’s the most effective way to combat covid inequality, alternatives fail</w:t>
      </w:r>
    </w:p>
    <w:p w14:paraId="5ED65A8F" w14:textId="77777777" w:rsidR="003D2C51" w:rsidRPr="001E1AF1" w:rsidRDefault="003D2C51" w:rsidP="003D2C51">
      <w:pPr>
        <w:rPr>
          <w:rStyle w:val="Style13ptBold"/>
        </w:rPr>
      </w:pPr>
      <w:proofErr w:type="spellStart"/>
      <w:r w:rsidRPr="001E1AF1">
        <w:rPr>
          <w:rStyle w:val="Style13ptBold"/>
        </w:rPr>
        <w:t>Erfani</w:t>
      </w:r>
      <w:proofErr w:type="spellEnd"/>
      <w:r w:rsidRPr="001E1AF1">
        <w:rPr>
          <w:rStyle w:val="Style13ptBold"/>
        </w:rPr>
        <w:t xml:space="preserve"> et al, 21</w:t>
      </w:r>
    </w:p>
    <w:p w14:paraId="0917743D" w14:textId="3197FAB1" w:rsidR="003D2C51" w:rsidRDefault="003D2C51" w:rsidP="003D2C51">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8B3DFB">
        <w:rPr>
          <w:rStyle w:val="StyleUnderline"/>
        </w:rPr>
        <w:t xml:space="preserve">The </w:t>
      </w:r>
      <w:r w:rsidRPr="00EF386C">
        <w:rPr>
          <w:rStyle w:val="StyleUnderline"/>
          <w:highlight w:val="green"/>
        </w:rPr>
        <w:t>barrier t</w:t>
      </w:r>
      <w:r w:rsidRPr="008B3DFB">
        <w:rPr>
          <w:rStyle w:val="StyleUnderline"/>
        </w:rPr>
        <w:t>o</w:t>
      </w:r>
      <w:r w:rsidRPr="001E1AF1">
        <w:rPr>
          <w:sz w:val="16"/>
        </w:rPr>
        <w:t xml:space="preserve"> adequate </w:t>
      </w:r>
      <w:r w:rsidRPr="00EF386C">
        <w:rPr>
          <w:rStyle w:val="StyleUnderline"/>
          <w:highlight w:val="gree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EF386C">
        <w:rPr>
          <w:rStyle w:val="StyleUnderline"/>
          <w:highlight w:val="green"/>
        </w:rPr>
        <w:t>is</w:t>
      </w:r>
      <w:r w:rsidRPr="001E1AF1">
        <w:rPr>
          <w:sz w:val="16"/>
        </w:rPr>
        <w:t xml:space="preserve"> the intellectual property (</w:t>
      </w:r>
      <w:r w:rsidRPr="00EF386C">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 xml:space="preserve">there will </w:t>
      </w:r>
      <w:r w:rsidRPr="00EF386C">
        <w:rPr>
          <w:rStyle w:val="StyleUnderline"/>
          <w:highlight w:val="green"/>
        </w:rPr>
        <w:t>not</w:t>
      </w:r>
      <w:r w:rsidRPr="008B3DFB">
        <w:rPr>
          <w:rStyle w:val="StyleUnderline"/>
        </w:rPr>
        <w:t xml:space="preserve"> be </w:t>
      </w:r>
      <w:r w:rsidRPr="00EF386C">
        <w:rPr>
          <w:rStyle w:val="StyleUnderline"/>
          <w:highlight w:val="green"/>
        </w:rPr>
        <w:t>enough vaccine</w:t>
      </w:r>
      <w:r w:rsidRPr="008B3DFB">
        <w:rPr>
          <w:rStyle w:val="StyleUnderline"/>
        </w:rPr>
        <w:t xml:space="preserve"> fast enough </w:t>
      </w:r>
      <w:r w:rsidRPr="00EF386C">
        <w:rPr>
          <w:rStyle w:val="StyleUnderline"/>
          <w:highlight w:val="green"/>
        </w:rPr>
        <w:t xml:space="preserve">to prevent </w:t>
      </w:r>
      <w:r w:rsidRPr="00EF386C">
        <w:rPr>
          <w:rStyle w:val="StyleUnderline"/>
        </w:rPr>
        <w:t xml:space="preserve">the </w:t>
      </w:r>
      <w:r w:rsidRPr="00EF386C">
        <w:rPr>
          <w:rStyle w:val="StyleUnderline"/>
          <w:highlight w:val="green"/>
        </w:rPr>
        <w:t>spread of variants</w:t>
      </w:r>
      <w:r w:rsidRPr="008B3DFB">
        <w:rPr>
          <w:rStyle w:val="StyleUnderline"/>
        </w:rPr>
        <w:t>,</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EF386C">
        <w:rPr>
          <w:rStyle w:val="StyleUnderline"/>
          <w:highlight w:val="green"/>
        </w:rPr>
        <w:t>LMICs</w:t>
      </w:r>
      <w:r w:rsidRPr="008B3DFB">
        <w:rPr>
          <w:rStyle w:val="StyleUnderline"/>
        </w:rPr>
        <w:t xml:space="preserve"> are </w:t>
      </w:r>
      <w:r w:rsidRPr="00EF386C">
        <w:rPr>
          <w:rStyle w:val="Emphasis"/>
          <w:highlight w:val="green"/>
        </w:rPr>
        <w:t xml:space="preserve">wary about participating </w:t>
      </w:r>
      <w:r w:rsidRPr="00EF386C">
        <w:rPr>
          <w:rStyle w:val="StyleUnderline"/>
          <w:highlight w:val="gree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w:t>
      </w:r>
      <w:r w:rsidRPr="00EF386C">
        <w:rPr>
          <w:rStyle w:val="StyleUnderline"/>
          <w:highlight w:val="green"/>
        </w:rPr>
        <w:t xml:space="preserve">dynamics of </w:t>
      </w:r>
      <w:r w:rsidRPr="00EF386C">
        <w:rPr>
          <w:rStyle w:val="Emphasis"/>
          <w:highlight w:val="green"/>
        </w:rPr>
        <w:t>global health</w:t>
      </w:r>
      <w:r w:rsidRPr="008B3DFB">
        <w:rPr>
          <w:rStyle w:val="Emphasis"/>
        </w:rPr>
        <w:t xml:space="preserve"> aid.</w:t>
      </w:r>
      <w:r w:rsidRPr="008B3DFB">
        <w:rPr>
          <w:rStyle w:val="StyleUnderline"/>
        </w:rPr>
        <w:t xml:space="preserve"> </w:t>
      </w:r>
      <w:r w:rsidRPr="001E1AF1">
        <w:rPr>
          <w:sz w:val="16"/>
        </w:rPr>
        <w:t xml:space="preserve">Instead, </w:t>
      </w:r>
      <w:r w:rsidRPr="00EF386C">
        <w:rPr>
          <w:rStyle w:val="StyleUnderline"/>
          <w:highlight w:val="green"/>
        </w:rPr>
        <w:t>they are</w:t>
      </w:r>
      <w:r w:rsidRPr="008B3DFB">
        <w:rPr>
          <w:rStyle w:val="StyleUnderline"/>
        </w:rPr>
        <w:t xml:space="preserve"> </w:t>
      </w:r>
      <w:proofErr w:type="spellStart"/>
      <w:r w:rsidRPr="008B3DFB">
        <w:rPr>
          <w:rStyle w:val="StyleUnderline"/>
        </w:rPr>
        <w:t>mobilising</w:t>
      </w:r>
      <w:proofErr w:type="spellEnd"/>
      <w:r w:rsidRPr="008B3DFB">
        <w:rPr>
          <w:rStyle w:val="StyleUnderline"/>
        </w:rPr>
        <w:t xml:space="preserve"> to </w:t>
      </w:r>
      <w:r w:rsidRPr="00EF386C">
        <w:rPr>
          <w:rStyle w:val="StyleUnderline"/>
          <w:highlight w:val="green"/>
        </w:rPr>
        <w:t>overcome</w:t>
      </w:r>
      <w:r w:rsidRPr="008B3DFB">
        <w:rPr>
          <w:rStyle w:val="StyleUnderline"/>
        </w:rPr>
        <w:t xml:space="preserve"> the fundamental </w:t>
      </w:r>
      <w:r w:rsidRPr="00EF386C">
        <w:rPr>
          <w:rStyle w:val="StyleUnderline"/>
          <w:highlight w:val="green"/>
        </w:rPr>
        <w:t>paucity of</w:t>
      </w:r>
      <w:r w:rsidRPr="008B3DFB">
        <w:rPr>
          <w:rStyle w:val="StyleUnderline"/>
        </w:rPr>
        <w:t xml:space="preserve"> available </w:t>
      </w:r>
      <w:r w:rsidRPr="00EF386C">
        <w:rPr>
          <w:rStyle w:val="StyleUnderline"/>
          <w:highlight w:val="green"/>
        </w:rPr>
        <w:t>vaccines</w:t>
      </w:r>
      <w:r w:rsidRPr="008B3DFB">
        <w:rPr>
          <w:rStyle w:val="StyleUnderline"/>
        </w:rPr>
        <w:t xml:space="preserve"> </w:t>
      </w:r>
      <w:r w:rsidRPr="00EF386C">
        <w:rPr>
          <w:rStyle w:val="StyleUnderline"/>
          <w:highlight w:val="green"/>
        </w:rPr>
        <w:t>by</w:t>
      </w:r>
      <w:r w:rsidRPr="008B3DFB">
        <w:rPr>
          <w:rStyle w:val="StyleUnderline"/>
        </w:rPr>
        <w:t xml:space="preserve"> </w:t>
      </w:r>
      <w:r w:rsidRPr="00EF386C">
        <w:rPr>
          <w:rStyle w:val="StyleUnderline"/>
          <w:highlight w:val="green"/>
        </w:rPr>
        <w:t>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 xml:space="preserve">these </w:t>
      </w:r>
      <w:r w:rsidRPr="00EF386C">
        <w:rPr>
          <w:rStyle w:val="StyleUnderline"/>
          <w:highlight w:val="green"/>
        </w:rPr>
        <w:t>rules provide strong IP protection</w:t>
      </w:r>
      <w:r w:rsidRPr="008B3DFB">
        <w:rPr>
          <w:rStyle w:val="StyleUnderline"/>
        </w:rPr>
        <w:t xml:space="preserve"> </w:t>
      </w:r>
      <w:r w:rsidRPr="00EF386C">
        <w:rPr>
          <w:rStyle w:val="StyleUnderline"/>
          <w:highlight w:val="green"/>
        </w:rPr>
        <w:t>for</w:t>
      </w:r>
      <w:r w:rsidRPr="008B3DFB">
        <w:rPr>
          <w:rStyle w:val="StyleUnderline"/>
        </w:rPr>
        <w:t xml:space="preserve"> </w:t>
      </w:r>
      <w:r w:rsidRPr="00EF386C">
        <w:rPr>
          <w:rStyle w:val="StyleUnderline"/>
          <w:highlight w:val="green"/>
        </w:rPr>
        <w:t>vaccine</w:t>
      </w:r>
      <w:r w:rsidRPr="008B3DFB">
        <w:rPr>
          <w:rStyle w:val="StyleUnderline"/>
        </w:rPr>
        <w:t xml:space="preserve"> technologies </w:t>
      </w:r>
      <w:r w:rsidRPr="00EF386C">
        <w:rPr>
          <w:rStyle w:val="StyleUnderline"/>
          <w:highlight w:val="green"/>
        </w:rPr>
        <w:t>and affect</w:t>
      </w:r>
      <w:r w:rsidRPr="008B3DFB">
        <w:rPr>
          <w:rStyle w:val="StyleUnderline"/>
        </w:rPr>
        <w:t xml:space="preserve"> the </w:t>
      </w:r>
      <w:r w:rsidRPr="00EF386C">
        <w:rPr>
          <w:rStyle w:val="StyleUnderline"/>
          <w:highlight w:val="green"/>
        </w:rPr>
        <w:t>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8B3DFB">
        <w:rPr>
          <w:rStyle w:val="StyleUnderline"/>
        </w:rPr>
        <w:t>The waiver would prevent companies that hold the IP for covid-19 vaccines from blocking vaccine production elsewhere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235B34">
        <w:rPr>
          <w:rStyle w:val="StyleUnderline"/>
          <w:highlight w:val="green"/>
        </w:rPr>
        <w:t>Waiver opponents</w:t>
      </w:r>
      <w:r w:rsidRPr="008B3DFB">
        <w:rPr>
          <w:rStyle w:val="StyleUnderline"/>
        </w:rPr>
        <w:t xml:space="preserve"> argue</w:t>
      </w:r>
      <w:r w:rsidRPr="001E1AF1">
        <w:rPr>
          <w:sz w:val="16"/>
        </w:rPr>
        <w:t xml:space="preserve"> that the </w:t>
      </w:r>
      <w:r w:rsidRPr="00235B34">
        <w:rPr>
          <w:rStyle w:val="StyleUnderline"/>
          <w:highlight w:val="green"/>
        </w:rPr>
        <w:t>limited capacity</w:t>
      </w:r>
      <w:r w:rsidRPr="001E1AF1">
        <w:rPr>
          <w:sz w:val="16"/>
        </w:rPr>
        <w:t xml:space="preserve"> of LMICs </w:t>
      </w:r>
      <w:r w:rsidRPr="00235B34">
        <w:rPr>
          <w:rStyle w:val="StyleUnderline"/>
          <w:highlight w:val="green"/>
        </w:rPr>
        <w:t>to produce complex</w:t>
      </w:r>
      <w:r w:rsidRPr="001E1AF1">
        <w:rPr>
          <w:sz w:val="16"/>
        </w:rPr>
        <w:t xml:space="preserve"> covid-19 </w:t>
      </w:r>
      <w:r w:rsidRPr="00235B34">
        <w:rPr>
          <w:rStyle w:val="StyleUnderline"/>
          <w:highlight w:val="green"/>
        </w:rPr>
        <w:t>vaccines</w:t>
      </w:r>
      <w:r w:rsidRPr="008B3DFB">
        <w:rPr>
          <w:rStyle w:val="StyleUnderline"/>
        </w:rPr>
        <w:t xml:space="preserve"> </w:t>
      </w:r>
      <w:r w:rsidRPr="001E1AF1">
        <w:rPr>
          <w:sz w:val="16"/>
        </w:rPr>
        <w:t xml:space="preserve">safely </w:t>
      </w:r>
      <w:r w:rsidRPr="00235B34">
        <w:rPr>
          <w:rStyle w:val="StyleUnderline"/>
          <w:highlight w:val="green"/>
        </w:rPr>
        <w:t>is</w:t>
      </w:r>
      <w:r w:rsidRPr="008B3DFB">
        <w:rPr>
          <w:rStyle w:val="StyleUnderline"/>
        </w:rPr>
        <w:t xml:space="preserve"> the </w:t>
      </w:r>
      <w:r w:rsidRPr="00235B34">
        <w:rPr>
          <w:rStyle w:val="StyleUnderline"/>
          <w:highlight w:val="green"/>
        </w:rPr>
        <w:t>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235B34">
        <w:rPr>
          <w:rStyle w:val="Emphasis"/>
          <w:highlight w:val="green"/>
        </w:rPr>
        <w:t xml:space="preserve">global health analyses suggest </w:t>
      </w:r>
      <w:r w:rsidRPr="00235B34">
        <w:rPr>
          <w:rStyle w:val="Emphasis"/>
        </w:rPr>
        <w:t xml:space="preserve">that </w:t>
      </w:r>
      <w:r w:rsidRPr="00235B34">
        <w:rPr>
          <w:rStyle w:val="Emphasis"/>
          <w:highlight w:val="green"/>
        </w:rPr>
        <w:t>it will be vital to equitable and effective action against covid-19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w:t>
      </w:r>
      <w:r w:rsidRPr="001E1AF1">
        <w:rPr>
          <w:sz w:val="16"/>
        </w:rPr>
        <w:lastRenderedPageBreak/>
        <w:t xml:space="preserve">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235B34">
        <w:rPr>
          <w:rStyle w:val="StyleUnderline"/>
          <w:highlight w:val="green"/>
        </w:rPr>
        <w:t>Removing IP barriers</w:t>
      </w:r>
      <w:r w:rsidRPr="001E1AF1">
        <w:rPr>
          <w:sz w:val="16"/>
        </w:rPr>
        <w:t xml:space="preserve"> through the waiver </w:t>
      </w:r>
      <w:r w:rsidRPr="00235B34">
        <w:rPr>
          <w:rStyle w:val="Emphasis"/>
          <w:highlight w:val="green"/>
        </w:rPr>
        <w:t>will facilitate</w:t>
      </w:r>
      <w:r w:rsidRPr="001E1AF1">
        <w:rPr>
          <w:rStyle w:val="Emphasis"/>
        </w:rPr>
        <w:t xml:space="preserve"> </w:t>
      </w:r>
      <w:r w:rsidRPr="00235B34">
        <w:rPr>
          <w:rStyle w:val="Emphasis"/>
        </w:rPr>
        <w:t>these</w:t>
      </w:r>
      <w:r w:rsidRPr="001E1AF1">
        <w:rPr>
          <w:rStyle w:val="Emphasis"/>
        </w:rPr>
        <w:t xml:space="preserve"> </w:t>
      </w:r>
      <w:r w:rsidRPr="00235B34">
        <w:rPr>
          <w:rStyle w:val="Emphasis"/>
          <w:highlight w:val="green"/>
        </w:rPr>
        <w:t>efforts</w:t>
      </w:r>
      <w:r w:rsidRPr="001E1AF1">
        <w:rPr>
          <w:rStyle w:val="Emphasis"/>
        </w:rPr>
        <w:t xml:space="preserve">, more rapidly </w:t>
      </w:r>
      <w:r w:rsidRPr="00235B34">
        <w:rPr>
          <w:rStyle w:val="Emphasis"/>
          <w:highlight w:val="green"/>
        </w:rPr>
        <w:t>enable future hu</w:t>
      </w:r>
      <w:r w:rsidRPr="001E1AF1">
        <w:rPr>
          <w:rStyle w:val="Emphasis"/>
        </w:rPr>
        <w:t xml:space="preserve">bs, </w:t>
      </w:r>
      <w:r w:rsidRPr="00235B34">
        <w:rPr>
          <w:rStyle w:val="Emphasis"/>
          <w:highlight w:val="green"/>
        </w:rPr>
        <w:t>engage</w:t>
      </w:r>
      <w:r w:rsidRPr="001E1AF1">
        <w:rPr>
          <w:rStyle w:val="Emphasis"/>
        </w:rPr>
        <w:t xml:space="preserve"> a </w:t>
      </w:r>
      <w:r w:rsidRPr="00235B34">
        <w:rPr>
          <w:rStyle w:val="Emphasis"/>
          <w:highlight w:val="green"/>
        </w:rPr>
        <w:t>greater number of manufacturers</w:t>
      </w:r>
      <w:r w:rsidRPr="001E1AF1">
        <w:rPr>
          <w:rStyle w:val="Emphasis"/>
        </w:rPr>
        <w:t xml:space="preserve">, and ultimately </w:t>
      </w:r>
      <w:r w:rsidRPr="00C24F90">
        <w:rPr>
          <w:rStyle w:val="Emphasis"/>
          <w:highlight w:val="green"/>
        </w:rPr>
        <w:t>yield more doses faster</w:t>
      </w:r>
      <w:r w:rsidRPr="001E1AF1">
        <w:rPr>
          <w:sz w:val="16"/>
        </w:rPr>
        <w:t xml:space="preserve">. Moreover, </w:t>
      </w:r>
      <w:r w:rsidRPr="001E1AF1">
        <w:rPr>
          <w:rStyle w:val="StyleUnderline"/>
        </w:rPr>
        <w:t xml:space="preserve">as the </w:t>
      </w:r>
      <w:r w:rsidRPr="00C24F90">
        <w:rPr>
          <w:rStyle w:val="StyleUnderline"/>
          <w:highlight w:val="green"/>
        </w:rPr>
        <w:t>waiver facilitates vaccine</w:t>
      </w:r>
      <w:r w:rsidRPr="001E1AF1">
        <w:rPr>
          <w:rStyle w:val="StyleUnderline"/>
        </w:rPr>
        <w:t xml:space="preserve"> </w:t>
      </w:r>
      <w:r w:rsidRPr="00C24F90">
        <w:rPr>
          <w:rStyle w:val="StyleUnderline"/>
          <w:highlight w:val="green"/>
        </w:rPr>
        <w:t>production</w:t>
      </w:r>
      <w:r w:rsidRPr="001E1AF1">
        <w:rPr>
          <w:rStyle w:val="StyleUnderline"/>
        </w:rPr>
        <w:t xml:space="preserve">, </w:t>
      </w:r>
      <w:r w:rsidRPr="00C24F90">
        <w:rPr>
          <w:rStyle w:val="StyleUnderline"/>
          <w:highlight w:val="green"/>
        </w:rPr>
        <w:t>demand for</w:t>
      </w:r>
      <w:r w:rsidRPr="001E1AF1">
        <w:rPr>
          <w:rStyle w:val="StyleUnderline"/>
        </w:rPr>
        <w:t xml:space="preserve"> raw </w:t>
      </w:r>
      <w:r w:rsidRPr="00C24F90">
        <w:rPr>
          <w:rStyle w:val="StyleUnderline"/>
          <w:highlight w:val="green"/>
        </w:rPr>
        <w:t>materials</w:t>
      </w:r>
      <w:r w:rsidRPr="001E1AF1">
        <w:rPr>
          <w:rStyle w:val="StyleUnderline"/>
        </w:rPr>
        <w:t xml:space="preserve"> and active ingredients </w:t>
      </w:r>
      <w:r w:rsidRPr="00C24F90">
        <w:rPr>
          <w:rStyle w:val="StyleUnderline"/>
          <w:highlight w:val="green"/>
        </w:rPr>
        <w:t>will increase</w:t>
      </w:r>
      <w:r w:rsidRPr="001E1AF1">
        <w:rPr>
          <w:sz w:val="16"/>
        </w:rPr>
        <w:t xml:space="preserve">. Coupled with pre-emptive planning to anticipate and expand raw material production, </w:t>
      </w:r>
      <w:r w:rsidRPr="001E1AF1">
        <w:rPr>
          <w:rStyle w:val="StyleUnderline"/>
        </w:rPr>
        <w:t xml:space="preserve">the </w:t>
      </w:r>
      <w:r w:rsidRPr="00C24F90">
        <w:rPr>
          <w:rStyle w:val="StyleUnderline"/>
          <w:highlight w:val="green"/>
        </w:rPr>
        <w:t>waiver</w:t>
      </w:r>
      <w:r w:rsidRPr="001E1AF1">
        <w:rPr>
          <w:sz w:val="16"/>
        </w:rPr>
        <w:t xml:space="preserve">—which encompasses the IP of all covid-19 vaccine-related technology— </w:t>
      </w:r>
      <w:r w:rsidRPr="00C24F90">
        <w:rPr>
          <w:rStyle w:val="Emphasis"/>
          <w:highlight w:val="green"/>
        </w:rPr>
        <w:t>can offer a path</w:t>
      </w:r>
      <w:r w:rsidRPr="001E1AF1">
        <w:rPr>
          <w:rStyle w:val="Emphasis"/>
        </w:rPr>
        <w:t xml:space="preserve"> </w:t>
      </w:r>
      <w:r w:rsidRPr="00C24F90">
        <w:rPr>
          <w:rStyle w:val="Emphasis"/>
          <w:highlight w:val="green"/>
        </w:rPr>
        <w:t>to</w:t>
      </w:r>
      <w:r w:rsidRPr="001E1AF1">
        <w:rPr>
          <w:rStyle w:val="Emphasis"/>
        </w:rPr>
        <w:t xml:space="preserve"> </w:t>
      </w:r>
      <w:r w:rsidRPr="00C24F90">
        <w:rPr>
          <w:rStyle w:val="Emphasis"/>
          <w:highlight w:val="green"/>
        </w:rPr>
        <w:t>overcome bottlenecks</w:t>
      </w:r>
      <w:r w:rsidRPr="001E1AF1">
        <w:rPr>
          <w:rStyle w:val="Emphasis"/>
        </w:rPr>
        <w:t xml:space="preserve"> </w:t>
      </w:r>
      <w:r w:rsidRPr="00C24F90">
        <w:rPr>
          <w:rStyle w:val="Emphasis"/>
          <w:highlight w:val="green"/>
        </w:rPr>
        <w:t>and</w:t>
      </w:r>
      <w:r w:rsidRPr="001E1AF1">
        <w:rPr>
          <w:rStyle w:val="Emphasis"/>
        </w:rPr>
        <w:t xml:space="preserve"> </w:t>
      </w:r>
      <w:r w:rsidRPr="00C24F90">
        <w:rPr>
          <w:rStyle w:val="Emphasis"/>
          <w:highlight w:val="green"/>
        </w:rPr>
        <w:t>expand production</w:t>
      </w:r>
      <w:r w:rsidRPr="001E1AF1">
        <w:rPr>
          <w:rStyle w:val="Emphasis"/>
        </w:rPr>
        <w:t xml:space="preserve"> of necessary vaccine materials.</w:t>
      </w:r>
      <w:r>
        <w:rPr>
          <w:rStyle w:val="Emphasis"/>
        </w:rPr>
        <w:t xml:space="preserve"> </w:t>
      </w:r>
      <w:r w:rsidRPr="001E1AF1">
        <w:rPr>
          <w:sz w:val="16"/>
        </w:rPr>
        <w:t xml:space="preserve">Current licensing mechanisms inadequate </w:t>
      </w:r>
      <w:r w:rsidRPr="00B029F6">
        <w:rPr>
          <w:rStyle w:val="StyleUnderline"/>
          <w:highlight w:val="green"/>
        </w:rPr>
        <w:t xml:space="preserve">Voluntary </w:t>
      </w:r>
      <w:proofErr w:type="spellStart"/>
      <w:r w:rsidRPr="00B029F6">
        <w:rPr>
          <w:rStyle w:val="StyleUnderline"/>
          <w:highlight w:val="green"/>
        </w:rPr>
        <w:t>licences</w:t>
      </w:r>
      <w:proofErr w:type="spellEnd"/>
      <w:r w:rsidRPr="00B029F6">
        <w:rPr>
          <w:rStyle w:val="StyleUnderline"/>
          <w:highlight w:val="green"/>
        </w:rPr>
        <w:t xml:space="preserve"> have not and will not keep pace</w:t>
      </w:r>
      <w:r w:rsidRPr="001E1AF1">
        <w:rPr>
          <w:rStyle w:val="StyleUnderline"/>
        </w:rPr>
        <w:t xml:space="preserve"> </w:t>
      </w:r>
      <w:r w:rsidRPr="00B029F6">
        <w:rPr>
          <w:rStyle w:val="StyleUnderline"/>
          <w:highlight w:val="green"/>
        </w:rPr>
        <w:t>with</w:t>
      </w:r>
      <w:r w:rsidRPr="001E1AF1">
        <w:rPr>
          <w:rStyle w:val="StyleUnderline"/>
        </w:rPr>
        <w:t xml:space="preserve"> public health </w:t>
      </w:r>
      <w:r w:rsidRPr="00B029F6">
        <w:rPr>
          <w:rStyle w:val="StyleUnderline"/>
          <w:highlight w:val="green"/>
        </w:rPr>
        <w:t>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B029F6">
        <w:rPr>
          <w:rStyle w:val="StyleUnderline"/>
          <w:highlight w:val="green"/>
        </w:rPr>
        <w:t>Compulsory licensing</w:t>
      </w:r>
      <w:r w:rsidRPr="001E1AF1">
        <w:rPr>
          <w:sz w:val="16"/>
        </w:rPr>
        <w:t xml:space="preserve"> by LMICs </w:t>
      </w:r>
      <w:r w:rsidRPr="001E1AF1">
        <w:rPr>
          <w:rStyle w:val="StyleUnderline"/>
        </w:rPr>
        <w:t xml:space="preserve">will also be </w:t>
      </w:r>
      <w:r w:rsidRPr="00B029F6">
        <w:rPr>
          <w:rStyle w:val="StyleUnderline"/>
          <w:highlight w:val="green"/>
        </w:rPr>
        <w:t>insufficient</w:t>
      </w:r>
      <w:r w:rsidRPr="001E1AF1">
        <w:rPr>
          <w:rStyle w:val="StyleUnderline"/>
        </w:rPr>
        <w:t xml:space="preserve"> </w:t>
      </w:r>
      <w:r w:rsidRPr="00B029F6">
        <w:rPr>
          <w:rStyle w:val="StyleUnderline"/>
          <w:highlight w:val="green"/>
        </w:rPr>
        <w:t>in</w:t>
      </w:r>
      <w:r w:rsidRPr="001E1AF1">
        <w:rPr>
          <w:rStyle w:val="StyleUnderline"/>
        </w:rPr>
        <w:t xml:space="preserve"> rapidly </w:t>
      </w:r>
      <w:r w:rsidRPr="00B029F6">
        <w:rPr>
          <w:rStyle w:val="StyleUnderline"/>
          <w:highlight w:val="green"/>
        </w:rPr>
        <w:t>expanding vaccine production</w:t>
      </w:r>
      <w:r w:rsidRPr="001E1AF1">
        <w:rPr>
          <w:rStyle w:val="StyleUnderline"/>
        </w:rPr>
        <w:t xml:space="preserve">, as </w:t>
      </w:r>
      <w:r w:rsidRPr="00B029F6">
        <w:rPr>
          <w:rStyle w:val="StyleUnderline"/>
          <w:highlight w:val="green"/>
        </w:rPr>
        <w:t>each</w:t>
      </w:r>
      <w:r w:rsidRPr="001E1AF1">
        <w:rPr>
          <w:rStyle w:val="StyleUnderline"/>
        </w:rPr>
        <w:t xml:space="preserve"> patent </w:t>
      </w:r>
      <w:proofErr w:type="spellStart"/>
      <w:r w:rsidRPr="00B029F6">
        <w:rPr>
          <w:rStyle w:val="StyleUnderline"/>
          <w:highlight w:val="green"/>
        </w:rPr>
        <w:t>licence</w:t>
      </w:r>
      <w:proofErr w:type="spellEnd"/>
      <w:r w:rsidRPr="001E1AF1">
        <w:rPr>
          <w:rStyle w:val="StyleUnderline"/>
        </w:rPr>
        <w:t xml:space="preserve"> </w:t>
      </w:r>
      <w:r w:rsidRPr="00B029F6">
        <w:rPr>
          <w:rStyle w:val="StyleUnderline"/>
          <w:highlight w:val="green"/>
        </w:rPr>
        <w:t>must be negotiated</w:t>
      </w:r>
      <w:r w:rsidRPr="001E1AF1">
        <w:rPr>
          <w:rStyle w:val="StyleUnderline"/>
        </w:rPr>
        <w:t xml:space="preserve"> </w:t>
      </w:r>
      <w:r w:rsidRPr="00B029F6">
        <w:rPr>
          <w:rStyle w:val="StyleUnderline"/>
          <w:highlight w:val="green"/>
        </w:rPr>
        <w:t>separately</w:t>
      </w:r>
      <w:r w:rsidRPr="001E1AF1">
        <w:rPr>
          <w:rStyle w:val="StyleUnderline"/>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vaccines often have other types of IP, including trade secrets, that are integral for production</w:t>
      </w:r>
      <w:r w:rsidRPr="001E1AF1">
        <w:rPr>
          <w:sz w:val="16"/>
        </w:rPr>
        <w:t>.</w:t>
      </w:r>
      <w:r w:rsidRPr="001E1AF1">
        <w:rPr>
          <w:rStyle w:val="StyleUnderline"/>
        </w:rPr>
        <w:t xml:space="preserve">19 The emergency </w:t>
      </w:r>
      <w:r w:rsidRPr="005D40FB">
        <w:rPr>
          <w:rStyle w:val="StyleUnderline"/>
          <w:highlight w:val="green"/>
        </w:rPr>
        <w:t xml:space="preserve">TRIPS waiver </w:t>
      </w:r>
      <w:r w:rsidRPr="005D40FB">
        <w:rPr>
          <w:rStyle w:val="Emphasis"/>
          <w:highlight w:val="green"/>
        </w:rPr>
        <w:t>removes all IP</w:t>
      </w:r>
      <w:r w:rsidRPr="001E1AF1">
        <w:rPr>
          <w:rStyle w:val="StyleUnderline"/>
        </w:rPr>
        <w:t xml:space="preserve"> as a </w:t>
      </w:r>
      <w:r w:rsidRPr="005D40FB">
        <w:rPr>
          <w:rStyle w:val="StyleUnderline"/>
          <w:highlight w:val="green"/>
        </w:rPr>
        <w:t>barrier</w:t>
      </w:r>
      <w:r w:rsidRPr="001E1AF1">
        <w:rPr>
          <w:rStyle w:val="StyleUnderline"/>
        </w:rPr>
        <w:t xml:space="preserve">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 xml:space="preserve">there is </w:t>
      </w:r>
      <w:r w:rsidRPr="00B029F6">
        <w:rPr>
          <w:rStyle w:val="StyleUnderline"/>
          <w:highlight w:val="green"/>
        </w:rPr>
        <w:t>no compelling evidence</w:t>
      </w:r>
      <w:r w:rsidRPr="001E1AF1">
        <w:rPr>
          <w:sz w:val="16"/>
        </w:rPr>
        <w:t xml:space="preserve"> that </w:t>
      </w:r>
      <w:r w:rsidRPr="001E1AF1">
        <w:rPr>
          <w:rStyle w:val="Emphasis"/>
        </w:rPr>
        <w:t xml:space="preserve">the proposed </w:t>
      </w:r>
      <w:r w:rsidRPr="00B029F6">
        <w:rPr>
          <w:rStyle w:val="Emphasis"/>
          <w:highlight w:val="green"/>
        </w:rPr>
        <w:t>TRIPS waiver</w:t>
      </w:r>
      <w:r w:rsidRPr="001E1AF1">
        <w:rPr>
          <w:rStyle w:val="Emphasis"/>
        </w:rPr>
        <w:t xml:space="preserve"> </w:t>
      </w:r>
      <w:r w:rsidRPr="00B029F6">
        <w:rPr>
          <w:rStyle w:val="Emphasis"/>
          <w:highlight w:val="green"/>
        </w:rPr>
        <w:t>would</w:t>
      </w:r>
      <w:r w:rsidRPr="001E1AF1">
        <w:rPr>
          <w:rStyle w:val="Emphasis"/>
        </w:rPr>
        <w:t xml:space="preserve"> </w:t>
      </w:r>
      <w:r w:rsidRPr="00B029F6">
        <w:rPr>
          <w:rStyle w:val="Emphasis"/>
          <w:highlight w:val="green"/>
        </w:rPr>
        <w:t>dismantle the IP system</w:t>
      </w:r>
      <w:r w:rsidRPr="001E1AF1">
        <w:rPr>
          <w:rStyle w:val="Emphasis"/>
        </w:rPr>
        <w:t xml:space="preserve"> </w:t>
      </w:r>
      <w:r w:rsidRPr="00B029F6">
        <w:rPr>
          <w:rStyle w:val="Emphasis"/>
          <w:highlight w:val="green"/>
        </w:rPr>
        <w:t>and</w:t>
      </w:r>
      <w:r w:rsidRPr="001E1AF1">
        <w:rPr>
          <w:rStyle w:val="Emphasis"/>
        </w:rPr>
        <w:t xml:space="preserve"> its </w:t>
      </w:r>
      <w:r w:rsidRPr="00B029F6">
        <w:rPr>
          <w:rStyle w:val="Emphasis"/>
          <w:highlight w:val="green"/>
        </w:rPr>
        <w:t>innovation incentives</w:t>
      </w:r>
      <w:r w:rsidRPr="001E1AF1">
        <w:rPr>
          <w:sz w:val="16"/>
        </w:rPr>
        <w:t xml:space="preserve">. </w:t>
      </w:r>
      <w:r w:rsidRPr="001E1AF1">
        <w:rPr>
          <w:rStyle w:val="StyleUnderline"/>
        </w:rPr>
        <w:t xml:space="preserve">The </w:t>
      </w:r>
      <w:r w:rsidRPr="00B029F6">
        <w:rPr>
          <w:rStyle w:val="StyleUnderline"/>
          <w:highlight w:val="green"/>
        </w:rPr>
        <w:t>waiver is restricted to covid</w:t>
      </w:r>
      <w:r w:rsidRPr="001E1AF1">
        <w:rPr>
          <w:sz w:val="16"/>
        </w:rPr>
        <w:t xml:space="preserve">-19 related goods </w:t>
      </w:r>
      <w:r w:rsidRPr="001E1AF1">
        <w:rPr>
          <w:rStyle w:val="Emphasis"/>
        </w:rPr>
        <w:t xml:space="preserve">and </w:t>
      </w:r>
      <w:r w:rsidRPr="00B029F6">
        <w:rPr>
          <w:rStyle w:val="Emphasis"/>
          <w:highlight w:val="green"/>
        </w:rPr>
        <w:t>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B029F6">
        <w:rPr>
          <w:rStyle w:val="Emphasis"/>
          <w:highlight w:val="green"/>
        </w:rPr>
        <w:t>companies have already recouped their research and development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 xml:space="preserve">An IP </w:t>
      </w:r>
      <w:r w:rsidRPr="00B029F6">
        <w:rPr>
          <w:rStyle w:val="StyleUnderline"/>
          <w:highlight w:val="green"/>
        </w:rPr>
        <w:t>waiver</w:t>
      </w:r>
      <w:r w:rsidRPr="001E1AF1">
        <w:rPr>
          <w:sz w:val="16"/>
        </w:rPr>
        <w:t xml:space="preserve"> for covid-19 vaccines </w:t>
      </w:r>
      <w:r w:rsidRPr="001E1AF1">
        <w:rPr>
          <w:rStyle w:val="Emphasis"/>
        </w:rPr>
        <w:t xml:space="preserve">is </w:t>
      </w:r>
      <w:r w:rsidRPr="00B029F6">
        <w:rPr>
          <w:rStyle w:val="Emphasis"/>
          <w:highlight w:val="green"/>
        </w:rPr>
        <w:t>integral to boosting vaccine supply</w:t>
      </w:r>
      <w:r w:rsidRPr="001E1AF1">
        <w:rPr>
          <w:sz w:val="16"/>
        </w:rPr>
        <w:t xml:space="preserve">, </w:t>
      </w:r>
      <w:r w:rsidRPr="005D40FB">
        <w:rPr>
          <w:rStyle w:val="StyleUnderline"/>
          <w:highlight w:val="green"/>
        </w:rPr>
        <w:t>breaking</w:t>
      </w:r>
      <w:r w:rsidRPr="001E1AF1">
        <w:rPr>
          <w:rStyle w:val="StyleUnderline"/>
        </w:rPr>
        <w:t xml:space="preserve"> vaccine </w:t>
      </w:r>
      <w:r w:rsidRPr="005D40FB">
        <w:rPr>
          <w:rStyle w:val="StyleUnderline"/>
          <w:highlight w:val="green"/>
        </w:rPr>
        <w:t>monopolies</w:t>
      </w:r>
      <w:r w:rsidRPr="001E1AF1">
        <w:rPr>
          <w:rStyle w:val="StyleUnderline"/>
        </w:rPr>
        <w:t xml:space="preserve">, and </w:t>
      </w:r>
      <w:r w:rsidRPr="005D40FB">
        <w:rPr>
          <w:rStyle w:val="StyleUnderline"/>
          <w:highlight w:val="green"/>
        </w:rPr>
        <w:t>making</w:t>
      </w:r>
      <w:r w:rsidRPr="001E1AF1">
        <w:rPr>
          <w:rStyle w:val="StyleUnderline"/>
        </w:rPr>
        <w:t xml:space="preserve"> </w:t>
      </w:r>
      <w:r w:rsidRPr="005D40FB">
        <w:rPr>
          <w:rStyle w:val="StyleUnderline"/>
          <w:highlight w:val="green"/>
        </w:rPr>
        <w:t>vaccines</w:t>
      </w:r>
      <w:r w:rsidRPr="001E1AF1">
        <w:rPr>
          <w:rStyle w:val="StyleUnderline"/>
        </w:rPr>
        <w:t xml:space="preserve"> </w:t>
      </w:r>
      <w:r w:rsidRPr="005D40FB">
        <w:rPr>
          <w:rStyle w:val="StyleUnderline"/>
          <w:highlight w:val="green"/>
        </w:rPr>
        <w:t>more affordable</w:t>
      </w:r>
      <w:r w:rsidRPr="001E1AF1">
        <w:rPr>
          <w:rStyle w:val="StyleUnderline"/>
        </w:rPr>
        <w:t xml:space="preserv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w:t>
      </w:r>
      <w:r w:rsidRPr="001E1AF1">
        <w:rPr>
          <w:sz w:val="16"/>
        </w:rPr>
        <w:lastRenderedPageBreak/>
        <w:t xml:space="preserve">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w:t>
      </w:r>
      <w:r w:rsidRPr="005D40FB">
        <w:rPr>
          <w:rStyle w:val="StyleUnderline"/>
          <w:highlight w:val="green"/>
        </w:rPr>
        <w:t>necessary steps</w:t>
      </w:r>
      <w:r w:rsidRPr="001E1AF1">
        <w:rPr>
          <w:rStyle w:val="StyleUnderline"/>
        </w:rPr>
        <w:t xml:space="preserve"> </w:t>
      </w:r>
      <w:r w:rsidRPr="005D40FB">
        <w:rPr>
          <w:rStyle w:val="StyleUnderline"/>
          <w:highlight w:val="green"/>
        </w:rPr>
        <w:t>to</w:t>
      </w:r>
      <w:r w:rsidRPr="001E1AF1">
        <w:rPr>
          <w:rStyle w:val="StyleUnderline"/>
        </w:rPr>
        <w:t xml:space="preserve"> make vaccine technology available to </w:t>
      </w:r>
      <w:r w:rsidRPr="005D40FB">
        <w:rPr>
          <w:rStyle w:val="StyleUnderline"/>
          <w:highlight w:val="green"/>
        </w:rPr>
        <w:t>scale production</w:t>
      </w:r>
      <w:r w:rsidRPr="001E1AF1">
        <w:rPr>
          <w:rStyle w:val="StyleUnderline"/>
        </w:rPr>
        <w:t xml:space="preserve">, stimulate global collaboration, and create a path to equity or they will protect a hierarchical system based on an economic bottom line. The former will not only build a vaccination trajectory that puts equal value on the lives of the rich and the poor, but will also help </w:t>
      </w:r>
      <w:r w:rsidRPr="005D40FB">
        <w:rPr>
          <w:rStyle w:val="StyleUnderline"/>
          <w:highlight w:val="green"/>
        </w:rPr>
        <w:t>stem</w:t>
      </w:r>
      <w:r w:rsidRPr="001E1AF1">
        <w:rPr>
          <w:rStyle w:val="StyleUnderline"/>
        </w:rPr>
        <w:t xml:space="preserve"> the </w:t>
      </w:r>
      <w:r w:rsidRPr="005D40FB">
        <w:rPr>
          <w:rStyle w:val="StyleUnderline"/>
          <w:highlight w:val="green"/>
        </w:rPr>
        <w:t>pandemic’s</w:t>
      </w:r>
      <w:r w:rsidRPr="001E1AF1">
        <w:rPr>
          <w:rStyle w:val="StyleUnderline"/>
        </w:rPr>
        <w:t xml:space="preserve"> relentless </w:t>
      </w:r>
      <w:r w:rsidRPr="005D40FB">
        <w:rPr>
          <w:rStyle w:val="StyleUnderline"/>
          <w:highlight w:val="green"/>
        </w:rPr>
        <w:t>momentum</w:t>
      </w:r>
      <w:r w:rsidRPr="001E1AF1">
        <w:rPr>
          <w:rStyle w:val="StyleUnderline"/>
        </w:rPr>
        <w:t xml:space="preserve"> and </w:t>
      </w:r>
      <w:r w:rsidRPr="005D40FB">
        <w:rPr>
          <w:rStyle w:val="Emphasis"/>
          <w:highlight w:val="green"/>
        </w:rPr>
        <w:t>quell the emergence of</w:t>
      </w:r>
      <w:r w:rsidRPr="001E1AF1">
        <w:rPr>
          <w:rStyle w:val="Emphasis"/>
        </w:rPr>
        <w:t xml:space="preserve">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63D301B5" w14:textId="77777777" w:rsidR="003D2C51" w:rsidRDefault="003D2C51" w:rsidP="003D2C51"/>
    <w:p w14:paraId="30F55A68" w14:textId="77777777" w:rsidR="003D2C51" w:rsidRDefault="003D2C51" w:rsidP="003D2C51"/>
    <w:p w14:paraId="4F9A1448" w14:textId="77777777" w:rsidR="003D2C51" w:rsidRDefault="003D2C51" w:rsidP="003D2C51"/>
    <w:p w14:paraId="6508F974" w14:textId="77777777" w:rsidR="003D2C51" w:rsidRDefault="003D2C51" w:rsidP="003D2C51"/>
    <w:p w14:paraId="2456B52D" w14:textId="77777777" w:rsidR="003D2C51" w:rsidRDefault="003D2C51" w:rsidP="003D2C51"/>
    <w:p w14:paraId="2D71579D" w14:textId="77777777" w:rsidR="003D2C51" w:rsidRDefault="003D2C51" w:rsidP="003D2C51"/>
    <w:p w14:paraId="703AFAD3" w14:textId="77777777" w:rsidR="003D2C51" w:rsidRDefault="003D2C51" w:rsidP="003D2C51"/>
    <w:p w14:paraId="21B553DC" w14:textId="77777777" w:rsidR="003D2C51" w:rsidRPr="008B3DFB" w:rsidRDefault="003D2C51" w:rsidP="003D2C51"/>
    <w:p w14:paraId="445EE548" w14:textId="77777777" w:rsidR="003D2C51" w:rsidRDefault="003D2C51" w:rsidP="003D2C51"/>
    <w:p w14:paraId="078EC424" w14:textId="77777777" w:rsidR="003D2C51" w:rsidRDefault="003D2C51" w:rsidP="003D2C51"/>
    <w:p w14:paraId="0B074969" w14:textId="77777777" w:rsidR="003D2C51" w:rsidRDefault="003D2C51" w:rsidP="003D2C51"/>
    <w:p w14:paraId="6C4E8340" w14:textId="77777777" w:rsidR="00E42E4C" w:rsidRPr="003D2C51" w:rsidRDefault="00E42E4C" w:rsidP="003D2C51"/>
    <w:sectPr w:rsidR="00E42E4C" w:rsidRPr="003D2C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MS Mincho"/>
    <w:panose1 w:val="020B0300000000000000"/>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8"/>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2C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C5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BA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9A5"/>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3A2A"/>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5060FC"/>
  <w14:defaultImageDpi w14:val="300"/>
  <w15:docId w15:val="{CFE784E0-4852-E14D-918A-AF3D811E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2C5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D2C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2C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2C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3D2C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2C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2C51"/>
  </w:style>
  <w:style w:type="character" w:customStyle="1" w:styleId="Heading1Char">
    <w:name w:val="Heading 1 Char"/>
    <w:aliases w:val="Pocket Char"/>
    <w:basedOn w:val="DefaultParagraphFont"/>
    <w:link w:val="Heading1"/>
    <w:uiPriority w:val="9"/>
    <w:rsid w:val="003D2C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2C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2C5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3D2C5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D2C5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3D2C5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3D2C5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2C51"/>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3D2C51"/>
    <w:rPr>
      <w:color w:val="auto"/>
      <w:u w:val="none"/>
    </w:rPr>
  </w:style>
  <w:style w:type="paragraph" w:styleId="DocumentMap">
    <w:name w:val="Document Map"/>
    <w:basedOn w:val="Normal"/>
    <w:link w:val="DocumentMapChar"/>
    <w:uiPriority w:val="99"/>
    <w:semiHidden/>
    <w:unhideWhenUsed/>
    <w:rsid w:val="003D2C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2C51"/>
    <w:rPr>
      <w:rFonts w:ascii="Lucida Grande" w:hAnsi="Lucida Grande" w:cs="Lucida Grande"/>
    </w:rPr>
  </w:style>
  <w:style w:type="paragraph" w:customStyle="1" w:styleId="textbold">
    <w:name w:val="text bold"/>
    <w:basedOn w:val="Normal"/>
    <w:link w:val="Emphasis"/>
    <w:uiPriority w:val="20"/>
    <w:qFormat/>
    <w:rsid w:val="003D2C5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3D2C51"/>
    <w:rPr>
      <w:color w:val="605E5C"/>
      <w:shd w:val="clear" w:color="auto" w:fill="E1DFDD"/>
    </w:rPr>
  </w:style>
  <w:style w:type="paragraph" w:customStyle="1" w:styleId="Body">
    <w:name w:val="Body"/>
    <w:rsid w:val="003D2C51"/>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3D2C51"/>
    <w:rPr>
      <w:rFonts w:ascii="Georgia" w:hAnsi="Georgia"/>
      <w:b/>
    </w:rPr>
  </w:style>
  <w:style w:type="paragraph" w:customStyle="1" w:styleId="Debate-CardTagandCite-F6">
    <w:name w:val="Debate- Card Tag and Cite- F6"/>
    <w:basedOn w:val="Normal"/>
    <w:link w:val="Debate-CardTagandCite-F6Char"/>
    <w:qFormat/>
    <w:rsid w:val="003D2C51"/>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3D2C51"/>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3D2C51"/>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3D2C51"/>
    <w:rPr>
      <w:rFonts w:ascii="Arial Narrow" w:hAnsi="Arial Narrow"/>
      <w:b/>
      <w:sz w:val="18"/>
      <w:u w:val="single"/>
    </w:rPr>
  </w:style>
  <w:style w:type="paragraph" w:customStyle="1" w:styleId="Debate-EmphasizedText-F5">
    <w:name w:val="Debate- Emphasized Text- F5"/>
    <w:basedOn w:val="Normal"/>
    <w:link w:val="Debate-EmphasizedText-F5Char"/>
    <w:qFormat/>
    <w:rsid w:val="003D2C51"/>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3D2C51"/>
    <w:rPr>
      <w:rFonts w:ascii="Georgia" w:hAnsi="Georgia"/>
      <w:sz w:val="16"/>
    </w:rPr>
  </w:style>
  <w:style w:type="paragraph" w:customStyle="1" w:styleId="card">
    <w:name w:val="card"/>
    <w:basedOn w:val="Normal"/>
    <w:next w:val="Normal"/>
    <w:link w:val="cardChar"/>
    <w:rsid w:val="003D2C51"/>
    <w:rPr>
      <w:rFonts w:ascii="Georgia" w:hAnsi="Georgia"/>
      <w:sz w:val="16"/>
    </w:rPr>
  </w:style>
  <w:style w:type="character" w:customStyle="1" w:styleId="Debate-CardTextUnderlined-F3Char">
    <w:name w:val="Debate- Card Text Underlined- F3 Char"/>
    <w:basedOn w:val="DefaultParagraphFont"/>
    <w:link w:val="Debate-CardTextUnderlined-F3"/>
    <w:locked/>
    <w:rsid w:val="003D2C5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D2C51"/>
    <w:pPr>
      <w:spacing w:after="200"/>
      <w:contextualSpacing/>
    </w:pPr>
    <w:rPr>
      <w:rFonts w:ascii="Arial Narrow" w:hAnsi="Arial Narrow"/>
      <w:sz w:val="18"/>
      <w:u w:val="single"/>
    </w:rPr>
  </w:style>
  <w:style w:type="paragraph" w:styleId="NoSpacing">
    <w:name w:val="No Spacing"/>
    <w:uiPriority w:val="99"/>
    <w:unhideWhenUsed/>
    <w:qFormat/>
    <w:rsid w:val="003D2C51"/>
    <w:rPr>
      <w:rFonts w:ascii="Georgia" w:eastAsiaTheme="minorHAnsi" w:hAnsi="Georgia"/>
      <w:sz w:val="22"/>
      <w:szCs w:val="22"/>
    </w:rPr>
  </w:style>
  <w:style w:type="paragraph" w:customStyle="1" w:styleId="Emphasize">
    <w:name w:val="Emphasize"/>
    <w:basedOn w:val="Normal"/>
    <w:uiPriority w:val="7"/>
    <w:qFormat/>
    <w:rsid w:val="003D2C5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3D2C51"/>
    <w:rPr>
      <w:u w:val="single"/>
    </w:rPr>
  </w:style>
  <w:style w:type="character" w:customStyle="1" w:styleId="verdana">
    <w:name w:val="verdana"/>
    <w:basedOn w:val="DefaultParagraphFont"/>
    <w:rsid w:val="003D2C51"/>
  </w:style>
  <w:style w:type="character" w:customStyle="1" w:styleId="ssl0">
    <w:name w:val="ss_l0"/>
    <w:basedOn w:val="DefaultParagraphFont"/>
    <w:rsid w:val="003D2C51"/>
  </w:style>
  <w:style w:type="character" w:styleId="Strong">
    <w:name w:val="Strong"/>
    <w:basedOn w:val="DefaultParagraphFont"/>
    <w:uiPriority w:val="22"/>
    <w:qFormat/>
    <w:rsid w:val="003D2C51"/>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D2C51"/>
    <w:rPr>
      <w:rFonts w:eastAsiaTheme="minorHAnsi"/>
      <w:sz w:val="22"/>
      <w:szCs w:val="22"/>
      <w:u w:val="single"/>
    </w:rPr>
  </w:style>
  <w:style w:type="paragraph" w:customStyle="1" w:styleId="Emphasis1">
    <w:name w:val="Emphasis1"/>
    <w:basedOn w:val="Normal"/>
    <w:uiPriority w:val="7"/>
    <w:qFormat/>
    <w:rsid w:val="003D2C51"/>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wto.org/dol2fe/Pages/SS/directdoc.aspx?filename=q:/IP/C/W669.pdf&amp;Open=True" TargetMode="External"/><Relationship Id="rId5" Type="http://schemas.openxmlformats.org/officeDocument/2006/relationships/numbering" Target="numbering.xm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13</Pages>
  <Words>8485</Words>
  <Characters>48365</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56737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3</cp:revision>
  <dcterms:created xsi:type="dcterms:W3CDTF">2021-10-16T15:15:00Z</dcterms:created>
  <dcterms:modified xsi:type="dcterms:W3CDTF">2021-10-16T15:26:00Z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