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FE011" w14:textId="77777777" w:rsidR="000D7D4E" w:rsidRDefault="000D7D4E" w:rsidP="000D7D4E">
      <w:pPr>
        <w:pStyle w:val="Heading2"/>
      </w:pPr>
      <w:r>
        <w:t>**1AC**</w:t>
      </w:r>
    </w:p>
    <w:p w14:paraId="44F3A6B2" w14:textId="77777777" w:rsidR="000D7D4E" w:rsidRDefault="000D7D4E" w:rsidP="000D7D4E">
      <w:pPr>
        <w:pStyle w:val="Heading4"/>
      </w:pPr>
      <w:r>
        <w:t xml:space="preserve">Contention 1: The Space Industrial Complex </w:t>
      </w:r>
    </w:p>
    <w:p w14:paraId="524ECF2F" w14:textId="77777777" w:rsidR="000D7D4E" w:rsidRDefault="000D7D4E" w:rsidP="000D7D4E"/>
    <w:p w14:paraId="346F13B8" w14:textId="77777777" w:rsidR="000D7D4E" w:rsidRPr="00562802" w:rsidRDefault="000D7D4E" w:rsidP="000D7D4E">
      <w:pPr>
        <w:pStyle w:val="Heading4"/>
      </w:pPr>
      <w:r>
        <w:t xml:space="preserve">1. Private space activity is expanding. 2022 is the crucial year to demonstrate profitability, which means </w:t>
      </w:r>
      <w:r>
        <w:rPr>
          <w:i/>
          <w:iCs/>
        </w:rPr>
        <w:t xml:space="preserve">now </w:t>
      </w:r>
      <w:r>
        <w:t xml:space="preserve">is key. </w:t>
      </w:r>
    </w:p>
    <w:p w14:paraId="245444ED" w14:textId="77777777" w:rsidR="000D7D4E" w:rsidRDefault="000D7D4E" w:rsidP="000D7D4E">
      <w:pPr>
        <w:rPr>
          <w:rStyle w:val="Style13ptBold"/>
        </w:rPr>
      </w:pPr>
      <w:r w:rsidRPr="00CB6CFC">
        <w:rPr>
          <w:rStyle w:val="Style13ptBold"/>
        </w:rPr>
        <w:t>Kramer 1-4-22</w:t>
      </w:r>
    </w:p>
    <w:p w14:paraId="4FE4EBB9" w14:textId="77777777" w:rsidR="000D7D4E" w:rsidRPr="004513E5" w:rsidRDefault="000D7D4E" w:rsidP="000D7D4E">
      <w:pPr>
        <w:rPr>
          <w:rStyle w:val="Style13ptBold"/>
          <w:sz w:val="20"/>
          <w:szCs w:val="20"/>
        </w:rPr>
      </w:pPr>
      <w:r w:rsidRPr="004513E5">
        <w:rPr>
          <w:rStyle w:val="Style13ptBold"/>
          <w:sz w:val="20"/>
          <w:szCs w:val="20"/>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1C33F7D1" w14:textId="77777777" w:rsidR="000D7D4E" w:rsidRPr="00CB6CFC" w:rsidRDefault="000D7D4E" w:rsidP="000D7D4E">
      <w:r w:rsidRPr="00CB6CFC">
        <w:rPr>
          <w:sz w:val="16"/>
        </w:rPr>
        <w:t xml:space="preserve">The </w:t>
      </w:r>
      <w:r w:rsidRPr="00CB6CFC">
        <w:rPr>
          <w:rStyle w:val="StyleUnderline"/>
        </w:rPr>
        <w:t xml:space="preserve">private </w:t>
      </w:r>
      <w:r w:rsidRPr="00CB6CFC">
        <w:rPr>
          <w:sz w:val="16"/>
        </w:rPr>
        <w:t xml:space="preserve">human </w:t>
      </w:r>
      <w:r w:rsidRPr="00CB6CFC">
        <w:rPr>
          <w:rStyle w:val="StyleUnderline"/>
        </w:rPr>
        <w:t xml:space="preserve">spaceflight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but 2022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will need to turn the extraordinary feats of the last year into </w:t>
      </w:r>
      <w:r w:rsidRPr="00CB6CFC">
        <w:rPr>
          <w:rStyle w:val="Emphasis"/>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companies are trying 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The bottom line: Last year, the private spaceflight industry showed what it can do, but this year, these companies will need to capitalize on it</w:t>
      </w:r>
      <w:r w:rsidRPr="00CB6CFC">
        <w:rPr>
          <w:sz w:val="16"/>
        </w:rPr>
        <w:t>.</w:t>
      </w:r>
    </w:p>
    <w:p w14:paraId="10B6DE14" w14:textId="77777777" w:rsidR="000D7D4E" w:rsidRDefault="000D7D4E" w:rsidP="000D7D4E">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52724DE0" w14:textId="77777777" w:rsidR="000D7D4E" w:rsidRPr="00894FCE" w:rsidRDefault="000D7D4E" w:rsidP="000D7D4E">
      <w:pPr>
        <w:rPr>
          <w:rStyle w:val="Style13ptBold"/>
        </w:rPr>
      </w:pPr>
      <w:r w:rsidRPr="00894FCE">
        <w:rPr>
          <w:rStyle w:val="Style13ptBold"/>
        </w:rPr>
        <w:t>Penny 20</w:t>
      </w:r>
    </w:p>
    <w:p w14:paraId="06227574" w14:textId="77777777" w:rsidR="000D7D4E" w:rsidRPr="00ED54B0" w:rsidRDefault="000D7D4E" w:rsidP="000D7D4E">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730085E8" w14:textId="77777777" w:rsidR="000D7D4E" w:rsidRDefault="000D7D4E" w:rsidP="000D7D4E">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A concentration of capital stands ready to risk big money to secure a stake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Emphasis"/>
        </w:rPr>
        <w:t>is often packaged in the mythology of moonshot genius that drives human progress</w:t>
      </w:r>
      <w:r w:rsidRPr="00ED54B0">
        <w:rPr>
          <w:sz w:val="16"/>
        </w:rPr>
        <w:t xml:space="preserve">. </w:t>
      </w:r>
      <w:r w:rsidRPr="00ED54B0">
        <w:rPr>
          <w:rStyle w:val="StyleUnderline"/>
        </w:rPr>
        <w:t xml:space="preserve">But Schumpeter’s theory has a less discussed underbelly: Such creative destruction is usually twinned with </w:t>
      </w:r>
      <w:r w:rsidRPr="00ED54B0">
        <w:rPr>
          <w:rStyle w:val="Emphasis"/>
        </w:rPr>
        <w:t>market capture.</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r w:rsidRPr="00ED54B0">
        <w:rPr>
          <w:rStyle w:val="Emphasis"/>
        </w:rPr>
        <w:t>oligarchies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Bastani,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The question is, for whom?</w:t>
      </w:r>
      <w:r>
        <w:rPr>
          <w:rStyle w:val="StyleUnderline"/>
        </w:rPr>
        <w:t xml:space="preserve"> </w:t>
      </w:r>
      <w:r w:rsidRPr="00ED54B0">
        <w:rPr>
          <w:rStyle w:val="Emphasis"/>
        </w:rPr>
        <w:t>These ventures train their sights on infinite excess</w:t>
      </w:r>
      <w:r w:rsidRPr="00ED54B0">
        <w:rPr>
          <w:sz w:val="16"/>
        </w:rPr>
        <w:t xml:space="preserve">, </w:t>
      </w:r>
      <w:r w:rsidRPr="00ED54B0">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4B0">
        <w:rPr>
          <w:sz w:val="16"/>
        </w:rPr>
        <w:t xml:space="preserve">. At first glance, </w:t>
      </w:r>
      <w:r w:rsidRPr="00ED54B0">
        <w:rPr>
          <w:rStyle w:val="StyleUnderline"/>
        </w:rPr>
        <w:t xml:space="preserve">expanding industry beyond Earth sounds like a pragmatic fix to the </w:t>
      </w:r>
      <w:r w:rsidRPr="00ED54B0">
        <w:rPr>
          <w:rStyle w:val="Emphasis"/>
        </w:rPr>
        <w:t>earth-shatteringly simple dilemma faced by capitalism</w:t>
      </w:r>
      <w:r w:rsidRPr="00ED54B0">
        <w:rPr>
          <w:sz w:val="16"/>
        </w:rPr>
        <w:t xml:space="preserve">: </w:t>
      </w:r>
      <w:r w:rsidRPr="00ED54B0">
        <w:rPr>
          <w:rStyle w:val="StyleUnderline"/>
        </w:rPr>
        <w:t xml:space="preserve">that it must grow to survive, but the planet </w:t>
      </w:r>
      <w:r w:rsidRPr="00ED54B0">
        <w:rPr>
          <w:rStyle w:val="Emphasis"/>
        </w:rPr>
        <w:t>it grows upon 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ED54B0">
        <w:rPr>
          <w:rStyle w:val="Emphasis"/>
        </w:rPr>
        <w:t>legal and political fixes</w:t>
      </w:r>
      <w:r w:rsidRPr="00ED54B0">
        <w:rPr>
          <w:sz w:val="16"/>
        </w:rPr>
        <w:t xml:space="preserve"> </w:t>
      </w:r>
      <w:r w:rsidRPr="00ED54B0">
        <w:rPr>
          <w:rStyle w:val="StyleUnderline"/>
        </w:rPr>
        <w:t>are required.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of the new space race is not on the production of goods or their most efficient sourcing, but on </w:t>
      </w:r>
      <w:r w:rsidRPr="00ED54B0">
        <w:rPr>
          <w:rStyle w:val="Emphasis"/>
        </w:rPr>
        <w:t>ownership of land and transport networks</w:t>
      </w:r>
      <w:r w:rsidRPr="00ED54B0">
        <w:rPr>
          <w:sz w:val="16"/>
        </w:rPr>
        <w:t xml:space="preserve">. </w:t>
      </w:r>
      <w:r w:rsidRPr="00ED54B0">
        <w:rPr>
          <w:rStyle w:val="StyleUnderline"/>
        </w:rPr>
        <w:t>In this latest phase of capitalism, as national growth slows, productive industries dwindle and wealth concentrates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ED54B0">
        <w:rPr>
          <w:rStyle w:val="StyleUnderline"/>
        </w:rPr>
        <w:t xml:space="preserve">the scramble for space is the scramble to own satellites and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starways,</w:t>
      </w:r>
      <w:r w:rsidRPr="00ED54B0">
        <w:rPr>
          <w:rStyle w:val="StyleUnderline"/>
          <w:rFonts w:cs="Georgia"/>
        </w:rPr>
        <w:t>”</w:t>
      </w:r>
      <w:r w:rsidRPr="00ED54B0">
        <w:rPr>
          <w:rStyle w:val="StyleUnderline"/>
        </w:rPr>
        <w:t xml:space="preserve"> gatekeep the riches of the solar system and charge rent on the moon</w:t>
      </w:r>
      <w:r w:rsidRPr="00ED54B0">
        <w:rPr>
          <w:sz w:val="16"/>
        </w:rPr>
        <w:t xml:space="preserve">. Against this backdrop, </w:t>
      </w:r>
      <w:r w:rsidRPr="00ED54B0">
        <w:rPr>
          <w:rStyle w:val="StyleUnderline"/>
        </w:rPr>
        <w:t>Space Force might seem retrograde, a warped nostalgia for a time when the space race was about petty terrestrial wars rather than Musk’s supposedly enlightened vision to colonize Mars</w:t>
      </w:r>
      <w:r w:rsidRPr="00ED54B0">
        <w:rPr>
          <w:sz w:val="16"/>
        </w:rPr>
        <w:t xml:space="preserve">. </w:t>
      </w:r>
      <w:r w:rsidRPr="00ED54B0">
        <w:rPr>
          <w:rStyle w:val="Emphasis"/>
        </w:rPr>
        <w:t>In reality, the two visions go hand in hand. Military might physically captures and secures territory, enforces the American political and legal apparatus and 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is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ED54B0">
        <w:rPr>
          <w:rStyle w:val="Emphasis"/>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Where technology opens up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ED54B0">
        <w:rPr>
          <w:sz w:val="16"/>
        </w:rPr>
        <w:t xml:space="preserve"> </w:t>
      </w:r>
      <w:r w:rsidRPr="00ED54B0">
        <w:rPr>
          <w:rStyle w:val="Emphasis"/>
        </w:rPr>
        <w:t>Colonialism in space is not some post-humanist utopia</w:t>
      </w:r>
      <w:r w:rsidRPr="00ED54B0">
        <w:rPr>
          <w:sz w:val="16"/>
        </w:rPr>
        <w:t xml:space="preserve">, </w:t>
      </w:r>
      <w:r w:rsidRPr="00ED54B0">
        <w:rPr>
          <w:rStyle w:val="StyleUnderline"/>
        </w:rPr>
        <w:t>but the age-old dominion of land barons and mining magnates, billionaires sloughing off the wreckage of one planet and setting out for the stars</w:t>
      </w:r>
      <w:r w:rsidRPr="00ED54B0">
        <w:rPr>
          <w:sz w:val="16"/>
        </w:rPr>
        <w:t>.</w:t>
      </w:r>
    </w:p>
    <w:p w14:paraId="761DF9E8" w14:textId="77777777" w:rsidR="000D7D4E" w:rsidRDefault="000D7D4E" w:rsidP="000D7D4E"/>
    <w:p w14:paraId="77093762" w14:textId="77777777" w:rsidR="000D7D4E" w:rsidRDefault="000D7D4E" w:rsidP="000D7D4E">
      <w:pPr>
        <w:pStyle w:val="Heading4"/>
      </w:pPr>
      <w:r>
        <w:t>3. Capitalism is not natural or inevitable; extending it to space is a political choice. Empirics prove it will be disastrous.</w:t>
      </w:r>
    </w:p>
    <w:p w14:paraId="379E9F6A" w14:textId="77777777" w:rsidR="000D7D4E" w:rsidRPr="00894FCE" w:rsidRDefault="000D7D4E" w:rsidP="000D7D4E">
      <w:pPr>
        <w:rPr>
          <w:rStyle w:val="Style13ptBold"/>
        </w:rPr>
      </w:pPr>
      <w:r w:rsidRPr="00894FCE">
        <w:rPr>
          <w:rStyle w:val="Style13ptBold"/>
        </w:rPr>
        <w:t>Penny 20</w:t>
      </w:r>
    </w:p>
    <w:p w14:paraId="5B56863D" w14:textId="77777777" w:rsidR="000D7D4E" w:rsidRPr="00894FCE" w:rsidRDefault="000D7D4E" w:rsidP="000D7D4E">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2168BF1C" w14:textId="77777777" w:rsidR="000D7D4E" w:rsidRPr="00F92F05" w:rsidRDefault="000D7D4E" w:rsidP="000D7D4E">
      <w:pPr>
        <w:rPr>
          <w:rStyle w:val="Emphasis"/>
        </w:rPr>
      </w:pPr>
      <w:r w:rsidRPr="00612DA8">
        <w:rPr>
          <w:rStyle w:val="Emphasis"/>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While the institution of private land ownership is now widely taken for granted, it 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612DA8">
        <w:rPr>
          <w:rStyle w:val="Emphasis"/>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enclosure was synonymous with </w:t>
      </w:r>
      <w:r w:rsidRPr="00612DA8">
        <w:rPr>
          <w:rStyle w:val="Emphasis"/>
        </w:rPr>
        <w:t>disaster, destitution 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612DA8">
        <w:rPr>
          <w:rStyle w:val="Emphasis"/>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612DA8">
        <w:rPr>
          <w:rStyle w:val="Emphasis"/>
        </w:rPr>
        <w:t>the result of this system of private ownership that rewards ruthless, short-term profiteering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seed an </w:t>
      </w:r>
      <w:r w:rsidRPr="00F92F05">
        <w:rPr>
          <w:rStyle w:val="Emphasis"/>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F92F05">
        <w:rPr>
          <w:rStyle w:val="StyleUnderline"/>
        </w:rPr>
        <w:t>The 1967 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F92F05">
        <w:rPr>
          <w:rStyle w:val="StyleUnderline"/>
        </w:rPr>
        <w:t xml:space="preserve">never foresaw the dizzying rise of </w:t>
      </w:r>
      <w:r w:rsidRPr="00F92F05">
        <w:rPr>
          <w:rStyle w:val="Emphasis"/>
        </w:rPr>
        <w:t>private enterprise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F92F05">
        <w:rPr>
          <w:rStyle w:val="Emphasis"/>
        </w:rPr>
        <w:t>that would allow venture capitalists to stake their claim in a new space scramble.</w:t>
      </w:r>
    </w:p>
    <w:p w14:paraId="4A784CB2" w14:textId="77777777" w:rsidR="000D7D4E" w:rsidRDefault="000D7D4E" w:rsidP="000D7D4E"/>
    <w:p w14:paraId="042312FF" w14:textId="77777777" w:rsidR="000D7D4E" w:rsidRDefault="000D7D4E" w:rsidP="000D7D4E">
      <w:pPr>
        <w:pStyle w:val="Heading4"/>
      </w:pPr>
      <w:r>
        <w:t>4. The risks of private space activity vastly outweigh potential benefits. Government space programs are regulated and equitable, but private space risks handing a megalomaniac their own death star.</w:t>
      </w:r>
    </w:p>
    <w:p w14:paraId="509C7B4E" w14:textId="77777777" w:rsidR="000D7D4E" w:rsidRPr="00424BBE" w:rsidRDefault="000D7D4E" w:rsidP="000D7D4E">
      <w:pPr>
        <w:rPr>
          <w:rStyle w:val="Style13ptBold"/>
        </w:rPr>
      </w:pPr>
      <w:r w:rsidRPr="00424BBE">
        <w:rPr>
          <w:rStyle w:val="Style13ptBold"/>
        </w:rPr>
        <w:t>Kaminska 14</w:t>
      </w:r>
    </w:p>
    <w:p w14:paraId="1E3341CB" w14:textId="77777777" w:rsidR="000D7D4E" w:rsidRPr="00424BBE" w:rsidRDefault="000D7D4E" w:rsidP="000D7D4E">
      <w:pPr>
        <w:rPr>
          <w:sz w:val="16"/>
        </w:rPr>
      </w:pPr>
      <w:r w:rsidRPr="00424BBE">
        <w:rPr>
          <w:sz w:val="16"/>
        </w:rPr>
        <w:t xml:space="preserve">(Izabella is an FT Alphaville reporter </w:t>
      </w:r>
      <w:hyperlink r:id="rId11" w:history="1">
        <w:r w:rsidRPr="00424BBE">
          <w:rPr>
            <w:rStyle w:val="Hyperlink"/>
            <w:sz w:val="16"/>
          </w:rPr>
          <w:t>https://www.ft.com/content/02aac296-a920-11e3-bf0c-00144feab7de</w:t>
        </w:r>
      </w:hyperlink>
      <w:r w:rsidRPr="00424BBE">
        <w:rPr>
          <w:sz w:val="16"/>
        </w:rPr>
        <w:t xml:space="preserve"> 3-14)</w:t>
      </w:r>
    </w:p>
    <w:p w14:paraId="2F6FD626" w14:textId="77777777" w:rsidR="000D7D4E" w:rsidRDefault="000D7D4E" w:rsidP="000D7D4E">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CE518B">
        <w:rPr>
          <w:rStyle w:val="StyleUnderline"/>
        </w:rPr>
        <w:t>SpaceX has been sending payloads to space on a commercially viable basis since 2010.</w:t>
      </w:r>
      <w:r w:rsidRPr="00424BBE">
        <w:rPr>
          <w:sz w:val="16"/>
        </w:rPr>
        <w:t xml:space="preserve"> Sir Richard Branson’s </w:t>
      </w:r>
      <w:r w:rsidRPr="00CE518B">
        <w:rPr>
          <w:rStyle w:val="StyleUnderline"/>
        </w:rPr>
        <w:t>Virgin Galactic is on track to take its first fully paid-up customers into near-space by the end of this year,</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Unfortunately, the same cannot be said for private enterprise</w:t>
      </w:r>
      <w:r w:rsidRPr="009E4CE1">
        <w:rPr>
          <w:rStyle w:val="Emphasis"/>
        </w:rPr>
        <w:t>. A power-hungry space baron</w:t>
      </w:r>
      <w:r w:rsidRPr="00424BBE">
        <w:rPr>
          <w:sz w:val="16"/>
        </w:rPr>
        <w:t xml:space="preserve"> </w:t>
      </w:r>
      <w:r w:rsidRPr="009E4CE1">
        <w:rPr>
          <w:rStyle w:val="StyleUnderline"/>
        </w:rPr>
        <w:t>could feasibly argue that the UN treaty does not apply to them since they are not a sovereign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the </w:t>
      </w:r>
      <w:r w:rsidRPr="009E4CE1">
        <w:rPr>
          <w:rStyle w:val="Emphasis"/>
        </w:rPr>
        <w:t>dark side of space commercialisation</w:t>
      </w:r>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424BBE">
        <w:rPr>
          <w:rStyle w:val="StyleUnderline"/>
        </w:rPr>
        <w:t xml:space="preserve">The only problem with this analogy is that private corporations competing for commodities still have to abide by national rules. Commercial space enterprises, it seems, would prefer it if sovereign states </w:t>
      </w:r>
      <w:r w:rsidRPr="00424BBE">
        <w:rPr>
          <w:rStyle w:val="Emphasis"/>
        </w:rPr>
        <w:t>became dependent on private enterprise instead</w:t>
      </w:r>
      <w:r w:rsidRPr="00424BBE">
        <w:rPr>
          <w:rStyle w:val="StyleUnderline"/>
        </w:rPr>
        <w:t xml:space="preserve"> – the surest way of exposing Earth to the </w:t>
      </w:r>
      <w:r w:rsidRPr="00424BBE">
        <w:rPr>
          <w:rStyle w:val="Emphasis"/>
        </w:rPr>
        <w:t>risk of a megalomaniac that wants to rename Mars one day</w:t>
      </w:r>
      <w:r w:rsidRPr="00424BBE">
        <w:rPr>
          <w:rStyle w:val="StyleUnderline"/>
        </w:rPr>
        <w:t>.</w:t>
      </w:r>
      <w:r>
        <w:rPr>
          <w:rStyle w:val="StyleUnderline"/>
        </w:rPr>
        <w:t xml:space="preserve"> </w:t>
      </w:r>
    </w:p>
    <w:p w14:paraId="70773BA1" w14:textId="77777777" w:rsidR="000D7D4E" w:rsidRDefault="000D7D4E" w:rsidP="000D7D4E"/>
    <w:p w14:paraId="293788CD" w14:textId="77777777" w:rsidR="000D7D4E" w:rsidRDefault="000D7D4E" w:rsidP="000D7D4E"/>
    <w:p w14:paraId="5287D6F2" w14:textId="77777777" w:rsidR="000D7D4E" w:rsidRDefault="000D7D4E" w:rsidP="000D7D4E">
      <w:pPr>
        <w:pStyle w:val="Heading4"/>
      </w:pPr>
      <w:r>
        <w:t xml:space="preserve">Contention 2: A New Hope </w:t>
      </w:r>
    </w:p>
    <w:p w14:paraId="404DDDC7" w14:textId="77777777" w:rsidR="000D7D4E" w:rsidRDefault="000D7D4E" w:rsidP="000D7D4E"/>
    <w:p w14:paraId="0641E94C" w14:textId="77777777" w:rsidR="000D7D4E" w:rsidRDefault="000D7D4E" w:rsidP="000D7D4E">
      <w:pPr>
        <w:pStyle w:val="Heading4"/>
      </w:pPr>
      <w:r w:rsidRPr="003C2213">
        <w:t>I affirm the resolution: The appropriation of outer space by private entities is unjust.</w:t>
      </w:r>
    </w:p>
    <w:p w14:paraId="299FBF75" w14:textId="77777777" w:rsidR="000D7D4E" w:rsidRPr="00B145A3" w:rsidRDefault="000D7D4E" w:rsidP="000D7D4E"/>
    <w:p w14:paraId="7080C3D7" w14:textId="77777777" w:rsidR="000D7D4E" w:rsidRDefault="000D7D4E" w:rsidP="000D7D4E">
      <w:pPr>
        <w:pStyle w:val="Heading4"/>
      </w:pPr>
      <w:r>
        <w:t xml:space="preserve">My criterion is the elimination of structural violence. </w:t>
      </w:r>
    </w:p>
    <w:p w14:paraId="16E6153B" w14:textId="77777777" w:rsidR="000D7D4E" w:rsidRPr="00B145A3" w:rsidRDefault="000D7D4E" w:rsidP="000D7D4E"/>
    <w:p w14:paraId="13C9314F" w14:textId="77777777" w:rsidR="000D7D4E" w:rsidRDefault="000D7D4E" w:rsidP="000D7D4E">
      <w:pPr>
        <w:pStyle w:val="Heading4"/>
        <w:numPr>
          <w:ilvl w:val="0"/>
          <w:numId w:val="13"/>
        </w:numPr>
      </w:pPr>
      <w:r>
        <w:t>Recognizing structural violence is key to mitigating its oppressive effects</w:t>
      </w:r>
    </w:p>
    <w:p w14:paraId="28755202" w14:textId="77777777" w:rsidR="000D7D4E" w:rsidRPr="00B145A3" w:rsidRDefault="000D7D4E" w:rsidP="000D7D4E">
      <w:pPr>
        <w:rPr>
          <w:rStyle w:val="Style13ptBold"/>
        </w:rPr>
      </w:pPr>
      <w:r w:rsidRPr="00B145A3">
        <w:rPr>
          <w:rStyle w:val="Style13ptBold"/>
        </w:rPr>
        <w:t xml:space="preserve">Winter and Leighton 99 </w:t>
      </w:r>
    </w:p>
    <w:p w14:paraId="37D7D3F2" w14:textId="77777777" w:rsidR="000D7D4E" w:rsidRPr="00B145A3" w:rsidRDefault="000D7D4E" w:rsidP="000D7D4E">
      <w:pPr>
        <w:rPr>
          <w:rStyle w:val="Style13ptBold"/>
          <w:sz w:val="20"/>
          <w:szCs w:val="20"/>
        </w:rPr>
      </w:pPr>
      <w:r w:rsidRPr="00B145A3">
        <w:rPr>
          <w:rStyle w:val="Style13ptBold"/>
          <w:sz w:val="20"/>
          <w:szCs w:val="20"/>
        </w:rPr>
        <w:t>[Deborah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6DEAADBF" w14:textId="77777777" w:rsidR="000D7D4E" w:rsidRPr="00B145A3" w:rsidRDefault="000D7D4E" w:rsidP="000D7D4E">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724377">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724377">
        <w:rPr>
          <w:rStyle w:val="Minimize"/>
          <w:rFonts w:asciiTheme="majorHAnsi" w:hAnsiTheme="majorHAnsi" w:cstheme="majorHAnsi"/>
          <w:b/>
          <w:sz w:val="26"/>
          <w:szCs w:val="26"/>
          <w:highlight w:val="green"/>
          <w:u w:val="single"/>
        </w:rPr>
        <w:t xml:space="preserve">to everyone, </w:t>
      </w:r>
      <w:r w:rsidRPr="00724377">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724377">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724377">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Moral exclusion is a human failing, but Opotow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724377">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by relationships, communication, and appreciation of diversity</w:t>
      </w:r>
      <w:r w:rsidRPr="00B145A3">
        <w:rPr>
          <w:rStyle w:val="Minimize"/>
          <w:rFonts w:asciiTheme="majorHAnsi" w:hAnsiTheme="majorHAnsi" w:cstheme="majorHAnsi"/>
          <w:sz w:val="12"/>
          <w:szCs w:val="26"/>
        </w:rPr>
        <w:t>.Like Opotow, all the authors in this section point out that </w:t>
      </w:r>
      <w:r w:rsidRPr="00B145A3">
        <w:rPr>
          <w:rStyle w:val="BoldUnderline"/>
          <w:rFonts w:asciiTheme="majorHAnsi" w:hAnsiTheme="majorHAnsi" w:cstheme="majorHAnsi"/>
          <w:szCs w:val="26"/>
        </w:rPr>
        <w:t xml:space="preserve">structural </w:t>
      </w:r>
      <w:r w:rsidRPr="00724377">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5F18797D" w14:textId="77777777" w:rsidR="000D7D4E" w:rsidRDefault="000D7D4E" w:rsidP="000D7D4E"/>
    <w:p w14:paraId="48F9890D" w14:textId="77777777" w:rsidR="000D7D4E" w:rsidRDefault="000D7D4E" w:rsidP="000D7D4E"/>
    <w:p w14:paraId="280B8CFE" w14:textId="77777777" w:rsidR="000D7D4E" w:rsidRDefault="000D7D4E" w:rsidP="000D7D4E"/>
    <w:p w14:paraId="5E2CBADF" w14:textId="77777777" w:rsidR="000D7D4E" w:rsidRPr="00490AC1" w:rsidRDefault="000D7D4E" w:rsidP="000D7D4E">
      <w:pPr>
        <w:rPr>
          <w:b/>
          <w:bCs/>
        </w:rPr>
      </w:pPr>
      <w:r w:rsidRPr="00490AC1">
        <w:rPr>
          <w:b/>
          <w:bCs/>
        </w:rPr>
        <w:t>The criterion for the round is thus the elimination of structural violence.</w:t>
      </w:r>
    </w:p>
    <w:p w14:paraId="7509EB9A" w14:textId="77777777" w:rsidR="000D7D4E" w:rsidRPr="00CE3781" w:rsidRDefault="000D7D4E" w:rsidP="000D7D4E"/>
    <w:p w14:paraId="18A0770C" w14:textId="77777777" w:rsidR="000D7D4E" w:rsidRDefault="000D7D4E" w:rsidP="000D7D4E"/>
    <w:p w14:paraId="5F03C3D3" w14:textId="77777777" w:rsidR="000D7D4E" w:rsidRDefault="000D7D4E" w:rsidP="000D7D4E">
      <w:pPr>
        <w:pStyle w:val="Heading4"/>
      </w:pPr>
      <w:r>
        <w:t>2. A progressive vision of space would tax billionaires to fund public space efforts</w:t>
      </w:r>
    </w:p>
    <w:p w14:paraId="2E7C65E5" w14:textId="77777777" w:rsidR="000D7D4E" w:rsidRDefault="000D7D4E" w:rsidP="000D7D4E">
      <w:pPr>
        <w:rPr>
          <w:rStyle w:val="Style13ptBold"/>
          <w:lang w:val="de-DE"/>
        </w:rPr>
      </w:pPr>
      <w:r w:rsidRPr="00AB5D79">
        <w:rPr>
          <w:rStyle w:val="Style13ptBold"/>
          <w:lang w:val="de-DE"/>
        </w:rPr>
        <w:t>Robinson 18</w:t>
      </w:r>
    </w:p>
    <w:p w14:paraId="755DDFC6" w14:textId="77777777" w:rsidR="000D7D4E" w:rsidRPr="00623F4B" w:rsidRDefault="000D7D4E" w:rsidP="000D7D4E">
      <w:pPr>
        <w:rPr>
          <w:rStyle w:val="Style13ptBold"/>
          <w:sz w:val="20"/>
          <w:szCs w:val="20"/>
          <w:lang w:val="de-DE"/>
        </w:rPr>
      </w:pPr>
      <w:r w:rsidRPr="00623F4B">
        <w:rPr>
          <w:rStyle w:val="Style13ptBold"/>
          <w:sz w:val="20"/>
          <w:szCs w:val="20"/>
          <w:lang w:val="de-DE"/>
        </w:rPr>
        <w:t>(Kim Stanley Robinson is the author of more than twenty books, including New York 2140, Red Moon, and the Mars trilogy. Dayton Martindale is a freelance writer and former associate editor at In These Times. His work has also appeared in Boston Review, Earth Island Journal, Harbinger and The Next System Project.  https://inthesetimes.com/article/kim-stanley-robinson-space-exploration-socialism-mars, 4-22)</w:t>
      </w:r>
    </w:p>
    <w:p w14:paraId="2D5EAA1D" w14:textId="77777777" w:rsidR="000D7D4E" w:rsidRDefault="000D7D4E" w:rsidP="000D7D4E">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AB5D79">
        <w:rPr>
          <w:rStyle w:val="StyleUnderline"/>
        </w:rPr>
        <w:t>such that the richest people max out at a certain nicely high number, beyond which wealth is passed through to the collective that made it? People and corporations could be taxed at the high rates we had under</w:t>
      </w:r>
      <w:r w:rsidRPr="00AB5D79">
        <w:rPr>
          <w:sz w:val="16"/>
        </w:rPr>
        <w:t xml:space="preserve"> the </w:t>
      </w:r>
      <w:r w:rsidRPr="00AB5D79">
        <w:rPr>
          <w:rStyle w:val="StyleUnderline"/>
        </w:rPr>
        <w:t xml:space="preserve">Eisenhower </w:t>
      </w:r>
      <w:r w:rsidRPr="00AB5D79">
        <w:rPr>
          <w:sz w:val="16"/>
        </w:rPr>
        <w:t xml:space="preserve">Administration, for instance, </w:t>
      </w:r>
      <w:r w:rsidRPr="00AB5D79">
        <w:rPr>
          <w:rStyle w:val="StyleUnderline"/>
        </w:rPr>
        <w:t>with perhaps the additional perk that individuals could choose which government programs some portion of their taxes would go to</w:t>
      </w:r>
      <w:r w:rsidRPr="00AB5D79">
        <w:rPr>
          <w:rStyle w:val="StyleUnderline"/>
          <w:rFonts w:ascii="Times New Roman" w:hAnsi="Times New Roman" w:cs="Times New Roman"/>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23B0E5B1" w14:textId="77777777" w:rsidR="000D7D4E" w:rsidRDefault="000D7D4E" w:rsidP="000D7D4E"/>
    <w:p w14:paraId="546871E5" w14:textId="77777777" w:rsidR="000D7D4E" w:rsidRDefault="000D7D4E" w:rsidP="000D7D4E">
      <w:pPr>
        <w:pStyle w:val="Heading4"/>
      </w:pPr>
      <w:r>
        <w:t>3. Nationalizing space industries socializes risk and reward- public funding is the basis of most innovation, but private space guts progress through brain drain.</w:t>
      </w:r>
    </w:p>
    <w:p w14:paraId="45E639AE" w14:textId="77777777" w:rsidR="000D7D4E" w:rsidRPr="00C10E98" w:rsidRDefault="000D7D4E" w:rsidP="000D7D4E">
      <w:pPr>
        <w:rPr>
          <w:rStyle w:val="Style13ptBold"/>
        </w:rPr>
      </w:pPr>
      <w:r w:rsidRPr="00C10E98">
        <w:rPr>
          <w:rStyle w:val="Style13ptBold"/>
        </w:rPr>
        <w:t>Aronoff 18</w:t>
      </w:r>
    </w:p>
    <w:p w14:paraId="2C3F99BC" w14:textId="77777777" w:rsidR="000D7D4E" w:rsidRPr="00C10E98" w:rsidRDefault="000D7D4E" w:rsidP="000D7D4E">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2" w:history="1">
        <w:r w:rsidRPr="00C10E98">
          <w:rPr>
            <w:rStyle w:val="Hyperlink"/>
            <w:sz w:val="16"/>
          </w:rPr>
          <w:t>https://inthesetimes.com/article/elon-musk-spacex-tesla-falcon-heavy-launch</w:t>
        </w:r>
      </w:hyperlink>
      <w:r w:rsidRPr="00C10E98">
        <w:rPr>
          <w:sz w:val="16"/>
        </w:rPr>
        <w:t xml:space="preserve"> , 2-8)</w:t>
      </w:r>
    </w:p>
    <w:p w14:paraId="1EF98CC1" w14:textId="77777777" w:rsidR="000D7D4E" w:rsidRPr="00C10E98" w:rsidRDefault="000D7D4E" w:rsidP="000D7D4E">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One of Musk’s long-term goals</w:t>
      </w:r>
      <w:r w:rsidRPr="00C10E98">
        <w:rPr>
          <w:sz w:val="16"/>
        </w:rPr>
        <w:t xml:space="preserve"> is to create a self-sustaining colony on Mars, and </w:t>
      </w:r>
      <w:r w:rsidRPr="006A6DAB">
        <w:rPr>
          <w:rStyle w:val="StyleUnderline"/>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6997837" w14:textId="77777777" w:rsidR="000D7D4E" w:rsidRDefault="000D7D4E" w:rsidP="000D7D4E"/>
    <w:p w14:paraId="28A5C759" w14:textId="77777777" w:rsidR="000D7D4E" w:rsidRDefault="000D7D4E" w:rsidP="000D7D4E">
      <w:pPr>
        <w:pStyle w:val="Heading4"/>
      </w:pPr>
      <w:r>
        <w:t>4. Nationalization of space replaces dystopian, militaristic visions with educational, valiant ones. Space has the possibility to transform national competition but must be vested from private hands.</w:t>
      </w:r>
    </w:p>
    <w:p w14:paraId="7ADD7459" w14:textId="77777777" w:rsidR="000D7D4E" w:rsidRPr="00A4071D" w:rsidRDefault="000D7D4E" w:rsidP="000D7D4E">
      <w:pPr>
        <w:rPr>
          <w:rStyle w:val="Style13ptBold"/>
        </w:rPr>
      </w:pPr>
      <w:r w:rsidRPr="00A4071D">
        <w:rPr>
          <w:rStyle w:val="Style13ptBold"/>
        </w:rPr>
        <w:t xml:space="preserve">Roberts 21 </w:t>
      </w:r>
    </w:p>
    <w:p w14:paraId="1CC5846D" w14:textId="77777777" w:rsidR="000D7D4E" w:rsidRPr="00A4071D" w:rsidRDefault="000D7D4E" w:rsidP="000D7D4E">
      <w:pPr>
        <w:rPr>
          <w:sz w:val="16"/>
        </w:rPr>
      </w:pPr>
      <w:r w:rsidRPr="00A4071D">
        <w:rPr>
          <w:sz w:val="16"/>
        </w:rPr>
        <w:t xml:space="preserve">(Spencer Roberts is a science writer, musician, ecologist, and rooftop solar engineer from Colorado. </w:t>
      </w:r>
      <w:hyperlink r:id="rId13" w:history="1">
        <w:r w:rsidRPr="00A4071D">
          <w:rPr>
            <w:rStyle w:val="Hyperlink"/>
            <w:sz w:val="16"/>
          </w:rPr>
          <w:t>https://www.jacobinmag.com/2021/09/socialist-space-exploration-publicly-funded-nasa-education-futurism</w:t>
        </w:r>
      </w:hyperlink>
      <w:r w:rsidRPr="00A4071D">
        <w:rPr>
          <w:sz w:val="16"/>
        </w:rPr>
        <w:t xml:space="preserve"> , 9-8)</w:t>
      </w:r>
    </w:p>
    <w:p w14:paraId="60761A72" w14:textId="77777777" w:rsidR="000D7D4E" w:rsidRPr="0047664E" w:rsidRDefault="000D7D4E" w:rsidP="000D7D4E">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Soviet cosmonaut</w:t>
      </w:r>
      <w:r w:rsidRPr="00A4071D">
        <w:rPr>
          <w:sz w:val="16"/>
        </w:rPr>
        <w:t xml:space="preserve"> Yuri </w:t>
      </w:r>
      <w:r w:rsidRPr="00F3082F">
        <w:rPr>
          <w:rStyle w:val="StyleUnderline"/>
        </w:rPr>
        <w:t>Gagarin flew higher and orbited longer than</w:t>
      </w:r>
      <w:r w:rsidRPr="00A4071D">
        <w:rPr>
          <w:sz w:val="16"/>
        </w:rPr>
        <w:t xml:space="preserve"> Richard </w:t>
      </w:r>
      <w:r w:rsidRPr="00F3082F">
        <w:rPr>
          <w:rStyle w:val="StyleUnderline"/>
        </w:rPr>
        <w:t>Branson and</w:t>
      </w:r>
      <w:r w:rsidRPr="00A4071D">
        <w:rPr>
          <w:sz w:val="16"/>
        </w:rPr>
        <w:t xml:space="preserve"> Jeff </w:t>
      </w:r>
      <w:r w:rsidRPr="00F3082F">
        <w:rPr>
          <w:rStyle w:val="StyleUnderline"/>
        </w:rPr>
        <w:t>Bezos combined aboard Vostok 1,</w:t>
      </w:r>
      <w:r w:rsidRPr="00A4071D">
        <w:rPr>
          <w:sz w:val="16"/>
        </w:rPr>
        <w:t xml:space="preserve"> the world’s first piloted space flight. </w:t>
      </w:r>
      <w:r w:rsidRPr="00F3082F">
        <w:rPr>
          <w:rStyle w:val="StyleUnderline"/>
        </w:rPr>
        <w:t>Upon his return</w:t>
      </w:r>
      <w:r w:rsidRPr="00A4071D">
        <w:rPr>
          <w:sz w:val="16"/>
        </w:rPr>
        <w:t xml:space="preserve"> to Earth, </w:t>
      </w:r>
      <w:r w:rsidRPr="00F3082F">
        <w:rPr>
          <w:rStyle w:val="StyleUnderline"/>
        </w:rPr>
        <w:t>Gagarin became a global celebrity</w:t>
      </w:r>
      <w:r w:rsidRPr="00A4071D">
        <w:rPr>
          <w:sz w:val="16"/>
        </w:rPr>
        <w:t xml:space="preserve">, traveling the world and recounting what it felt like to drift weightless and see the planet from above. For a brief moment, </w:t>
      </w:r>
      <w:r w:rsidRPr="00F3082F">
        <w:rPr>
          <w:rStyle w:val="Emphasis"/>
        </w:rPr>
        <w:t>he transcended the boundaries of the Cold War</w:t>
      </w:r>
      <w:r w:rsidRPr="00A4071D">
        <w:rPr>
          <w:sz w:val="16"/>
        </w:rPr>
        <w:t xml:space="preserve">, greeting cheering crowds in both Soviet and US-allied countries, </w:t>
      </w:r>
      <w:r w:rsidRPr="00F3082F">
        <w:rPr>
          <w:rStyle w:val="StyleUnderline"/>
        </w:rPr>
        <w:t>capturing our collective fascination with the cosmos.</w:t>
      </w:r>
      <w:r>
        <w:rPr>
          <w:rStyle w:val="StyleUnderline"/>
        </w:rPr>
        <w:t xml:space="preserve"> </w:t>
      </w:r>
      <w:r w:rsidRPr="00A4071D">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F3082F">
        <w:rPr>
          <w:rStyle w:val="StyleUnderline"/>
        </w:rPr>
        <w:t>In aeronautics, the margin between triumph and tragedy is narrow</w:t>
      </w:r>
      <w:r w:rsidRPr="00A4071D">
        <w:rPr>
          <w:sz w:val="16"/>
        </w:rPr>
        <w:t xml:space="preserve">. </w:t>
      </w:r>
      <w:r w:rsidRPr="00F3082F">
        <w:rPr>
          <w:rStyle w:val="StyleUnderline"/>
        </w:rPr>
        <w:t>While hubris may have been Soyuz 1’s fatal flaw</w:t>
      </w:r>
      <w:r w:rsidRPr="00A4071D">
        <w:rPr>
          <w:sz w:val="16"/>
        </w:rPr>
        <w:t xml:space="preserve">, the </w:t>
      </w:r>
      <w:r w:rsidRPr="00F3082F">
        <w:rPr>
          <w:rStyle w:val="Emphasis"/>
        </w:rPr>
        <w:t>pursuit of profit</w:t>
      </w:r>
      <w:r w:rsidRPr="00A4071D">
        <w:rPr>
          <w:sz w:val="16"/>
        </w:rPr>
        <w:t xml:space="preserve"> </w:t>
      </w:r>
      <w:r w:rsidRPr="00F3082F">
        <w:rPr>
          <w:rStyle w:val="StyleUnderline"/>
        </w:rPr>
        <w:t>has similarly incentivized corner cutting</w:t>
      </w:r>
      <w:r w:rsidRPr="00A4071D">
        <w:rPr>
          <w:sz w:val="16"/>
        </w:rPr>
        <w:t xml:space="preserve"> in the US space program. </w:t>
      </w:r>
      <w:r w:rsidRPr="00F3082F">
        <w:rPr>
          <w:rStyle w:val="StyleUnderline"/>
        </w:rPr>
        <w:t xml:space="preserve">NASA, once the crown jewel of the public sector, has been </w:t>
      </w:r>
      <w:r w:rsidRPr="00F3082F">
        <w:rPr>
          <w:rStyle w:val="Emphasis"/>
        </w:rPr>
        <w:t>slowly sold off to private contractors in the neoliberal era</w:t>
      </w:r>
      <w:r w:rsidRPr="00A4071D">
        <w:rPr>
          <w:sz w:val="16"/>
        </w:rPr>
        <w:t xml:space="preserve">. </w:t>
      </w:r>
      <w:r w:rsidRPr="00F3082F">
        <w:rPr>
          <w:rStyle w:val="StyleUnderline"/>
        </w:rPr>
        <w:t>Since 2020, NASA astronauts have ridden SpaceX Falcon 9 rockets</w:t>
      </w:r>
      <w:r w:rsidRPr="00A4071D">
        <w:rPr>
          <w:sz w:val="16"/>
        </w:rPr>
        <w:t xml:space="preserve"> into orbit, </w:t>
      </w:r>
      <w:r w:rsidRPr="00F3082F">
        <w:rPr>
          <w:rStyle w:val="StyleUnderline"/>
        </w:rPr>
        <w:t>a model that has raised safety concerns among engineers and logged more failures since its debut in 2006 than the space shuttle did in thirty years</w:t>
      </w:r>
      <w:r w:rsidRPr="00A4071D">
        <w:rPr>
          <w:sz w:val="16"/>
        </w:rPr>
        <w:t xml:space="preserve">. Recently, </w:t>
      </w:r>
      <w:r w:rsidRPr="00F3082F">
        <w:rPr>
          <w:rStyle w:val="StyleUnderline"/>
        </w:rPr>
        <w:t>another NASA contractor, Virgin Galactic, was grounded for investigation</w:t>
      </w:r>
      <w:r w:rsidRPr="00A4071D">
        <w:rPr>
          <w:sz w:val="16"/>
        </w:rPr>
        <w:t xml:space="preserve"> by the Federal Aviation Administration after its pilots failed to notify the agency that its celebrated Unity flight was veering into commercial airspace. </w:t>
      </w:r>
      <w:r w:rsidRPr="00F3082F">
        <w:rPr>
          <w:rStyle w:val="StyleUnderline"/>
        </w:rPr>
        <w:t>Mission objectives have changed as well</w:t>
      </w:r>
      <w:r w:rsidRPr="00A4071D">
        <w:rPr>
          <w:sz w:val="16"/>
        </w:rPr>
        <w:t xml:space="preserve">. While perhaps always mythic, </w:t>
      </w:r>
      <w:r w:rsidRPr="00F3082F">
        <w:rPr>
          <w:rStyle w:val="Emphasis"/>
        </w:rPr>
        <w:t>the once allegedly valiant aspirations</w:t>
      </w:r>
      <w:r w:rsidRPr="00A4071D">
        <w:rPr>
          <w:sz w:val="16"/>
        </w:rPr>
        <w:t xml:space="preserve"> </w:t>
      </w:r>
      <w:r w:rsidRPr="00F3082F">
        <w:rPr>
          <w:rStyle w:val="StyleUnderline"/>
        </w:rPr>
        <w:t xml:space="preserve">of the space program have given way to openly </w:t>
      </w:r>
      <w:r w:rsidRPr="00F3082F">
        <w:rPr>
          <w:rStyle w:val="Emphasis"/>
        </w:rPr>
        <w:t>touristic and militaristic goals</w:t>
      </w:r>
      <w:r w:rsidRPr="00F3082F">
        <w:rPr>
          <w:rStyle w:val="StyleUnderline"/>
        </w:rPr>
        <w:t>.</w:t>
      </w:r>
      <w:r w:rsidRPr="00A4071D">
        <w:rPr>
          <w:sz w:val="16"/>
        </w:rPr>
        <w:t xml:space="preserve"> Corporations pursuing commercial space flight have received billions in public financing, and the US Space Force alone already has nearly three quarters the total budget of NASA. </w:t>
      </w:r>
      <w:r w:rsidRPr="00F3082F">
        <w:rPr>
          <w:rStyle w:val="StyleUnderline"/>
        </w:rPr>
        <w:t>The true ethos of space exploration</w:t>
      </w:r>
      <w:r w:rsidRPr="00A4071D">
        <w:rPr>
          <w:sz w:val="16"/>
        </w:rPr>
        <w:t xml:space="preserve">, however, </w:t>
      </w:r>
      <w:r w:rsidRPr="00F3082F">
        <w:rPr>
          <w:rStyle w:val="Emphasis"/>
        </w:rPr>
        <w:t>is one of public works and education</w:t>
      </w:r>
      <w:r w:rsidRPr="00A4071D">
        <w:rPr>
          <w:sz w:val="16"/>
        </w:rPr>
        <w:t xml:space="preserve">. </w:t>
      </w:r>
      <w:r w:rsidRPr="00F3082F">
        <w:rPr>
          <w:rStyle w:val="StyleUnderline"/>
        </w:rPr>
        <w:t>Peering into the void of space inspires the deepest questions facing humanity:</w:t>
      </w:r>
      <w:r w:rsidRPr="00A4071D">
        <w:rPr>
          <w:sz w:val="16"/>
        </w:rPr>
        <w:t xml:space="preserve"> Who are we? Where do we come from? Where are we going? </w:t>
      </w:r>
      <w:r w:rsidRPr="00F3082F">
        <w:rPr>
          <w:rStyle w:val="StyleUnderline"/>
        </w:rPr>
        <w:t xml:space="preserve">While a space program catering to the science fiction fantasies of billionaires is </w:t>
      </w:r>
      <w:r w:rsidRPr="00F3082F">
        <w:rPr>
          <w:rStyle w:val="Emphasis"/>
        </w:rPr>
        <w:t>decidedly dystopian</w:t>
      </w:r>
      <w:r w:rsidRPr="00F3082F">
        <w:rPr>
          <w:rStyle w:val="StyleUnderline"/>
        </w:rPr>
        <w:t xml:space="preserve">, conceptualizing space exploration as an </w:t>
      </w:r>
      <w:r w:rsidRPr="00F3082F">
        <w:rPr>
          <w:rStyle w:val="Emphasis"/>
        </w:rPr>
        <w:t>educational mission</w:t>
      </w:r>
      <w:r w:rsidRPr="00F3082F">
        <w:rPr>
          <w:rStyle w:val="StyleUnderline"/>
        </w:rPr>
        <w:t xml:space="preserve"> to remotely probe the depths of the galaxy can help animate a </w:t>
      </w:r>
      <w:r w:rsidRPr="00F3082F">
        <w:rPr>
          <w:rStyle w:val="Emphasis"/>
        </w:rPr>
        <w:t>more equitable vision of futurism.</w:t>
      </w:r>
      <w:r>
        <w:rPr>
          <w:rStyle w:val="Emphasis"/>
        </w:rPr>
        <w:t xml:space="preserve"> </w:t>
      </w:r>
      <w:r w:rsidRPr="00A4071D">
        <w:rPr>
          <w:sz w:val="16"/>
        </w:rPr>
        <w:t xml:space="preserve">Space Exploration for the People </w:t>
      </w:r>
      <w:r w:rsidRPr="00F3082F">
        <w:rPr>
          <w:rStyle w:val="StyleUnderline"/>
        </w:rPr>
        <w:t>How can space exploration serve society</w:t>
      </w:r>
      <w:r w:rsidRPr="00A4071D">
        <w:rPr>
          <w:sz w:val="16"/>
        </w:rPr>
        <w:t xml:space="preserve">? </w:t>
      </w:r>
      <w:r w:rsidRPr="00F3082F">
        <w:rPr>
          <w:rStyle w:val="StyleUnderline"/>
        </w:rPr>
        <w:t>Our first priority must be to decarbonize space flight</w:t>
      </w:r>
      <w:r w:rsidRPr="00A4071D">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F3082F">
        <w:rPr>
          <w:rStyle w:val="StyleUnderline"/>
        </w:rPr>
        <w:t>A publicly directed moonshot research program, coupled with tight restrictions on fossil-fueled rocket launches, could greatly accelerate the implementation of green hydrogen fuel cells in aviation and other difficult-to-decarbonize sectors</w:t>
      </w:r>
      <w:r w:rsidRPr="0047664E">
        <w:rPr>
          <w:sz w:val="14"/>
        </w:rPr>
        <w:t xml:space="preserve">. In addition to our atmosphere, </w:t>
      </w:r>
      <w:r w:rsidRPr="00F3082F">
        <w:rPr>
          <w:rStyle w:val="StyleUnderline"/>
        </w:rPr>
        <w:t>we must respect the sanctity of orbital space</w:t>
      </w:r>
      <w:r w:rsidRPr="0047664E">
        <w:rPr>
          <w:sz w:val="14"/>
        </w:rPr>
        <w:t xml:space="preserve">, which we have littered with trash. </w:t>
      </w:r>
      <w:r w:rsidRPr="00A4071D">
        <w:rPr>
          <w:rStyle w:val="StyleUnderline"/>
        </w:rPr>
        <w:t xml:space="preserve">The Defense Department’s Space Surveillance Network currently estimates there are more than twenty-seven thousand pieces of debris orbiting Earth. Yet even as their own ships run a gauntlet of garbage, billionaires are </w:t>
      </w:r>
      <w:r w:rsidRPr="00A4071D">
        <w:rPr>
          <w:rStyle w:val="Emphasis"/>
        </w:rPr>
        <w:t>trashing space more than ever</w:t>
      </w:r>
      <w:r w:rsidRPr="00A4071D">
        <w:rPr>
          <w:rStyle w:val="StyleUnderline"/>
        </w:rPr>
        <w:t>.</w:t>
      </w:r>
      <w:r>
        <w:rPr>
          <w:rStyle w:val="StyleUnderline"/>
        </w:rPr>
        <w:t xml:space="preserve"> </w:t>
      </w:r>
      <w:r w:rsidRPr="0047664E">
        <w:rPr>
          <w:sz w:val="14"/>
        </w:rPr>
        <w:t xml:space="preserve">While perhaps none match the vanity of the Tesla Roadster, </w:t>
      </w:r>
      <w:r w:rsidRPr="00A4071D">
        <w:rPr>
          <w:rStyle w:val="StyleUnderline"/>
        </w:rPr>
        <w:t>competing commercial satellite networks</w:t>
      </w:r>
      <w:r w:rsidRPr="0047664E">
        <w:rPr>
          <w:sz w:val="14"/>
        </w:rPr>
        <w:t xml:space="preserve"> like Musk’s Starlink and Bezos’ Project Kuiper actually </w:t>
      </w:r>
      <w:r w:rsidRPr="00A4071D">
        <w:rPr>
          <w:rStyle w:val="Emphasis"/>
        </w:rPr>
        <w:t>pose a much greater collision threat and are also egregious sources of light pollution and electromagnetic interference</w:t>
      </w:r>
      <w:r w:rsidRPr="0047664E">
        <w:rPr>
          <w:sz w:val="14"/>
        </w:rPr>
        <w:t xml:space="preserve">. </w:t>
      </w:r>
      <w:r w:rsidRPr="00A4071D">
        <w:rPr>
          <w:rStyle w:val="StyleUnderline"/>
        </w:rPr>
        <w:t xml:space="preserve">These redundant and dangerous </w:t>
      </w:r>
      <w:r w:rsidRPr="00A4071D">
        <w:rPr>
          <w:rStyle w:val="Emphasis"/>
        </w:rPr>
        <w:t>monuments to the egos of oligarchs ought</w:t>
      </w:r>
      <w:r w:rsidRPr="00A4071D">
        <w:rPr>
          <w:rStyle w:val="StyleUnderline"/>
        </w:rPr>
        <w:t xml:space="preserve"> to be taken down from our skies along with other forms of space trash.</w:t>
      </w:r>
      <w:r>
        <w:rPr>
          <w:rStyle w:val="StyleUnderline"/>
        </w:rPr>
        <w:t xml:space="preserve"> </w:t>
      </w:r>
      <w:r w:rsidRPr="00A4071D">
        <w:rPr>
          <w:rStyle w:val="StyleUnderline"/>
        </w:rPr>
        <w:t xml:space="preserve">Rather than granting billions in subsidies to enable this pollution, governments should instead </w:t>
      </w:r>
      <w:r w:rsidRPr="00A4071D">
        <w:rPr>
          <w:rStyle w:val="Emphasis"/>
        </w:rPr>
        <w:t>collect the taxes</w:t>
      </w:r>
      <w:r w:rsidRPr="0047664E">
        <w:rPr>
          <w:sz w:val="14"/>
        </w:rPr>
        <w:t xml:space="preserve"> that corporations like SpaceX, Blue Origin, and Virgin Galactic have evaded </w:t>
      </w:r>
      <w:r w:rsidRPr="00A4071D">
        <w:rPr>
          <w:rStyle w:val="StyleUnderline"/>
        </w:rPr>
        <w:t xml:space="preserve">and </w:t>
      </w:r>
      <w:r w:rsidRPr="00A4071D">
        <w:rPr>
          <w:rStyle w:val="Emphasis"/>
        </w:rPr>
        <w:t>use them to create public sector careers</w:t>
      </w:r>
      <w:r>
        <w:rPr>
          <w:rStyle w:val="StyleUnderline"/>
        </w:rPr>
        <w:t xml:space="preserve"> </w:t>
      </w:r>
      <w:r w:rsidRPr="00A4071D">
        <w:rPr>
          <w:rStyle w:val="StyleUnderline"/>
        </w:rPr>
        <w:t>cleaning up their mess</w:t>
      </w:r>
      <w:r w:rsidRPr="0047664E">
        <w:rPr>
          <w:sz w:val="14"/>
        </w:rPr>
        <w:t xml:space="preserve">. To the extent that it is useful, </w:t>
      </w:r>
      <w:r w:rsidRPr="00A4071D">
        <w:rPr>
          <w:rStyle w:val="Emphasis"/>
        </w:rPr>
        <w:t>publicly sponsored infrastructure in private hands should be nationalized and made accessible to all.</w:t>
      </w:r>
      <w:r>
        <w:rPr>
          <w:rStyle w:val="Emphasis"/>
        </w:rPr>
        <w:t xml:space="preserve"> </w:t>
      </w:r>
      <w:r w:rsidRPr="0047664E">
        <w:rPr>
          <w:sz w:val="14"/>
        </w:rPr>
        <w:t xml:space="preserve">The </w:t>
      </w:r>
      <w:r w:rsidRPr="00A4071D">
        <w:rPr>
          <w:rStyle w:val="StyleUnderline"/>
        </w:rPr>
        <w:t xml:space="preserve">trade-offs between telecommunications infrastructure and preservation of dark skies highlight another core failure of NASA’s past: the </w:t>
      </w:r>
      <w:r w:rsidRPr="00A4071D">
        <w:rPr>
          <w:rStyle w:val="Emphasis"/>
        </w:rPr>
        <w:t>lack of a planetary internationalism</w:t>
      </w:r>
      <w:r w:rsidRPr="0047664E">
        <w:rPr>
          <w:sz w:val="14"/>
        </w:rPr>
        <w:t xml:space="preserve">. </w:t>
      </w:r>
      <w:r w:rsidRPr="00A4071D">
        <w:rPr>
          <w:rStyle w:val="StyleUnderline"/>
        </w:rPr>
        <w:t xml:space="preserve">In 2013, the Bolivian Space Agency and the China National Space Administration collaboratively launched the Túpac Katari 1 satellite (TKSat 1), demonstrating how easy it could be to </w:t>
      </w:r>
      <w:r w:rsidRPr="00A4071D">
        <w:rPr>
          <w:rStyle w:val="Emphasis"/>
        </w:rPr>
        <w:t>close the space infrastructure gap</w:t>
      </w:r>
      <w:r w:rsidRPr="00A4071D">
        <w:rPr>
          <w:rStyle w:val="StyleUnderline"/>
        </w:rPr>
        <w:t xml:space="preserve"> between the Global North and South</w:t>
      </w:r>
      <w:r w:rsidRPr="0047664E">
        <w:rPr>
          <w:sz w:val="14"/>
        </w:rPr>
        <w:t xml:space="preserve">. </w:t>
      </w:r>
      <w:r w:rsidRPr="00A4071D">
        <w:rPr>
          <w:rStyle w:val="StyleUnderline"/>
        </w:rPr>
        <w:t>The same year that the U</w:t>
      </w:r>
      <w:r w:rsidRPr="0047664E">
        <w:rPr>
          <w:sz w:val="14"/>
        </w:rPr>
        <w:t xml:space="preserve">nited </w:t>
      </w:r>
      <w:r w:rsidRPr="00A4071D">
        <w:rPr>
          <w:rStyle w:val="StyleUnderline"/>
        </w:rPr>
        <w:t>S</w:t>
      </w:r>
      <w:r w:rsidRPr="0047664E">
        <w:rPr>
          <w:sz w:val="14"/>
        </w:rPr>
        <w:t xml:space="preserve">tates </w:t>
      </w:r>
      <w:r w:rsidRPr="00A4071D">
        <w:rPr>
          <w:rStyle w:val="StyleUnderline"/>
        </w:rPr>
        <w:t>proposed to desecrate a Hawaiian sacred site for a telescope, Bolivia used space technology to bring internet and cell service for the first time to millions of Andean and Amazonian citizens</w:t>
      </w:r>
      <w:r w:rsidRPr="0047664E">
        <w:rPr>
          <w:sz w:val="12"/>
        </w:rPr>
        <w:t xml:space="preserve">. </w:t>
      </w:r>
      <w:r w:rsidRPr="00A4071D">
        <w:rPr>
          <w:rStyle w:val="StyleUnderline"/>
        </w:rPr>
        <w:t>Since then, TKSat 1 has boosted education and development initiatives and even helped defend Bolivian democracy by relaying the transmissions of campesinos resisting the US-backed coup government in real time</w:t>
      </w:r>
      <w:r w:rsidRPr="0047664E">
        <w:rPr>
          <w:sz w:val="12"/>
        </w:rPr>
        <w:t xml:space="preserve">. </w:t>
      </w:r>
      <w:r w:rsidRPr="00A4071D">
        <w:rPr>
          <w:rStyle w:val="StyleUnderline"/>
        </w:rPr>
        <w:t>Satellites can serve many other public interests</w:t>
      </w:r>
      <w:r w:rsidRPr="0047664E">
        <w:rPr>
          <w:sz w:val="12"/>
        </w:rPr>
        <w:t xml:space="preserve">, </w:t>
      </w:r>
      <w:r w:rsidRPr="0047664E">
        <w:rPr>
          <w:rStyle w:val="StyleUnderline"/>
        </w:rPr>
        <w:t xml:space="preserve">such as facilitating research that helps scientists monitor problems like </w:t>
      </w:r>
      <w:r w:rsidRPr="0047664E">
        <w:rPr>
          <w:rStyle w:val="Emphasis"/>
        </w:rPr>
        <w:t>climate change, deforestation, and forced labor.</w:t>
      </w:r>
      <w:r w:rsidRPr="0047664E">
        <w:rPr>
          <w:sz w:val="12"/>
        </w:rPr>
        <w:t xml:space="preserve"> </w:t>
      </w:r>
      <w:r w:rsidRPr="0047664E">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47664E">
        <w:rPr>
          <w:rStyle w:val="Emphasis"/>
        </w:rPr>
        <w:t>balancing scientific advancement with our collective view of the stars.</w:t>
      </w:r>
      <w:r>
        <w:rPr>
          <w:rStyle w:val="Emphasis"/>
        </w:rPr>
        <w:t xml:space="preserve"> </w:t>
      </w:r>
      <w:r w:rsidRPr="0047664E">
        <w:rPr>
          <w:sz w:val="12"/>
        </w:rPr>
        <w:t xml:space="preserve">Finally, </w:t>
      </w:r>
      <w:r w:rsidRPr="0047664E">
        <w:rPr>
          <w:rStyle w:val="StyleUnderline"/>
        </w:rPr>
        <w:t>a socialist vision for space</w:t>
      </w:r>
      <w:r w:rsidRPr="0047664E">
        <w:rPr>
          <w:sz w:val="12"/>
        </w:rPr>
        <w:t xml:space="preserve"> exploration </w:t>
      </w:r>
      <w:r w:rsidRPr="0047664E">
        <w:rPr>
          <w:rStyle w:val="StyleUnderline"/>
        </w:rPr>
        <w:t xml:space="preserve">could enable us to </w:t>
      </w:r>
      <w:r w:rsidRPr="0047664E">
        <w:rPr>
          <w:rStyle w:val="Emphasis"/>
        </w:rPr>
        <w:t>reach our full potential</w:t>
      </w:r>
      <w:r w:rsidRPr="0047664E">
        <w:rPr>
          <w:rStyle w:val="StyleUnderline"/>
        </w:rPr>
        <w:t xml:space="preserve"> to venture into the unknown</w:t>
      </w:r>
      <w:r w:rsidRPr="0047664E">
        <w:rPr>
          <w:sz w:val="12"/>
        </w:rPr>
        <w:t xml:space="preserve">. </w:t>
      </w:r>
      <w:r w:rsidRPr="0047664E">
        <w:rPr>
          <w:rStyle w:val="StyleUnderline"/>
        </w:rPr>
        <w:t xml:space="preserve">History enshrines the intrepid explorers, but the true heroes of the space age are the </w:t>
      </w:r>
      <w:r w:rsidRPr="0047664E">
        <w:rPr>
          <w:rStyle w:val="Emphasis"/>
        </w:rPr>
        <w:t>workers at ground control</w:t>
      </w:r>
      <w:r w:rsidRPr="0047664E">
        <w:rPr>
          <w:rStyle w:val="StyleUnderline"/>
        </w:rPr>
        <w:t>.</w:t>
      </w:r>
      <w:r w:rsidRPr="0047664E">
        <w:rPr>
          <w:sz w:val="12"/>
        </w:rPr>
        <w:t xml:space="preserve"> Yuri Gagarin made it home safely because of his command crews stationed from Baikonur to Khabarovsk. Apollo 13 famously called on Houston when they had a problem. Today, </w:t>
      </w:r>
      <w:r w:rsidRPr="0047664E">
        <w:rPr>
          <w:rStyle w:val="StyleUnderline"/>
        </w:rPr>
        <w:t xml:space="preserve">many of our brightest astrophysicists and aerospace engineers are swept up by military departments and weapons manufacturers. We should </w:t>
      </w:r>
      <w:r w:rsidRPr="0047664E">
        <w:rPr>
          <w:rStyle w:val="Emphasis"/>
        </w:rPr>
        <w:t>use their talents for science and education instead.</w:t>
      </w:r>
      <w:r>
        <w:rPr>
          <w:rStyle w:val="Emphasis"/>
        </w:rPr>
        <w:t xml:space="preserve"> </w:t>
      </w:r>
      <w:r w:rsidRPr="0047664E">
        <w:rPr>
          <w:rStyle w:val="StyleUnderline"/>
        </w:rPr>
        <w:t>That doesn’t mean</w:t>
      </w:r>
      <w:r w:rsidRPr="0047664E">
        <w:rPr>
          <w:sz w:val="12"/>
        </w:rPr>
        <w:t xml:space="preserve">, however, </w:t>
      </w:r>
      <w:r w:rsidRPr="0047664E">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47664E">
        <w:rPr>
          <w:sz w:val="12"/>
        </w:rPr>
        <w:t xml:space="preserve">. In fact, </w:t>
      </w:r>
      <w:r w:rsidRPr="0047664E">
        <w:rPr>
          <w:rStyle w:val="StyleUnderline"/>
        </w:rPr>
        <w:t>everything we have learned from researching Mars has reinforced the importance of protecting the fragile atmosphere of our home planet</w:t>
      </w:r>
      <w:r w:rsidRPr="0047664E">
        <w:rPr>
          <w:sz w:val="12"/>
        </w:rPr>
        <w:t xml:space="preserve">. While piloted space flights may be useful in some situations, we should place far more emphasis on collaboratively building robots like the ones that have taught us about our planetary neighbors. </w:t>
      </w:r>
      <w:r w:rsidRPr="0047664E">
        <w:rPr>
          <w:rStyle w:val="StyleUnderline"/>
        </w:rPr>
        <w:t xml:space="preserve">In today’s space race, these initiatives compete for funding. By </w:t>
      </w:r>
      <w:r w:rsidRPr="0047664E">
        <w:rPr>
          <w:rStyle w:val="Emphasis"/>
        </w:rPr>
        <w:t>prioritizing cooperation over colonization</w:t>
      </w:r>
      <w:r w:rsidRPr="0047664E">
        <w:rPr>
          <w:sz w:val="12"/>
        </w:rPr>
        <w:t xml:space="preserve">, however, </w:t>
      </w:r>
      <w:r w:rsidRPr="0047664E">
        <w:rPr>
          <w:rStyle w:val="Emphasis"/>
        </w:rPr>
        <w:t>we could pursue them all</w:t>
      </w:r>
      <w:r w:rsidRPr="0047664E">
        <w:rPr>
          <w:sz w:val="12"/>
        </w:rPr>
        <w:t xml:space="preserve">. </w:t>
      </w:r>
      <w:r w:rsidRPr="0047664E">
        <w:rPr>
          <w:rStyle w:val="StyleUnderline"/>
        </w:rPr>
        <w:t>We could attempt to retrieve raw materials for green energy infrastructure from decommissioned satellites and uninhabited asteroids instead of mines in the Global South</w:t>
      </w:r>
      <w:r w:rsidRPr="0047664E">
        <w:rPr>
          <w:sz w:val="12"/>
        </w:rPr>
        <w:t xml:space="preserve">. We could </w:t>
      </w:r>
      <w:r w:rsidRPr="0047664E">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47664E">
        <w:rPr>
          <w:rStyle w:val="Emphasis"/>
        </w:rPr>
        <w:t>seed a concept of what we can collectively achieve.</w:t>
      </w:r>
      <w:r>
        <w:rPr>
          <w:rStyle w:val="Emphasis"/>
        </w:rPr>
        <w:t xml:space="preserve"> </w:t>
      </w:r>
      <w:r w:rsidRPr="0047664E">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47664E">
        <w:rPr>
          <w:rStyle w:val="StyleUnderline"/>
        </w:rPr>
        <w:t>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w:t>
      </w:r>
      <w:r>
        <w:rPr>
          <w:rStyle w:val="StyleUnderline"/>
        </w:rPr>
        <w:t xml:space="preserve"> </w:t>
      </w:r>
      <w:r w:rsidRPr="0047664E">
        <w:rPr>
          <w:rStyle w:val="StyleUnderline"/>
        </w:rPr>
        <w:t xml:space="preserve">Fortunately, if there’s one thing that space exploration has taught us, it’s that </w:t>
      </w:r>
      <w:r w:rsidRPr="0047664E">
        <w:rPr>
          <w:rStyle w:val="Emphasis"/>
        </w:rPr>
        <w:t>fate isn’t written in the stars.</w:t>
      </w:r>
      <w:r w:rsidRPr="0047664E">
        <w:rPr>
          <w:rStyle w:val="StyleUnderline"/>
        </w:rPr>
        <w:t xml:space="preserve"> That happens down here on Earth.</w:t>
      </w:r>
    </w:p>
    <w:p w14:paraId="2DE160E1" w14:textId="77777777" w:rsidR="000D7D4E" w:rsidRDefault="000D7D4E" w:rsidP="000D7D4E"/>
    <w:p w14:paraId="3A4E6CEF" w14:textId="77777777" w:rsidR="000D7D4E" w:rsidRDefault="000D7D4E" w:rsidP="000D7D4E"/>
    <w:p w14:paraId="6DB5D474" w14:textId="77777777" w:rsidR="000D7D4E" w:rsidRDefault="000D7D4E" w:rsidP="000D7D4E"/>
    <w:p w14:paraId="73A458DA" w14:textId="77777777" w:rsidR="000D7D4E" w:rsidRDefault="000D7D4E" w:rsidP="000D7D4E">
      <w:pPr>
        <w:pStyle w:val="Heading4"/>
      </w:pPr>
      <w:r>
        <w:t xml:space="preserve">Contention 3: The Thanos Paradox  </w:t>
      </w:r>
    </w:p>
    <w:p w14:paraId="02F1A700" w14:textId="77777777" w:rsidR="000D7D4E" w:rsidRDefault="000D7D4E" w:rsidP="000D7D4E"/>
    <w:p w14:paraId="0BA04B99" w14:textId="77777777" w:rsidR="000D7D4E" w:rsidRDefault="000D7D4E" w:rsidP="000D7D4E">
      <w:pPr>
        <w:pStyle w:val="Heading4"/>
        <w:rPr>
          <w:i/>
        </w:rPr>
      </w:pPr>
      <w:r>
        <w:t xml:space="preserve">1. Capitalist realism makes it easier for us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our values and space is a crucial starting point. The end if capitalism isn’t </w:t>
      </w:r>
      <w:r>
        <w:rPr>
          <w:i/>
        </w:rPr>
        <w:t>possible</w:t>
      </w:r>
      <w:r>
        <w:t xml:space="preserve">, it’s </w:t>
      </w:r>
      <w:r>
        <w:rPr>
          <w:i/>
        </w:rPr>
        <w:t>necessary.</w:t>
      </w:r>
    </w:p>
    <w:p w14:paraId="1F80E096" w14:textId="77777777" w:rsidR="000D7D4E" w:rsidRPr="002C2366" w:rsidRDefault="000D7D4E" w:rsidP="000D7D4E">
      <w:pPr>
        <w:rPr>
          <w:rStyle w:val="Style13ptBold"/>
        </w:rPr>
      </w:pPr>
      <w:r w:rsidRPr="002C2366">
        <w:rPr>
          <w:rStyle w:val="Style13ptBold"/>
        </w:rPr>
        <w:t xml:space="preserve">Robinson and O’Keefe 20 </w:t>
      </w:r>
    </w:p>
    <w:p w14:paraId="2E34A736" w14:textId="77777777" w:rsidR="000D7D4E" w:rsidRPr="002C2366" w:rsidRDefault="000D7D4E" w:rsidP="000D7D4E">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4" w:history="1">
        <w:r w:rsidRPr="002C2366">
          <w:rPr>
            <w:rStyle w:val="Hyperlink"/>
            <w:sz w:val="16"/>
          </w:rPr>
          <w:t>https://www.jacobinmag.com/2020/10/kim-stanley-robinson-ministry-future-science-fiction</w:t>
        </w:r>
      </w:hyperlink>
      <w:r w:rsidRPr="002C2366">
        <w:rPr>
          <w:sz w:val="16"/>
        </w:rPr>
        <w:t>, 10-22)</w:t>
      </w:r>
    </w:p>
    <w:p w14:paraId="34FF8D36" w14:textId="77777777" w:rsidR="000D7D4E" w:rsidRDefault="000D7D4E" w:rsidP="000D7D4E">
      <w:r w:rsidRPr="002C2366">
        <w:rPr>
          <w:sz w:val="16"/>
        </w:rPr>
        <w:t xml:space="preserve">DOK I wanted to ask you about </w:t>
      </w:r>
      <w:r w:rsidRPr="00FD0806">
        <w:rPr>
          <w:rStyle w:val="StyleUnderline"/>
        </w:rPr>
        <w:t>the now-famous quote</w:t>
      </w:r>
      <w:r w:rsidRPr="002C2366">
        <w:rPr>
          <w:sz w:val="16"/>
        </w:rPr>
        <w:t xml:space="preserve"> attributed to Jameson, which is actually a bit of a paraphrase: “</w:t>
      </w:r>
      <w:r w:rsidRPr="00FD0806">
        <w:rPr>
          <w:rStyle w:val="StyleUnderline"/>
        </w:rPr>
        <w:t>It is easier to imagine the end of the world than to imagine the end of capitalism.”</w:t>
      </w:r>
      <w:r w:rsidRPr="002C2366">
        <w:rPr>
          <w:sz w:val="16"/>
        </w:rPr>
        <w:t xml:space="preserve"> It strikes me </w:t>
      </w:r>
      <w:r w:rsidRPr="00FD0806">
        <w:rPr>
          <w:rStyle w:val="StyleUnderline"/>
        </w:rPr>
        <w:t>this book</w:t>
      </w:r>
      <w:r w:rsidRPr="002C2366">
        <w:rPr>
          <w:sz w:val="16"/>
        </w:rPr>
        <w:t xml:space="preserve"> is coming out in a year when it’s become pretty easy to imagine the end of things, and that the real challenge is to imagine the beginnings of some kind of socialist system. As much as The Ministry is about the future, it </w:t>
      </w:r>
      <w:r w:rsidRPr="00FD0806">
        <w:rPr>
          <w:rStyle w:val="StyleUnderline"/>
        </w:rPr>
        <w:t>suggests that those beginnings we need are already here with us now and that it’s really a matter of scaling up some of those alternatives.</w:t>
      </w:r>
      <w:r>
        <w:rPr>
          <w:rStyle w:val="StyleUnderline"/>
        </w:rPr>
        <w:t xml:space="preserve"> </w:t>
      </w:r>
      <w:r w:rsidRPr="002C2366">
        <w:rPr>
          <w:sz w:val="16"/>
        </w:rPr>
        <w:t xml:space="preserve">KSR I’m a novelist, I’m a literature major. </w:t>
      </w:r>
      <w:r w:rsidRPr="00FD0806">
        <w:rPr>
          <w:rStyle w:val="StyleUnderline"/>
        </w:rPr>
        <w:t xml:space="preserve">I’m not thinking up these ideas, I’m </w:t>
      </w:r>
      <w:r w:rsidRPr="00FD0806">
        <w:rPr>
          <w:rStyle w:val="Emphasis"/>
        </w:rPr>
        <w:t>listening to the world and grasping</w:t>
      </w:r>
      <w:r w:rsidRPr="007E7BAE">
        <w:rPr>
          <w:sz w:val="14"/>
        </w:rPr>
        <w:t xml:space="preserve"> — sometimes at straws, sometimes just grasping at new ideas and seeing what everybody is seeing. </w:t>
      </w:r>
      <w:r w:rsidRPr="00FD0806">
        <w:rPr>
          <w:rStyle w:val="StyleUnderline"/>
        </w:rPr>
        <w:t xml:space="preserve">If we could institute </w:t>
      </w:r>
      <w:r w:rsidRPr="00FD0806">
        <w:rPr>
          <w:rStyle w:val="Emphasis"/>
        </w:rPr>
        <w:t>some of these good ideas</w:t>
      </w:r>
      <w:r w:rsidRPr="00FD0806">
        <w:rPr>
          <w:rStyle w:val="StyleUnderline"/>
        </w:rPr>
        <w:t xml:space="preserve">, we could </w:t>
      </w:r>
      <w:r w:rsidRPr="00FD0806">
        <w:rPr>
          <w:rStyle w:val="Emphasis"/>
        </w:rPr>
        <w:t>quickly shift</w:t>
      </w:r>
      <w:r w:rsidRPr="00FD0806">
        <w:rPr>
          <w:rStyle w:val="StyleUnderline"/>
        </w:rPr>
        <w:t xml:space="preserve"> from a capitalism to a post-capitalism that is more sustainable and more socialist</w:t>
      </w:r>
      <w:r w:rsidRPr="007E7BAE">
        <w:rPr>
          <w:sz w:val="14"/>
        </w:rPr>
        <w:t xml:space="preserve">, </w:t>
      </w:r>
      <w:r w:rsidRPr="00FD0806">
        <w:rPr>
          <w:rStyle w:val="StyleUnderline"/>
        </w:rPr>
        <w:t>because so many of the obvious solutions are contained in the socialist program</w:t>
      </w:r>
      <w:r w:rsidRPr="007E7BAE">
        <w:rPr>
          <w:sz w:val="14"/>
        </w:rPr>
        <w:t xml:space="preserve">. And if we treated the biosphere as part of our extended body that needs to be attended to and taken care of, then things could get better fast, and there are already precursors that demonstrate this possibility. </w:t>
      </w:r>
      <w:r w:rsidRPr="00FD0806">
        <w:rPr>
          <w:rStyle w:val="StyleUnderline"/>
        </w:rPr>
        <w:t xml:space="preserve">I don’t think it’s possible to postulate a </w:t>
      </w:r>
      <w:r w:rsidRPr="00FD0806">
        <w:rPr>
          <w:rStyle w:val="Emphasis"/>
        </w:rPr>
        <w:t>breakdown, or a revolution, to an entirely different system</w:t>
      </w:r>
      <w:r w:rsidRPr="00FD0806">
        <w:rPr>
          <w:rStyle w:val="StyleUnderline"/>
        </w:rPr>
        <w:t xml:space="preserve"> that would work without mass disruption and perhaps blowback failures, so it’s better to try to </w:t>
      </w:r>
      <w:r w:rsidRPr="00FD0806">
        <w:rPr>
          <w:rStyle w:val="Emphasis"/>
        </w:rPr>
        <w:t>imagine a stepwise progression</w:t>
      </w:r>
      <w:r w:rsidRPr="00FD0806">
        <w:rPr>
          <w:rStyle w:val="StyleUnderline"/>
        </w:rPr>
        <w:t xml:space="preserve"> from what we’ve got now to a better system</w:t>
      </w:r>
      <w:r w:rsidRPr="007E7BAE">
        <w:rPr>
          <w:sz w:val="14"/>
        </w:rPr>
        <w:t xml:space="preserve">. And </w:t>
      </w:r>
      <w:r w:rsidRPr="00FD0806">
        <w:rPr>
          <w:rStyle w:val="StyleUnderline"/>
        </w:rPr>
        <w:t>by the time we’re done</w:t>
      </w:r>
      <w:r w:rsidRPr="007E7BAE">
        <w:rPr>
          <w:sz w:val="14"/>
        </w:rPr>
        <w:t xml:space="preserve"> — I mean, “done” is the wrong word — but by the end of the century, </w:t>
      </w:r>
      <w:r w:rsidRPr="00FD0806">
        <w:rPr>
          <w:rStyle w:val="Emphasis"/>
        </w:rPr>
        <w:t>we might have a radically different system than the one we’ve got now</w:t>
      </w:r>
      <w:r w:rsidRPr="007E7BAE">
        <w:rPr>
          <w:sz w:val="14"/>
        </w:rPr>
        <w:t xml:space="preserve">. And </w:t>
      </w:r>
      <w:r w:rsidRPr="00FD0806">
        <w:rPr>
          <w:rStyle w:val="StyleUnderline"/>
        </w:rPr>
        <w:t xml:space="preserve">this is kind of necessary if we’re going to survive without disaster. </w:t>
      </w:r>
      <w:r w:rsidRPr="007E7BAE">
        <w:rPr>
          <w:sz w:val="14"/>
        </w:rPr>
        <w:t xml:space="preserve">So, </w:t>
      </w:r>
      <w:r w:rsidRPr="00FD0806">
        <w:rPr>
          <w:rStyle w:val="Emphasis"/>
        </w:rPr>
        <w:t>since it’s necessary, it might happen</w:t>
      </w:r>
      <w:r w:rsidRPr="007E7BAE">
        <w:rPr>
          <w:sz w:val="14"/>
        </w:rPr>
        <w:t xml:space="preserve">. And </w:t>
      </w:r>
      <w:r w:rsidRPr="00FD0806">
        <w:rPr>
          <w:rStyle w:val="StyleUnderline"/>
        </w:rPr>
        <w:t>I’m always looking for the plausible models that already exist and imagining that they get ramped up.</w:t>
      </w:r>
      <w:r>
        <w:rPr>
          <w:rStyle w:val="StyleUnderline"/>
        </w:rPr>
        <w:t xml:space="preserve"> </w:t>
      </w:r>
      <w:r w:rsidRPr="007E7BAE">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7144">
        <w:rPr>
          <w:rStyle w:val="StyleUnderline"/>
        </w:rPr>
        <w:t>there are ideological reasons</w:t>
      </w:r>
      <w:r w:rsidRPr="007E7BAE">
        <w:rPr>
          <w:sz w:val="14"/>
        </w:rPr>
        <w:t xml:space="preserve">; </w:t>
      </w:r>
      <w:r w:rsidRPr="00B77144">
        <w:rPr>
          <w:rStyle w:val="Emphasis"/>
        </w:rPr>
        <w:t>if you’re a defender of capitalism</w:t>
      </w:r>
      <w:r w:rsidRPr="007E7BAE">
        <w:rPr>
          <w:sz w:val="14"/>
        </w:rPr>
        <w:t xml:space="preserve"> per se, </w:t>
      </w:r>
      <w:r w:rsidRPr="00B77144">
        <w:rPr>
          <w:rStyle w:val="StyleUnderline"/>
        </w:rPr>
        <w:t xml:space="preserve">then you would say these are outliers of sorts or </w:t>
      </w:r>
      <w:r w:rsidRPr="00B77144">
        <w:rPr>
          <w:rStyle w:val="Emphasis"/>
        </w:rPr>
        <w:t>too small to be relevant</w:t>
      </w:r>
      <w:r w:rsidRPr="00B77144">
        <w:rPr>
          <w:rStyle w:val="StyleUnderline"/>
        </w:rPr>
        <w:t xml:space="preserve"> </w:t>
      </w:r>
      <w:r w:rsidRPr="007E7BAE">
        <w:rPr>
          <w:sz w:val="14"/>
        </w:rPr>
        <w:t xml:space="preserve">— </w:t>
      </w:r>
      <w:r w:rsidRPr="00B77144">
        <w:rPr>
          <w:rStyle w:val="StyleUnderline"/>
        </w:rPr>
        <w:t>but if you’re a leftist</w:t>
      </w:r>
      <w:r w:rsidRPr="007E7BAE">
        <w:rPr>
          <w:sz w:val="14"/>
        </w:rPr>
        <w:t xml:space="preserve">, </w:t>
      </w:r>
      <w:r w:rsidRPr="00B77144">
        <w:rPr>
          <w:rStyle w:val="StyleUnderline"/>
        </w:rPr>
        <w:t>you look at them and see the public support for what they’re doing, and you ask, “Why couldn’t that work at a larger scale?</w:t>
      </w:r>
      <w:r w:rsidRPr="007E7BAE">
        <w:rPr>
          <w:sz w:val="14"/>
        </w:rPr>
        <w:t xml:space="preserve">” </w:t>
      </w:r>
      <w:r w:rsidRPr="00B77144">
        <w:rPr>
          <w:rStyle w:val="StyleUnderline"/>
        </w:rPr>
        <w:t>Especially if you’re trying to imagine futures that are working better, which is what a utopian science fiction writer does, then you’re kind of desperate for real world-models.</w:t>
      </w:r>
      <w:r>
        <w:rPr>
          <w:rStyle w:val="StyleUnderline"/>
        </w:rPr>
        <w:t xml:space="preserve"> </w:t>
      </w:r>
      <w:r w:rsidRPr="007E7BAE">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7144">
        <w:rPr>
          <w:rStyle w:val="StyleUnderline"/>
        </w:rPr>
        <w:t>utopia is separated by space</w:t>
      </w:r>
      <w:r w:rsidRPr="007E7BAE">
        <w:rPr>
          <w:sz w:val="14"/>
        </w:rPr>
        <w:t xml:space="preserve"> or time, by a disjunction. </w:t>
      </w:r>
      <w:r w:rsidRPr="00B77144">
        <w:rPr>
          <w:rStyle w:val="StyleUnderline"/>
        </w:rPr>
        <w:t>They call it the Great Trench.</w:t>
      </w:r>
      <w:r w:rsidRPr="007E7BAE">
        <w:rPr>
          <w:sz w:val="14"/>
        </w:rPr>
        <w:t xml:space="preserve"> In Utopia, they dug a great trench across the peninsula so that their peninsula became an island. And the Great Trench is endemic in utopian literature. </w:t>
      </w:r>
      <w:r w:rsidRPr="00630A65">
        <w:rPr>
          <w:rStyle w:val="StyleUnderline"/>
        </w:rPr>
        <w:t>There’s almost always a break that allows the utopian society to be implemented and to run successfully. I’ve never liked that because one connotation of the word “utopian” is unreality, in the sense that it’s “</w:t>
      </w:r>
      <w:r w:rsidRPr="00630A65">
        <w:rPr>
          <w:rStyle w:val="Emphasis"/>
        </w:rPr>
        <w:t>never going to happen.”</w:t>
      </w:r>
      <w:r w:rsidRPr="007E7BAE">
        <w:rPr>
          <w:sz w:val="14"/>
        </w:rPr>
        <w:t xml:space="preserve"> So </w:t>
      </w:r>
      <w:r w:rsidRPr="00630A65">
        <w:rPr>
          <w:rStyle w:val="Emphasis"/>
        </w:rPr>
        <w:t>we have to fill in this trench</w:t>
      </w:r>
      <w:r w:rsidRPr="007E7BAE">
        <w:rPr>
          <w:sz w:val="14"/>
        </w:rPr>
        <w:t xml:space="preserve">. When </w:t>
      </w:r>
      <w:r w:rsidRPr="00630A65">
        <w:rPr>
          <w:rStyle w:val="StyleUnderline"/>
        </w:rPr>
        <w:t xml:space="preserve">Jameson </w:t>
      </w:r>
      <w:r w:rsidRPr="007E7BAE">
        <w:rPr>
          <w:sz w:val="14"/>
        </w:rPr>
        <w:t xml:space="preserve">said it’s easier to imagine the end of the world than the end of capitalism, I think what he </w:t>
      </w:r>
      <w:r w:rsidRPr="00630A65">
        <w:rPr>
          <w:rStyle w:val="StyleUnderline"/>
        </w:rPr>
        <w:t>was talking about</w:t>
      </w:r>
      <w:r w:rsidRPr="007E7BAE">
        <w:rPr>
          <w:sz w:val="14"/>
        </w:rPr>
        <w:t xml:space="preserve"> is </w:t>
      </w:r>
      <w:r w:rsidRPr="00630A65">
        <w:rPr>
          <w:rStyle w:val="Emphasis"/>
        </w:rPr>
        <w:t>that missing bridge</w:t>
      </w:r>
      <w:r w:rsidRPr="007E7BAE">
        <w:rPr>
          <w:sz w:val="14"/>
        </w:rPr>
        <w:t xml:space="preserve"> from here to there. It’s hard to imagine a positive history, but it’s not impossible. And now, yes, it’s easy to imagine the end of the world because we are at the start of a mass extinction event. But </w:t>
      </w:r>
      <w:r w:rsidRPr="00630A65">
        <w:rPr>
          <w:rStyle w:val="StyleUnderline"/>
        </w:rPr>
        <w:t>he’s talking about hegemony</w:t>
      </w:r>
      <w:r w:rsidRPr="007E7BAE">
        <w:rPr>
          <w:sz w:val="14"/>
        </w:rPr>
        <w:t xml:space="preserve">, and a kind of Marxist reading of history, and </w:t>
      </w:r>
      <w:r w:rsidRPr="00630A65">
        <w:rPr>
          <w:rStyle w:val="StyleUnderline"/>
        </w:rPr>
        <w:t>the kind of Gramscian notion that everybody’s in the mindset that capitalism is reality itself and that there can never be any other way</w:t>
      </w:r>
      <w:r w:rsidRPr="007E7BAE">
        <w:rPr>
          <w:sz w:val="14"/>
        </w:rPr>
        <w:t xml:space="preserve"> — so it’s hard to imagine the end of capitalism. But </w:t>
      </w:r>
      <w:r w:rsidRPr="00630A65">
        <w:rPr>
          <w:rStyle w:val="StyleUnderline"/>
        </w:rPr>
        <w:t>I would just flip it and say, it’s hard to imagine how we get to a better system</w:t>
      </w:r>
      <w:r w:rsidRPr="007E7BAE">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630A65">
        <w:rPr>
          <w:rStyle w:val="StyleUnderline"/>
        </w:rPr>
        <w:t>I</w:t>
      </w:r>
      <w:r w:rsidRPr="007E7BAE">
        <w:rPr>
          <w:sz w:val="14"/>
        </w:rPr>
        <w:t xml:space="preserve"> would </w:t>
      </w:r>
      <w:r w:rsidRPr="00630A65">
        <w:rPr>
          <w:rStyle w:val="StyleUnderline"/>
        </w:rPr>
        <w:t>want to make a distinction between economics and political economy</w:t>
      </w:r>
      <w:r w:rsidRPr="007E7BAE">
        <w:rPr>
          <w:sz w:val="14"/>
        </w:rPr>
        <w:t xml:space="preserve">, because by and large, </w:t>
      </w:r>
      <w:r w:rsidRPr="00630A65">
        <w:rPr>
          <w:rStyle w:val="StyleUnderline"/>
        </w:rPr>
        <w:t>economics as it’s practiced</w:t>
      </w:r>
      <w:r w:rsidRPr="007E7BAE">
        <w:rPr>
          <w:sz w:val="14"/>
        </w:rPr>
        <w:t xml:space="preserve"> now </w:t>
      </w:r>
      <w:r w:rsidRPr="00630A65">
        <w:rPr>
          <w:rStyle w:val="Emphasis"/>
        </w:rPr>
        <w:t>is the study of capitalism</w:t>
      </w:r>
      <w:r w:rsidRPr="007E7BAE">
        <w:rPr>
          <w:sz w:val="14"/>
        </w:rPr>
        <w:t xml:space="preserve">. </w:t>
      </w:r>
      <w:r w:rsidRPr="00630A65">
        <w:rPr>
          <w:rStyle w:val="Emphasis"/>
        </w:rPr>
        <w:t>It takes the axioms of capitalism as givens</w:t>
      </w:r>
      <w:r w:rsidRPr="007E7BAE">
        <w:rPr>
          <w:sz w:val="14"/>
        </w:rPr>
        <w:t xml:space="preserve"> </w:t>
      </w:r>
      <w:r w:rsidRPr="00630A65">
        <w:rPr>
          <w:rStyle w:val="StyleUnderline"/>
        </w:rPr>
        <w:t>and then tries to work from those to various ameliorations and tweaks to the system</w:t>
      </w:r>
      <w:r w:rsidRPr="007E7BAE">
        <w:rPr>
          <w:sz w:val="14"/>
        </w:rPr>
        <w:t xml:space="preserve"> </w:t>
      </w:r>
      <w:r w:rsidRPr="00630A65">
        <w:rPr>
          <w:rStyle w:val="StyleUnderline"/>
        </w:rPr>
        <w:t>that would make for a better capitalism</w:t>
      </w:r>
      <w:r w:rsidRPr="007E7BAE">
        <w:rPr>
          <w:sz w:val="14"/>
        </w:rPr>
        <w:t xml:space="preserve">, </w:t>
      </w:r>
      <w:r w:rsidRPr="00630A65">
        <w:rPr>
          <w:rStyle w:val="StyleUnderline"/>
        </w:rPr>
        <w:t xml:space="preserve">but they </w:t>
      </w:r>
      <w:r w:rsidRPr="00630A65">
        <w:rPr>
          <w:rStyle w:val="Emphasis"/>
        </w:rPr>
        <w:t>don’t question the fundamental axioms</w:t>
      </w:r>
      <w:r w:rsidRPr="007E7BAE">
        <w:rPr>
          <w:sz w:val="14"/>
        </w:rPr>
        <w:t xml:space="preserve">: </w:t>
      </w:r>
      <w:r w:rsidRPr="00630A65">
        <w:rPr>
          <w:rStyle w:val="StyleUnderline"/>
        </w:rPr>
        <w:t>everybody’s in it for themselves, everybody pursues their own self-interest, which will produce the best possible outcomes</w:t>
      </w:r>
      <w:r w:rsidRPr="007E7BAE">
        <w:rPr>
          <w:sz w:val="14"/>
        </w:rPr>
        <w:t xml:space="preserve"> for everybody. </w:t>
      </w:r>
      <w:r w:rsidRPr="00630A65">
        <w:rPr>
          <w:rStyle w:val="Emphasis"/>
        </w:rPr>
        <w:t>These axioms are highly questionable</w:t>
      </w:r>
      <w:r w:rsidRPr="007E7BAE">
        <w:rPr>
          <w:sz w:val="14"/>
        </w:rPr>
        <w:t xml:space="preserve">, and they come out of the eighteenth century or are even older, and </w:t>
      </w:r>
      <w:r w:rsidRPr="00630A65">
        <w:rPr>
          <w:rStyle w:val="StyleUnderline"/>
        </w:rPr>
        <w:t xml:space="preserve">they don’t match with modern social science or history itself in terms of how we behave, and they don’t value the natural biosphere properly, and they tend to encourage </w:t>
      </w:r>
      <w:r w:rsidRPr="00630A65">
        <w:rPr>
          <w:rStyle w:val="Emphasis"/>
        </w:rPr>
        <w:t>short-term extractive gain and short-term interests</w:t>
      </w:r>
      <w:r w:rsidRPr="00630A65">
        <w:rPr>
          <w:rStyle w:val="StyleUnderline"/>
        </w:rPr>
        <w:t>.</w:t>
      </w:r>
      <w:r w:rsidRPr="007E7BAE">
        <w:rPr>
          <w:sz w:val="14"/>
        </w:rPr>
        <w:t xml:space="preserve"> </w:t>
      </w:r>
      <w:r w:rsidRPr="00630A65">
        <w:rPr>
          <w:rStyle w:val="StyleUnderline"/>
        </w:rPr>
        <w:t xml:space="preserve">These are philosophical positions that are expressed as though they are </w:t>
      </w:r>
      <w:r w:rsidRPr="00630A65">
        <w:rPr>
          <w:rStyle w:val="Emphasis"/>
        </w:rPr>
        <w:t>fixed or are nature itself</w:t>
      </w:r>
      <w:r w:rsidRPr="00630A65">
        <w:rPr>
          <w:rStyle w:val="StyleUnderline"/>
        </w:rPr>
        <w:t xml:space="preserve">, when in reality </w:t>
      </w:r>
      <w:r w:rsidRPr="00630A65">
        <w:rPr>
          <w:rStyle w:val="Emphasis"/>
        </w:rPr>
        <w:t>they are made by culture.</w:t>
      </w:r>
      <w:r>
        <w:rPr>
          <w:rStyle w:val="StyleUnderline"/>
        </w:rPr>
        <w:t xml:space="preserve"> </w:t>
      </w:r>
      <w:r w:rsidRPr="00630A65">
        <w:rPr>
          <w:rStyle w:val="StyleUnderline"/>
        </w:rPr>
        <w:t>Political economy is</w:t>
      </w:r>
      <w:r w:rsidRPr="007E7BAE">
        <w:rPr>
          <w:sz w:val="14"/>
        </w:rPr>
        <w:t xml:space="preserve"> a kind of nineteenth-century thing, </w:t>
      </w:r>
      <w:r w:rsidRPr="00630A65">
        <w:rPr>
          <w:rStyle w:val="StyleUnderline"/>
        </w:rPr>
        <w:t>a more open-ended idea where we could have different systems</w:t>
      </w:r>
      <w:r w:rsidRPr="007E7BAE">
        <w:rPr>
          <w:sz w:val="14"/>
        </w:rPr>
        <w:t xml:space="preserve">. And that accounts for a lot of the struggles of the twentieth century. </w:t>
      </w:r>
      <w:r w:rsidRPr="00630A65">
        <w:rPr>
          <w:rStyle w:val="Emphasis"/>
        </w:rPr>
        <w:t>But capitalism likes to pretend that it’s nature itself</w:t>
      </w:r>
      <w:r w:rsidRPr="007E7BAE">
        <w:rPr>
          <w:sz w:val="14"/>
        </w:rPr>
        <w:t xml:space="preserve">, </w:t>
      </w:r>
      <w:r w:rsidRPr="00630A65">
        <w:rPr>
          <w:rStyle w:val="StyleUnderline"/>
        </w:rPr>
        <w:t>and that’s what economics is today, largely</w:t>
      </w:r>
      <w:r w:rsidRPr="007E7BAE">
        <w:rPr>
          <w:sz w:val="14"/>
        </w:rPr>
        <w:t xml:space="preserve">. </w:t>
      </w:r>
      <w:r w:rsidRPr="00630A65">
        <w:rPr>
          <w:rStyle w:val="StyleUnderline"/>
        </w:rPr>
        <w:t>Take</w:t>
      </w:r>
      <w:r w:rsidRPr="007E7BAE">
        <w:rPr>
          <w:sz w:val="14"/>
        </w:rPr>
        <w:t xml:space="preserve"> the term </w:t>
      </w:r>
      <w:r w:rsidRPr="00630A65">
        <w:rPr>
          <w:rStyle w:val="Emphasis"/>
        </w:rPr>
        <w:t>“efficiency.”</w:t>
      </w:r>
      <w:r w:rsidRPr="007E7BAE">
        <w:rPr>
          <w:sz w:val="14"/>
        </w:rPr>
        <w:t xml:space="preserve"> </w:t>
      </w:r>
      <w:r w:rsidRPr="006913E3">
        <w:rPr>
          <w:rStyle w:val="Emphasis"/>
        </w:rPr>
        <w:t>In capitalist economics, that’s just regarded as almost a synonym for “good</w:t>
      </w:r>
      <w:r w:rsidRPr="007E7BAE">
        <w:rPr>
          <w:sz w:val="14"/>
        </w:rPr>
        <w:t xml:space="preserve">,” </w:t>
      </w:r>
      <w:r w:rsidRPr="006913E3">
        <w:rPr>
          <w:rStyle w:val="StyleUnderline"/>
        </w:rPr>
        <w:t>but it completely depends on what the efficiency is being aimed at.</w:t>
      </w:r>
      <w:r w:rsidRPr="007E7BAE">
        <w:rPr>
          <w:sz w:val="14"/>
        </w:rPr>
        <w:t xml:space="preserve"> You know, </w:t>
      </w:r>
      <w:r w:rsidRPr="006913E3">
        <w:rPr>
          <w:rStyle w:val="Emphasis"/>
        </w:rPr>
        <w:t>machine guns are efficient, gas chambers are efficient.</w:t>
      </w:r>
      <w:r w:rsidRPr="007E7BAE">
        <w:rPr>
          <w:sz w:val="14"/>
        </w:rPr>
        <w:t xml:space="preserve"> So, “efficiency” as such does not mean “good.” It is a measure of the least amount of effort put in for the most amount gotten out. One of the things you’re seeing during the pandemic is that </w:t>
      </w:r>
      <w:r w:rsidRPr="006913E3">
        <w:rPr>
          <w:rStyle w:val="StyleUnderline"/>
        </w:rPr>
        <w:t>the global system of creating masks is efficient, but it is also fragile, brittle, and unreliable because redundancy, robustness, and resilience are all relatively inefficient, if the only rubric of efficiency is profit</w:t>
      </w:r>
      <w:r w:rsidRPr="007E7BAE">
        <w:rPr>
          <w:sz w:val="14"/>
        </w:rPr>
        <w:t xml:space="preserve">. </w:t>
      </w:r>
      <w:r w:rsidRPr="006913E3">
        <w:rPr>
          <w:rStyle w:val="Emphasis"/>
        </w:rPr>
        <w:t>Capitalist economics misunderstands and misjudges the world badly</w:t>
      </w:r>
      <w:r w:rsidRPr="007E7BAE">
        <w:rPr>
          <w:sz w:val="14"/>
        </w:rPr>
        <w:t xml:space="preserve">, and </w:t>
      </w:r>
      <w:r w:rsidRPr="006913E3">
        <w:rPr>
          <w:rStyle w:val="StyleUnderline"/>
        </w:rPr>
        <w:t>that’s why we’re in the mess we’re in</w:t>
      </w:r>
      <w:r w:rsidRPr="007E7BAE">
        <w:rPr>
          <w:sz w:val="14"/>
        </w:rPr>
        <w:t xml:space="preserve"> — </w:t>
      </w:r>
      <w:r w:rsidRPr="006913E3">
        <w:rPr>
          <w:rStyle w:val="StyleUnderline"/>
        </w:rPr>
        <w:t xml:space="preserve">caught between biosphere degradation and radical social inequality. These are both natural results of capitalism as such, a result of the </w:t>
      </w:r>
      <w:r w:rsidRPr="006913E3">
        <w:rPr>
          <w:rStyle w:val="Emphasis"/>
        </w:rPr>
        <w:t>economic calculations we make under capitalist axioms</w:t>
      </w:r>
      <w:r w:rsidRPr="006913E3">
        <w:rPr>
          <w:rStyle w:val="StyleUnderline"/>
        </w:rPr>
        <w:t>.</w:t>
      </w:r>
      <w:r>
        <w:rPr>
          <w:rStyle w:val="StyleUnderline"/>
        </w:rPr>
        <w:t xml:space="preserve"> </w:t>
      </w:r>
      <w:r w:rsidRPr="006913E3">
        <w:rPr>
          <w:rStyle w:val="StyleUnderline"/>
        </w:rPr>
        <w:t>Distinctions have to be made here. Quantification is really part of science. Social science has some tools for understanding and generalizing from the particulars of individuals to what the group might want</w:t>
      </w:r>
      <w:r w:rsidRPr="007E7BAE">
        <w:rPr>
          <w:sz w:val="14"/>
        </w:rPr>
        <w:t xml:space="preserve">. </w:t>
      </w:r>
      <w:r w:rsidRPr="006913E3">
        <w:rPr>
          <w:rStyle w:val="StyleUnderline"/>
        </w:rPr>
        <w:t>Twenty-five years ago, I might have said, “Economics, we have to throw it out.”</w:t>
      </w:r>
      <w:r w:rsidRPr="007E7BAE">
        <w:rPr>
          <w:sz w:val="14"/>
        </w:rPr>
        <w:t xml:space="preserve"> </w:t>
      </w:r>
      <w:r w:rsidRPr="006913E3">
        <w:rPr>
          <w:rStyle w:val="StyleUnderline"/>
        </w:rPr>
        <w:t>That doesn’t hold for me anymore</w:t>
      </w:r>
      <w:r w:rsidRPr="006913E3">
        <w:rPr>
          <w:rStyle w:val="Emphasis"/>
        </w:rPr>
        <w:t>. Economics has a set of tools</w:t>
      </w:r>
      <w:r w:rsidRPr="007E7BAE">
        <w:rPr>
          <w:sz w:val="14"/>
        </w:rPr>
        <w:t xml:space="preserve">. And </w:t>
      </w:r>
      <w:r w:rsidRPr="006913E3">
        <w:rPr>
          <w:rStyle w:val="StyleUnderline"/>
        </w:rPr>
        <w:t xml:space="preserve">social science tools, working with the right axioms, could make for a </w:t>
      </w:r>
      <w:r w:rsidRPr="006913E3">
        <w:rPr>
          <w:rStyle w:val="Emphasis"/>
        </w:rPr>
        <w:t>socialist economics.</w:t>
      </w:r>
      <w:r w:rsidRPr="006913E3">
        <w:rPr>
          <w:rStyle w:val="StyleUnderline"/>
        </w:rPr>
        <w:t xml:space="preserve"> There could be a post-capitalist economic system</w:t>
      </w:r>
      <w:r w:rsidRPr="007E7BAE">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6913E3">
        <w:rPr>
          <w:rStyle w:val="StyleUnderline"/>
        </w:rPr>
        <w:t>This is why I hold myself to calling it “post-capitalism,” so as not to try and define it by any of the nineteenth-century political economies</w:t>
      </w:r>
      <w:r w:rsidRPr="007E7BAE">
        <w:rPr>
          <w:sz w:val="14"/>
        </w:rPr>
        <w:t xml:space="preserve">. I think many of the solutions can be found in socialism, but I don’t call myself a socialist. I would want to keep it a little more open to the idea that </w:t>
      </w:r>
      <w:r w:rsidRPr="006913E3">
        <w:rPr>
          <w:rStyle w:val="Emphasis"/>
        </w:rPr>
        <w:t>we have to morph capitalism as such</w:t>
      </w:r>
      <w:r w:rsidRPr="007E7BAE">
        <w:rPr>
          <w:sz w:val="14"/>
        </w:rPr>
        <w:t xml:space="preserve">, </w:t>
      </w:r>
      <w:r w:rsidRPr="006913E3">
        <w:rPr>
          <w:rStyle w:val="StyleUnderline"/>
        </w:rPr>
        <w:t>and that we might shove it to the margins,</w:t>
      </w:r>
      <w:r w:rsidRPr="007E7BAE">
        <w:rPr>
          <w:sz w:val="14"/>
        </w:rPr>
        <w:t xml:space="preserve"> where we might have a market for the non-necessities. I think </w:t>
      </w:r>
      <w:r w:rsidRPr="006913E3">
        <w:rPr>
          <w:rStyle w:val="StyleUnderline"/>
        </w:rPr>
        <w:t>the market itself has to be reexamined</w:t>
      </w:r>
      <w:r w:rsidRPr="007E7BAE">
        <w:rPr>
          <w:sz w:val="14"/>
        </w:rPr>
        <w:t xml:space="preserve">, and </w:t>
      </w:r>
      <w:r w:rsidRPr="006913E3">
        <w:rPr>
          <w:rStyle w:val="StyleUnderline"/>
        </w:rPr>
        <w:t>this is so fundamental to the way that modern society works that it’s frightening</w:t>
      </w:r>
      <w:r w:rsidRPr="007E7BAE">
        <w:rPr>
          <w:sz w:val="14"/>
        </w:rPr>
        <w:t xml:space="preserve">, and, for me, </w:t>
      </w:r>
      <w:r w:rsidRPr="006913E3">
        <w:rPr>
          <w:rStyle w:val="Emphasis"/>
        </w:rPr>
        <w:t>it’s better to think in a stepwise fashion and to imagine society from where we are now transforming to an undefined better political economy.</w:t>
      </w:r>
      <w:r>
        <w:rPr>
          <w:rStyle w:val="Emphasis"/>
        </w:rPr>
        <w:t xml:space="preserve"> </w:t>
      </w:r>
      <w:r w:rsidRPr="007E7BAE">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7E7BAE">
        <w:rPr>
          <w:rStyle w:val="StyleUnderline"/>
        </w:rPr>
        <w:t>Because saving the biosphere doesn’t make a profit in the capitalist order, we will never do it, and we are therefore doomed</w:t>
      </w:r>
      <w:r w:rsidRPr="007E7BAE">
        <w:rPr>
          <w:sz w:val="14"/>
        </w:rPr>
        <w:t xml:space="preserve">. So </w:t>
      </w:r>
      <w:r w:rsidRPr="007E7BAE">
        <w:rPr>
          <w:rStyle w:val="StyleUnderline"/>
        </w:rPr>
        <w:t>a very fundamental reform of how we regard money itself is absolutely necessary</w:t>
      </w:r>
      <w:r w:rsidRPr="007E7BAE">
        <w:rPr>
          <w:sz w:val="14"/>
        </w:rPr>
        <w:t xml:space="preserve">. I’m saying that </w:t>
      </w:r>
      <w:r w:rsidRPr="007E7BAE">
        <w:rPr>
          <w:rStyle w:val="StyleUnderline"/>
        </w:rPr>
        <w:t xml:space="preserve">a post-capitalist political economy that </w:t>
      </w:r>
      <w:r w:rsidRPr="007E7BAE">
        <w:rPr>
          <w:rStyle w:val="Emphasis"/>
        </w:rPr>
        <w:t>regards money as created for the public good</w:t>
      </w:r>
      <w:r w:rsidRPr="007E7BAE">
        <w:rPr>
          <w:rStyle w:val="StyleUnderline"/>
        </w:rPr>
        <w:t xml:space="preserve"> and is spent on that first — and then trickles into the general economy — is a fundamental shift, and without it, we’re in terrible trouble.</w:t>
      </w:r>
      <w:r>
        <w:rPr>
          <w:rStyle w:val="StyleUnderline"/>
        </w:rPr>
        <w:t xml:space="preserve"> </w:t>
      </w:r>
      <w:r w:rsidRPr="007E7BAE">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7E7BAE">
        <w:rPr>
          <w:rStyle w:val="Emphasis"/>
        </w:rPr>
        <w:t>the Left has to fight fire with fire</w:t>
      </w:r>
      <w:r w:rsidRPr="007E7BAE">
        <w:rPr>
          <w:sz w:val="14"/>
        </w:rPr>
        <w:t xml:space="preserve">. </w:t>
      </w:r>
      <w:r w:rsidRPr="007E7BAE">
        <w:rPr>
          <w:rStyle w:val="StyleUnderline"/>
        </w:rPr>
        <w:t xml:space="preserve">Right-wing ideas are also conceptions of globalization, in terribly poor disguises as being nationalist. But </w:t>
      </w:r>
      <w:r w:rsidRPr="007E7BAE">
        <w:rPr>
          <w:rStyle w:val="Emphasis"/>
        </w:rPr>
        <w:t>the nationalist system is embedded in capitalism</w:t>
      </w:r>
      <w:r w:rsidRPr="007E7BAE">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7E7BAE">
        <w:rPr>
          <w:rStyle w:val="StyleUnderline"/>
        </w:rPr>
        <w:t>the Left needs to be much more aggressive</w:t>
      </w:r>
      <w:r w:rsidRPr="007E7BAE">
        <w:rPr>
          <w:sz w:val="14"/>
        </w:rPr>
        <w:t xml:space="preserve"> on that, </w:t>
      </w:r>
      <w:r w:rsidRPr="007E7BAE">
        <w:rPr>
          <w:rStyle w:val="Emphasis"/>
        </w:rPr>
        <w:t>and say the problem is not globalization per se</w:t>
      </w:r>
      <w:r w:rsidRPr="007E7BAE">
        <w:rPr>
          <w:sz w:val="14"/>
        </w:rPr>
        <w:t xml:space="preserve">; </w:t>
      </w:r>
      <w:r w:rsidRPr="007E7BAE">
        <w:rPr>
          <w:rStyle w:val="StyleUnderline"/>
        </w:rPr>
        <w:t>the problem is bad globalization, which is capitalism</w:t>
      </w:r>
      <w:r w:rsidRPr="007E7BAE">
        <w:rPr>
          <w:sz w:val="14"/>
        </w:rPr>
        <w:t xml:space="preserve">, </w:t>
      </w:r>
      <w:r w:rsidRPr="007E7BAE">
        <w:rPr>
          <w:rStyle w:val="StyleUnderline"/>
        </w:rPr>
        <w:t>as opposed to good globalization, which is mutual aid</w:t>
      </w:r>
      <w:r w:rsidRPr="007E7BAE">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7E7BAE">
        <w:rPr>
          <w:rStyle w:val="StyleUnderline"/>
        </w:rPr>
        <w:t xml:space="preserve">this needs to be fought at the </w:t>
      </w:r>
      <w:r w:rsidRPr="007E7BAE">
        <w:rPr>
          <w:rStyle w:val="Emphasis"/>
        </w:rPr>
        <w:t>level of the discursive battle</w:t>
      </w:r>
      <w:r w:rsidRPr="007E7BAE">
        <w:rPr>
          <w:sz w:val="14"/>
        </w:rPr>
        <w:t xml:space="preserve">, </w:t>
      </w:r>
      <w:r w:rsidRPr="007E7BAE">
        <w:rPr>
          <w:rStyle w:val="Emphasis"/>
        </w:rPr>
        <w:t>and no concessions can be made on that point</w:t>
      </w:r>
      <w:r w:rsidRPr="007E7BAE">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7E7BAE">
        <w:rPr>
          <w:rStyle w:val="StyleUnderline"/>
        </w:rPr>
        <w:t>There’s no reference to</w:t>
      </w:r>
      <w:r w:rsidRPr="007E7BAE">
        <w:rPr>
          <w:sz w:val="14"/>
        </w:rPr>
        <w:t xml:space="preserve"> a lunar colony, let alone to any Elon </w:t>
      </w:r>
      <w:r w:rsidRPr="007E7BAE">
        <w:rPr>
          <w:rStyle w:val="StyleUnderline"/>
        </w:rPr>
        <w:t>Musk Inc</w:t>
      </w:r>
      <w:r w:rsidRPr="007E7BAE">
        <w:rPr>
          <w:sz w:val="14"/>
        </w:rPr>
        <w:t xml:space="preserve">. version of Mars, and there’s no mention of off-planet gated communities like in the film Elysium. </w:t>
      </w:r>
      <w:r w:rsidRPr="007E7BAE">
        <w:rPr>
          <w:rStyle w:val="Emphasis"/>
        </w:rPr>
        <w:t>Does this absence imply that saving the earth,</w:t>
      </w:r>
      <w:r w:rsidRPr="007E7BAE">
        <w:rPr>
          <w:sz w:val="14"/>
        </w:rPr>
        <w:t xml:space="preserve"> or transitioning to a livable system, </w:t>
      </w:r>
      <w:r w:rsidRPr="007E7BAE">
        <w:rPr>
          <w:rStyle w:val="Emphasis"/>
        </w:rPr>
        <w:t>requires stopping the capitalist colonization of space</w:t>
      </w:r>
      <w:r w:rsidRPr="007E7BAE">
        <w:rPr>
          <w:sz w:val="14"/>
        </w:rPr>
        <w:t xml:space="preserve">? I kept waiting for an Elon Musk character. KSR Well, since there are 106 chapters — I guess that I could have made it 107, and I could have talked about that. But maybe the absence does speak louder than words. All of </w:t>
      </w:r>
      <w:r w:rsidRPr="007E7BAE">
        <w:rPr>
          <w:rStyle w:val="StyleUnderline"/>
        </w:rPr>
        <w:t>those things are fantasies, and billionaire fantasy trips are not going anywhere.</w:t>
      </w:r>
      <w:r w:rsidRPr="007E7BAE">
        <w:rPr>
          <w:sz w:val="14"/>
        </w:rPr>
        <w:t xml:space="preserve"> In Red Moon and Aurora, I’ve made my statement about what’s possible and what isn’t. Because </w:t>
      </w:r>
      <w:r w:rsidRPr="007E7BAE">
        <w:rPr>
          <w:rStyle w:val="StyleUnderline"/>
        </w:rPr>
        <w:t>in the capitalist world, you have to make a profit</w:t>
      </w:r>
      <w:r w:rsidRPr="007E7BAE">
        <w:rPr>
          <w:sz w:val="14"/>
        </w:rPr>
        <w:t xml:space="preserve">, and </w:t>
      </w:r>
      <w:r w:rsidRPr="007E7BAE">
        <w:rPr>
          <w:rStyle w:val="Emphasis"/>
        </w:rPr>
        <w:t>even the billionaires don’t have enough money to properly fund these ventures on their own</w:t>
      </w:r>
      <w:r w:rsidRPr="007E7BAE">
        <w:rPr>
          <w:sz w:val="14"/>
        </w:rPr>
        <w:t xml:space="preserve">. So </w:t>
      </w:r>
      <w:r w:rsidRPr="007E7BAE">
        <w:rPr>
          <w:rStyle w:val="StyleUnderline"/>
        </w:rPr>
        <w:t>they talk about asteroid mining</w:t>
      </w:r>
      <w:r w:rsidRPr="007E7BAE">
        <w:rPr>
          <w:sz w:val="14"/>
        </w:rPr>
        <w:t xml:space="preserve"> </w:t>
      </w:r>
      <w:r w:rsidRPr="007E7BAE">
        <w:rPr>
          <w:rStyle w:val="Emphasis"/>
        </w:rPr>
        <w:t>— that’s bullshit</w:t>
      </w:r>
      <w:r w:rsidRPr="007E7BAE">
        <w:rPr>
          <w:sz w:val="14"/>
        </w:rPr>
        <w:t xml:space="preserve">. They talk about </w:t>
      </w:r>
      <w:r w:rsidRPr="007E7BAE">
        <w:rPr>
          <w:rStyle w:val="Emphasis"/>
        </w:rPr>
        <w:t>Helium-3 mining on the moon — that’s bullshit</w:t>
      </w:r>
      <w:r w:rsidRPr="007E7BAE">
        <w:rPr>
          <w:sz w:val="14"/>
        </w:rPr>
        <w:t xml:space="preserve">. </w:t>
      </w:r>
      <w:r w:rsidRPr="007E7BAE">
        <w:rPr>
          <w:rStyle w:val="Emphasis"/>
        </w:rPr>
        <w:t>There is no profit in space</w:t>
      </w:r>
      <w:r w:rsidRPr="007E7BAE">
        <w:rPr>
          <w:sz w:val="14"/>
        </w:rPr>
        <w:t xml:space="preserve">. </w:t>
      </w:r>
      <w:r w:rsidRPr="007E7BAE">
        <w:rPr>
          <w:rStyle w:val="Emphasis"/>
        </w:rPr>
        <w:t>It’s just a fantasy</w:t>
      </w:r>
      <w:r w:rsidRPr="007E7BAE">
        <w:rPr>
          <w:sz w:val="14"/>
        </w:rPr>
        <w:t xml:space="preserve"> of our culture right now, </w:t>
      </w:r>
      <w:r w:rsidRPr="007E7BAE">
        <w:rPr>
          <w:rStyle w:val="StyleUnderline"/>
        </w:rPr>
        <w:t xml:space="preserve">because everybody’s been convinced by science fiction writers [laughs], and they’re not paying attention </w:t>
      </w:r>
      <w:r w:rsidRPr="007E7BAE">
        <w:rPr>
          <w:rStyle w:val="Emphasis"/>
        </w:rPr>
        <w:t>to the numbers game</w:t>
      </w:r>
      <w:r w:rsidRPr="007E7BAE">
        <w:rPr>
          <w:rStyle w:val="StyleUnderline"/>
        </w:rPr>
        <w:t>, I guess.</w:t>
      </w:r>
      <w:r>
        <w:rPr>
          <w:rStyle w:val="StyleUnderline"/>
        </w:rPr>
        <w:t xml:space="preserve"> </w:t>
      </w:r>
      <w:r w:rsidRPr="007E7BAE">
        <w:rPr>
          <w:rStyle w:val="StyleUnderline"/>
        </w:rPr>
        <w:t xml:space="preserve">I believe in space science. I’m totally in love with NASA, and with </w:t>
      </w:r>
      <w:r w:rsidRPr="007E7BAE">
        <w:rPr>
          <w:rStyle w:val="Emphasis"/>
        </w:rPr>
        <w:t>public space science</w:t>
      </w:r>
      <w:r w:rsidRPr="007E7BAE">
        <w:rPr>
          <w:sz w:val="14"/>
        </w:rPr>
        <w:t>, as part of government. There’s this saying of NASA’s, “space science is Earth science,” and I totally believe that.</w:t>
      </w:r>
    </w:p>
    <w:p w14:paraId="4AD9107E" w14:textId="77777777" w:rsidR="000D7D4E" w:rsidRPr="00790B42" w:rsidRDefault="000D7D4E" w:rsidP="000D7D4E"/>
    <w:p w14:paraId="045A98FE" w14:textId="77777777" w:rsidR="000D7D4E" w:rsidRPr="00790B42" w:rsidRDefault="000D7D4E" w:rsidP="000D7D4E">
      <w:pPr>
        <w:pStyle w:val="Heading4"/>
      </w:pPr>
      <w:r>
        <w:t xml:space="preserve">2. There is no such thing as “space philanthropy”- private actors are interested in self-promotion, not saving humanity. Their efforts directly tradeoff  with government programs. </w:t>
      </w:r>
    </w:p>
    <w:p w14:paraId="22ABF096" w14:textId="77777777" w:rsidR="000D7D4E" w:rsidRPr="00CB6CFC" w:rsidRDefault="000D7D4E" w:rsidP="000D7D4E">
      <w:pPr>
        <w:rPr>
          <w:rStyle w:val="Style13ptBold"/>
        </w:rPr>
      </w:pPr>
      <w:r w:rsidRPr="00CB6CFC">
        <w:rPr>
          <w:rStyle w:val="Style13ptBold"/>
        </w:rPr>
        <w:t>RIEDERER 18</w:t>
      </w:r>
    </w:p>
    <w:p w14:paraId="393979B1" w14:textId="77777777" w:rsidR="000D7D4E" w:rsidRPr="00562802" w:rsidRDefault="000D7D4E" w:rsidP="000D7D4E">
      <w:pPr>
        <w:rPr>
          <w:rStyle w:val="Style13ptBold"/>
          <w:sz w:val="20"/>
          <w:szCs w:val="20"/>
        </w:rPr>
      </w:pPr>
      <w:r w:rsidRPr="00562802">
        <w:rPr>
          <w:rStyle w:val="Style13ptBold"/>
          <w:sz w:val="20"/>
          <w:szCs w:val="20"/>
        </w:rPr>
        <w:t xml:space="preserve">(Rachel Riederer is a science and culture writer living in Brooklyn. 7-19-18, Narcissists in Space </w:t>
      </w:r>
      <w:hyperlink r:id="rId15" w:history="1">
        <w:r w:rsidRPr="00562802">
          <w:rPr>
            <w:rStyle w:val="Style13ptBold"/>
            <w:sz w:val="20"/>
            <w:szCs w:val="20"/>
          </w:rPr>
          <w:t>https://www.jacobinmag.com/2018/07/space-barons-review-elon-musk-bezos-thai-cave</w:t>
        </w:r>
      </w:hyperlink>
      <w:r w:rsidRPr="00562802">
        <w:rPr>
          <w:rStyle w:val="Style13ptBold"/>
          <w:sz w:val="20"/>
          <w:szCs w:val="20"/>
        </w:rPr>
        <w:t>, 7-19)</w:t>
      </w:r>
    </w:p>
    <w:p w14:paraId="6CFE54EA" w14:textId="77777777" w:rsidR="000D7D4E" w:rsidRPr="00612DA8" w:rsidRDefault="000D7D4E" w:rsidP="000D7D4E">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in the interest of saving the future of humanity, 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5516CE">
        <w:rPr>
          <w:rStyle w:val="Emphasis"/>
        </w:rPr>
        <w:t>The desire to be beloved, to be seen as a great visionary rescuer</w:t>
      </w:r>
      <w:r w:rsidRPr="003E6EB3">
        <w:rPr>
          <w:sz w:val="16"/>
        </w:rPr>
        <w:t xml:space="preserve">, </w:t>
      </w:r>
      <w:r w:rsidRPr="005516CE">
        <w:rPr>
          <w:rStyle w:val="StyleUnderline"/>
        </w:rPr>
        <w:t>is what’s so grating about Musk’s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space barons insist on framing their pursuits as </w:t>
      </w:r>
      <w:r w:rsidRPr="005516CE">
        <w:rPr>
          <w:rStyle w:val="Emphasis"/>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3E6EB3">
        <w:rPr>
          <w:rStyle w:val="Emphasis"/>
        </w:rPr>
        <w:t>The space barons are fond of metaphors of exploration and 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But it also shatters the notion that Musk and company are trying to thrust humanity into space to save us all from planetary disaster</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3E6EB3">
        <w:rPr>
          <w:rStyle w:val="Emphasis"/>
        </w:rPr>
        <w:t>pretend to be a planetary EMT.</w:t>
      </w:r>
      <w:r w:rsidRPr="003E6EB3">
        <w:rPr>
          <w:sz w:val="16"/>
        </w:rPr>
        <w:t xml:space="preserve"> Perhaps </w:t>
      </w:r>
      <w:r w:rsidRPr="003E6EB3">
        <w:rPr>
          <w:rStyle w:val="StyleUnderline"/>
        </w:rPr>
        <w:t xml:space="preserve">the worst thing about the space barons is that they’re burnishing their reputation by rushing into areas </w:t>
      </w:r>
      <w:r w:rsidRPr="003E6EB3">
        <w:rPr>
          <w:rStyle w:val="Emphasis"/>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3E6EB3">
        <w:rPr>
          <w:rStyle w:val="Emphasis"/>
        </w:rPr>
        <w:t>they themselves have helped promote</w:t>
      </w:r>
      <w:r w:rsidRPr="003E6EB3">
        <w:rPr>
          <w:sz w:val="16"/>
        </w:rPr>
        <w:t xml:space="preserve">. </w:t>
      </w:r>
      <w:r w:rsidRPr="003E6EB3">
        <w:rPr>
          <w:rStyle w:val="StyleUnderline"/>
        </w:rPr>
        <w:t>Witness Musk’s recent pledge to “fund fixing the water in any house in Flint</w:t>
      </w:r>
      <w:r w:rsidRPr="003E6EB3">
        <w:rPr>
          <w:sz w:val="16"/>
        </w:rPr>
        <w:t xml:space="preserve"> that has water contamination” </w:t>
      </w:r>
      <w:r w:rsidRPr="003E6EB3">
        <w:rPr>
          <w:rStyle w:val="Emphasis"/>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740C7823" w14:textId="77777777" w:rsidR="000D7D4E" w:rsidRDefault="000D7D4E" w:rsidP="000D7D4E">
      <w:pPr>
        <w:pStyle w:val="Heading4"/>
      </w:pPr>
      <w:r>
        <w:t>3. No negative turns- space billionaires aren’t unique geniuses, they are accidents of history. Allowing them to control space guarantees the worst aspects of exploitative capitalism take over the galaxy</w:t>
      </w:r>
    </w:p>
    <w:p w14:paraId="1D69BC8B" w14:textId="77777777" w:rsidR="000D7D4E" w:rsidRPr="00612DA8" w:rsidRDefault="000D7D4E" w:rsidP="000D7D4E">
      <w:pPr>
        <w:rPr>
          <w:rStyle w:val="Style13ptBold"/>
        </w:rPr>
      </w:pPr>
      <w:r w:rsidRPr="00612DA8">
        <w:rPr>
          <w:rStyle w:val="Style13ptBold"/>
        </w:rPr>
        <w:t>Spencer 19</w:t>
      </w:r>
    </w:p>
    <w:p w14:paraId="7C72F4A3" w14:textId="77777777" w:rsidR="000D7D4E" w:rsidRPr="00612DA8" w:rsidRDefault="000D7D4E" w:rsidP="000D7D4E">
      <w:pPr>
        <w:rPr>
          <w:sz w:val="16"/>
        </w:rPr>
      </w:pPr>
      <w:r w:rsidRPr="00612DA8">
        <w:rPr>
          <w:sz w:val="16"/>
        </w:rPr>
        <w:t>(Keith A., Senior Editor,  https://www.salon.com/2019/07/28/earths-robber-barons-are-salivating-over-bringing-authoritarian-capitalism-to-space/)</w:t>
      </w:r>
    </w:p>
    <w:p w14:paraId="612010BE" w14:textId="77777777" w:rsidR="000D7D4E" w:rsidRDefault="000D7D4E" w:rsidP="000D7D4E">
      <w:r w:rsidRPr="00D74346">
        <w:rPr>
          <w:rStyle w:val="StyleUnderline"/>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a social and political system rooted in oppression, hierarchy and racial superiority would spread, like an infection, to other distant bodies 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 </w:t>
      </w:r>
      <w:r w:rsidRPr="00D74346">
        <w:rPr>
          <w:rStyle w:val="StyleUnderline"/>
        </w:rPr>
        <w:t xml:space="preserve">On our capitalist planet, there are no workers whose employers can threaten to leave them </w:t>
      </w:r>
      <w:r w:rsidRPr="00D74346">
        <w:rPr>
          <w:rStyle w:val="Emphasis"/>
        </w:rPr>
        <w:t>stranded, 80 million miles from home, 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D74346">
        <w:rPr>
          <w:rStyle w:val="Emphasis"/>
        </w:rPr>
        <w:t>The potential for slavery on the red planet cannot be underestimated</w:t>
      </w:r>
      <w:r w:rsidRPr="00D74346">
        <w:rPr>
          <w:sz w:val="16"/>
        </w:rPr>
        <w:t xml:space="preserve">. </w:t>
      </w:r>
      <w:r w:rsidRPr="00D74346">
        <w:rPr>
          <w:rStyle w:val="StyleUnderline"/>
        </w:rPr>
        <w:t>Historically, the worst capitalist labor abuses on Earth happen to the most powerless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D74346">
        <w:rPr>
          <w:rStyle w:val="StyleUnderline"/>
        </w:rPr>
        <w:t>There are many who adulate Musk and Bezos</w:t>
      </w:r>
      <w:r w:rsidRPr="00D74346">
        <w:rPr>
          <w:sz w:val="16"/>
        </w:rPr>
        <w:t xml:space="preserve">, and </w:t>
      </w:r>
      <w:r w:rsidRPr="00D74346">
        <w:rPr>
          <w:rStyle w:val="StyleUnderline"/>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D74346">
        <w:rPr>
          <w:rStyle w:val="Emphasis"/>
        </w:rPr>
        <w:t>it is due to a series of historical accidents that randomly thrusts sociopaths to the top of the capitalist food chain</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D74346">
        <w:rPr>
          <w:rStyle w:val="StyleUnderline"/>
        </w:rPr>
        <w:t>this is not because these individuals are uniquely competent, nor qualified, to jumpstart colonization; it is an accident of history and economics that makes this situation possible.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D74346">
        <w:rPr>
          <w:sz w:val="16"/>
        </w:rPr>
        <w:t xml:space="preserve">. </w:t>
      </w:r>
      <w:r w:rsidRPr="00D74346">
        <w:rPr>
          <w:rStyle w:val="StyleUnderline"/>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D74346">
        <w:rPr>
          <w:sz w:val="16"/>
        </w:rPr>
        <w:t xml:space="preserve">. </w:t>
      </w:r>
      <w:r w:rsidRPr="00D74346">
        <w:rPr>
          <w:rStyle w:val="Emphasis"/>
        </w:rPr>
        <w:t>All of these scenarios seem likely to play out in our future if we don't fight back against the space imperialists. If you thought capitalism on Earth was horrific, wait till you see what it looks like in a vacuum</w:t>
      </w:r>
      <w:r w:rsidRPr="00D74346">
        <w:rPr>
          <w:sz w:val="16"/>
        </w:rPr>
        <w:t>.</w:t>
      </w:r>
    </w:p>
    <w:p w14:paraId="262F28DC" w14:textId="77777777" w:rsidR="000D7D4E" w:rsidRDefault="000D7D4E" w:rsidP="000D7D4E">
      <w:pPr>
        <w:pStyle w:val="Heading2"/>
      </w:pPr>
      <w:r>
        <w:t>**Extra Cards If You Have Time**</w:t>
      </w:r>
    </w:p>
    <w:p w14:paraId="7A3F3F9C" w14:textId="77777777" w:rsidR="000D7D4E" w:rsidRPr="003C2213" w:rsidRDefault="000D7D4E" w:rsidP="000D7D4E">
      <w:pPr>
        <w:pStyle w:val="Heading3"/>
      </w:pPr>
      <w:r>
        <w:t>Extra Cards for Contention One</w:t>
      </w:r>
    </w:p>
    <w:p w14:paraId="67782CA5" w14:textId="77777777" w:rsidR="000D7D4E" w:rsidRDefault="000D7D4E" w:rsidP="000D7D4E">
      <w:pPr>
        <w:pStyle w:val="Heading4"/>
      </w:pPr>
      <w:r>
        <w:t>5. Utopian space fantasies are precisely that, they will never happen. Their purpose is to distract the public from a new age of capital accumulation</w:t>
      </w:r>
    </w:p>
    <w:p w14:paraId="0855A237" w14:textId="77777777" w:rsidR="000D7D4E" w:rsidRPr="00C454E1" w:rsidRDefault="000D7D4E" w:rsidP="000D7D4E">
      <w:pPr>
        <w:rPr>
          <w:rStyle w:val="Style13ptBold"/>
        </w:rPr>
      </w:pPr>
      <w:r w:rsidRPr="00C454E1">
        <w:rPr>
          <w:rStyle w:val="Style13ptBold"/>
        </w:rPr>
        <w:t xml:space="preserve">Marx 21 </w:t>
      </w:r>
    </w:p>
    <w:p w14:paraId="583CDD83" w14:textId="77777777" w:rsidR="000D7D4E" w:rsidRPr="00C454E1" w:rsidRDefault="000D7D4E" w:rsidP="000D7D4E">
      <w:pPr>
        <w:rPr>
          <w:sz w:val="16"/>
        </w:rPr>
      </w:pPr>
      <w:r w:rsidRPr="00C454E1">
        <w:rPr>
          <w:sz w:val="16"/>
        </w:rPr>
        <w:t xml:space="preserve">(Paris Marx is a socialist writer and host of the Tech Won't Save Us podcast. </w:t>
      </w:r>
      <w:hyperlink r:id="rId16" w:history="1">
        <w:r w:rsidRPr="00C454E1">
          <w:rPr>
            <w:rStyle w:val="Hyperlink"/>
            <w:sz w:val="16"/>
          </w:rPr>
          <w:t>https://www.jacobinmag.com/2021/07/billionaires-space-richard-branson-jeff-bezos-elon-musk</w:t>
        </w:r>
      </w:hyperlink>
      <w:r w:rsidRPr="00C454E1">
        <w:rPr>
          <w:sz w:val="16"/>
        </w:rPr>
        <w:t xml:space="preserve"> , 7-13)</w:t>
      </w:r>
    </w:p>
    <w:p w14:paraId="320ADA02" w14:textId="77777777" w:rsidR="000D7D4E" w:rsidRPr="0003789A" w:rsidRDefault="000D7D4E" w:rsidP="000D7D4E">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 </w:t>
      </w:r>
      <w:r w:rsidRPr="0003789A">
        <w:rPr>
          <w:rStyle w:val="StyleUnderline"/>
        </w:rPr>
        <w:t xml:space="preserve">the evidence that the climate of our planet is rapidly changing in a way that is hostile to life — both human and otherwise — </w:t>
      </w:r>
      <w:r w:rsidRPr="0003789A">
        <w:rPr>
          <w:rStyle w:val="Emphasis"/>
        </w:rPr>
        <w:t>was escalating.</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On one hand, billionaires are engaging in a dick-measuring contest to see who can exit the atmosphere first, while on the other, the billions of us who will never make any such journey are increasing dealing with </w:t>
      </w:r>
      <w:r w:rsidRPr="0003789A">
        <w:rPr>
          <w:rStyle w:val="Emphasis"/>
        </w:rPr>
        <w:t>the consequences of capitalism’s effects on the climate</w:t>
      </w:r>
      <w:r w:rsidRPr="00C454E1">
        <w:rPr>
          <w:sz w:val="16"/>
        </w:rPr>
        <w:t xml:space="preserve"> — and the decades its most powerful adherents have spent stifling action to curb them. </w:t>
      </w:r>
      <w:r w:rsidRPr="0003789A">
        <w:rPr>
          <w:rStyle w:val="StyleUnderline"/>
        </w:rPr>
        <w:t xml:space="preserve">At a moment when we should be throwing everything we have into ensuring the planet remains habitable, billionaires are treating us to a spectacle to </w:t>
      </w:r>
      <w:r w:rsidRPr="0003789A">
        <w:rPr>
          <w:rStyle w:val="Emphasis"/>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03789A">
        <w:rPr>
          <w:rStyle w:val="StyleUnderline"/>
        </w:rPr>
        <w:t>Life on Mars would be horrendous</w:t>
      </w:r>
      <w:r w:rsidRPr="00C454E1">
        <w:rPr>
          <w:sz w:val="16"/>
        </w:rPr>
        <w:t xml:space="preserve"> for hundreds of years, at least, </w:t>
      </w:r>
      <w:r w:rsidRPr="0003789A">
        <w:rPr>
          <w:rStyle w:val="StyleUnderline"/>
        </w:rPr>
        <w:t>and would likely kill many of the people who made the journey</w:t>
      </w:r>
      <w:r w:rsidRPr="00C454E1">
        <w:rPr>
          <w:sz w:val="16"/>
        </w:rPr>
        <w:t xml:space="preserve">, while the </w:t>
      </w:r>
      <w:r w:rsidRPr="0003789A">
        <w:rPr>
          <w:rStyle w:val="StyleUnderline"/>
        </w:rPr>
        <w:t>technology for massive space colonies doesn’t exist and similarly won’t be feasible for a long time</w:t>
      </w:r>
      <w:r w:rsidRPr="00C454E1">
        <w:rPr>
          <w:sz w:val="16"/>
        </w:rPr>
        <w:t xml:space="preserve"> to come. So, </w:t>
      </w:r>
      <w:r w:rsidRPr="0003789A">
        <w:rPr>
          <w:rStyle w:val="Emphasis"/>
        </w:rPr>
        <w:t>what’s the point of promoting these futures in the face of an unprecedented threat to our species here on Earth</w:t>
      </w:r>
      <w:r w:rsidRPr="00C454E1">
        <w:rPr>
          <w:sz w:val="16"/>
        </w:rPr>
        <w:t xml:space="preserve">? </w:t>
      </w:r>
      <w:r w:rsidRPr="0003789A">
        <w:rPr>
          <w:rStyle w:val="StyleUnderline"/>
        </w:rPr>
        <w:t xml:space="preserve">It’s to get the public on board for </w:t>
      </w:r>
      <w:r w:rsidRPr="0003789A">
        <w:rPr>
          <w:rStyle w:val="Emphasis"/>
        </w:rPr>
        <w:t>a new phase of 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655A5C63" w14:textId="77777777" w:rsidR="000D7D4E" w:rsidRDefault="000D7D4E" w:rsidP="000D7D4E"/>
    <w:p w14:paraId="56971DC0" w14:textId="77777777" w:rsidR="000D7D4E" w:rsidRPr="00A51CB4" w:rsidRDefault="000D7D4E" w:rsidP="000D7D4E">
      <w:pPr>
        <w:pStyle w:val="Heading4"/>
      </w:pPr>
      <w:r>
        <w:t xml:space="preserve">6. Private control of space replaces democracy with technocracy. Mars should stay </w:t>
      </w:r>
      <w:r>
        <w:rPr>
          <w:i/>
        </w:rPr>
        <w:t>red</w:t>
      </w:r>
      <w:r>
        <w:t xml:space="preserve">, not become a racist country club </w:t>
      </w:r>
    </w:p>
    <w:p w14:paraId="7E5D3C24" w14:textId="77777777" w:rsidR="000D7D4E" w:rsidRPr="00A51CB4" w:rsidRDefault="000D7D4E" w:rsidP="000D7D4E">
      <w:pPr>
        <w:rPr>
          <w:rStyle w:val="Style13ptBold"/>
        </w:rPr>
      </w:pPr>
      <w:r w:rsidRPr="00A51CB4">
        <w:rPr>
          <w:rStyle w:val="Style13ptBold"/>
        </w:rPr>
        <w:t>Spencer 17</w:t>
      </w:r>
    </w:p>
    <w:p w14:paraId="59D938C6" w14:textId="77777777" w:rsidR="000D7D4E" w:rsidRPr="00A51CB4" w:rsidRDefault="000D7D4E" w:rsidP="000D7D4E">
      <w:pPr>
        <w:rPr>
          <w:sz w:val="16"/>
        </w:rPr>
      </w:pPr>
      <w:r w:rsidRPr="00A51CB4">
        <w:rPr>
          <w:sz w:val="16"/>
        </w:rPr>
        <w:t xml:space="preserve">(Keith A. Spencer is a freelance writer and graduate student from the Bay Area. </w:t>
      </w:r>
      <w:hyperlink r:id="rId17" w:history="1">
        <w:r w:rsidRPr="00A51CB4">
          <w:rPr>
            <w:rStyle w:val="Hyperlink"/>
            <w:sz w:val="16"/>
          </w:rPr>
          <w:t>https://www.jacobinmag.com/2017/02/mars-elon-musk-space-exploration-nasa-colonization</w:t>
        </w:r>
      </w:hyperlink>
      <w:r w:rsidRPr="00A51CB4">
        <w:rPr>
          <w:sz w:val="16"/>
        </w:rPr>
        <w:t xml:space="preserve"> , 2-5) </w:t>
      </w:r>
    </w:p>
    <w:p w14:paraId="7D63DBF8" w14:textId="77777777" w:rsidR="000D7D4E" w:rsidRDefault="000D7D4E" w:rsidP="000D7D4E">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people have started to pin their hopes for intergalactic travel on </w:t>
      </w:r>
      <w:r w:rsidRPr="002C2366">
        <w:rPr>
          <w:rStyle w:val="Emphasis"/>
        </w:rPr>
        <w:t>private groups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2C2366">
        <w:rPr>
          <w:rStyle w:val="StyleUnderline"/>
        </w:rPr>
        <w:t xml:space="preserve">Musk’s colonization plan looks a lot like joining a </w:t>
      </w:r>
      <w:r w:rsidRPr="002C2366">
        <w:rPr>
          <w:rStyle w:val="Emphasis"/>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colonization — </w:t>
      </w:r>
      <w:r w:rsidRPr="002C2366">
        <w:rPr>
          <w:rStyle w:val="Emphasis"/>
        </w:rPr>
        <w:t>epitomizes technocracy</w:t>
      </w:r>
      <w:r w:rsidRPr="00A51CB4">
        <w:rPr>
          <w:sz w:val="16"/>
        </w:rPr>
        <w:t xml:space="preserve">. </w:t>
      </w:r>
      <w:r w:rsidRPr="002C2366">
        <w:rPr>
          <w:rStyle w:val="StyleUnderline"/>
        </w:rPr>
        <w:t xml:space="preserve">He doesn’t seem interested in thinking through Mars’s </w:t>
      </w:r>
      <w:r w:rsidRPr="002C2366">
        <w:rPr>
          <w:rStyle w:val="Emphasis"/>
        </w:rPr>
        <w:t>policy or governance</w:t>
      </w:r>
      <w:r w:rsidRPr="002C2366">
        <w:rPr>
          <w:rStyle w:val="StyleUnderline"/>
        </w:rPr>
        <w:t>, the labor necessitated by building a civilization from scratch, or the problems that will arise from sending rich tourists to self-manage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From a humanistic perspective, however, even a lifeless world like Mars holds incredible scientific, educational, and environmental value. To let private interests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set upon a </w:t>
      </w:r>
      <w:r w:rsidRPr="00A51CB4">
        <w:rPr>
          <w:rStyle w:val="Emphasis"/>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A51CB4">
        <w:rPr>
          <w:rStyle w:val="StyleUnderlin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A51CB4">
        <w:rPr>
          <w:rStyle w:val="Emphasis"/>
        </w:rPr>
        <w:t>Private industry will be unlikely to follow these collective practices</w:t>
      </w:r>
      <w:r w:rsidRPr="00A51CB4">
        <w:rPr>
          <w:sz w:val="16"/>
        </w:rPr>
        <w:t xml:space="preserve">, as </w:t>
      </w:r>
      <w:r w:rsidRPr="00A51CB4">
        <w:rPr>
          <w:rStyle w:val="Emphasis"/>
        </w:rPr>
        <w:t>its desire for profit or for exclusive property rights</w:t>
      </w:r>
      <w:r w:rsidRPr="00A51CB4">
        <w:rPr>
          <w:sz w:val="16"/>
        </w:rPr>
        <w:t xml:space="preserve"> — physical and intellectual — </w:t>
      </w:r>
      <w:r w:rsidRPr="00A51CB4">
        <w:rPr>
          <w:rStyle w:val="Emphasis"/>
        </w:rPr>
        <w:t>will outweigh any public benefit.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The subtext of Musk’s 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This idea’s policy implications</w:t>
      </w:r>
      <w:r w:rsidRPr="00A51CB4">
        <w:rPr>
          <w:sz w:val="16"/>
        </w:rPr>
        <w:t xml:space="preserve"> — </w:t>
      </w:r>
      <w:r w:rsidRPr="00A51CB4">
        <w:rPr>
          <w:rStyle w:val="StyleUnderline"/>
        </w:rPr>
        <w:t>that collectively we can’t have big public projects or any sort of real democratic decision-making, and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No one questioned the premise that we must let billionaires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A51CB4">
        <w:rPr>
          <w:rStyle w:val="Emphasis"/>
        </w:rPr>
        <w:t>squeeze as much labor out of their workers 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Imagine: </w:t>
      </w:r>
      <w:r w:rsidRPr="00A51CB4">
        <w:rPr>
          <w:rStyle w:val="Emphasis"/>
        </w:rPr>
        <w:t>the red planet turned racist country club</w:t>
      </w:r>
      <w:r w:rsidRPr="00A51CB4">
        <w:rPr>
          <w:sz w:val="16"/>
        </w:rPr>
        <w:t xml:space="preserve">. </w:t>
      </w:r>
      <w:r w:rsidRPr="00A51CB4">
        <w:rPr>
          <w:rStyle w:val="Emphasis"/>
        </w:rPr>
        <w:t>These questions matter more than how to engineer a rocket or how to build greenhouses or how to harvest water</w:t>
      </w:r>
      <w:r w:rsidRPr="00A51CB4">
        <w:rPr>
          <w:sz w:val="16"/>
        </w:rPr>
        <w:t xml:space="preserve">. In fact, </w:t>
      </w:r>
      <w:r w:rsidRPr="00A51CB4">
        <w:rPr>
          <w:rStyle w:val="StyleUnderline"/>
        </w:rPr>
        <w:t>state-funded research has already largely solved these 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Any colonization effort</w:t>
      </w:r>
      <w:r w:rsidRPr="00B71F81">
        <w:rPr>
          <w:sz w:val="16"/>
        </w:rPr>
        <w:t xml:space="preserve"> on Mars — even if only a small number of humans go — </w:t>
      </w:r>
      <w:r w:rsidRPr="00A51CB4">
        <w:rPr>
          <w:rStyle w:val="StyleUnderline"/>
        </w:rPr>
        <w:t>will present huge 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B71F81">
        <w:rPr>
          <w:rStyle w:val="StyleUnderline"/>
        </w:rPr>
        <w:t>Inequalities will emerge in terms of labor, housing, food, and access to other resources</w:t>
      </w:r>
      <w:r w:rsidRPr="00B71F81">
        <w:rPr>
          <w:sz w:val="16"/>
        </w:rPr>
        <w:t xml:space="preserve">. In fact, </w:t>
      </w:r>
      <w:r w:rsidRPr="00B71F81">
        <w:rPr>
          <w:rStyle w:val="StyleUnderline"/>
        </w:rPr>
        <w:t>we already know what a 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B71F81">
        <w:rPr>
          <w:rStyle w:val="StyleUnderline"/>
        </w:rPr>
        <w:t>Musk takes a technology-first approach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policy and engineering come to pass: through the </w:t>
      </w:r>
      <w:r w:rsidRPr="00B71F81">
        <w:rPr>
          <w:rStyle w:val="Emphasis"/>
        </w:rPr>
        <w:t>mind of the lone genius, who alone holds the key to humanity’s future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B71F81">
        <w:rPr>
          <w:rStyle w:val="Emphasis"/>
        </w:rPr>
        <w:t>This doesn’t bode well for how we think of the commons</w:t>
      </w:r>
      <w:r w:rsidRPr="00B71F81">
        <w:rPr>
          <w:sz w:val="16"/>
        </w:rPr>
        <w:t xml:space="preserve">. Are rich people and their foundations the only ones who can save us? </w:t>
      </w:r>
      <w:r w:rsidRPr="00B71F81">
        <w:rPr>
          <w:rStyle w:val="StyleUnderline"/>
        </w:rPr>
        <w:t>The plethora of private Mars proposals reflects a lack of faith in democracy on Earth, in particular in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Musk is just one of many technocrats who think of a Mars voyage as a technological problem. Not only is it not a technological problem, it’s not even a problem</w:t>
      </w:r>
      <w:r w:rsidRPr="00B71F81">
        <w:rPr>
          <w:sz w:val="16"/>
        </w:rPr>
        <w:t xml:space="preserve">. </w:t>
      </w:r>
      <w:r w:rsidRPr="00B71F81">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71F81">
        <w:rPr>
          <w:sz w:val="16"/>
        </w:rPr>
        <w:t xml:space="preserve">. </w:t>
      </w:r>
      <w:r w:rsidRPr="00B71F81">
        <w:rPr>
          <w:rStyle w:val="StyleUnderline"/>
        </w:rPr>
        <w:t>We are ready to colonize Mars, and have been for half a century. Doing so without a democratic plan will present unimaginable dangers for the planet and colonists alike. As socialists, our rallying cry should be this: Keep the red planet red</w:t>
      </w:r>
      <w:r w:rsidRPr="00B71F81">
        <w:rPr>
          <w:sz w:val="16"/>
        </w:rPr>
        <w:t>!</w:t>
      </w:r>
    </w:p>
    <w:p w14:paraId="7AFAA357" w14:textId="77777777" w:rsidR="000D7D4E" w:rsidRDefault="000D7D4E" w:rsidP="000D7D4E">
      <w:pPr>
        <w:pStyle w:val="Heading3"/>
      </w:pPr>
      <w:r>
        <w:t>Extra Cards for Contention Three</w:t>
      </w:r>
    </w:p>
    <w:p w14:paraId="7C593052" w14:textId="77777777" w:rsidR="000D7D4E" w:rsidRDefault="000D7D4E" w:rsidP="000D7D4E">
      <w:pPr>
        <w:pStyle w:val="Heading4"/>
      </w:pPr>
      <w:r>
        <w:t xml:space="preserve">5. Beware the space industrial complex- “corporate innovations” are really government handouts that extend unequal social relations to the stars. </w:t>
      </w:r>
    </w:p>
    <w:p w14:paraId="049FB367" w14:textId="77777777" w:rsidR="000D7D4E" w:rsidRPr="005516CE" w:rsidRDefault="000D7D4E" w:rsidP="000D7D4E">
      <w:pPr>
        <w:rPr>
          <w:rStyle w:val="Style13ptBold"/>
        </w:rPr>
      </w:pPr>
      <w:r w:rsidRPr="005516CE">
        <w:rPr>
          <w:rStyle w:val="Style13ptBold"/>
        </w:rPr>
        <w:t>Savage 21</w:t>
      </w:r>
    </w:p>
    <w:p w14:paraId="7DB22266" w14:textId="77777777" w:rsidR="000D7D4E" w:rsidRPr="005516CE" w:rsidRDefault="000D7D4E" w:rsidP="000D7D4E">
      <w:pPr>
        <w:rPr>
          <w:sz w:val="16"/>
        </w:rPr>
      </w:pPr>
      <w:r w:rsidRPr="005516CE">
        <w:rPr>
          <w:sz w:val="16"/>
        </w:rPr>
        <w:t>(Luke, Editor</w:t>
      </w:r>
      <w:r>
        <w:rPr>
          <w:sz w:val="16"/>
        </w:rPr>
        <w:t xml:space="preserve"> at Jacobin</w:t>
      </w:r>
      <w:r w:rsidRPr="005516CE">
        <w:rPr>
          <w:sz w:val="16"/>
        </w:rPr>
        <w:t xml:space="preserve">, </w:t>
      </w:r>
      <w:r>
        <w:rPr>
          <w:sz w:val="16"/>
        </w:rPr>
        <w:t xml:space="preserve">May 2021, </w:t>
      </w:r>
      <w:r w:rsidRPr="005516CE">
        <w:rPr>
          <w:sz w:val="16"/>
        </w:rPr>
        <w:t>https://www.jacobinmag.com/2021/05/spacex-blue-origin-musk-bezos-space-race-endless-frontier-act)</w:t>
      </w:r>
    </w:p>
    <w:p w14:paraId="35DE94CC" w14:textId="77777777" w:rsidR="000D7D4E" w:rsidRPr="00790B42" w:rsidRDefault="000D7D4E" w:rsidP="000D7D4E">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790B42">
        <w:rPr>
          <w:rStyle w:val="StyleUnderline"/>
        </w:rPr>
        <w:t xml:space="preserve">Thanks in large part to the </w:t>
      </w:r>
      <w:r w:rsidRPr="00790B42">
        <w:rPr>
          <w:rStyle w:val="Emphasis"/>
        </w:rPr>
        <w:t>giant corporate PR machines</w:t>
      </w:r>
      <w:r w:rsidRPr="005516CE">
        <w:rPr>
          <w:sz w:val="16"/>
        </w:rPr>
        <w:t xml:space="preserve"> now in the fray, </w:t>
      </w:r>
      <w:r w:rsidRPr="00790B42">
        <w:rPr>
          <w:rStyle w:val="StyleUnderline"/>
        </w:rPr>
        <w:t xml:space="preserve">the burgeoning contest for dominance of the twenty-first century space travel market tends to be perceived in the </w:t>
      </w:r>
      <w:r w:rsidRPr="00790B42">
        <w:rPr>
          <w:rStyle w:val="Emphasis"/>
        </w:rPr>
        <w:t>loftiest of terms</w:t>
      </w:r>
      <w:r w:rsidRPr="00790B42">
        <w:rPr>
          <w:sz w:val="16"/>
        </w:rPr>
        <w:t xml:space="preserve">: </w:t>
      </w:r>
      <w:r w:rsidRPr="00790B42">
        <w:rPr>
          <w:rStyle w:val="Emphasis"/>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790B42">
        <w:rPr>
          <w:rStyle w:val="StyleUnderline"/>
        </w:rPr>
        <w:t>But, as this week’s wrangling</w:t>
      </w:r>
      <w:r w:rsidRPr="00790B42">
        <w:rPr>
          <w:sz w:val="16"/>
        </w:rPr>
        <w:t xml:space="preserve"> in Congress </w:t>
      </w:r>
      <w:r w:rsidRPr="00790B42">
        <w:rPr>
          <w:rStyle w:val="StyleUnderline"/>
        </w:rPr>
        <w:t>suggests, the accelerating rivalry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is destined to play out in a decidedly </w:t>
      </w:r>
      <w:r w:rsidRPr="00790B42">
        <w:rPr>
          <w:rStyle w:val="Emphasis"/>
        </w:rPr>
        <w:t>less than utopian fashion</w:t>
      </w:r>
      <w:r w:rsidRPr="00790B42">
        <w:rPr>
          <w:sz w:val="16"/>
        </w:rPr>
        <w:t xml:space="preserve">. </w:t>
      </w:r>
      <w:r w:rsidRPr="00790B42">
        <w:rPr>
          <w:rStyle w:val="StyleUnderline"/>
        </w:rPr>
        <w:t>The tell,</w:t>
      </w:r>
      <w:r w:rsidRPr="00790B42">
        <w:rPr>
          <w:sz w:val="16"/>
        </w:rPr>
        <w:t xml:space="preserve"> as documented in a recent report from the Intercept, </w:t>
      </w:r>
      <w:r w:rsidRPr="00790B42">
        <w:rPr>
          <w:rStyle w:val="StyleUnderline"/>
        </w:rPr>
        <w:t>is an absurd $10 billion amendment to the sinisterly titled Endless Frontier Act</w:t>
      </w:r>
      <w:r w:rsidRPr="00790B42">
        <w:rPr>
          <w:sz w:val="16"/>
        </w:rPr>
        <w:t xml:space="preserve"> introduced by Washington senator Maria Cantwell. Under the highly dubious auspices of funding scientific and technological research, </w:t>
      </w:r>
      <w:r w:rsidRPr="00790B42">
        <w:rPr>
          <w:rStyle w:val="StyleUnderline"/>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790B42">
        <w:rPr>
          <w:rStyle w:val="Emphasis"/>
        </w:rPr>
        <w:t>the whole episode looks like a textbook case of pork barrel politics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790B42">
        <w:rPr>
          <w:sz w:val="16"/>
        </w:rPr>
        <w:t xml:space="preserve">…. </w:t>
      </w:r>
      <w:r w:rsidRPr="00790B42">
        <w:rPr>
          <w:rStyle w:val="StyleUnderline"/>
        </w:rPr>
        <w:t xml:space="preserve">This is something that … </w:t>
      </w:r>
      <w:r w:rsidRPr="00790B42">
        <w:rPr>
          <w:rStyle w:val="Emphasis"/>
        </w:rPr>
        <w:t>all of us should be part of, and not simply a private corporate undertaking</w:t>
      </w:r>
      <w:r w:rsidRPr="00790B42">
        <w:rPr>
          <w:rStyle w:val="StyleUnderline"/>
        </w:rPr>
        <w:t>.</w:t>
      </w:r>
      <w:r>
        <w:rPr>
          <w:rStyle w:val="StyleUnderline"/>
        </w:rPr>
        <w:t xml:space="preserve"> </w:t>
      </w:r>
      <w:r w:rsidRPr="00790B42">
        <w:rPr>
          <w:rStyle w:val="StyleUnderline"/>
        </w:rPr>
        <w:t xml:space="preserve">As the free market </w:t>
      </w:r>
      <w:r w:rsidRPr="00790B42">
        <w:rPr>
          <w:rStyle w:val="Emphasis"/>
        </w:rPr>
        <w:t>innovates its way to monopolistic control of the solar system</w:t>
      </w:r>
      <w:r w:rsidRPr="00790B42">
        <w:rPr>
          <w:sz w:val="16"/>
        </w:rPr>
        <w:t xml:space="preserve"> </w:t>
      </w:r>
      <w:r w:rsidRPr="00790B42">
        <w:rPr>
          <w:rStyle w:val="StyleUnderline"/>
        </w:rPr>
        <w:t>by the Earth’s two richest men, it remains as yet unclear how far both technology and capitalism will actually allow the billionaire-dominated venture to go. Bezos and Musk</w:t>
      </w:r>
      <w:r w:rsidRPr="00790B42">
        <w:rPr>
          <w:sz w:val="16"/>
        </w:rPr>
        <w:t xml:space="preserve">, as you might expect, </w:t>
      </w:r>
      <w:r w:rsidRPr="00790B42">
        <w:rPr>
          <w:rStyle w:val="Emphasis"/>
        </w:rPr>
        <w:t>paint a utopian portrait of interplanetary</w:t>
      </w:r>
      <w:r w:rsidRPr="00790B42">
        <w:rPr>
          <w:sz w:val="16"/>
        </w:rPr>
        <w:t xml:space="preserve"> </w:t>
      </w:r>
      <w:r w:rsidRPr="00790B42">
        <w:rPr>
          <w:rStyle w:val="StyleUnderline"/>
        </w:rPr>
        <w:t>colonies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790B42">
        <w:rPr>
          <w:rStyle w:val="StyleUnderline"/>
        </w:rPr>
        <w:t xml:space="preserve">The most probable scenario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790B42">
        <w:rPr>
          <w:rStyle w:val="Emphasis"/>
        </w:rPr>
        <w:t>a primary focus on control of vital infrastructure like satellites by large corporations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the result will look more </w:t>
      </w:r>
      <w:r w:rsidRPr="00790B42">
        <w:rPr>
          <w:rStyle w:val="Emphasis"/>
        </w:rPr>
        <w:t>like Blade Runner than Star 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36FF25C2" w14:textId="77777777" w:rsidR="000D7D4E" w:rsidRPr="00E4389B" w:rsidRDefault="000D7D4E" w:rsidP="000D7D4E"/>
    <w:p w14:paraId="633F32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6F5127"/>
    <w:multiLevelType w:val="hybridMultilevel"/>
    <w:tmpl w:val="36605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7D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D4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4D428"/>
  <w14:defaultImageDpi w14:val="300"/>
  <w15:docId w15:val="{A72883EA-3FD2-F741-BEC1-A3FC844C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D7D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7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7D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7D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ag,T,TAG"/>
    <w:basedOn w:val="Normal"/>
    <w:next w:val="Normal"/>
    <w:link w:val="Heading4Char"/>
    <w:uiPriority w:val="9"/>
    <w:unhideWhenUsed/>
    <w:qFormat/>
    <w:rsid w:val="000D7D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7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7D4E"/>
  </w:style>
  <w:style w:type="character" w:customStyle="1" w:styleId="Heading1Char">
    <w:name w:val="Heading 1 Char"/>
    <w:aliases w:val="Pocket Char"/>
    <w:basedOn w:val="DefaultParagraphFont"/>
    <w:link w:val="Heading1"/>
    <w:uiPriority w:val="9"/>
    <w:rsid w:val="000D7D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7D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7D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0D7D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7D4E"/>
    <w:rPr>
      <w:b/>
      <w:sz w:val="26"/>
      <w:u w:val="none"/>
    </w:rPr>
  </w:style>
  <w:style w:type="character" w:customStyle="1" w:styleId="StyleUnderline">
    <w:name w:val="Style Underline"/>
    <w:aliases w:val="Underline"/>
    <w:basedOn w:val="DefaultParagraphFont"/>
    <w:uiPriority w:val="1"/>
    <w:qFormat/>
    <w:rsid w:val="000D7D4E"/>
    <w:rPr>
      <w:b w:val="0"/>
      <w:sz w:val="22"/>
      <w:u w:val="single"/>
    </w:rPr>
  </w:style>
  <w:style w:type="character" w:styleId="Emphasis">
    <w:name w:val="Emphasis"/>
    <w:basedOn w:val="DefaultParagraphFont"/>
    <w:uiPriority w:val="20"/>
    <w:qFormat/>
    <w:rsid w:val="000D7D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7D4E"/>
    <w:rPr>
      <w:color w:val="auto"/>
      <w:u w:val="none"/>
    </w:rPr>
  </w:style>
  <w:style w:type="character" w:styleId="Hyperlink">
    <w:name w:val="Hyperlink"/>
    <w:basedOn w:val="DefaultParagraphFont"/>
    <w:uiPriority w:val="99"/>
    <w:unhideWhenUsed/>
    <w:rsid w:val="000D7D4E"/>
    <w:rPr>
      <w:color w:val="auto"/>
      <w:u w:val="none"/>
    </w:rPr>
  </w:style>
  <w:style w:type="paragraph" w:styleId="DocumentMap">
    <w:name w:val="Document Map"/>
    <w:basedOn w:val="Normal"/>
    <w:link w:val="DocumentMapChar"/>
    <w:uiPriority w:val="99"/>
    <w:semiHidden/>
    <w:unhideWhenUsed/>
    <w:rsid w:val="000D7D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7D4E"/>
    <w:rPr>
      <w:rFonts w:ascii="Lucida Grande" w:hAnsi="Lucida Grande" w:cs="Lucida Grande"/>
    </w:rPr>
  </w:style>
  <w:style w:type="character" w:customStyle="1" w:styleId="BoldUnderline">
    <w:name w:val="Bold.Underline"/>
    <w:uiPriority w:val="1"/>
    <w:qFormat/>
    <w:rsid w:val="000D7D4E"/>
    <w:rPr>
      <w:b/>
      <w:u w:val="single"/>
    </w:rPr>
  </w:style>
  <w:style w:type="character" w:customStyle="1" w:styleId="Minimize">
    <w:name w:val="Minimize"/>
    <w:uiPriority w:val="1"/>
    <w:qFormat/>
    <w:rsid w:val="000D7D4E"/>
    <w:rPr>
      <w:rFonts w:asciiTheme="minorHAnsi" w:hAnsiTheme="minorHAnsi"/>
      <w:sz w:val="16"/>
    </w:rPr>
  </w:style>
  <w:style w:type="character" w:customStyle="1" w:styleId="LinedDown">
    <w:name w:val="Lined Down"/>
    <w:rsid w:val="000D7D4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9/socialist-space-exploration-publicly-funded-nasa-education-futur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elon-musk-spacex-tesla-falcon-heavy-launch" TargetMode="External"/><Relationship Id="rId17"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jacobinmag.com/2021/07/billionaires-space-richard-branson-jeff-bezos-elon-mu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14901</Words>
  <Characters>84942</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cp:revision>
  <dcterms:created xsi:type="dcterms:W3CDTF">2022-01-16T16:46:00Z</dcterms:created>
  <dcterms:modified xsi:type="dcterms:W3CDTF">2022-01-16T16:47:00Z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