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7A2F1" w14:textId="77777777" w:rsidR="00ED58FA" w:rsidRDefault="00ED58FA" w:rsidP="00ED58FA">
      <w:pPr>
        <w:pStyle w:val="Heading2"/>
      </w:pPr>
      <w:r>
        <w:t xml:space="preserve">1NC </w:t>
      </w:r>
      <w:proofErr w:type="spellStart"/>
      <w:r>
        <w:t>Setcol</w:t>
      </w:r>
      <w:proofErr w:type="spellEnd"/>
    </w:p>
    <w:p w14:paraId="27B2C46E" w14:textId="77777777" w:rsidR="00ED58FA" w:rsidRPr="00622698" w:rsidRDefault="00ED58FA" w:rsidP="00ED58FA">
      <w:pPr>
        <w:keepNext/>
        <w:keepLines/>
        <w:spacing w:before="40" w:after="0"/>
        <w:outlineLvl w:val="3"/>
        <w:rPr>
          <w:rFonts w:eastAsiaTheme="majorEastAsia"/>
          <w:b/>
          <w:iCs/>
          <w:sz w:val="26"/>
        </w:rPr>
      </w:pPr>
      <w:r w:rsidRPr="00622698">
        <w:rPr>
          <w:rFonts w:eastAsiaTheme="majorEastAsia"/>
          <w:b/>
          <w:iCs/>
          <w:sz w:val="26"/>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10267160" w14:textId="77777777" w:rsidR="00ED58FA" w:rsidRPr="00622698" w:rsidRDefault="00ED58FA" w:rsidP="00ED58FA">
      <w:pPr>
        <w:rPr>
          <w:b/>
          <w:bCs/>
          <w:sz w:val="26"/>
        </w:rPr>
      </w:pPr>
      <w:r w:rsidRPr="00622698">
        <w:rPr>
          <w:b/>
          <w:bCs/>
          <w:sz w:val="26"/>
        </w:rPr>
        <w:t>Tuck and Yang 12</w:t>
      </w:r>
    </w:p>
    <w:p w14:paraId="2DD8394E" w14:textId="77777777" w:rsidR="00ED58FA" w:rsidRPr="00622698" w:rsidRDefault="00ED58FA" w:rsidP="00ED58FA">
      <w:pPr>
        <w:rPr>
          <w:b/>
          <w:bCs/>
          <w:sz w:val="26"/>
          <w:szCs w:val="20"/>
        </w:rPr>
      </w:pPr>
      <w:r w:rsidRPr="00622698">
        <w:rPr>
          <w:b/>
          <w:bCs/>
          <w:sz w:val="26"/>
          <w:szCs w:val="20"/>
        </w:rPr>
        <w:t xml:space="preserve">(Eve Tuck, </w:t>
      </w:r>
      <w:proofErr w:type="spellStart"/>
      <w:r w:rsidRPr="00622698">
        <w:rPr>
          <w:b/>
          <w:bCs/>
          <w:sz w:val="26"/>
          <w:szCs w:val="20"/>
        </w:rPr>
        <w:t>Unangax</w:t>
      </w:r>
      <w:proofErr w:type="spellEnd"/>
      <w:r w:rsidRPr="00622698">
        <w:rPr>
          <w:b/>
          <w:bCs/>
          <w:sz w:val="26"/>
          <w:szCs w:val="20"/>
        </w:rPr>
        <w:t>, State University of New York at New Paltz K. Wayne Yang University of California, San Diego, Decolonization is not a metaphor, Decolonization: Indigeneity, Education &amp; Society Vol. 1, No. 1, 2012, pp. 1-40, JKS)</w:t>
      </w:r>
    </w:p>
    <w:p w14:paraId="5B1B3F79" w14:textId="77777777" w:rsidR="00ED58FA" w:rsidRPr="00622698" w:rsidRDefault="00ED58FA" w:rsidP="00ED58FA">
      <w:pPr>
        <w:rPr>
          <w:b/>
          <w:iCs/>
          <w:u w:val="single"/>
        </w:rPr>
      </w:pPr>
      <w:r w:rsidRPr="00622698">
        <w:rPr>
          <w:sz w:val="14"/>
        </w:rPr>
        <w:t xml:space="preserve">Our intention in this descriptive exercise </w:t>
      </w:r>
      <w:proofErr w:type="gramStart"/>
      <w:r w:rsidRPr="00622698">
        <w:rPr>
          <w:sz w:val="14"/>
        </w:rPr>
        <w:t>is not be</w:t>
      </w:r>
      <w:proofErr w:type="gramEnd"/>
      <w:r w:rsidRPr="00622698">
        <w:rPr>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22698">
        <w:rPr>
          <w:highlight w:val="green"/>
          <w:u w:val="single"/>
        </w:rPr>
        <w:t>Set</w:t>
      </w:r>
      <w:r w:rsidRPr="00622698">
        <w:rPr>
          <w:u w:val="single"/>
        </w:rPr>
        <w:t xml:space="preserve">tler </w:t>
      </w:r>
      <w:r w:rsidRPr="00622698">
        <w:rPr>
          <w:highlight w:val="green"/>
          <w:u w:val="single"/>
        </w:rPr>
        <w:t>col</w:t>
      </w:r>
      <w:r w:rsidRPr="00622698">
        <w:rPr>
          <w:u w:val="single"/>
        </w:rPr>
        <w:t xml:space="preserve">onialism </w:t>
      </w:r>
      <w:r w:rsidRPr="00622698">
        <w:rPr>
          <w:highlight w:val="green"/>
          <w:u w:val="single"/>
        </w:rPr>
        <w:t>operates through internal/external</w:t>
      </w:r>
      <w:r w:rsidRPr="00622698">
        <w:rPr>
          <w:u w:val="single"/>
        </w:rPr>
        <w:t xml:space="preserve"> colonial </w:t>
      </w:r>
      <w:r w:rsidRPr="00622698">
        <w:rPr>
          <w:highlight w:val="green"/>
          <w:u w:val="single"/>
        </w:rPr>
        <w:t>modes simultaneously</w:t>
      </w:r>
      <w:r w:rsidRPr="00622698">
        <w:rPr>
          <w:u w:val="single"/>
        </w:rPr>
        <w:t xml:space="preserve"> because there is no spatial separation between metropole and colony. </w:t>
      </w:r>
      <w:r w:rsidRPr="00622698">
        <w:rPr>
          <w:sz w:val="14"/>
        </w:rPr>
        <w:t xml:space="preserve">For example, </w:t>
      </w:r>
      <w:r w:rsidRPr="00622698">
        <w:rPr>
          <w:u w:val="singl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22698">
        <w:rPr>
          <w:sz w:val="14"/>
        </w:rPr>
        <w:t xml:space="preserve"> </w:t>
      </w:r>
      <w:r w:rsidRPr="00622698">
        <w:rPr>
          <w:b/>
          <w:iCs/>
          <w:highlight w:val="green"/>
          <w:u w:val="single"/>
        </w:rPr>
        <w:t>The horizons of the settler colonial nation-state</w:t>
      </w:r>
      <w:r w:rsidRPr="00622698">
        <w:rPr>
          <w:b/>
          <w:iCs/>
          <w:u w:val="single"/>
        </w:rPr>
        <w:t xml:space="preserve"> </w:t>
      </w:r>
      <w:r w:rsidRPr="00622698">
        <w:rPr>
          <w:sz w:val="14"/>
        </w:rPr>
        <w:t>are total and</w:t>
      </w:r>
      <w:r w:rsidRPr="00622698">
        <w:rPr>
          <w:b/>
          <w:iCs/>
          <w:u w:val="single"/>
        </w:rPr>
        <w:t xml:space="preserve"> </w:t>
      </w:r>
      <w:r w:rsidRPr="00622698">
        <w:rPr>
          <w:b/>
          <w:iCs/>
          <w:highlight w:val="green"/>
          <w:u w:val="single"/>
        </w:rPr>
        <w:t>require</w:t>
      </w:r>
      <w:r w:rsidRPr="00622698">
        <w:rPr>
          <w:b/>
          <w:iCs/>
          <w:u w:val="single"/>
        </w:rPr>
        <w:t xml:space="preserve"> </w:t>
      </w:r>
      <w:r w:rsidRPr="00622698">
        <w:rPr>
          <w:sz w:val="14"/>
        </w:rPr>
        <w:t>a mode of</w:t>
      </w:r>
      <w:r w:rsidRPr="00622698">
        <w:rPr>
          <w:b/>
          <w:iCs/>
          <w:u w:val="single"/>
        </w:rPr>
        <w:t xml:space="preserve"> </w:t>
      </w:r>
      <w:r w:rsidRPr="00622698">
        <w:rPr>
          <w:b/>
          <w:iCs/>
          <w:highlight w:val="green"/>
          <w:u w:val="single"/>
        </w:rPr>
        <w:t>total appropriation of Indigenous life and land</w:t>
      </w:r>
      <w:r w:rsidRPr="00622698">
        <w:rPr>
          <w:sz w:val="14"/>
        </w:rPr>
        <w:t xml:space="preserve">, rather than the selective expropriation of profit-producing fragments. </w:t>
      </w:r>
      <w:r w:rsidRPr="00622698">
        <w:rPr>
          <w:highlight w:val="green"/>
          <w:u w:val="single"/>
        </w:rPr>
        <w:t>Set</w:t>
      </w:r>
      <w:r w:rsidRPr="00622698">
        <w:rPr>
          <w:u w:val="single"/>
        </w:rPr>
        <w:t xml:space="preserve">tler </w:t>
      </w:r>
      <w:r w:rsidRPr="00622698">
        <w:rPr>
          <w:highlight w:val="green"/>
          <w:u w:val="single"/>
        </w:rPr>
        <w:t>col</w:t>
      </w:r>
      <w:r w:rsidRPr="00622698">
        <w:rPr>
          <w:u w:val="single"/>
        </w:rPr>
        <w:t xml:space="preserve">onialism </w:t>
      </w:r>
      <w:r w:rsidRPr="00622698">
        <w:rPr>
          <w:highlight w:val="green"/>
          <w:u w:val="single"/>
        </w:rPr>
        <w:t>is different from</w:t>
      </w:r>
      <w:r w:rsidRPr="00622698">
        <w:rPr>
          <w:u w:val="single"/>
        </w:rPr>
        <w:t xml:space="preserve"> other forms of </w:t>
      </w:r>
      <w:r w:rsidRPr="00622698">
        <w:rPr>
          <w:highlight w:val="green"/>
          <w:u w:val="single"/>
        </w:rPr>
        <w:t>colonialism</w:t>
      </w:r>
      <w:r w:rsidRPr="00622698">
        <w:rPr>
          <w:u w:val="single"/>
        </w:rPr>
        <w:t xml:space="preserve"> </w:t>
      </w:r>
      <w:r w:rsidRPr="00622698">
        <w:rPr>
          <w:sz w:val="14"/>
        </w:rPr>
        <w:t>in that</w:t>
      </w:r>
      <w:r w:rsidRPr="00622698">
        <w:rPr>
          <w:u w:val="single"/>
        </w:rPr>
        <w:t xml:space="preserve"> settlers come with the intention of making a new home on the land</w:t>
      </w:r>
      <w:r w:rsidRPr="00622698">
        <w:rPr>
          <w:highlight w:val="green"/>
          <w:u w:val="single"/>
        </w:rPr>
        <w:t>, a homemaking that insists on settler sovereignty</w:t>
      </w:r>
      <w:r w:rsidRPr="00622698">
        <w:rPr>
          <w:u w:val="single"/>
        </w:rPr>
        <w:t xml:space="preserve"> over all things</w:t>
      </w:r>
      <w:r w:rsidRPr="00622698">
        <w:rPr>
          <w:sz w:val="14"/>
        </w:rPr>
        <w:t xml:space="preserve"> in their new domain. Thus, </w:t>
      </w:r>
      <w:r w:rsidRPr="00622698">
        <w:rPr>
          <w:b/>
          <w:iCs/>
          <w:highlight w:val="green"/>
          <w:u w:val="single"/>
        </w:rPr>
        <w:t>relying</w:t>
      </w:r>
      <w:r w:rsidRPr="00622698">
        <w:rPr>
          <w:sz w:val="14"/>
        </w:rPr>
        <w:t xml:space="preserve"> solely </w:t>
      </w:r>
      <w:r w:rsidRPr="00622698">
        <w:rPr>
          <w:b/>
          <w:iCs/>
          <w:highlight w:val="green"/>
          <w:u w:val="single"/>
        </w:rPr>
        <w:t>on</w:t>
      </w:r>
      <w:r w:rsidRPr="00622698">
        <w:rPr>
          <w:b/>
          <w:iCs/>
          <w:u w:val="single"/>
        </w:rPr>
        <w:t xml:space="preserve"> postcolonial literatures or </w:t>
      </w:r>
      <w:r w:rsidRPr="00622698">
        <w:rPr>
          <w:sz w:val="14"/>
        </w:rPr>
        <w:t>theories of</w:t>
      </w:r>
      <w:r w:rsidRPr="00622698">
        <w:rPr>
          <w:b/>
          <w:iCs/>
          <w:u w:val="single"/>
        </w:rPr>
        <w:t xml:space="preserve"> </w:t>
      </w:r>
      <w:r w:rsidRPr="00622698">
        <w:rPr>
          <w:b/>
          <w:iCs/>
          <w:highlight w:val="green"/>
          <w:u w:val="single"/>
        </w:rPr>
        <w:t>coloniality that ignore set</w:t>
      </w:r>
      <w:r w:rsidRPr="00622698">
        <w:rPr>
          <w:b/>
          <w:iCs/>
          <w:u w:val="single"/>
        </w:rPr>
        <w:t xml:space="preserve">tler </w:t>
      </w:r>
      <w:r w:rsidRPr="00622698">
        <w:rPr>
          <w:b/>
          <w:iCs/>
          <w:highlight w:val="green"/>
          <w:u w:val="single"/>
        </w:rPr>
        <w:t>col</w:t>
      </w:r>
      <w:r w:rsidRPr="00622698">
        <w:rPr>
          <w:b/>
          <w:iCs/>
          <w:u w:val="single"/>
        </w:rPr>
        <w:t xml:space="preserve">onialism </w:t>
      </w:r>
      <w:r w:rsidRPr="00622698">
        <w:rPr>
          <w:b/>
          <w:iCs/>
          <w:highlight w:val="green"/>
          <w:u w:val="single"/>
        </w:rPr>
        <w:t>will not help to envision</w:t>
      </w:r>
      <w:r w:rsidRPr="00622698">
        <w:rPr>
          <w:b/>
          <w:iCs/>
          <w:u w:val="single"/>
        </w:rPr>
        <w:t xml:space="preserve"> the shape that </w:t>
      </w:r>
      <w:r w:rsidRPr="00622698">
        <w:rPr>
          <w:b/>
          <w:iCs/>
          <w:highlight w:val="green"/>
          <w:u w:val="single"/>
        </w:rPr>
        <w:t>decolonization</w:t>
      </w:r>
      <w:r w:rsidRPr="00622698">
        <w:rPr>
          <w:b/>
          <w:iCs/>
          <w:u w:val="single"/>
        </w:rPr>
        <w:t xml:space="preserve"> must take in settler colonial contexts</w:t>
      </w:r>
      <w:r w:rsidRPr="00622698">
        <w:rPr>
          <w:sz w:val="14"/>
        </w:rPr>
        <w:t xml:space="preserve">. Within settler colonialism, the most important concern is land/water/air/subterranean earth (land, for shorthand, in this article.) </w:t>
      </w:r>
      <w:r w:rsidRPr="00622698">
        <w:rPr>
          <w:u w:val="single"/>
        </w:rPr>
        <w:t>Land is what is most valuable, contested, required</w:t>
      </w:r>
      <w:r w:rsidRPr="00622698">
        <w:rPr>
          <w:sz w:val="14"/>
        </w:rPr>
        <w:t xml:space="preserve">. </w:t>
      </w:r>
      <w:r w:rsidRPr="00622698">
        <w:rPr>
          <w:u w:val="single"/>
        </w:rPr>
        <w:t xml:space="preserve">This is both because the settlers make </w:t>
      </w:r>
      <w:r w:rsidRPr="00622698">
        <w:rPr>
          <w:sz w:val="14"/>
        </w:rPr>
        <w:t>Indigenous</w:t>
      </w:r>
      <w:r w:rsidRPr="00622698">
        <w:rPr>
          <w:u w:val="single"/>
        </w:rPr>
        <w:t xml:space="preserve"> land their </w:t>
      </w:r>
      <w:r w:rsidRPr="00622698">
        <w:rPr>
          <w:sz w:val="14"/>
        </w:rPr>
        <w:t>new home and</w:t>
      </w:r>
      <w:r w:rsidRPr="00622698">
        <w:rPr>
          <w:u w:val="single"/>
        </w:rPr>
        <w:t xml:space="preserve"> source of capital, </w:t>
      </w:r>
      <w:proofErr w:type="gramStart"/>
      <w:r w:rsidRPr="00622698">
        <w:rPr>
          <w:sz w:val="14"/>
        </w:rPr>
        <w:t>and also</w:t>
      </w:r>
      <w:proofErr w:type="gramEnd"/>
      <w:r w:rsidRPr="00622698">
        <w:rPr>
          <w:sz w:val="14"/>
        </w:rPr>
        <w:t xml:space="preserve"> because</w:t>
      </w:r>
      <w:r w:rsidRPr="00622698">
        <w:rPr>
          <w:u w:val="single"/>
        </w:rPr>
        <w:t xml:space="preserve"> </w:t>
      </w:r>
      <w:r w:rsidRPr="00622698">
        <w:rPr>
          <w:highlight w:val="green"/>
          <w:u w:val="single"/>
        </w:rPr>
        <w:t>the disruption of Indigenous relationships to land represents a profound</w:t>
      </w:r>
      <w:r w:rsidRPr="00622698">
        <w:rPr>
          <w:u w:val="single"/>
        </w:rPr>
        <w:t xml:space="preserve"> </w:t>
      </w:r>
      <w:r w:rsidRPr="00622698">
        <w:rPr>
          <w:b/>
          <w:iCs/>
          <w:u w:val="single"/>
        </w:rPr>
        <w:t xml:space="preserve">epistemic, ontological, cosmological </w:t>
      </w:r>
      <w:r w:rsidRPr="00622698">
        <w:rPr>
          <w:b/>
          <w:iCs/>
          <w:highlight w:val="green"/>
          <w:u w:val="single"/>
        </w:rPr>
        <w:t>violence</w:t>
      </w:r>
      <w:r w:rsidRPr="00622698">
        <w:rPr>
          <w:sz w:val="14"/>
        </w:rPr>
        <w:t xml:space="preserve">. </w:t>
      </w:r>
      <w:r w:rsidRPr="00622698">
        <w:rPr>
          <w:u w:val="single"/>
        </w:rPr>
        <w:t>This violence is not temporally contained in the arrival of the settler but is reasserted each day of occupation.</w:t>
      </w:r>
      <w:r w:rsidRPr="00622698">
        <w:rPr>
          <w:sz w:val="14"/>
        </w:rPr>
        <w:t xml:space="preserve"> </w:t>
      </w:r>
      <w:proofErr w:type="gramStart"/>
      <w:r w:rsidRPr="00622698">
        <w:rPr>
          <w:sz w:val="14"/>
        </w:rPr>
        <w:t>This is why</w:t>
      </w:r>
      <w:proofErr w:type="gramEnd"/>
      <w:r w:rsidRPr="00622698">
        <w:rPr>
          <w:sz w:val="14"/>
        </w:rPr>
        <w:t xml:space="preserve"> Patrick Wolfe (1999) emphasizes that </w:t>
      </w:r>
      <w:r w:rsidRPr="00622698">
        <w:rPr>
          <w:b/>
          <w:iCs/>
          <w:highlight w:val="green"/>
          <w:u w:val="single"/>
        </w:rPr>
        <w:t>settler colonialism is a structure and not an event</w:t>
      </w:r>
      <w:r w:rsidRPr="00622698">
        <w:rPr>
          <w:sz w:val="14"/>
        </w:rPr>
        <w:t xml:space="preserve">. In the process of settler colonialism, </w:t>
      </w:r>
      <w:r w:rsidRPr="00622698">
        <w:rPr>
          <w:u w:val="single"/>
        </w:rPr>
        <w:t>land is remade into property and human relationships to land are restricted to the relationship of the owner to his property</w:t>
      </w:r>
      <w:r w:rsidRPr="00622698">
        <w:rPr>
          <w:sz w:val="14"/>
        </w:rPr>
        <w:t xml:space="preserve">. Epistemological, ontological, and cosmological relationships to land are interred, indeed made pre-modern and backward. Made savage. </w:t>
      </w:r>
      <w:proofErr w:type="gramStart"/>
      <w:r w:rsidRPr="00622698">
        <w:rPr>
          <w:u w:val="single"/>
        </w:rPr>
        <w:t>In order for</w:t>
      </w:r>
      <w:proofErr w:type="gramEnd"/>
      <w:r w:rsidRPr="00622698">
        <w:rPr>
          <w:u w:val="single"/>
        </w:rPr>
        <w:t xml:space="preserve"> the settlers to make a place their home, they must destroy and disappear the Indigenous peoples that live there.</w:t>
      </w:r>
      <w:r w:rsidRPr="00622698">
        <w:rPr>
          <w:sz w:val="14"/>
        </w:rPr>
        <w:t xml:space="preserve"> Indigenous peoples are those who have creation stories, not colonization stories, about how we/they came to be in a particular place - indeed how we/they came to be a place. </w:t>
      </w:r>
      <w:r w:rsidRPr="00622698">
        <w:rPr>
          <w:u w:val="single"/>
        </w:rPr>
        <w:t>Our/their relationships to land comprise our/their epistemologies, ontologies, and cosmologies.</w:t>
      </w:r>
      <w:r w:rsidRPr="00622698">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22698">
        <w:rPr>
          <w:b/>
          <w:iCs/>
          <w:highlight w:val="green"/>
          <w:u w:val="single"/>
        </w:rPr>
        <w:t>Indigenous peoples must be</w:t>
      </w:r>
      <w:r w:rsidRPr="00622698">
        <w:rPr>
          <w:b/>
          <w:iCs/>
          <w:u w:val="single"/>
        </w:rPr>
        <w:t xml:space="preserve"> erased, must be </w:t>
      </w:r>
      <w:r w:rsidRPr="00622698">
        <w:rPr>
          <w:b/>
          <w:iCs/>
          <w:highlight w:val="green"/>
          <w:u w:val="single"/>
        </w:rPr>
        <w:t>made into ghosts</w:t>
      </w:r>
      <w:r w:rsidRPr="00622698">
        <w:rPr>
          <w:sz w:val="14"/>
        </w:rPr>
        <w:t xml:space="preserve"> (Tuck and </w:t>
      </w:r>
      <w:proofErr w:type="spellStart"/>
      <w:r w:rsidRPr="00622698">
        <w:rPr>
          <w:sz w:val="14"/>
        </w:rPr>
        <w:t>Ree</w:t>
      </w:r>
      <w:proofErr w:type="spellEnd"/>
      <w:r w:rsidRPr="00622698">
        <w:rPr>
          <w:sz w:val="14"/>
        </w:rPr>
        <w:t xml:space="preserve">, forthcoming). At the same time, </w:t>
      </w:r>
      <w:r w:rsidRPr="00622698">
        <w:rPr>
          <w:highlight w:val="green"/>
          <w:u w:val="single"/>
        </w:rPr>
        <w:t>settler colonialism involves</w:t>
      </w:r>
      <w:r w:rsidRPr="00622698">
        <w:rPr>
          <w:u w:val="single"/>
        </w:rPr>
        <w:t xml:space="preserve"> the subjugation and forced </w:t>
      </w:r>
      <w:r w:rsidRPr="00622698">
        <w:rPr>
          <w:u w:val="single"/>
        </w:rPr>
        <w:lastRenderedPageBreak/>
        <w:t xml:space="preserve">labor of </w:t>
      </w:r>
      <w:r w:rsidRPr="00622698">
        <w:rPr>
          <w:highlight w:val="green"/>
          <w:u w:val="single"/>
        </w:rPr>
        <w:t>chattel slaves, whose bodies</w:t>
      </w:r>
      <w:r w:rsidRPr="00622698">
        <w:rPr>
          <w:u w:val="single"/>
        </w:rPr>
        <w:t xml:space="preserve"> and lives </w:t>
      </w:r>
      <w:r w:rsidRPr="00622698">
        <w:rPr>
          <w:highlight w:val="green"/>
          <w:u w:val="single"/>
        </w:rPr>
        <w:t>become the property</w:t>
      </w:r>
      <w:r w:rsidRPr="00622698">
        <w:rPr>
          <w:u w:val="single"/>
        </w:rPr>
        <w:t>, and who are kept landless.</w:t>
      </w:r>
      <w:r w:rsidRPr="00622698">
        <w:rPr>
          <w:sz w:val="14"/>
        </w:rPr>
        <w:t xml:space="preserve"> Slavery in settler colonial contexts is distinct from other forms of indenture whereby excess labor is extracted from persons. First, </w:t>
      </w:r>
      <w:r w:rsidRPr="00622698">
        <w:rPr>
          <w:u w:val="single"/>
        </w:rPr>
        <w:t>chattels are commodities of labor and therefore it is the slave’s person that is the excess.</w:t>
      </w:r>
      <w:r w:rsidRPr="00622698">
        <w:rPr>
          <w:sz w:val="14"/>
        </w:rPr>
        <w:t xml:space="preserve"> Second, unlike workers who may aspire to own land, the slave’s very presence on the land is already an excess that must be dis-located. Thus, </w:t>
      </w:r>
      <w:r w:rsidRPr="00622698">
        <w:rPr>
          <w:u w:val="single"/>
        </w:rPr>
        <w:t xml:space="preserve">the slave is a desirable </w:t>
      </w:r>
      <w:proofErr w:type="gramStart"/>
      <w:r w:rsidRPr="00622698">
        <w:rPr>
          <w:u w:val="single"/>
        </w:rPr>
        <w:t>commodity</w:t>
      </w:r>
      <w:proofErr w:type="gramEnd"/>
      <w:r w:rsidRPr="00622698">
        <w:rPr>
          <w:u w:val="single"/>
        </w:rPr>
        <w:t xml:space="preserve"> but the person underneath is imprisonable, punishable, and murderable. The violence of keeping/killing the chattel slave makes them deathlike monsters in the settler imagination</w:t>
      </w:r>
      <w:r w:rsidRPr="00622698">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22698">
        <w:rPr>
          <w:sz w:val="14"/>
        </w:rPr>
        <w:t>i.e.</w:t>
      </w:r>
      <w:proofErr w:type="gramEnd"/>
      <w:r w:rsidRPr="00622698">
        <w:rPr>
          <w:sz w:val="14"/>
        </w:rPr>
        <w:t xml:space="preserve"> in excess of the sustainable production already present in the Indigenous world). </w:t>
      </w:r>
      <w:proofErr w:type="gramStart"/>
      <w:r w:rsidRPr="00622698">
        <w:rPr>
          <w:sz w:val="14"/>
        </w:rPr>
        <w:t>In order for</w:t>
      </w:r>
      <w:proofErr w:type="gramEnd"/>
      <w:r w:rsidRPr="00622698">
        <w:rPr>
          <w:sz w:val="14"/>
        </w:rPr>
        <w:t xml:space="preserve"> excess production, he needs excess labor, which he cannot provide himself. </w:t>
      </w:r>
      <w:r w:rsidRPr="00622698">
        <w:rPr>
          <w:highlight w:val="green"/>
          <w:u w:val="single"/>
        </w:rPr>
        <w:t>The chattel slave serves as</w:t>
      </w:r>
      <w:r w:rsidRPr="00622698">
        <w:rPr>
          <w:u w:val="single"/>
        </w:rPr>
        <w:t xml:space="preserve"> that excess labor, </w:t>
      </w:r>
      <w:r w:rsidRPr="00622698">
        <w:rPr>
          <w:highlight w:val="green"/>
          <w:u w:val="single"/>
        </w:rPr>
        <w:t>labor that can never be paid</w:t>
      </w:r>
      <w:r w:rsidRPr="00622698">
        <w:rPr>
          <w:u w:val="single"/>
        </w:rPr>
        <w:t xml:space="preserve"> because payment would have to be in the form of property (land).</w:t>
      </w:r>
      <w:r w:rsidRPr="00622698">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22698">
        <w:rPr>
          <w:u w:val="single"/>
        </w:rPr>
        <w:t>Settlers are not immigrants.</w:t>
      </w:r>
      <w:r w:rsidRPr="00622698">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22698">
        <w:rPr>
          <w:u w:val="single"/>
        </w:rPr>
        <w:t>.</w:t>
      </w:r>
      <w:r w:rsidRPr="00622698">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622698">
        <w:rPr>
          <w:sz w:val="14"/>
        </w:rPr>
        <w:t>wage</w:t>
      </w:r>
      <w:proofErr w:type="gramEnd"/>
      <w:r w:rsidRPr="00622698">
        <w:rPr>
          <w:sz w:val="14"/>
        </w:rPr>
        <w:t xml:space="preserve"> and high-wage labor recruitment (such as agricultural workers and overseas-trained engineers), and displacement/migration (such as the coerced immigration from nations torn by U.S. wars or devastated by U.S. economic policy). </w:t>
      </w:r>
      <w:r w:rsidRPr="00622698">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622698">
        <w:rPr>
          <w:sz w:val="14"/>
        </w:rPr>
        <w:t xml:space="preserve">of </w:t>
      </w:r>
      <w:r w:rsidRPr="00622698">
        <w:rPr>
          <w:u w:val="single"/>
        </w:rPr>
        <w:t>white European descent, and include people of color</w:t>
      </w:r>
      <w:r w:rsidRPr="00622698">
        <w:rPr>
          <w:sz w:val="14"/>
        </w:rPr>
        <w:t xml:space="preserve">, even from other colonial contexts. </w:t>
      </w:r>
      <w:r w:rsidRPr="00622698">
        <w:rPr>
          <w:u w:val="single"/>
        </w:rPr>
        <w:t>This tightly wound set of conditions and racialized, globalized relations exponentially complicates what is meant by decolonization, and by solidarity, against settler colonial forces.</w:t>
      </w:r>
      <w:r w:rsidRPr="00622698">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622698">
        <w:rPr>
          <w:b/>
          <w:iCs/>
          <w:highlight w:val="green"/>
          <w:u w:val="single"/>
        </w:rPr>
        <w:t>Decolonization as metaphor allows people to equivocate</w:t>
      </w:r>
      <w:r w:rsidRPr="00622698">
        <w:rPr>
          <w:b/>
          <w:iCs/>
          <w:u w:val="single"/>
        </w:rPr>
        <w:t xml:space="preserve"> </w:t>
      </w:r>
      <w:r w:rsidRPr="00622698">
        <w:rPr>
          <w:sz w:val="14"/>
        </w:rPr>
        <w:t xml:space="preserve">these </w:t>
      </w:r>
      <w:r w:rsidRPr="00622698">
        <w:rPr>
          <w:b/>
          <w:iCs/>
          <w:highlight w:val="green"/>
          <w:u w:val="single"/>
        </w:rPr>
        <w:t>contradictory</w:t>
      </w:r>
      <w:r w:rsidRPr="00622698">
        <w:rPr>
          <w:b/>
          <w:iCs/>
          <w:u w:val="single"/>
        </w:rPr>
        <w:t xml:space="preserve"> decolonial </w:t>
      </w:r>
      <w:r w:rsidRPr="00622698">
        <w:rPr>
          <w:b/>
          <w:iCs/>
          <w:highlight w:val="green"/>
          <w:u w:val="single"/>
        </w:rPr>
        <w:t>desires because it turns decolonization into an empty signifier</w:t>
      </w:r>
      <w:r w:rsidRPr="00622698">
        <w:rPr>
          <w:b/>
          <w:iCs/>
          <w:u w:val="single"/>
        </w:rPr>
        <w:t xml:space="preserve"> to be filled by any track towards liberation.</w:t>
      </w:r>
      <w:r w:rsidRPr="00622698">
        <w:rPr>
          <w:sz w:val="14"/>
        </w:rPr>
        <w:t xml:space="preserve"> </w:t>
      </w:r>
      <w:proofErr w:type="gramStart"/>
      <w:r w:rsidRPr="00622698">
        <w:rPr>
          <w:sz w:val="14"/>
        </w:rPr>
        <w:t xml:space="preserve">In reality, </w:t>
      </w:r>
      <w:r w:rsidRPr="00622698">
        <w:rPr>
          <w:u w:val="single"/>
        </w:rPr>
        <w:t>the</w:t>
      </w:r>
      <w:proofErr w:type="gramEnd"/>
      <w:r w:rsidRPr="00622698">
        <w:rPr>
          <w:u w:val="single"/>
        </w:rPr>
        <w:t xml:space="preserve"> tracks walk all over land/people in settler contexts.</w:t>
      </w:r>
      <w:r w:rsidRPr="00622698">
        <w:rPr>
          <w:sz w:val="14"/>
        </w:rPr>
        <w:t xml:space="preserve"> Though the details are not fixed or agreed upon, in our view, </w:t>
      </w:r>
      <w:r w:rsidRPr="00622698">
        <w:rPr>
          <w:u w:val="single"/>
        </w:rPr>
        <w:t xml:space="preserve">decolonization </w:t>
      </w:r>
      <w:r w:rsidRPr="00622698">
        <w:rPr>
          <w:sz w:val="14"/>
        </w:rPr>
        <w:t>in the settler colonial context</w:t>
      </w:r>
      <w:r w:rsidRPr="00622698">
        <w:rPr>
          <w:u w:val="single"/>
        </w:rPr>
        <w:t xml:space="preserve"> must involve the repatriation of land simultaneous to the recognition of how land and relations to land have always already been differently understood and enacted; that is, </w:t>
      </w:r>
      <w:proofErr w:type="gramStart"/>
      <w:r w:rsidRPr="00622698">
        <w:rPr>
          <w:u w:val="single"/>
        </w:rPr>
        <w:t>all of</w:t>
      </w:r>
      <w:proofErr w:type="gramEnd"/>
      <w:r w:rsidRPr="00622698">
        <w:rPr>
          <w:u w:val="single"/>
        </w:rPr>
        <w:t xml:space="preserve"> the land, and not just symbolically.</w:t>
      </w:r>
      <w:r w:rsidRPr="00622698">
        <w:rPr>
          <w:sz w:val="14"/>
        </w:rPr>
        <w:t xml:space="preserve"> </w:t>
      </w:r>
      <w:r w:rsidRPr="00622698">
        <w:rPr>
          <w:u w:val="single"/>
        </w:rPr>
        <w:t xml:space="preserve">This is precisely why decolonization is </w:t>
      </w:r>
      <w:r w:rsidRPr="00622698">
        <w:rPr>
          <w:sz w:val="14"/>
        </w:rPr>
        <w:t>necessarily</w:t>
      </w:r>
      <w:r w:rsidRPr="00622698">
        <w:rPr>
          <w:u w:val="single"/>
        </w:rPr>
        <w:t xml:space="preserve"> unsettling, especially across lines of solidarity</w:t>
      </w:r>
      <w:r w:rsidRPr="00622698">
        <w:rPr>
          <w:sz w:val="14"/>
        </w:rPr>
        <w:t xml:space="preserve">. “Decolonization never takes place unnoticed” (Fanon, 1963, p. 36). </w:t>
      </w:r>
      <w:r w:rsidRPr="00622698">
        <w:rPr>
          <w:b/>
          <w:iCs/>
          <w:u w:val="single"/>
        </w:rPr>
        <w:t xml:space="preserve">Settler colonialism and its </w:t>
      </w:r>
      <w:r w:rsidRPr="00622698">
        <w:rPr>
          <w:b/>
          <w:iCs/>
          <w:highlight w:val="green"/>
          <w:u w:val="single"/>
        </w:rPr>
        <w:t>decolonization implicates and unsettles everyone</w:t>
      </w:r>
      <w:r w:rsidRPr="00622698">
        <w:rPr>
          <w:b/>
          <w:iCs/>
          <w:u w:val="single"/>
        </w:rPr>
        <w:t>.</w:t>
      </w:r>
    </w:p>
    <w:p w14:paraId="3F5EF281" w14:textId="77777777" w:rsidR="00ED58FA" w:rsidRPr="00622698" w:rsidRDefault="00ED58FA" w:rsidP="00ED58FA">
      <w:pPr>
        <w:rPr>
          <w:b/>
          <w:iCs/>
          <w:u w:val="single"/>
        </w:rPr>
      </w:pPr>
    </w:p>
    <w:p w14:paraId="388A07C5" w14:textId="77777777" w:rsidR="00ED58FA" w:rsidRPr="003763DF" w:rsidRDefault="00ED58FA" w:rsidP="00ED58FA">
      <w:pPr>
        <w:pStyle w:val="Heading3"/>
        <w:rPr>
          <w:rFonts w:cs="Calibri"/>
        </w:rPr>
      </w:pPr>
      <w:r w:rsidRPr="003763DF">
        <w:rPr>
          <w:rFonts w:cs="Calibri"/>
        </w:rPr>
        <w:lastRenderedPageBreak/>
        <w:t>!!L- Extinction</w:t>
      </w:r>
    </w:p>
    <w:p w14:paraId="2258E04B" w14:textId="77777777" w:rsidR="00ED58FA" w:rsidRPr="003763DF" w:rsidRDefault="00ED58FA" w:rsidP="00ED58FA">
      <w:pPr>
        <w:pStyle w:val="Heading4"/>
        <w:rPr>
          <w:rFonts w:cs="Calibri"/>
        </w:rPr>
      </w:pPr>
      <w:r w:rsidRPr="003763DF">
        <w:rPr>
          <w:rFonts w:cs="Calibri"/>
        </w:rPr>
        <w:t xml:space="preserve">Extinction impacts are fabricated by the settler death drive. Settlers have a psychological investment in imagining the end of the world to create a sense of white vulnerability at the expense of enacting decolonization. You should presume the </w:t>
      </w:r>
      <w:proofErr w:type="spellStart"/>
      <w:r w:rsidRPr="003763DF">
        <w:rPr>
          <w:rFonts w:cs="Calibri"/>
        </w:rPr>
        <w:t>aff</w:t>
      </w:r>
      <w:proofErr w:type="spellEnd"/>
      <w:r w:rsidRPr="003763DF">
        <w:rPr>
          <w:rFonts w:cs="Calibri"/>
        </w:rPr>
        <w:t xml:space="preserve"> to be false </w:t>
      </w:r>
    </w:p>
    <w:p w14:paraId="46A15AE9" w14:textId="77777777" w:rsidR="00ED58FA" w:rsidRPr="003763DF" w:rsidRDefault="00ED58FA" w:rsidP="00ED58FA">
      <w:pPr>
        <w:rPr>
          <w:rStyle w:val="Style13ptBold"/>
        </w:rPr>
      </w:pPr>
      <w:proofErr w:type="spellStart"/>
      <w:r w:rsidRPr="003763DF">
        <w:rPr>
          <w:rStyle w:val="Style13ptBold"/>
        </w:rPr>
        <w:t>Dalley</w:t>
      </w:r>
      <w:proofErr w:type="spellEnd"/>
      <w:r w:rsidRPr="003763DF">
        <w:rPr>
          <w:rStyle w:val="Style13ptBold"/>
        </w:rPr>
        <w:t xml:space="preserve"> 16</w:t>
      </w:r>
    </w:p>
    <w:p w14:paraId="3729894B" w14:textId="77777777" w:rsidR="00ED58FA" w:rsidRPr="003763DF" w:rsidRDefault="00ED58FA" w:rsidP="00ED58FA">
      <w:pPr>
        <w:rPr>
          <w:rStyle w:val="Style13ptBold"/>
          <w:sz w:val="20"/>
          <w:szCs w:val="20"/>
        </w:rPr>
      </w:pPr>
      <w:r w:rsidRPr="003763DF">
        <w:rPr>
          <w:rStyle w:val="Style13ptBold"/>
          <w:sz w:val="20"/>
          <w:szCs w:val="20"/>
        </w:rPr>
        <w:t xml:space="preserve">(Hamish </w:t>
      </w:r>
      <w:proofErr w:type="spellStart"/>
      <w:r w:rsidRPr="003763DF">
        <w:rPr>
          <w:rStyle w:val="Style13ptBold"/>
          <w:sz w:val="20"/>
          <w:szCs w:val="20"/>
        </w:rPr>
        <w:t>Dalley</w:t>
      </w:r>
      <w:proofErr w:type="spellEnd"/>
      <w:r w:rsidRPr="003763DF">
        <w:rPr>
          <w:rStyle w:val="Style13ptBold"/>
          <w:sz w:val="20"/>
          <w:szCs w:val="20"/>
        </w:rPr>
        <w:t xml:space="preserve"> received his Ph.D. from the Australian National University in </w:t>
      </w:r>
      <w:proofErr w:type="gramStart"/>
      <w:r w:rsidRPr="003763DF">
        <w:rPr>
          <w:rStyle w:val="Style13ptBold"/>
          <w:sz w:val="20"/>
          <w:szCs w:val="20"/>
        </w:rPr>
        <w:t>2013, and</w:t>
      </w:r>
      <w:proofErr w:type="gramEnd"/>
      <w:r w:rsidRPr="003763DF">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4F84C442" w14:textId="77777777" w:rsidR="00ED58FA" w:rsidRPr="003763DF" w:rsidRDefault="00ED58FA" w:rsidP="00ED58FA">
      <w:pPr>
        <w:rPr>
          <w:sz w:val="10"/>
        </w:rPr>
      </w:pPr>
      <w:r w:rsidRPr="003763DF">
        <w:rPr>
          <w:rStyle w:val="Emphasis"/>
          <w:highlight w:val="green"/>
        </w:rPr>
        <w:t>Settlers love to contemplate the possibility of their own extinction</w:t>
      </w:r>
      <w:r w:rsidRPr="003763DF">
        <w:rPr>
          <w:sz w:val="10"/>
        </w:rPr>
        <w:t xml:space="preserve">; </w:t>
      </w:r>
      <w:r w:rsidRPr="003763DF">
        <w:rPr>
          <w:rStyle w:val="StyleUnderline"/>
        </w:rPr>
        <w:t xml:space="preserve">to read many contemporary literary representations of settler colonialism is to find settlers strangely satisfied in dreaming of ends that never come. </w:t>
      </w:r>
      <w:r w:rsidRPr="003763DF">
        <w:rPr>
          <w:sz w:val="10"/>
        </w:rPr>
        <w:t xml:space="preserve">This tendency is widely prevalent in English-language representations of settler colonialism produced since the 1980s: </w:t>
      </w:r>
      <w:r w:rsidRPr="003763DF">
        <w:rPr>
          <w:rStyle w:val="StyleUnderline"/>
        </w:rPr>
        <w:t>the possibility of an ending – the likelihood that the settler race will one day die out – is a common theme</w:t>
      </w:r>
      <w:r w:rsidRPr="003763DF">
        <w:rPr>
          <w:sz w:val="10"/>
        </w:rPr>
        <w:t xml:space="preserve"> in literary and pop culture considerations of colonialism’s future. Yet it has barely been remarked how surprising it is that this theme is so present</w:t>
      </w:r>
      <w:r w:rsidRPr="003763DF">
        <w:rPr>
          <w:sz w:val="10"/>
          <w:highlight w:val="green"/>
        </w:rPr>
        <w:t xml:space="preserve">. </w:t>
      </w:r>
      <w:r w:rsidRPr="003763DF">
        <w:rPr>
          <w:rStyle w:val="StyleUnderline"/>
          <w:highlight w:val="green"/>
        </w:rPr>
        <w:t>For settlers, of all people, to obsessively ruminate on their own finitude is counterint</w:t>
      </w:r>
      <w:r w:rsidRPr="003763DF">
        <w:rPr>
          <w:rStyle w:val="StyleUnderline"/>
        </w:rPr>
        <w:t xml:space="preserve">uitive, for few modern social for- </w:t>
      </w:r>
      <w:proofErr w:type="spellStart"/>
      <w:r w:rsidRPr="003763DF">
        <w:rPr>
          <w:rStyle w:val="StyleUnderline"/>
        </w:rPr>
        <w:t>mations</w:t>
      </w:r>
      <w:proofErr w:type="spellEnd"/>
      <w:r w:rsidRPr="003763DF">
        <w:rPr>
          <w:rStyle w:val="StyleUnderline"/>
        </w:rPr>
        <w:t xml:space="preserve"> have been more resistant to change than settler colonialism</w:t>
      </w:r>
      <w:r w:rsidRPr="003763DF">
        <w:rPr>
          <w:sz w:val="10"/>
        </w:rPr>
        <w:t xml:space="preserve">. With a few </w:t>
      </w:r>
      <w:proofErr w:type="spellStart"/>
      <w:r w:rsidRPr="003763DF">
        <w:rPr>
          <w:sz w:val="10"/>
        </w:rPr>
        <w:t>excep</w:t>
      </w:r>
      <w:proofErr w:type="spellEnd"/>
      <w:r w:rsidRPr="003763DF">
        <w:rPr>
          <w:sz w:val="10"/>
        </w:rPr>
        <w:t xml:space="preserve">- </w:t>
      </w:r>
      <w:proofErr w:type="spellStart"/>
      <w:r w:rsidRPr="003763DF">
        <w:rPr>
          <w:sz w:val="10"/>
        </w:rPr>
        <w:t>tions</w:t>
      </w:r>
      <w:proofErr w:type="spellEnd"/>
      <w:r w:rsidRPr="003763DF">
        <w:rPr>
          <w:sz w:val="10"/>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763DF">
        <w:rPr>
          <w:sz w:val="10"/>
        </w:rPr>
        <w:t>itical</w:t>
      </w:r>
      <w:proofErr w:type="spellEnd"/>
      <w:r w:rsidRPr="003763DF">
        <w:rPr>
          <w:sz w:val="10"/>
        </w:rPr>
        <w:t xml:space="preserve"> agency and rights – and they have done so notwithstanding the sustained resistance¶ that has been mounted whenever such an order has been built</w:t>
      </w:r>
      <w:r w:rsidRPr="003763DF">
        <w:rPr>
          <w:rStyle w:val="StyleUnderline"/>
        </w:rPr>
        <w:t xml:space="preserve">. </w:t>
      </w:r>
      <w:r w:rsidRPr="003763DF">
        <w:rPr>
          <w:rStyle w:val="StyleUnderline"/>
          <w:highlight w:val="green"/>
        </w:rPr>
        <w:t>Settlers think all the time that they might one day end, even though</w:t>
      </w:r>
      <w:r w:rsidRPr="003763DF">
        <w:rPr>
          <w:rStyle w:val="StyleUnderline"/>
        </w:rPr>
        <w:t xml:space="preserve"> </w:t>
      </w:r>
      <w:r w:rsidRPr="003763DF">
        <w:rPr>
          <w:sz w:val="10"/>
        </w:rPr>
        <w:t>(perhaps because</w:t>
      </w:r>
      <w:r w:rsidRPr="003763DF">
        <w:rPr>
          <w:sz w:val="10"/>
          <w:highlight w:val="green"/>
        </w:rPr>
        <w:t xml:space="preserve">) </w:t>
      </w:r>
      <w:r w:rsidRPr="003763DF">
        <w:rPr>
          <w:rStyle w:val="StyleUnderline"/>
          <w:highlight w:val="green"/>
        </w:rPr>
        <w:t>that ending seems unlikely ever to happen</w:t>
      </w:r>
      <w:r w:rsidRPr="003763DF">
        <w:rPr>
          <w:rStyle w:val="StyleUnderline"/>
        </w:rPr>
        <w:t>.</w:t>
      </w:r>
      <w:r w:rsidRPr="003763DF">
        <w:rPr>
          <w:sz w:val="10"/>
        </w:rPr>
        <w:t xml:space="preserve"> The significance of this paradox for settler-colonial literature is the subject of this </w:t>
      </w:r>
      <w:proofErr w:type="gramStart"/>
      <w:r w:rsidRPr="003763DF">
        <w:rPr>
          <w:sz w:val="10"/>
        </w:rPr>
        <w:t>article.¶</w:t>
      </w:r>
      <w:proofErr w:type="gramEnd"/>
      <w:r w:rsidRPr="003763DF">
        <w:rPr>
          <w:sz w:val="10"/>
        </w:rPr>
        <w:t xml:space="preserve"> </w:t>
      </w:r>
      <w:r w:rsidRPr="003763DF">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763DF">
        <w:rPr>
          <w:sz w:val="10"/>
        </w:rPr>
        <w:t xml:space="preserve">Settler colonialism, the argument goes, has a problem with historical narration that arises from a contradiction in its founding mythology. In Stephen Turner’s formulation, the settler subject is </w:t>
      </w:r>
      <w:proofErr w:type="gramStart"/>
      <w:r w:rsidRPr="003763DF">
        <w:rPr>
          <w:sz w:val="10"/>
        </w:rPr>
        <w:t>by definition one</w:t>
      </w:r>
      <w:proofErr w:type="gramEnd"/>
      <w:r w:rsidRPr="003763DF">
        <w:rPr>
          <w:sz w:val="10"/>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763DF">
        <w:rPr>
          <w:sz w:val="10"/>
        </w:rPr>
        <w:t>spectre</w:t>
      </w:r>
      <w:proofErr w:type="spellEnd"/>
      <w:r w:rsidRPr="003763DF">
        <w:rPr>
          <w:sz w:val="10"/>
        </w:rPr>
        <w:t xml:space="preserve"> of the native, whose existence (which cannot be disavowed completely because it is needed to define the settler’s difference, superior- </w:t>
      </w:r>
      <w:proofErr w:type="spellStart"/>
      <w:r w:rsidRPr="003763DF">
        <w:rPr>
          <w:sz w:val="10"/>
        </w:rPr>
        <w:t>ity</w:t>
      </w:r>
      <w:proofErr w:type="spellEnd"/>
      <w:r w:rsidRPr="003763DF">
        <w:rPr>
          <w:sz w:val="10"/>
        </w:rPr>
        <w:t xml:space="preserve">, and hence claim to the land) inscribes the settler’s foreignness, thus reinstating the gap between settler and colony that the narrative was meant to efface.1 </w:t>
      </w:r>
      <w:r w:rsidRPr="003763DF">
        <w:rPr>
          <w:rStyle w:val="StyleUnderline"/>
          <w:highlight w:val="green"/>
        </w:rPr>
        <w:t>Settler-colonial narrative is thus shaped around its need to erase and evoke the native</w:t>
      </w:r>
      <w:r w:rsidRPr="003763DF">
        <w:rPr>
          <w:rStyle w:val="StyleUnderline"/>
        </w:rPr>
        <w:t xml:space="preserve">, </w:t>
      </w:r>
      <w:r w:rsidRPr="003763DF">
        <w:rPr>
          <w:sz w:val="10"/>
        </w:rPr>
        <w:t xml:space="preserve">to make the indigene both invisible and present in a contradictory pattern that prevents settlers from ever moving on from the moment of colonization.2 </w:t>
      </w:r>
      <w:r w:rsidRPr="003763DF">
        <w:rPr>
          <w:rStyle w:val="StyleUnderline"/>
        </w:rPr>
        <w:t>As evidence of this constitutive contradiction, critics have identified in settler-colonial discourse symptoms of psychic distress such as disavowal, inversion, and repression.</w:t>
      </w:r>
      <w:r w:rsidRPr="003763DF">
        <w:rPr>
          <w:sz w:val="10"/>
        </w:rPr>
        <w:t xml:space="preserve">3 Indeed, </w:t>
      </w:r>
      <w:r w:rsidRPr="003763DF">
        <w:rPr>
          <w:rStyle w:val="StyleUnderline"/>
        </w:rPr>
        <w:t>the frozen temporality of settler-colonial narrative, fixated on the moment of the frontier, recalls nothing so much as Freud’s description of the ‘repetition compulsion’ attending trauma.</w:t>
      </w:r>
      <w:r w:rsidRPr="003763DF">
        <w:rPr>
          <w:sz w:val="10"/>
        </w:rPr>
        <w:t>4 As Lorenzo Veracini puts it, because:¶ ‘</w:t>
      </w:r>
      <w:r w:rsidRPr="003763DF">
        <w:rPr>
          <w:rStyle w:val="StyleUnderline"/>
        </w:rPr>
        <w:t xml:space="preserve">settler society’ </w:t>
      </w:r>
      <w:r w:rsidRPr="003763DF">
        <w:rPr>
          <w:sz w:val="10"/>
        </w:rPr>
        <w:t>can thus be seen</w:t>
      </w:r>
      <w:r w:rsidRPr="003763DF">
        <w:rPr>
          <w:rStyle w:val="StyleUnderline"/>
        </w:rPr>
        <w:t xml:space="preserve"> as a fantasy where a perception of a constant struggle is juxtaposed against an ideal of ‘peace’ that can never be reached, settler projects embrace and reject violence at the same time. </w:t>
      </w:r>
      <w:r w:rsidRPr="003763DF">
        <w:rPr>
          <w:rStyle w:val="Emphasis"/>
        </w:rPr>
        <w:t xml:space="preserve">The settler colonial situation is </w:t>
      </w:r>
      <w:r w:rsidRPr="003763DF">
        <w:rPr>
          <w:sz w:val="10"/>
        </w:rPr>
        <w:t>thus a</w:t>
      </w:r>
      <w:r w:rsidRPr="003763DF">
        <w:rPr>
          <w:rStyle w:val="Emphasis"/>
        </w:rPr>
        <w:t xml:space="preserve"> circumstance where the tension between contradictory impulses produces long-lasting psychic conflicts and </w:t>
      </w:r>
      <w:proofErr w:type="gramStart"/>
      <w:r w:rsidRPr="003763DF">
        <w:rPr>
          <w:sz w:val="10"/>
        </w:rPr>
        <w:t>a number of</w:t>
      </w:r>
      <w:proofErr w:type="gramEnd"/>
      <w:r w:rsidRPr="003763DF">
        <w:rPr>
          <w:sz w:val="10"/>
        </w:rPr>
        <w:t xml:space="preserve"> associated</w:t>
      </w:r>
      <w:r w:rsidRPr="003763DF">
        <w:rPr>
          <w:rStyle w:val="Emphasis"/>
        </w:rPr>
        <w:t xml:space="preserve"> psychopathologies</w:t>
      </w:r>
      <w:r w:rsidRPr="003763DF">
        <w:rPr>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3763DF">
        <w:rPr>
          <w:rStyle w:val="Emphasis"/>
          <w:highlight w:val="green"/>
        </w:rPr>
        <w:t>settler-colonial narrative can never contemplate an ending</w:t>
      </w:r>
      <w:r w:rsidRPr="003763DF">
        <w:rPr>
          <w:rStyle w:val="Emphasis"/>
        </w:rPr>
        <w:t>: that settler decolonization is inconceivable because settlers lack the metaphorical tools to imagine their own demise</w:t>
      </w:r>
      <w:r w:rsidRPr="003763DF">
        <w:rPr>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763DF">
        <w:rPr>
          <w:rStyle w:val="Emphasis"/>
          <w:highlight w:val="green"/>
        </w:rPr>
        <w:t>settlers</w:t>
      </w:r>
      <w:r w:rsidRPr="003763DF">
        <w:rPr>
          <w:rStyle w:val="Emphasis"/>
        </w:rPr>
        <w:t xml:space="preserve"> </w:t>
      </w:r>
      <w:r w:rsidRPr="003763DF">
        <w:rPr>
          <w:sz w:val="10"/>
        </w:rPr>
        <w:t>do often</w:t>
      </w:r>
      <w:r w:rsidRPr="003763DF">
        <w:rPr>
          <w:rStyle w:val="Emphasis"/>
        </w:rPr>
        <w:t xml:space="preserve"> </w:t>
      </w:r>
      <w:r w:rsidRPr="003763DF">
        <w:rPr>
          <w:rStyle w:val="Emphasis"/>
          <w:highlight w:val="green"/>
        </w:rPr>
        <w:t>try to imagine their demise</w:t>
      </w:r>
      <w:r w:rsidRPr="003763DF">
        <w:rPr>
          <w:rStyle w:val="Emphasis"/>
        </w:rPr>
        <w:t xml:space="preserve"> </w:t>
      </w:r>
      <w:r w:rsidRPr="003763DF">
        <w:rPr>
          <w:sz w:val="10"/>
        </w:rPr>
        <w:t>– but they do so</w:t>
      </w:r>
      <w:r w:rsidRPr="003763DF">
        <w:rPr>
          <w:rStyle w:val="Emphasis"/>
        </w:rPr>
        <w:t xml:space="preserve"> </w:t>
      </w:r>
      <w:r w:rsidRPr="003763DF">
        <w:rPr>
          <w:rStyle w:val="Emphasis"/>
          <w:highlight w:val="green"/>
        </w:rPr>
        <w:t>in a way that reasserts the paradoxes of their founding ideology,</w:t>
      </w:r>
      <w:r w:rsidRPr="003763DF">
        <w:rPr>
          <w:rStyle w:val="Emphasis"/>
        </w:rPr>
        <w:t xml:space="preserve"> </w:t>
      </w:r>
      <w:r w:rsidRPr="003763DF">
        <w:rPr>
          <w:rStyle w:val="Emphasis"/>
          <w:highlight w:val="green"/>
        </w:rPr>
        <w:t xml:space="preserve">with the </w:t>
      </w:r>
      <w:r w:rsidRPr="003763DF">
        <w:rPr>
          <w:rStyle w:val="Emphasis"/>
          <w:highlight w:val="green"/>
        </w:rPr>
        <w:lastRenderedPageBreak/>
        <w:t>result that the radical potentiality of decolonization is undone even as it is invoked</w:t>
      </w:r>
      <w:r w:rsidRPr="003763DF">
        <w:rPr>
          <w:rStyle w:val="Emphasis"/>
        </w:rPr>
        <w:t>.</w:t>
      </w:r>
      <w:r w:rsidRPr="003763DF">
        <w:rPr>
          <w:sz w:val="10"/>
        </w:rPr>
        <w:t xml:space="preserve">¶ I argue that, notwithstanding Veracini’s analysis, </w:t>
      </w:r>
      <w:r w:rsidRPr="003763DF">
        <w:rPr>
          <w:rStyle w:val="StyleUnderline"/>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3763DF">
        <w:rPr>
          <w:sz w:val="10"/>
        </w:rPr>
        <w:t xml:space="preserve">. This article traces the importance of the trope of extinction for contemporary settler-colonial </w:t>
      </w:r>
      <w:proofErr w:type="spellStart"/>
      <w:r w:rsidRPr="003763DF">
        <w:rPr>
          <w:sz w:val="10"/>
        </w:rPr>
        <w:t>litera</w:t>
      </w:r>
      <w:proofErr w:type="spellEnd"/>
      <w:r w:rsidRPr="003763DF">
        <w:rPr>
          <w:sz w:val="10"/>
        </w:rPr>
        <w:t xml:space="preserve">- </w:t>
      </w:r>
      <w:proofErr w:type="spellStart"/>
      <w:r w:rsidRPr="003763DF">
        <w:rPr>
          <w:sz w:val="10"/>
        </w:rPr>
        <w:t>ture</w:t>
      </w:r>
      <w:proofErr w:type="spellEnd"/>
      <w:r w:rsidRPr="003763DF">
        <w:rPr>
          <w:sz w:val="10"/>
        </w:rPr>
        <w:t xml:space="preserve">, with a focus on South Africa, Canada, and Australia. It explores variations in how the death of settler colonialism is conceptualized, drawing a distinction between his- </w:t>
      </w:r>
      <w:proofErr w:type="spellStart"/>
      <w:r w:rsidRPr="003763DF">
        <w:rPr>
          <w:sz w:val="10"/>
        </w:rPr>
        <w:t>torio</w:t>
      </w:r>
      <w:proofErr w:type="spellEnd"/>
      <w:r w:rsidRPr="003763DF">
        <w:rPr>
          <w:sz w:val="10"/>
        </w:rPr>
        <w:t xml:space="preserve">-civilizational narratives of the rise and fall of empires, </w:t>
      </w:r>
      <w:r w:rsidRPr="003763DF">
        <w:rPr>
          <w:rStyle w:val="StyleUnderline"/>
        </w:rPr>
        <w:t xml:space="preserve">and a </w:t>
      </w:r>
      <w:r w:rsidRPr="003763DF">
        <w:rPr>
          <w:rStyle w:val="StyleUnderline"/>
          <w:highlight w:val="green"/>
        </w:rPr>
        <w:t>species-oriented notion of extinction</w:t>
      </w:r>
      <w:r w:rsidRPr="003763DF">
        <w:rPr>
          <w:rStyle w:val="StyleUnderline"/>
        </w:rPr>
        <w:t xml:space="preserve"> </w:t>
      </w:r>
      <w:r w:rsidRPr="003763DF">
        <w:rPr>
          <w:sz w:val="10"/>
        </w:rPr>
        <w:t>that draws force from public anxiety about climate change – an</w:t>
      </w:r>
      <w:r w:rsidRPr="003763DF">
        <w:rPr>
          <w:rStyle w:val="StyleUnderline"/>
        </w:rPr>
        <w:t xml:space="preserve"> </w:t>
      </w:r>
      <w:r w:rsidRPr="003763DF">
        <w:rPr>
          <w:sz w:val="10"/>
        </w:rPr>
        <w:t>invocation that</w:t>
      </w:r>
      <w:r w:rsidRPr="003763DF">
        <w:rPr>
          <w:rStyle w:val="StyleUnderline"/>
        </w:rPr>
        <w:t xml:space="preserve"> </w:t>
      </w:r>
      <w:r w:rsidRPr="003763DF">
        <w:rPr>
          <w:rStyle w:val="StyleUnderline"/>
          <w:highlight w:val="green"/>
        </w:rPr>
        <w:t>adds another level of ambivalence by drawing on ‘rational’ fears for the future</w:t>
      </w:r>
      <w:r w:rsidRPr="003763DF">
        <w:rPr>
          <w:rStyle w:val="StyleUnderline"/>
        </w:rPr>
        <w:t xml:space="preserve"> </w:t>
      </w:r>
      <w:r w:rsidRPr="003763DF">
        <w:rPr>
          <w:sz w:val="10"/>
        </w:rPr>
        <w:t>(because climate change may well render the planet uninhabitable to humans</w:t>
      </w:r>
      <w:r w:rsidRPr="003763DF">
        <w:rPr>
          <w:rStyle w:val="StyleUnderline"/>
        </w:rPr>
        <w:t>) in order to narrativize a form of social death that, strictly speaking, belongs to a different order of knowledge altogether</w:t>
      </w:r>
      <w:r w:rsidRPr="003763DF">
        <w:rPr>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763DF">
        <w:rPr>
          <w:sz w:val="10"/>
        </w:rPr>
        <w:t>literature.¶</w:t>
      </w:r>
      <w:proofErr w:type="gramEnd"/>
      <w:r w:rsidRPr="003763DF">
        <w:rPr>
          <w:sz w:val="10"/>
        </w:rPr>
        <w:t xml:space="preserve"> </w:t>
      </w:r>
      <w:r w:rsidRPr="003763DF">
        <w:rPr>
          <w:rStyle w:val="StyleUnderline"/>
        </w:rPr>
        <w:t>That ‘extinction’ should be a key word in the settler-colonial lexicon is no surprise</w:t>
      </w:r>
      <w:r w:rsidRPr="003763DF">
        <w:rPr>
          <w:sz w:val="10"/>
        </w:rPr>
        <w:t>. In Patrick Wolfe’s phrase,</w:t>
      </w:r>
      <w:r w:rsidRPr="003763DF">
        <w:rPr>
          <w:sz w:val="10"/>
          <w:highlight w:val="green"/>
        </w:rPr>
        <w:t xml:space="preserve">7 </w:t>
      </w:r>
      <w:r w:rsidRPr="003763DF">
        <w:rPr>
          <w:rStyle w:val="StyleUnderline"/>
          <w:highlight w:val="green"/>
        </w:rPr>
        <w:t xml:space="preserve">settler colonialism is predicated on a ‘logic of elimination’ that tends towards </w:t>
      </w:r>
      <w:r w:rsidRPr="003763DF">
        <w:rPr>
          <w:rStyle w:val="StyleUnderline"/>
        </w:rPr>
        <w:t xml:space="preserve">the </w:t>
      </w:r>
      <w:r w:rsidRPr="003763DF">
        <w:rPr>
          <w:rStyle w:val="StyleUnderline"/>
          <w:highlight w:val="green"/>
        </w:rPr>
        <w:t>extermination</w:t>
      </w:r>
      <w:r w:rsidRPr="003763DF">
        <w:rPr>
          <w:rStyle w:val="StyleUnderline"/>
        </w:rPr>
        <w:t xml:space="preserve"> – by one means or another – of indigenous peoples</w:t>
      </w:r>
      <w:r w:rsidRPr="003763DF">
        <w:rPr>
          <w:sz w:val="10"/>
        </w:rPr>
        <w:t xml:space="preserve">.8 This logic is apparent in archetypal settler narratives like James Fenimore Cooper’s The Last of the Mohicans (1826), a historical novel whose very title blends the melancholia and triumph </w:t>
      </w:r>
      <w:r w:rsidRPr="003763DF">
        <w:rPr>
          <w:rStyle w:val="StyleUnderline"/>
        </w:rPr>
        <w:t>that demarcate settlers’ affective responses to the supposed inevitability of indigenous extinction</w:t>
      </w:r>
      <w:r w:rsidRPr="003763DF">
        <w:rPr>
          <w:sz w:val="10"/>
        </w:rPr>
        <w:t xml:space="preserve">. Concepts like ‘stadial development’ – by which societies progress through stages, progressively eliminating earlier social forms – and ‘fatal impact’ – </w:t>
      </w:r>
      <w:r w:rsidRPr="003763DF">
        <w:rPr>
          <w:rStyle w:val="StyleUnderline"/>
        </w:rPr>
        <w:t>which names the biological inevitability of strong peoples supplanting weak – all contribute to the notion that settler colonialism is a kind of ‘ecological process’ that necessitates the extinction of inferior races.</w:t>
      </w:r>
      <w:r w:rsidRPr="003763DF">
        <w:rPr>
          <w:sz w:val="10"/>
        </w:rPr>
        <w:t xml:space="preserve"> What is surprising, though, is how often </w:t>
      </w:r>
      <w:r w:rsidRPr="003763DF">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763DF">
        <w:rPr>
          <w:rStyle w:val="StyleUnderline"/>
        </w:rPr>
        <w:t>well</w:t>
      </w:r>
      <w:r w:rsidRPr="003763DF">
        <w:rPr>
          <w:sz w:val="10"/>
        </w:rPr>
        <w:t>.¶</w:t>
      </w:r>
      <w:proofErr w:type="gramEnd"/>
      <w:r w:rsidRPr="003763DF">
        <w:rPr>
          <w:sz w:val="10"/>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763DF">
        <w:rPr>
          <w:sz w:val="10"/>
        </w:rPr>
        <w:t>Farm:¶</w:t>
      </w:r>
      <w:proofErr w:type="gramEnd"/>
      <w:r w:rsidRPr="003763DF">
        <w:rPr>
          <w:sz w:val="10"/>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763DF">
        <w:rPr>
          <w:sz w:val="10"/>
        </w:rPr>
        <w:t>inha</w:t>
      </w:r>
      <w:proofErr w:type="spellEnd"/>
      <w:r w:rsidRPr="003763DF">
        <w:rPr>
          <w:sz w:val="10"/>
        </w:rPr>
        <w:t xml:space="preserve">- </w:t>
      </w:r>
      <w:proofErr w:type="spellStart"/>
      <w:r w:rsidRPr="003763DF">
        <w:rPr>
          <w:sz w:val="10"/>
        </w:rPr>
        <w:t>bitation</w:t>
      </w:r>
      <w:proofErr w:type="spellEnd"/>
      <w:r w:rsidRPr="003763DF">
        <w:rPr>
          <w:sz w:val="10"/>
        </w:rPr>
        <w:t xml:space="preserve"> but his knowledge comes freighted with an expected sense of biological super- </w:t>
      </w:r>
      <w:proofErr w:type="spellStart"/>
      <w:r w:rsidRPr="003763DF">
        <w:rPr>
          <w:sz w:val="10"/>
        </w:rPr>
        <w:t>iority</w:t>
      </w:r>
      <w:proofErr w:type="spellEnd"/>
      <w:r w:rsidRPr="003763DF">
        <w:rPr>
          <w:sz w:val="10"/>
        </w:rPr>
        <w:t xml:space="preserve">, made apparent by his description of the ‘Bushman’s’ ‘yellow face’, and lack of mental self-awareness. What is not clear is why Waldo’s contemplation of colonial </w:t>
      </w:r>
      <w:proofErr w:type="spellStart"/>
      <w:r w:rsidRPr="003763DF">
        <w:rPr>
          <w:sz w:val="10"/>
        </w:rPr>
        <w:t>geno</w:t>
      </w:r>
      <w:proofErr w:type="spellEnd"/>
      <w:r w:rsidRPr="003763DF">
        <w:rPr>
          <w:sz w:val="10"/>
        </w:rPr>
        <w:t xml:space="preserve">- </w:t>
      </w:r>
      <w:proofErr w:type="spellStart"/>
      <w:r w:rsidRPr="003763DF">
        <w:rPr>
          <w:sz w:val="10"/>
        </w:rPr>
        <w:t>cide</w:t>
      </w:r>
      <w:proofErr w:type="spellEnd"/>
      <w:r w:rsidRPr="003763DF">
        <w:rPr>
          <w:sz w:val="10"/>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763DF">
        <w:rPr>
          <w:sz w:val="10"/>
        </w:rPr>
        <w:t>Worlds,¶</w:t>
      </w:r>
      <w:proofErr w:type="gramEnd"/>
      <w:r w:rsidRPr="003763DF">
        <w:rPr>
          <w:sz w:val="10"/>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763DF">
        <w:rPr>
          <w:sz w:val="10"/>
        </w:rPr>
        <w:t>immi</w:t>
      </w:r>
      <w:proofErr w:type="spellEnd"/>
      <w:r w:rsidRPr="003763DF">
        <w:rPr>
          <w:sz w:val="10"/>
        </w:rPr>
        <w:t xml:space="preserve">- </w:t>
      </w:r>
      <w:proofErr w:type="spellStart"/>
      <w:r w:rsidRPr="003763DF">
        <w:rPr>
          <w:sz w:val="10"/>
        </w:rPr>
        <w:t>nent</w:t>
      </w:r>
      <w:proofErr w:type="spellEnd"/>
      <w:r w:rsidRPr="003763DF">
        <w:rPr>
          <w:sz w:val="10"/>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3763DF">
        <w:rPr>
          <w:sz w:val="10"/>
        </w:rPr>
        <w:t>Curthoys</w:t>
      </w:r>
      <w:proofErr w:type="spellEnd"/>
      <w:r w:rsidRPr="003763DF">
        <w:rPr>
          <w:sz w:val="10"/>
        </w:rPr>
        <w:t xml:space="preserve"> and Dirk Moses have traced this pattern in Australia and Israel-Palestine, respectively.12 </w:t>
      </w:r>
      <w:r w:rsidRPr="003763DF">
        <w:rPr>
          <w:rStyle w:val="Emphasis"/>
          <w:highlight w:val="green"/>
        </w:rPr>
        <w:t>This scholarship suggests that narratives of settler extinction</w:t>
      </w:r>
      <w:r w:rsidRPr="003763DF">
        <w:rPr>
          <w:rStyle w:val="Emphasis"/>
        </w:rPr>
        <w:t xml:space="preserve"> </w:t>
      </w:r>
      <w:r w:rsidRPr="003763DF">
        <w:rPr>
          <w:rStyle w:val="Emphasis"/>
          <w:highlight w:val="green"/>
        </w:rPr>
        <w:t>are</w:t>
      </w:r>
      <w:r w:rsidRPr="003763DF">
        <w:rPr>
          <w:rStyle w:val="Emphasis"/>
        </w:rPr>
        <w:t xml:space="preserve"> acts of ideological mystification, </w:t>
      </w:r>
      <w:r w:rsidRPr="003763DF">
        <w:rPr>
          <w:rStyle w:val="Emphasis"/>
          <w:highlight w:val="green"/>
        </w:rPr>
        <w:t>obscuring the brutal inequalities of the frontier behind a mask of white vulnerability</w:t>
      </w:r>
      <w:r w:rsidRPr="003763DF">
        <w:rPr>
          <w:sz w:val="10"/>
        </w:rPr>
        <w:t xml:space="preserve"> – an argument with which I sympathize. However, this article shows how there is more to settler-colonial extinction narratives than bad faith. I argue that </w:t>
      </w:r>
      <w:r w:rsidRPr="003763DF">
        <w:rPr>
          <w:rStyle w:val="StyleUnderline"/>
        </w:rPr>
        <w:t>we need a more nuanced understanding of how they encode a specifically settler-colonial framework for imagining the future</w:t>
      </w:r>
      <w:r w:rsidRPr="003763DF">
        <w:rPr>
          <w:sz w:val="10"/>
        </w:rPr>
        <w:t xml:space="preserve">, one that has implications for how we understand contemporary literatures from settler societies, and which allows us to see extinction as a genuine, if flawed, attempt to envisage social </w:t>
      </w:r>
      <w:proofErr w:type="gramStart"/>
      <w:r w:rsidRPr="003763DF">
        <w:rPr>
          <w:sz w:val="10"/>
        </w:rPr>
        <w:t>change.¶</w:t>
      </w:r>
      <w:proofErr w:type="gramEnd"/>
      <w:r w:rsidRPr="003763DF">
        <w:rPr>
          <w:sz w:val="10"/>
        </w:rPr>
        <w:t xml:space="preserve"> In the remainder of this paper I consider extinction’s function as a metaphor of decolonization. I use this phrase to invoke, without completely endorsing, Tuck and Yang’s </w:t>
      </w:r>
      <w:proofErr w:type="spellStart"/>
      <w:r w:rsidRPr="003763DF">
        <w:rPr>
          <w:sz w:val="10"/>
        </w:rPr>
        <w:t>argu</w:t>
      </w:r>
      <w:proofErr w:type="spellEnd"/>
      <w:r w:rsidRPr="003763DF">
        <w:rPr>
          <w:sz w:val="10"/>
        </w:rPr>
        <w:t xml:space="preserve">- </w:t>
      </w:r>
      <w:proofErr w:type="spellStart"/>
      <w:r w:rsidRPr="003763DF">
        <w:rPr>
          <w:sz w:val="10"/>
        </w:rPr>
        <w:t>ment</w:t>
      </w:r>
      <w:proofErr w:type="spellEnd"/>
      <w:r w:rsidRPr="003763DF">
        <w:rPr>
          <w:sz w:val="10"/>
        </w:rPr>
        <w:t xml:space="preserve"> that to treat decolonization figuratively, as I argue </w:t>
      </w:r>
      <w:r w:rsidRPr="003763DF">
        <w:rPr>
          <w:rStyle w:val="Emphasis"/>
          <w:highlight w:val="green"/>
        </w:rPr>
        <w:t>extinction narratives</w:t>
      </w:r>
      <w:r w:rsidRPr="003763DF">
        <w:rPr>
          <w:rStyle w:val="Emphasis"/>
        </w:rPr>
        <w:t xml:space="preserve"> </w:t>
      </w:r>
      <w:r w:rsidRPr="003763DF">
        <w:rPr>
          <w:sz w:val="10"/>
        </w:rPr>
        <w:t>do, is necessarily to</w:t>
      </w:r>
      <w:r w:rsidRPr="003763DF">
        <w:rPr>
          <w:rStyle w:val="Emphasis"/>
        </w:rPr>
        <w:t xml:space="preserve"> </w:t>
      </w:r>
      <w:r w:rsidRPr="003763DF">
        <w:rPr>
          <w:rStyle w:val="Emphasis"/>
          <w:highlight w:val="green"/>
        </w:rPr>
        <w:t>preclude radical change, creating opportunities for settler ‘moves to innocence’ that re-legitimate racial inequality</w:t>
      </w:r>
      <w:r w:rsidRPr="003763DF">
        <w:rPr>
          <w:sz w:val="10"/>
        </w:rPr>
        <w:t xml:space="preserve">.13 The counterview to this pessimistic </w:t>
      </w:r>
      <w:proofErr w:type="spellStart"/>
      <w:r w:rsidRPr="003763DF">
        <w:rPr>
          <w:sz w:val="10"/>
        </w:rPr>
        <w:t>perspec</w:t>
      </w:r>
      <w:proofErr w:type="spellEnd"/>
      <w:r w:rsidRPr="003763DF">
        <w:rPr>
          <w:sz w:val="10"/>
        </w:rPr>
        <w:t xml:space="preserve">- </w:t>
      </w:r>
      <w:proofErr w:type="spellStart"/>
      <w:r w:rsidRPr="003763DF">
        <w:rPr>
          <w:sz w:val="10"/>
        </w:rPr>
        <w:t>tive</w:t>
      </w:r>
      <w:proofErr w:type="spellEnd"/>
      <w:r w:rsidRPr="003763DF">
        <w:rPr>
          <w:sz w:val="10"/>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763DF">
        <w:rPr>
          <w:sz w:val="10"/>
        </w:rPr>
        <w:t>Maddaddam</w:t>
      </w:r>
      <w:proofErr w:type="spellEnd"/>
      <w:r w:rsidRPr="003763DF">
        <w:rPr>
          <w:sz w:val="10"/>
        </w:rPr>
        <w:t xml:space="preserve"> trilogy (2003–2013). I advance four specific arguments. First, </w:t>
      </w:r>
      <w:proofErr w:type="spellStart"/>
      <w:r w:rsidRPr="003763DF">
        <w:rPr>
          <w:sz w:val="10"/>
        </w:rPr>
        <w:t>extinc</w:t>
      </w:r>
      <w:proofErr w:type="spellEnd"/>
      <w:r w:rsidRPr="003763DF">
        <w:rPr>
          <w:sz w:val="10"/>
        </w:rPr>
        <w:t xml:space="preserve">- </w:t>
      </w:r>
      <w:proofErr w:type="spellStart"/>
      <w:r w:rsidRPr="003763DF">
        <w:rPr>
          <w:sz w:val="10"/>
        </w:rPr>
        <w:t>tion</w:t>
      </w:r>
      <w:proofErr w:type="spellEnd"/>
      <w:r w:rsidRPr="003763DF">
        <w:rPr>
          <w:sz w:val="10"/>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3763DF">
        <w:rPr>
          <w:rStyle w:val="StyleUnderline"/>
        </w:rPr>
        <w:t xml:space="preserve">biologically oriented extinction narratives rely on a </w:t>
      </w:r>
      <w:proofErr w:type="gramStart"/>
      <w:r w:rsidRPr="003763DF">
        <w:rPr>
          <w:rStyle w:val="StyleUnderline"/>
        </w:rPr>
        <w:t>more or less conscious</w:t>
      </w:r>
      <w:proofErr w:type="gramEnd"/>
      <w:r w:rsidRPr="003763DF">
        <w:rPr>
          <w:rStyle w:val="StyleUnderline"/>
        </w:rPr>
        <w:t xml:space="preserve"> slippage between ‘the settler’ and ‘the human’</w:t>
      </w:r>
      <w:r w:rsidRPr="003763DF">
        <w:rPr>
          <w:sz w:val="10"/>
        </w:rPr>
        <w:t xml:space="preserve">. Third, </w:t>
      </w:r>
      <w:r w:rsidRPr="003763DF">
        <w:rPr>
          <w:rStyle w:val="StyleUnderline"/>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3763DF">
        <w:rPr>
          <w:rStyle w:val="StyleUnderline"/>
          <w:sz w:val="12"/>
        </w:rPr>
        <w:t>¶</w:t>
      </w:r>
      <w:r w:rsidRPr="003763DF">
        <w:rPr>
          <w:rStyle w:val="StyleUnderline"/>
        </w:rPr>
        <w:t xml:space="preserve"> equivalent to humanity. </w:t>
      </w:r>
      <w:r w:rsidRPr="003763DF">
        <w:rPr>
          <w:sz w:val="10"/>
        </w:rPr>
        <w:t xml:space="preserve">Fourth, </w:t>
      </w:r>
      <w:r w:rsidRPr="003763DF">
        <w:rPr>
          <w:rStyle w:val="Emphasis"/>
        </w:rPr>
        <w:t xml:space="preserve">these ideological effects are mediated by gender, </w:t>
      </w:r>
      <w:r w:rsidRPr="003763DF">
        <w:rPr>
          <w:sz w:val="10"/>
        </w:rPr>
        <w:t>insofar as</w:t>
      </w:r>
      <w:r w:rsidRPr="003763DF">
        <w:rPr>
          <w:rStyle w:val="Emphasis"/>
        </w:rPr>
        <w:t xml:space="preserve"> extinction narratives invoke issues of biological reproduction, community protection, and violence that function to </w:t>
      </w:r>
      <w:r w:rsidRPr="003763DF">
        <w:rPr>
          <w:rStyle w:val="Emphasis"/>
        </w:rPr>
        <w:lastRenderedPageBreak/>
        <w:t xml:space="preserve">differentiate and reify masculine and feminine roles in the putative de-colonial future. </w:t>
      </w:r>
      <w:r w:rsidRPr="003763DF">
        <w:rPr>
          <w:sz w:val="10"/>
        </w:rPr>
        <w:t>Overall, my central claim is that extinction is a core trope through which settler futurity emerges, one with crucial narrative and ideological effects that shape much of the contemporary literature emerging from white colonial settings.</w:t>
      </w:r>
    </w:p>
    <w:p w14:paraId="3369F2CA" w14:textId="77777777" w:rsidR="00ED58FA" w:rsidRPr="003763DF" w:rsidRDefault="00ED58FA" w:rsidP="00ED58FA"/>
    <w:p w14:paraId="4F53B427" w14:textId="77777777" w:rsidR="00ED58FA" w:rsidRDefault="00ED58FA" w:rsidP="00ED58FA">
      <w:pPr>
        <w:pStyle w:val="Heading3"/>
      </w:pPr>
      <w:r>
        <w:lastRenderedPageBreak/>
        <w:t>L</w:t>
      </w:r>
      <w:proofErr w:type="gramStart"/>
      <w:r>
        <w:t>-  Corporate</w:t>
      </w:r>
      <w:proofErr w:type="gramEnd"/>
      <w:r>
        <w:t xml:space="preserve"> Colonialism Marx</w:t>
      </w:r>
    </w:p>
    <w:p w14:paraId="5933133C" w14:textId="77777777" w:rsidR="00ED58FA" w:rsidRDefault="00ED58FA" w:rsidP="00ED58FA"/>
    <w:p w14:paraId="1775C130" w14:textId="77777777" w:rsidR="00ED58FA" w:rsidRPr="00241F4D" w:rsidRDefault="00ED58FA" w:rsidP="00ED58FA"/>
    <w:p w14:paraId="1B81007E" w14:textId="77777777" w:rsidR="00ED58FA" w:rsidRDefault="00ED58FA" w:rsidP="00ED58FA">
      <w:pPr>
        <w:pStyle w:val="Heading4"/>
        <w:rPr>
          <w:rFonts w:asciiTheme="majorHAnsi" w:hAnsiTheme="majorHAnsi" w:cstheme="majorHAnsi"/>
        </w:rPr>
      </w:pPr>
      <w:r w:rsidRPr="00F3135B">
        <w:rPr>
          <w:rFonts w:asciiTheme="majorHAnsi" w:hAnsiTheme="majorHAnsi" w:cstheme="majorHAnsi"/>
        </w:rPr>
        <w:t>Marx</w:t>
      </w:r>
      <w:r>
        <w:rPr>
          <w:rFonts w:asciiTheme="majorHAnsi" w:hAnsiTheme="majorHAnsi" w:cstheme="majorHAnsi"/>
        </w:rPr>
        <w:t xml:space="preserve">ist understandings of alienation and “the good life” either exclude or fetishize Native cosmologies. </w:t>
      </w:r>
    </w:p>
    <w:p w14:paraId="3EFCA223" w14:textId="77777777" w:rsidR="00ED58FA" w:rsidRPr="001A6A2E" w:rsidRDefault="00ED58FA" w:rsidP="00ED58FA">
      <w:r>
        <w:t>-Lakota example</w:t>
      </w:r>
    </w:p>
    <w:p w14:paraId="7CE4F3AD" w14:textId="77777777" w:rsidR="00ED58FA" w:rsidRPr="00F3135B" w:rsidRDefault="00ED58FA" w:rsidP="00ED58FA">
      <w:pPr>
        <w:rPr>
          <w:rStyle w:val="Style13ptBold"/>
          <w:rFonts w:asciiTheme="majorHAnsi" w:hAnsiTheme="majorHAnsi" w:cstheme="majorHAnsi"/>
        </w:rPr>
      </w:pPr>
      <w:proofErr w:type="spellStart"/>
      <w:r w:rsidRPr="00F3135B">
        <w:rPr>
          <w:rStyle w:val="Style13ptBold"/>
          <w:rFonts w:asciiTheme="majorHAnsi" w:hAnsiTheme="majorHAnsi" w:cstheme="majorHAnsi"/>
        </w:rPr>
        <w:t>Beier</w:t>
      </w:r>
      <w:proofErr w:type="spellEnd"/>
      <w:r w:rsidRPr="00F3135B">
        <w:rPr>
          <w:rStyle w:val="Style13ptBold"/>
          <w:rFonts w:asciiTheme="majorHAnsi" w:hAnsiTheme="majorHAnsi" w:cstheme="majorHAnsi"/>
        </w:rPr>
        <w:t xml:space="preserve"> 05</w:t>
      </w:r>
    </w:p>
    <w:p w14:paraId="76652151" w14:textId="77777777" w:rsidR="00ED58FA" w:rsidRPr="00F3135B" w:rsidRDefault="00ED58FA" w:rsidP="00ED58FA">
      <w:pPr>
        <w:rPr>
          <w:rFonts w:asciiTheme="majorHAnsi" w:hAnsiTheme="majorHAnsi" w:cstheme="majorHAnsi"/>
          <w:b/>
          <w:sz w:val="20"/>
          <w:szCs w:val="20"/>
        </w:rPr>
      </w:pPr>
      <w:r w:rsidRPr="00F3135B">
        <w:rPr>
          <w:rStyle w:val="Style13ptBold"/>
          <w:rFonts w:asciiTheme="majorHAnsi" w:hAnsiTheme="majorHAnsi" w:cstheme="majorHAnsi"/>
          <w:sz w:val="20"/>
          <w:szCs w:val="20"/>
        </w:rPr>
        <w:t xml:space="preserve">(Marshall </w:t>
      </w:r>
      <w:proofErr w:type="spellStart"/>
      <w:r w:rsidRPr="00F3135B">
        <w:rPr>
          <w:rStyle w:val="Style13ptBold"/>
          <w:rFonts w:asciiTheme="majorHAnsi" w:hAnsiTheme="majorHAnsi" w:cstheme="majorHAnsi"/>
          <w:sz w:val="20"/>
          <w:szCs w:val="20"/>
        </w:rPr>
        <w:t>Beier</w:t>
      </w:r>
      <w:proofErr w:type="spellEnd"/>
      <w:r w:rsidRPr="00F3135B">
        <w:rPr>
          <w:rStyle w:val="Style13ptBold"/>
          <w:rFonts w:asciiTheme="majorHAnsi" w:hAnsiTheme="majorHAnsi" w:cstheme="majorHAnsi"/>
          <w:sz w:val="20"/>
          <w:szCs w:val="20"/>
        </w:rPr>
        <w:t xml:space="preserve"> received his PhD in Political Science from York University and is a former Associate Director of the York Centre for International and Security Studies. He joined the Department of Political Science at McMaster University in 2000, Emancipatory </w:t>
      </w:r>
      <w:proofErr w:type="spellStart"/>
      <w:r w:rsidRPr="00F3135B">
        <w:rPr>
          <w:rStyle w:val="Style13ptBold"/>
          <w:rFonts w:asciiTheme="majorHAnsi" w:hAnsiTheme="majorHAnsi" w:cstheme="majorHAnsi"/>
          <w:sz w:val="20"/>
          <w:szCs w:val="20"/>
        </w:rPr>
        <w:t>Violences</w:t>
      </w:r>
      <w:proofErr w:type="spellEnd"/>
      <w:r w:rsidRPr="00F3135B">
        <w:rPr>
          <w:rStyle w:val="Style13ptBold"/>
          <w:rFonts w:asciiTheme="majorHAnsi" w:hAnsiTheme="majorHAnsi" w:cstheme="majorHAnsi"/>
          <w:sz w:val="20"/>
          <w:szCs w:val="20"/>
        </w:rPr>
        <w:t>, Chapter 7 in: International Relations in Uncommon Places- Indigeneity, Cosmology, and the Limits of International Theory, Palgrave Macmillan 2005, it’s a book, JKS)</w:t>
      </w:r>
    </w:p>
    <w:p w14:paraId="20BC08CE" w14:textId="77777777" w:rsidR="00ED58FA" w:rsidRDefault="00ED58FA" w:rsidP="00ED58FA">
      <w:pPr>
        <w:rPr>
          <w:rFonts w:asciiTheme="majorHAnsi" w:hAnsiTheme="majorHAnsi" w:cstheme="majorHAnsi"/>
          <w:sz w:val="14"/>
        </w:rPr>
      </w:pPr>
      <w:r w:rsidRPr="00241F4D">
        <w:rPr>
          <w:rFonts w:asciiTheme="majorHAnsi" w:hAnsiTheme="majorHAnsi" w:cstheme="majorHAnsi"/>
          <w:sz w:val="14"/>
        </w:rPr>
        <w:t xml:space="preserve">Again, the voice of the </w:t>
      </w:r>
      <w:proofErr w:type="spellStart"/>
      <w:r w:rsidRPr="00241F4D">
        <w:rPr>
          <w:rFonts w:asciiTheme="majorHAnsi" w:hAnsiTheme="majorHAnsi" w:cstheme="majorHAnsi"/>
          <w:sz w:val="14"/>
        </w:rPr>
        <w:t>hegemonologue</w:t>
      </w:r>
      <w:proofErr w:type="spellEnd"/>
      <w:r w:rsidRPr="00241F4D">
        <w:rPr>
          <w:rFonts w:asciiTheme="majorHAnsi" w:hAnsiTheme="majorHAnsi" w:cstheme="majorHAnsi"/>
          <w:sz w:val="14"/>
        </w:rPr>
        <w:t xml:space="preserve"> in this account of “the good life” is audible in the characteristic Western cosmological siting of humans apart from and above nature. It is therefore quite telling that this inclination is dis- </w:t>
      </w:r>
      <w:proofErr w:type="spellStart"/>
      <w:r w:rsidRPr="00241F4D">
        <w:rPr>
          <w:rFonts w:asciiTheme="majorHAnsi" w:hAnsiTheme="majorHAnsi" w:cstheme="majorHAnsi"/>
          <w:sz w:val="14"/>
        </w:rPr>
        <w:t>cernible</w:t>
      </w:r>
      <w:proofErr w:type="spellEnd"/>
      <w:r w:rsidRPr="00241F4D">
        <w:rPr>
          <w:rFonts w:asciiTheme="majorHAnsi" w:hAnsiTheme="majorHAnsi" w:cstheme="majorHAnsi"/>
          <w:sz w:val="14"/>
        </w:rPr>
        <w:t xml:space="preserve"> also in other emancipatory theories. And the homogenizing impulse borne in emancipatory designs turns out to be a more general phenomenon also. As Rice observes: The hatred of the physical world finding expression in the most seminal western thinkers from Plato through Paul to Augustine to Calvin reaches into the philosophies of Freud and Marx. Freud thought of nature as a tooth and claw battle of beasts, and of human nature in a state of </w:t>
      </w:r>
      <w:proofErr w:type="spellStart"/>
      <w:r w:rsidRPr="00241F4D">
        <w:rPr>
          <w:rFonts w:asciiTheme="majorHAnsi" w:hAnsiTheme="majorHAnsi" w:cstheme="majorHAnsi"/>
          <w:sz w:val="14"/>
        </w:rPr>
        <w:t>contin</w:t>
      </w:r>
      <w:proofErr w:type="spellEnd"/>
      <w:r w:rsidRPr="00241F4D">
        <w:rPr>
          <w:rFonts w:asciiTheme="majorHAnsi" w:hAnsiTheme="majorHAnsi" w:cstheme="majorHAnsi"/>
          <w:sz w:val="14"/>
        </w:rPr>
        <w:t xml:space="preserve">- </w:t>
      </w:r>
      <w:proofErr w:type="spellStart"/>
      <w:r w:rsidRPr="00241F4D">
        <w:rPr>
          <w:rFonts w:asciiTheme="majorHAnsi" w:hAnsiTheme="majorHAnsi" w:cstheme="majorHAnsi"/>
          <w:sz w:val="14"/>
        </w:rPr>
        <w:t>ual</w:t>
      </w:r>
      <w:proofErr w:type="spellEnd"/>
      <w:r w:rsidRPr="00241F4D">
        <w:rPr>
          <w:rFonts w:asciiTheme="majorHAnsi" w:hAnsiTheme="majorHAnsi" w:cstheme="majorHAnsi"/>
          <w:sz w:val="14"/>
        </w:rPr>
        <w:t xml:space="preserve"> war with an inner beast, requiring Calvinistic vigilance. </w:t>
      </w:r>
      <w:r w:rsidRPr="006F1EC8">
        <w:rPr>
          <w:rStyle w:val="StyleUnderline"/>
        </w:rPr>
        <w:t>Marx had little sense of existence apart from abstract economic and social arrangement,</w:t>
      </w:r>
      <w:r w:rsidRPr="00241F4D">
        <w:rPr>
          <w:rFonts w:asciiTheme="majorHAnsi" w:hAnsiTheme="majorHAnsi" w:cstheme="majorHAnsi"/>
          <w:sz w:val="14"/>
        </w:rPr>
        <w:t xml:space="preserve"> a view from the air</w:t>
      </w:r>
      <w:proofErr w:type="gramStart"/>
      <w:r w:rsidRPr="00241F4D">
        <w:rPr>
          <w:rFonts w:asciiTheme="majorHAnsi" w:hAnsiTheme="majorHAnsi" w:cstheme="majorHAnsi"/>
          <w:sz w:val="14"/>
        </w:rPr>
        <w:t>. . . .</w:t>
      </w:r>
      <w:proofErr w:type="gramEnd"/>
      <w:r w:rsidRPr="00241F4D">
        <w:rPr>
          <w:rFonts w:asciiTheme="majorHAnsi" w:hAnsiTheme="majorHAnsi" w:cstheme="majorHAnsi"/>
          <w:sz w:val="14"/>
        </w:rPr>
        <w:t xml:space="preserve"> </w:t>
      </w:r>
      <w:r w:rsidRPr="006F1EC8">
        <w:rPr>
          <w:rStyle w:val="StyleUnderline"/>
        </w:rPr>
        <w:t>Marxism is not the first “great religion” to be “ethnocidal by design.” Its intention to level national differences emulates the Christian effort to erase religious ones</w:t>
      </w:r>
      <w:r w:rsidRPr="00241F4D">
        <w:rPr>
          <w:rFonts w:asciiTheme="majorHAnsi" w:hAnsiTheme="majorHAnsi" w:cstheme="majorHAnsi"/>
          <w:sz w:val="14"/>
        </w:rPr>
        <w:t xml:space="preserve">. (Rice 1991: 26) </w:t>
      </w:r>
      <w:r w:rsidRPr="006F1EC8">
        <w:rPr>
          <w:rStyle w:val="StyleUnderline"/>
        </w:rPr>
        <w:t xml:space="preserve">Marxist-inspired accounts of “the good life” are underwritten by this view of humanity’s relationship to nature: in common with liberalism, a </w:t>
      </w:r>
      <w:r w:rsidRPr="00844F2B">
        <w:rPr>
          <w:rStyle w:val="StyleUnderline"/>
          <w:highlight w:val="green"/>
        </w:rPr>
        <w:t>Western notion of progress merges here with subordination of the physical world to the satisfaction of material wants</w:t>
      </w:r>
      <w:r w:rsidRPr="00241F4D">
        <w:rPr>
          <w:rFonts w:asciiTheme="majorHAnsi" w:hAnsiTheme="majorHAnsi" w:cstheme="majorHAnsi"/>
          <w:sz w:val="14"/>
        </w:rPr>
        <w:t xml:space="preserve">. As Rice points out, “Marxism replaces the dualism of Christian society [i.e., heaven and earth] with its own dualism of matter and spirit, by valorizing matter” (Rice 1991: 24). And as with liberalism, </w:t>
      </w:r>
      <w:r w:rsidRPr="00844F2B">
        <w:rPr>
          <w:rStyle w:val="Emphasis"/>
          <w:highlight w:val="green"/>
        </w:rPr>
        <w:t>this</w:t>
      </w:r>
      <w:r w:rsidRPr="006F1EC8">
        <w:rPr>
          <w:rStyle w:val="Emphasis"/>
        </w:rPr>
        <w:t xml:space="preserve"> </w:t>
      </w:r>
      <w:r w:rsidRPr="00ED58FA">
        <w:rPr>
          <w:rStyle w:val="Emphasis"/>
          <w:highlight w:val="green"/>
        </w:rPr>
        <w:t>implicates Marxists in the ideational structures of historic colonialism to which Indigenous peoples have been subjected</w:t>
      </w:r>
      <w:r w:rsidRPr="00241F4D">
        <w:rPr>
          <w:rFonts w:asciiTheme="majorHAnsi" w:hAnsiTheme="majorHAnsi" w:cstheme="majorHAnsi"/>
          <w:sz w:val="14"/>
        </w:rPr>
        <w:t xml:space="preserve">.9 “In certain respects,” according to Loomba, </w:t>
      </w:r>
      <w:proofErr w:type="gramStart"/>
      <w:r w:rsidRPr="006F1EC8">
        <w:rPr>
          <w:rStyle w:val="StyleUnderline"/>
        </w:rPr>
        <w:t>“ ‘</w:t>
      </w:r>
      <w:proofErr w:type="gramEnd"/>
      <w:r w:rsidRPr="00ED58FA">
        <w:rPr>
          <w:rStyle w:val="StyleUnderline"/>
          <w:highlight w:val="green"/>
        </w:rPr>
        <w:t>progress’ was understood in similar ways by capitalists as well as socialists</w:t>
      </w:r>
      <w:r w:rsidRPr="006F1EC8">
        <w:rPr>
          <w:rStyle w:val="StyleUnderline"/>
        </w:rPr>
        <w:t xml:space="preserve">—for both it </w:t>
      </w:r>
      <w:r w:rsidRPr="00844F2B">
        <w:rPr>
          <w:rStyle w:val="StyleUnderline"/>
          <w:highlight w:val="green"/>
        </w:rPr>
        <w:t>included</w:t>
      </w:r>
      <w:r w:rsidRPr="006F1EC8">
        <w:rPr>
          <w:rStyle w:val="StyleUnderline"/>
        </w:rPr>
        <w:t xml:space="preserve"> a </w:t>
      </w:r>
      <w:r w:rsidRPr="00ED58FA">
        <w:rPr>
          <w:rStyle w:val="StyleUnderline"/>
          <w:highlight w:val="green"/>
        </w:rPr>
        <w:t>high level of industrialization</w:t>
      </w:r>
      <w:r w:rsidRPr="006F1EC8">
        <w:rPr>
          <w:rStyle w:val="StyleUnderline"/>
        </w:rPr>
        <w:t xml:space="preserve">, the </w:t>
      </w:r>
      <w:r w:rsidRPr="00ED58FA">
        <w:rPr>
          <w:rStyle w:val="StyleUnderline"/>
          <w:highlight w:val="green"/>
        </w:rPr>
        <w:t>mastery of ‘man’ over ‘nature</w:t>
      </w:r>
      <w:r w:rsidRPr="006F1EC8">
        <w:rPr>
          <w:rStyle w:val="StyleUnderline"/>
        </w:rPr>
        <w:t xml:space="preserve">,’ the modern </w:t>
      </w:r>
      <w:r w:rsidRPr="00844F2B">
        <w:rPr>
          <w:rStyle w:val="StyleUnderline"/>
          <w:highlight w:val="green"/>
        </w:rPr>
        <w:t>European view of science and technology</w:t>
      </w:r>
      <w:r w:rsidRPr="006F1EC8">
        <w:rPr>
          <w:rStyle w:val="StyleUnderline"/>
        </w:rPr>
        <w:t>”</w:t>
      </w:r>
      <w:r w:rsidRPr="00241F4D">
        <w:rPr>
          <w:rFonts w:asciiTheme="majorHAnsi" w:hAnsiTheme="majorHAnsi" w:cstheme="majorHAnsi"/>
          <w:sz w:val="14"/>
        </w:rPr>
        <w:t xml:space="preserve"> (Loomba 1998: 21). </w:t>
      </w:r>
      <w:r w:rsidRPr="006F1EC8">
        <w:rPr>
          <w:rStyle w:val="StyleUnderline"/>
        </w:rPr>
        <w:t>All of this</w:t>
      </w:r>
      <w:r w:rsidRPr="00241F4D">
        <w:rPr>
          <w:rFonts w:asciiTheme="majorHAnsi" w:hAnsiTheme="majorHAnsi" w:cstheme="majorHAnsi"/>
          <w:sz w:val="14"/>
        </w:rPr>
        <w:t xml:space="preserve">, of course, </w:t>
      </w:r>
      <w:r w:rsidRPr="006F1EC8">
        <w:rPr>
          <w:rStyle w:val="StyleUnderline"/>
        </w:rPr>
        <w:t>is also quite contrary to traditional Lakota accounts of “the good life,” understood as the imperative of maintaining balance</w:t>
      </w:r>
      <w:r w:rsidRPr="00241F4D">
        <w:rPr>
          <w:rFonts w:asciiTheme="majorHAnsi" w:hAnsiTheme="majorHAnsi" w:cstheme="majorHAnsi"/>
          <w:sz w:val="14"/>
        </w:rPr>
        <w:t xml:space="preserve">. </w:t>
      </w:r>
      <w:r w:rsidRPr="00241F4D">
        <w:rPr>
          <w:rStyle w:val="StyleUnderline"/>
        </w:rPr>
        <w:t xml:space="preserve">The </w:t>
      </w:r>
      <w:r w:rsidRPr="00ED58FA">
        <w:rPr>
          <w:rStyle w:val="StyleUnderline"/>
          <w:highlight w:val="green"/>
        </w:rPr>
        <w:t xml:space="preserve">rigid teleology of </w:t>
      </w:r>
      <w:r w:rsidRPr="00ED58FA">
        <w:rPr>
          <w:rStyle w:val="StyleUnderline"/>
        </w:rPr>
        <w:t xml:space="preserve">much </w:t>
      </w:r>
      <w:r w:rsidRPr="00ED58FA">
        <w:rPr>
          <w:rStyle w:val="StyleUnderline"/>
          <w:highlight w:val="green"/>
        </w:rPr>
        <w:t>Marxist-inspired theory is especially problematic</w:t>
      </w:r>
      <w:r w:rsidRPr="00241F4D">
        <w:rPr>
          <w:rStyle w:val="StyleUnderline"/>
        </w:rPr>
        <w:t xml:space="preserve"> to the extent that, </w:t>
      </w:r>
      <w:r w:rsidRPr="00ED58FA">
        <w:rPr>
          <w:rStyle w:val="StyleUnderline"/>
          <w:highlight w:val="green"/>
        </w:rPr>
        <w:t>in the same way as liberal notions of progress</w:t>
      </w:r>
      <w:r w:rsidRPr="00241F4D">
        <w:rPr>
          <w:rStyle w:val="StyleUnderline"/>
        </w:rPr>
        <w:t>, it ends up bespeaking the inevitability</w:t>
      </w:r>
      <w:r w:rsidRPr="00241F4D">
        <w:rPr>
          <w:rFonts w:asciiTheme="majorHAnsi" w:hAnsiTheme="majorHAnsi" w:cstheme="majorHAnsi"/>
          <w:sz w:val="14"/>
        </w:rPr>
        <w:t xml:space="preserve"> (and, again, the desirability) </w:t>
      </w:r>
      <w:r w:rsidRPr="00241F4D">
        <w:rPr>
          <w:rStyle w:val="StyleUnderline"/>
        </w:rPr>
        <w:t>of the disappearance of Lakota traditionalism. Friedrich Engels’s notion of “primitive communism,” for instance, is elaborated in the past tense as a first form of human society.</w:t>
      </w:r>
      <w:r w:rsidRPr="00241F4D">
        <w:rPr>
          <w:rFonts w:asciiTheme="majorHAnsi" w:hAnsiTheme="majorHAnsi" w:cstheme="majorHAnsi"/>
          <w:sz w:val="14"/>
        </w:rPr>
        <w:t xml:space="preserve">10 But </w:t>
      </w:r>
      <w:r w:rsidRPr="00241F4D">
        <w:rPr>
          <w:rStyle w:val="StyleUnderline"/>
        </w:rPr>
        <w:t>it turns out that this idea</w:t>
      </w:r>
      <w:r w:rsidRPr="00241F4D">
        <w:rPr>
          <w:rFonts w:asciiTheme="majorHAnsi" w:hAnsiTheme="majorHAnsi" w:cstheme="majorHAnsi"/>
          <w:sz w:val="14"/>
        </w:rPr>
        <w:t xml:space="preserve">, like the orthodox social theorists’ accounts of life without the Leviathan, </w:t>
      </w:r>
      <w:r w:rsidRPr="000E4F42">
        <w:rPr>
          <w:rStyle w:val="Emphasis"/>
          <w:highlight w:val="green"/>
        </w:rPr>
        <w:t>rests upon bad ethnography that, in turn, implicates it in the very social evolutionism that has underwritten so many colonial violences</w:t>
      </w:r>
      <w:r w:rsidRPr="00241F4D">
        <w:rPr>
          <w:rFonts w:asciiTheme="majorHAnsi" w:hAnsiTheme="majorHAnsi" w:cstheme="majorHAnsi"/>
          <w:sz w:val="14"/>
        </w:rPr>
        <w:t xml:space="preserve">.11 Implying all that we might expect the word “primitive” to connote, and as befits its founding in a progressive discourse, it is a condition ultimately to be transcended. This is significant to the extent that some important aspects of traditional Lakota lifeways are crucial to Engels’s description of “primitive communism”: most notably, the absence of both social hierarchy and a productive surplus. That these are taken as the defining features of a first form of human social organization and </w:t>
      </w:r>
      <w:proofErr w:type="spellStart"/>
      <w:r w:rsidRPr="00241F4D">
        <w:rPr>
          <w:rFonts w:asciiTheme="majorHAnsi" w:hAnsiTheme="majorHAnsi" w:cstheme="majorHAnsi"/>
          <w:sz w:val="14"/>
        </w:rPr>
        <w:t>produc</w:t>
      </w:r>
      <w:proofErr w:type="spellEnd"/>
      <w:r w:rsidRPr="00241F4D">
        <w:rPr>
          <w:rFonts w:asciiTheme="majorHAnsi" w:hAnsiTheme="majorHAnsi" w:cstheme="majorHAnsi"/>
          <w:sz w:val="14"/>
        </w:rPr>
        <w:t xml:space="preserve">- </w:t>
      </w:r>
      <w:proofErr w:type="spellStart"/>
      <w:r w:rsidRPr="00241F4D">
        <w:rPr>
          <w:rFonts w:asciiTheme="majorHAnsi" w:hAnsiTheme="majorHAnsi" w:cstheme="majorHAnsi"/>
          <w:sz w:val="14"/>
        </w:rPr>
        <w:t>tive</w:t>
      </w:r>
      <w:proofErr w:type="spellEnd"/>
      <w:r w:rsidRPr="00241F4D">
        <w:rPr>
          <w:rFonts w:asciiTheme="majorHAnsi" w:hAnsiTheme="majorHAnsi" w:cstheme="majorHAnsi"/>
          <w:sz w:val="14"/>
        </w:rPr>
        <w:t xml:space="preserve"> endeavor is quite telling given that they are constructed by Engels as something inevitably (to be) transcended. Progress, then, brings in tandem the unsustainable immoderation of surplus production. </w:t>
      </w:r>
      <w:r w:rsidRPr="00241F4D">
        <w:rPr>
          <w:rStyle w:val="StyleUnderline"/>
        </w:rPr>
        <w:t>And in its discursive framing, this has the effect of valorizing excess while sustainable lifeways are, somewhat paradoxically, cast as unsustainable in an historical sense</w:t>
      </w:r>
      <w:r w:rsidRPr="00241F4D">
        <w:rPr>
          <w:rFonts w:asciiTheme="majorHAnsi" w:hAnsiTheme="majorHAnsi" w:cstheme="majorHAnsi"/>
          <w:sz w:val="14"/>
        </w:rPr>
        <w:t xml:space="preserve">. According to </w:t>
      </w:r>
      <w:proofErr w:type="spellStart"/>
      <w:r w:rsidRPr="00241F4D">
        <w:rPr>
          <w:rFonts w:asciiTheme="majorHAnsi" w:hAnsiTheme="majorHAnsi" w:cstheme="majorHAnsi"/>
          <w:sz w:val="14"/>
        </w:rPr>
        <w:t>Clastres</w:t>
      </w:r>
      <w:proofErr w:type="spellEnd"/>
      <w:r w:rsidRPr="00241F4D">
        <w:rPr>
          <w:rFonts w:asciiTheme="majorHAnsi" w:hAnsiTheme="majorHAnsi" w:cstheme="majorHAnsi"/>
          <w:sz w:val="14"/>
        </w:rPr>
        <w:t xml:space="preserve">, </w:t>
      </w:r>
      <w:r w:rsidRPr="000E4F42">
        <w:rPr>
          <w:rStyle w:val="StyleUnderline"/>
          <w:highlight w:val="green"/>
        </w:rPr>
        <w:t xml:space="preserve">the problem here is fundamentally that what have been inscribed as “primitive” societies cannot be what </w:t>
      </w:r>
      <w:r w:rsidRPr="000E4F42">
        <w:rPr>
          <w:rStyle w:val="StyleUnderline"/>
          <w:highlight w:val="green"/>
        </w:rPr>
        <w:lastRenderedPageBreak/>
        <w:t>they were/are because Marxism insists on their being what it needs them to be: in a word, “precapitalist</w:t>
      </w:r>
      <w:r w:rsidRPr="00241F4D">
        <w:rPr>
          <w:rFonts w:asciiTheme="majorHAnsi" w:hAnsiTheme="majorHAnsi" w:cstheme="majorHAnsi"/>
          <w:sz w:val="14"/>
        </w:rPr>
        <w:t>” (</w:t>
      </w:r>
      <w:proofErr w:type="spellStart"/>
      <w:r w:rsidRPr="00241F4D">
        <w:rPr>
          <w:rFonts w:asciiTheme="majorHAnsi" w:hAnsiTheme="majorHAnsi" w:cstheme="majorHAnsi"/>
          <w:sz w:val="14"/>
        </w:rPr>
        <w:t>Clastres</w:t>
      </w:r>
      <w:proofErr w:type="spellEnd"/>
      <w:r w:rsidRPr="00241F4D">
        <w:rPr>
          <w:rFonts w:asciiTheme="majorHAnsi" w:hAnsiTheme="majorHAnsi" w:cstheme="majorHAnsi"/>
          <w:sz w:val="14"/>
        </w:rPr>
        <w:t xml:space="preserve"> 1994: 136–37). In his retrospective on the </w:t>
      </w:r>
      <w:proofErr w:type="spellStart"/>
      <w:r w:rsidRPr="00241F4D">
        <w:rPr>
          <w:rFonts w:asciiTheme="majorHAnsi" w:hAnsiTheme="majorHAnsi" w:cstheme="majorHAnsi"/>
          <w:sz w:val="14"/>
        </w:rPr>
        <w:t>violences</w:t>
      </w:r>
      <w:proofErr w:type="spellEnd"/>
      <w:r w:rsidRPr="00241F4D">
        <w:rPr>
          <w:rFonts w:asciiTheme="majorHAnsi" w:hAnsiTheme="majorHAnsi" w:cstheme="majorHAnsi"/>
          <w:sz w:val="14"/>
        </w:rPr>
        <w:t xml:space="preserve"> of the European “conquest of the planet” after 1492, Samir Amin argues that prior to the colonial encounter, “gestating” capitalisms existed in the non- European world and that this reflected “a general law of evolution of human societies” (Amin 1992: 12). And lest there be any uncertainty about the extent of this claim, Amin holds that “[</w:t>
      </w:r>
      <w:proofErr w:type="gramStart"/>
      <w:r w:rsidRPr="00241F4D">
        <w:rPr>
          <w:rFonts w:asciiTheme="majorHAnsi" w:hAnsiTheme="majorHAnsi" w:cstheme="majorHAnsi"/>
          <w:sz w:val="14"/>
        </w:rPr>
        <w:t>f ]</w:t>
      </w:r>
      <w:proofErr w:type="spellStart"/>
      <w:r w:rsidRPr="00241F4D">
        <w:rPr>
          <w:rFonts w:asciiTheme="majorHAnsi" w:hAnsiTheme="majorHAnsi" w:cstheme="majorHAnsi"/>
          <w:sz w:val="14"/>
        </w:rPr>
        <w:t>ar</w:t>
      </w:r>
      <w:proofErr w:type="spellEnd"/>
      <w:proofErr w:type="gramEnd"/>
      <w:r w:rsidRPr="00241F4D">
        <w:rPr>
          <w:rFonts w:asciiTheme="majorHAnsi" w:hAnsiTheme="majorHAnsi" w:cstheme="majorHAnsi"/>
          <w:sz w:val="14"/>
        </w:rPr>
        <w:t xml:space="preserve"> from having introduced capital- ism to the peripheries of global capitalism, the Western expansion sometimes delayed its ripening and always deformed its development so as to create an impasse” (Amin 1992: 14). But the idea that nascent forms of capitalism were “gestating” throughout the world is a profoundly teleological form of </w:t>
      </w:r>
      <w:proofErr w:type="spellStart"/>
      <w:r w:rsidRPr="00241F4D">
        <w:rPr>
          <w:rFonts w:asciiTheme="majorHAnsi" w:hAnsiTheme="majorHAnsi" w:cstheme="majorHAnsi"/>
          <w:sz w:val="14"/>
        </w:rPr>
        <w:t>homog</w:t>
      </w:r>
      <w:proofErr w:type="spellEnd"/>
      <w:r w:rsidRPr="00241F4D">
        <w:rPr>
          <w:rFonts w:asciiTheme="majorHAnsi" w:hAnsiTheme="majorHAnsi" w:cstheme="majorHAnsi"/>
          <w:sz w:val="14"/>
        </w:rPr>
        <w:t xml:space="preserve">- </w:t>
      </w:r>
      <w:proofErr w:type="spellStart"/>
      <w:r w:rsidRPr="00241F4D">
        <w:rPr>
          <w:rFonts w:asciiTheme="majorHAnsi" w:hAnsiTheme="majorHAnsi" w:cstheme="majorHAnsi"/>
          <w:sz w:val="14"/>
        </w:rPr>
        <w:t>enization</w:t>
      </w:r>
      <w:proofErr w:type="spellEnd"/>
      <w:r w:rsidRPr="00241F4D">
        <w:rPr>
          <w:rFonts w:asciiTheme="majorHAnsi" w:hAnsiTheme="majorHAnsi" w:cstheme="majorHAnsi"/>
          <w:sz w:val="14"/>
        </w:rPr>
        <w:t xml:space="preserve"> that denies Lakota cosmology. Moreover, </w:t>
      </w:r>
      <w:r w:rsidRPr="00241F4D">
        <w:rPr>
          <w:rStyle w:val="StyleUnderline"/>
        </w:rPr>
        <w:t xml:space="preserve">there is a clear sense in which this might serve as an apology for Europe’s conquests: if capitalism was everywhere inevitable, then we might imagine that colonialism only hastened an outcome that was, in any event, preordained. </w:t>
      </w:r>
      <w:r w:rsidRPr="00241F4D">
        <w:rPr>
          <w:rFonts w:asciiTheme="majorHAnsi" w:hAnsiTheme="majorHAnsi" w:cstheme="majorHAnsi"/>
          <w:sz w:val="14"/>
        </w:rPr>
        <w:t xml:space="preserve">Capitalism is a system of exploitation whose very logic demands expansion, meaning that sooner or later those “other capitalisms” would have had to insert themselves into the capitalist world system; the more advanced capitalisms of Europe would then have exploited them on these universal terms as surely as they did through direct colonial control. We might be forgiven for wondering, then, just what informs Amin’s complaint, since the outcome is the same either way. Perhaps it is enough to lament that the rest of the world was not permitted to be the architect of its own exploitation. Regardless, Amin leaves no room to doubt its eventual insertion into a capitalist world system dominated by the advanced capitalism of Europe. And it is thus that comfort could be given to colonialism’s apologists, insofar as direct conquest would seem only to have hastened the inevitable. </w:t>
      </w:r>
      <w:r w:rsidRPr="00241F4D">
        <w:rPr>
          <w:rStyle w:val="Emphasis"/>
        </w:rPr>
        <w:t xml:space="preserve">Even notions like alienation leave Lakota traditionalism either problematically inscribed or, </w:t>
      </w:r>
      <w:r w:rsidRPr="00241F4D">
        <w:rPr>
          <w:sz w:val="14"/>
        </w:rPr>
        <w:t>alternatively,</w:t>
      </w:r>
      <w:r w:rsidRPr="00241F4D">
        <w:rPr>
          <w:rStyle w:val="Emphasis"/>
        </w:rPr>
        <w:t xml:space="preserve"> excluded.</w:t>
      </w:r>
      <w:r w:rsidRPr="00241F4D">
        <w:rPr>
          <w:rFonts w:asciiTheme="majorHAnsi" w:hAnsiTheme="majorHAnsi" w:cstheme="majorHAnsi"/>
          <w:sz w:val="14"/>
        </w:rPr>
        <w:t xml:space="preserve"> Noting that </w:t>
      </w:r>
      <w:r w:rsidRPr="000E4F42">
        <w:rPr>
          <w:rStyle w:val="StyleUnderline"/>
          <w:highlight w:val="green"/>
        </w:rPr>
        <w:t>alienation is a central problematic taken up</w:t>
      </w:r>
      <w:r w:rsidRPr="00241F4D">
        <w:rPr>
          <w:rStyle w:val="StyleUnderline"/>
        </w:rPr>
        <w:t xml:space="preserve"> by Christianity as well as by </w:t>
      </w:r>
      <w:r w:rsidRPr="000E4F42">
        <w:rPr>
          <w:rStyle w:val="StyleUnderline"/>
          <w:highlight w:val="green"/>
        </w:rPr>
        <w:t>Marxism</w:t>
      </w:r>
      <w:r w:rsidRPr="00241F4D">
        <w:rPr>
          <w:rStyle w:val="StyleUnderline"/>
        </w:rPr>
        <w:t xml:space="preserve">, Deloria argues that it reflects a cosmological predisposition not generalizable to Indigenous North American societies: Indians . . . are notably devoid of concern for alienation as a cosmic ingredient of human life, a question to be answered or a problem to be confronted. This is not to say that Indians do not feel some degree of alienation. Rather, they do not make it a central concern of their ceremonial life, they do not feature it prominently in their cosmic mythology, and they do not see it as an essential part of institutional existence which colors their approach to other aspects of life. </w:t>
      </w:r>
      <w:r w:rsidRPr="00241F4D">
        <w:rPr>
          <w:rFonts w:asciiTheme="majorHAnsi" w:hAnsiTheme="majorHAnsi" w:cstheme="majorHAnsi"/>
          <w:sz w:val="14"/>
        </w:rPr>
        <w:t xml:space="preserve">Alienation, therefore, is an essential element of Western cosmology, either in the metaphysical sense or in the epistemological dimension; it is a minor phenomenon of short duration in the larger context of cosmic balance for American Indians. (Deloria 1983: 114–15; emphasis in original) </w:t>
      </w:r>
      <w:r w:rsidRPr="00241F4D">
        <w:rPr>
          <w:rStyle w:val="StyleUnderline"/>
        </w:rPr>
        <w:t xml:space="preserve">This view is shared by Frank Black Elk, who offers that the traditional Lakota commitment to the interrelatedness of all in Creation—expressed as </w:t>
      </w:r>
      <w:proofErr w:type="spellStart"/>
      <w:r w:rsidRPr="00241F4D">
        <w:rPr>
          <w:rStyle w:val="StyleUnderline"/>
        </w:rPr>
        <w:t>mitakuye</w:t>
      </w:r>
      <w:proofErr w:type="spellEnd"/>
      <w:r w:rsidRPr="00241F4D">
        <w:rPr>
          <w:rStyle w:val="StyleUnderline"/>
        </w:rPr>
        <w:t xml:space="preserve"> </w:t>
      </w:r>
      <w:proofErr w:type="spellStart"/>
      <w:r w:rsidRPr="00241F4D">
        <w:rPr>
          <w:rStyle w:val="StyleUnderline"/>
        </w:rPr>
        <w:t>oyasin</w:t>
      </w:r>
      <w:proofErr w:type="spellEnd"/>
      <w:r w:rsidRPr="00241F4D">
        <w:rPr>
          <w:rStyle w:val="StyleUnderline"/>
        </w:rPr>
        <w:t>—destabilizes Marxist conceptions of alienation:</w:t>
      </w:r>
      <w:r w:rsidRPr="00241F4D">
        <w:rPr>
          <w:rFonts w:asciiTheme="majorHAnsi" w:hAnsiTheme="majorHAnsi" w:cstheme="majorHAnsi"/>
          <w:sz w:val="14"/>
        </w:rPr>
        <w:t xml:space="preserve"> We, as a people (within the traditional culture view, at any rate) </w:t>
      </w:r>
      <w:proofErr w:type="gramStart"/>
      <w:r w:rsidRPr="00241F4D">
        <w:rPr>
          <w:rFonts w:asciiTheme="majorHAnsi" w:hAnsiTheme="majorHAnsi" w:cstheme="majorHAnsi"/>
          <w:sz w:val="14"/>
        </w:rPr>
        <w:t>view our- selves only in direct (natural) relation to everything else at all times</w:t>
      </w:r>
      <w:proofErr w:type="gramEnd"/>
      <w:r w:rsidRPr="00241F4D">
        <w:rPr>
          <w:rFonts w:asciiTheme="majorHAnsi" w:hAnsiTheme="majorHAnsi" w:cstheme="majorHAnsi"/>
          <w:sz w:val="14"/>
        </w:rPr>
        <w:t xml:space="preserve">. Thus, we cannot feel the sort of distance indicated in the notion of alienation, either between each other as people, or between ourselves and any aspect of the universe. </w:t>
      </w:r>
      <w:r w:rsidRPr="00241F4D">
        <w:rPr>
          <w:rStyle w:val="StyleUnderline"/>
        </w:rPr>
        <w:t>Alienation is an impossibility within traditional Lakota culture; we are prevented, by the way we view reality, from taking those steps which would, sooner or later, produce the condition of alienation.</w:t>
      </w:r>
      <w:r w:rsidRPr="00241F4D">
        <w:rPr>
          <w:rFonts w:asciiTheme="majorHAnsi" w:hAnsiTheme="majorHAnsi" w:cstheme="majorHAnsi"/>
          <w:sz w:val="14"/>
        </w:rPr>
        <w:t xml:space="preserve"> (Black Elk 1983: 152–53; emphasis in original) And </w:t>
      </w:r>
      <w:r w:rsidRPr="00241F4D">
        <w:rPr>
          <w:rStyle w:val="StyleUnderline"/>
        </w:rPr>
        <w:t xml:space="preserve">this is suggestive of how it might be argued that traditional Lakota cosmology is </w:t>
      </w:r>
      <w:proofErr w:type="gramStart"/>
      <w:r w:rsidRPr="00241F4D">
        <w:rPr>
          <w:rStyle w:val="StyleUnderline"/>
        </w:rPr>
        <w:t>actually truer</w:t>
      </w:r>
      <w:proofErr w:type="gramEnd"/>
      <w:r w:rsidRPr="00241F4D">
        <w:rPr>
          <w:rStyle w:val="StyleUnderline"/>
        </w:rPr>
        <w:t xml:space="preserve"> to the idea of dialectical knowledge than Marxist- inspired theory: </w:t>
      </w:r>
      <w:proofErr w:type="spellStart"/>
      <w:r w:rsidRPr="00241F4D">
        <w:rPr>
          <w:rStyle w:val="StyleUnderline"/>
        </w:rPr>
        <w:t>mitakuye</w:t>
      </w:r>
      <w:proofErr w:type="spellEnd"/>
      <w:r w:rsidRPr="00241F4D">
        <w:rPr>
          <w:rStyle w:val="StyleUnderline"/>
        </w:rPr>
        <w:t xml:space="preserve"> </w:t>
      </w:r>
      <w:proofErr w:type="spellStart"/>
      <w:r w:rsidRPr="00241F4D">
        <w:rPr>
          <w:rStyle w:val="StyleUnderline"/>
        </w:rPr>
        <w:t>oyasin</w:t>
      </w:r>
      <w:proofErr w:type="spellEnd"/>
      <w:r w:rsidRPr="00241F4D">
        <w:rPr>
          <w:rStyle w:val="StyleUnderline"/>
        </w:rPr>
        <w:t xml:space="preserve"> resists </w:t>
      </w:r>
      <w:r w:rsidRPr="000E4F42">
        <w:rPr>
          <w:rStyle w:val="StyleUnderline"/>
          <w:highlight w:val="green"/>
        </w:rPr>
        <w:t>the unequal oppositional rendering of ontologized binaries that Marxism ultimately upholds in its denigration of nature</w:t>
      </w:r>
      <w:r w:rsidRPr="00241F4D">
        <w:rPr>
          <w:rStyle w:val="StyleUnderline"/>
        </w:rPr>
        <w:t>.</w:t>
      </w:r>
      <w:r w:rsidRPr="00241F4D">
        <w:rPr>
          <w:rFonts w:asciiTheme="majorHAnsi" w:hAnsiTheme="majorHAnsi" w:cstheme="majorHAnsi"/>
          <w:sz w:val="14"/>
        </w:rPr>
        <w:t>12</w:t>
      </w:r>
    </w:p>
    <w:p w14:paraId="02940EEC" w14:textId="77777777" w:rsidR="00ED58FA" w:rsidRPr="00267685" w:rsidRDefault="00ED58FA" w:rsidP="00ED58FA"/>
    <w:p w14:paraId="050D178E" w14:textId="77777777" w:rsidR="00ED58FA" w:rsidRPr="00622698" w:rsidRDefault="00ED58FA" w:rsidP="00ED58FA">
      <w:pPr>
        <w:pStyle w:val="Heading3"/>
        <w:rPr>
          <w:rFonts w:cs="Calibri"/>
        </w:rPr>
      </w:pPr>
      <w:r w:rsidRPr="00622698">
        <w:rPr>
          <w:rFonts w:cs="Calibri"/>
        </w:rPr>
        <w:lastRenderedPageBreak/>
        <w:t>L – Commons/Gov Better than Corporations</w:t>
      </w:r>
    </w:p>
    <w:p w14:paraId="624D4F52" w14:textId="77777777" w:rsidR="00ED58FA" w:rsidRPr="00622698" w:rsidRDefault="00ED58FA" w:rsidP="00ED58FA">
      <w:pPr>
        <w:pStyle w:val="Heading4"/>
        <w:rPr>
          <w:rFonts w:cs="Calibri"/>
        </w:rPr>
      </w:pPr>
      <w:r w:rsidRPr="00622698">
        <w:rPr>
          <w:rFonts w:cs="Calibri"/>
        </w:rPr>
        <w:t>The notion of the “commons” has historically been weaponized to build a state-sanctioned trust in white humanity – extending that trust to the stars does not make it less white supremacist and doing it in the name of “pragmatism” does not make it less colonialist.</w:t>
      </w:r>
    </w:p>
    <w:p w14:paraId="4AE8D81E" w14:textId="77777777" w:rsidR="00ED58FA" w:rsidRPr="00622698" w:rsidRDefault="00ED58FA" w:rsidP="00ED58FA">
      <w:pPr>
        <w:rPr>
          <w:rStyle w:val="Style13ptBold"/>
        </w:rPr>
      </w:pPr>
      <w:r w:rsidRPr="00622698">
        <w:rPr>
          <w:rStyle w:val="Style13ptBold"/>
        </w:rPr>
        <w:t>Goldstein, 18</w:t>
      </w:r>
    </w:p>
    <w:p w14:paraId="61B7D18F" w14:textId="77777777" w:rsidR="00ED58FA" w:rsidRPr="00622698" w:rsidRDefault="00ED58FA" w:rsidP="00ED58FA">
      <w:r w:rsidRPr="00622698">
        <w:t xml:space="preserve">[Alyosha, Prof. American Studies @ </w:t>
      </w:r>
      <w:proofErr w:type="spellStart"/>
      <w:r w:rsidRPr="00622698">
        <w:t>UNewMexico</w:t>
      </w:r>
      <w:proofErr w:type="spellEnd"/>
      <w:r w:rsidRPr="00622698">
        <w:t>, PhD @ NYU: “By Force of Expectation: Colonization, Public Lands, and the Property Relation,” published by UCLA Law Review on 3-1-2018. https://www.uclalawreview.org/by-force-of-expectation/]//AD</w:t>
      </w:r>
    </w:p>
    <w:p w14:paraId="63EF52E8" w14:textId="77777777" w:rsidR="00ED58FA" w:rsidRPr="00622698" w:rsidRDefault="00ED58FA" w:rsidP="00ED58FA">
      <w:pPr>
        <w:rPr>
          <w:sz w:val="16"/>
        </w:rPr>
      </w:pPr>
      <w:r w:rsidRPr="00622698">
        <w:rPr>
          <w:sz w:val="16"/>
        </w:rPr>
        <w:t xml:space="preserve">Over the course of the long nineteenth century, </w:t>
      </w:r>
      <w:r w:rsidRPr="00622698">
        <w:rPr>
          <w:rStyle w:val="StyleUnderline"/>
        </w:rPr>
        <w:t>land policy</w:t>
      </w:r>
      <w:r w:rsidRPr="00622698">
        <w:rPr>
          <w:sz w:val="16"/>
        </w:rPr>
        <w:t xml:space="preserve"> was increasingly </w:t>
      </w:r>
      <w:r w:rsidRPr="00622698">
        <w:rPr>
          <w:rStyle w:val="StyleUnderline"/>
        </w:rPr>
        <w:t>deployed as</w:t>
      </w:r>
      <w:r w:rsidRPr="00622698">
        <w:rPr>
          <w:sz w:val="16"/>
        </w:rPr>
        <w:t xml:space="preserve"> a means of </w:t>
      </w:r>
      <w:r w:rsidRPr="00622698">
        <w:rPr>
          <w:rStyle w:val="StyleUnderline"/>
        </w:rPr>
        <w:t>encouraging western settlement, while also being symptomatic of the tensions among federal administration, private speculators, and extra-legal settler encroachment.</w:t>
      </w:r>
      <w:r w:rsidRPr="00622698">
        <w:rPr>
          <w:sz w:val="16"/>
        </w:rPr>
        <w:t xml:space="preserve">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w:t>
      </w:r>
      <w:proofErr w:type="spellStart"/>
      <w:r w:rsidRPr="00622698">
        <w:rPr>
          <w:sz w:val="16"/>
        </w:rPr>
        <w:t>Bundys</w:t>
      </w:r>
      <w:proofErr w:type="spellEnd"/>
      <w:r w:rsidRPr="00622698">
        <w:rPr>
          <w:sz w:val="16"/>
        </w:rPr>
        <w:t xml:space="preserve"> increasingly cast themselves as victims of government overreach, as the true embodiment of the American people oppressed by governmental tyranny. Moreover, as has been the case in other settler uprisings in the west, the </w:t>
      </w:r>
      <w:proofErr w:type="spellStart"/>
      <w:r w:rsidRPr="00622698">
        <w:rPr>
          <w:sz w:val="16"/>
        </w:rPr>
        <w:t>Bundys</w:t>
      </w:r>
      <w:proofErr w:type="spellEnd"/>
      <w:r w:rsidRPr="00622698">
        <w:rPr>
          <w:sz w:val="16"/>
        </w:rPr>
        <w:t xml:space="preserve">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622698">
        <w:rPr>
          <w:sz w:val="16"/>
        </w:rPr>
        <w:t>. . . .</w:t>
      </w:r>
      <w:proofErr w:type="gramEnd"/>
      <w:r w:rsidRPr="00622698">
        <w:rPr>
          <w:sz w:val="16"/>
        </w:rPr>
        <w:t xml:space="preserve"> There are things to learn from cultures of the past, but the current culture is the most important.”18 In fact, </w:t>
      </w:r>
      <w:r w:rsidRPr="00622698">
        <w:rPr>
          <w:rStyle w:val="StyleUnderline"/>
        </w:rPr>
        <w:t xml:space="preserve">a variety of </w:t>
      </w:r>
      <w:r w:rsidRPr="00622698">
        <w:rPr>
          <w:rStyle w:val="Emphasis"/>
        </w:rPr>
        <w:t>claims to land are made in the name of “the public” and “the people” as a collective interest</w:t>
      </w:r>
      <w:r w:rsidRPr="00622698">
        <w:rPr>
          <w:rStyle w:val="StyleUnderline"/>
        </w:rPr>
        <w:t xml:space="preserve"> in opposition to</w:t>
      </w:r>
      <w:r w:rsidRPr="00622698">
        <w:rPr>
          <w:sz w:val="16"/>
        </w:rPr>
        <w:t xml:space="preserve"> the federal government, the </w:t>
      </w:r>
      <w:r w:rsidRPr="00622698">
        <w:rPr>
          <w:rStyle w:val="StyleUnderline"/>
        </w:rPr>
        <w:t>extractive industries</w:t>
      </w:r>
      <w:r w:rsidRPr="00622698">
        <w:rPr>
          <w:sz w:val="16"/>
        </w:rPr>
        <w:t xml:space="preserve">, or the supposedly special interests of Native American tribes.19 Here, </w:t>
      </w:r>
      <w:r w:rsidRPr="00622698">
        <w:rPr>
          <w:rStyle w:val="Emphasis"/>
        </w:rPr>
        <w:t>generalized claims to representing “the public”</w:t>
      </w:r>
      <w:r w:rsidRPr="00622698">
        <w:rPr>
          <w:rStyle w:val="StyleUnderline"/>
        </w:rPr>
        <w:t xml:space="preserve"> and “the people” obscure the particular and often </w:t>
      </w:r>
      <w:r w:rsidRPr="00622698">
        <w:rPr>
          <w:rStyle w:val="Emphasis"/>
        </w:rPr>
        <w:t>antagonistic positions that galvanize such claims</w:t>
      </w:r>
      <w:r w:rsidRPr="00622698">
        <w:rPr>
          <w:rStyle w:val="StyleUnderline"/>
        </w:rPr>
        <w:t xml:space="preserve">, as well as </w:t>
      </w:r>
      <w:r w:rsidRPr="00622698">
        <w:rPr>
          <w:rStyle w:val="Emphasis"/>
        </w:rPr>
        <w:t>casting tribes as a single interest group that fraudulently make claims in the name of sovereignty</w:t>
      </w:r>
      <w:r w:rsidRPr="00622698">
        <w:rPr>
          <w:rStyle w:val="StyleUnderline"/>
        </w:rPr>
        <w:t xml:space="preserve"> and treaty rights.</w:t>
      </w:r>
      <w:r w:rsidRPr="00622698">
        <w:rPr>
          <w:sz w:val="16"/>
        </w:rPr>
        <w:t xml:space="preserve"> The </w:t>
      </w:r>
      <w:r w:rsidRPr="00622698">
        <w:rPr>
          <w:rStyle w:val="StyleUnderline"/>
        </w:rPr>
        <w:t xml:space="preserve">spectrum of </w:t>
      </w:r>
      <w:r w:rsidRPr="00622698">
        <w:rPr>
          <w:rStyle w:val="Emphasis"/>
          <w:sz w:val="28"/>
        </w:rPr>
        <w:t>debate</w:t>
      </w:r>
      <w:r w:rsidRPr="00622698">
        <w:rPr>
          <w:rStyle w:val="StyleUnderline"/>
          <w:sz w:val="28"/>
        </w:rPr>
        <w:t xml:space="preserve"> </w:t>
      </w:r>
      <w:r w:rsidRPr="00622698">
        <w:rPr>
          <w:rStyle w:val="StyleUnderline"/>
        </w:rPr>
        <w:t>on public lands today</w:t>
      </w:r>
      <w:r w:rsidRPr="00622698">
        <w:rPr>
          <w:sz w:val="16"/>
        </w:rPr>
        <w:t xml:space="preserve"> tends to </w:t>
      </w:r>
      <w:r w:rsidRPr="00622698">
        <w:rPr>
          <w:rStyle w:val="Emphasis"/>
        </w:rPr>
        <w:t>naturalize the white nationalism</w:t>
      </w:r>
      <w:r w:rsidRPr="00622698">
        <w:rPr>
          <w:sz w:val="16"/>
        </w:rPr>
        <w:t xml:space="preserve"> espoused by the </w:t>
      </w:r>
      <w:proofErr w:type="spellStart"/>
      <w:r w:rsidRPr="00622698">
        <w:rPr>
          <w:sz w:val="16"/>
        </w:rPr>
        <w:t>Bundys</w:t>
      </w:r>
      <w:proofErr w:type="spellEnd"/>
      <w:r w:rsidRPr="00622698">
        <w:rPr>
          <w:sz w:val="16"/>
        </w:rPr>
        <w:t>—even when ostensibly criticizing the occupations as extremist or without merit—</w:t>
      </w:r>
      <w:r w:rsidRPr="00622698">
        <w:rPr>
          <w:rStyle w:val="StyleUnderline"/>
        </w:rPr>
        <w:t xml:space="preserve">by recourse to conceptions of the national public and </w:t>
      </w:r>
      <w:r w:rsidRPr="00622698">
        <w:rPr>
          <w:rStyle w:val="Emphasis"/>
        </w:rPr>
        <w:t>natural resources as national commons</w:t>
      </w:r>
      <w:r w:rsidRPr="00622698">
        <w:rPr>
          <w:rStyle w:val="StyleUnderline"/>
        </w:rPr>
        <w:t>.</w:t>
      </w:r>
      <w:r w:rsidRPr="00622698">
        <w:rPr>
          <w:sz w:val="16"/>
        </w:rPr>
        <w:t xml:space="preserve">20 </w:t>
      </w:r>
      <w:r w:rsidRPr="00267685">
        <w:rPr>
          <w:rStyle w:val="StyleUnderline"/>
          <w:highlight w:val="green"/>
        </w:rPr>
        <w:t xml:space="preserve">The notion of the commons itself is a </w:t>
      </w:r>
      <w:r w:rsidRPr="00267685">
        <w:rPr>
          <w:rStyle w:val="Emphasis"/>
          <w:highlight w:val="green"/>
        </w:rPr>
        <w:t>logic</w:t>
      </w:r>
      <w:r w:rsidRPr="00267685">
        <w:rPr>
          <w:rStyle w:val="StyleUnderline"/>
          <w:highlight w:val="green"/>
        </w:rPr>
        <w:t xml:space="preserve"> of apparent universal access and public good that is </w:t>
      </w:r>
      <w:r w:rsidRPr="00267685">
        <w:rPr>
          <w:rStyle w:val="Emphasis"/>
          <w:highlight w:val="green"/>
        </w:rPr>
        <w:t>used to justify indigenous dispossession</w:t>
      </w:r>
      <w:r w:rsidRPr="00622698">
        <w:rPr>
          <w:rStyle w:val="StyleUnderline"/>
        </w:rPr>
        <w:t>,</w:t>
      </w:r>
      <w:r w:rsidRPr="00622698">
        <w:rPr>
          <w:sz w:val="16"/>
        </w:rPr>
        <w:t xml:space="preserve"> </w:t>
      </w:r>
      <w:r w:rsidRPr="00267685">
        <w:rPr>
          <w:rStyle w:val="StyleUnderline"/>
          <w:highlight w:val="green"/>
        </w:rPr>
        <w:t>depicting</w:t>
      </w:r>
      <w:r w:rsidRPr="00622698">
        <w:rPr>
          <w:sz w:val="16"/>
        </w:rPr>
        <w:t xml:space="preserve"> the particular and historical belonging of </w:t>
      </w:r>
      <w:r w:rsidRPr="00267685">
        <w:rPr>
          <w:rStyle w:val="StyleUnderline"/>
          <w:highlight w:val="green"/>
        </w:rPr>
        <w:t>Native peoples as an overly self-interested obstacle to the greater good of the commons.</w:t>
      </w:r>
      <w:r w:rsidRPr="00622698">
        <w:rPr>
          <w:b/>
          <w:u w:val="single"/>
        </w:rPr>
        <w:t xml:space="preserve"> </w:t>
      </w:r>
      <w:r w:rsidRPr="00622698">
        <w:rPr>
          <w:sz w:val="16"/>
        </w:rPr>
        <w:t xml:space="preserve">At the same time, recourse to an </w:t>
      </w:r>
      <w:proofErr w:type="spellStart"/>
      <w:r w:rsidRPr="00622698">
        <w:rPr>
          <w:sz w:val="16"/>
        </w:rPr>
        <w:t>exceptionalist</w:t>
      </w:r>
      <w:proofErr w:type="spellEnd"/>
      <w:r w:rsidRPr="00622698">
        <w:rPr>
          <w:sz w:val="16"/>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w:t>
      </w:r>
      <w:r w:rsidRPr="00622698">
        <w:rPr>
          <w:sz w:val="16"/>
        </w:rPr>
        <w:lastRenderedPageBreak/>
        <w:t xml:space="preserve">to allow for expanded access for private industry.22 Yet </w:t>
      </w:r>
      <w:r w:rsidRPr="00622698">
        <w:rPr>
          <w:rStyle w:val="StyleUnderline"/>
        </w:rPr>
        <w:t xml:space="preserve">both proponents of the populist “to whom the land actually belongs” and legislators espouse a </w:t>
      </w:r>
      <w:r w:rsidRPr="00622698">
        <w:rPr>
          <w:rStyle w:val="Emphasis"/>
        </w:rPr>
        <w:t>defensive nationalism</w:t>
      </w:r>
      <w:r w:rsidRPr="00622698">
        <w:rPr>
          <w:rStyle w:val="StyleUnderline"/>
        </w:rPr>
        <w:t xml:space="preserve"> and incontrovertible possession </w:t>
      </w:r>
      <w:r w:rsidRPr="00622698">
        <w:rPr>
          <w:rStyle w:val="Emphasis"/>
        </w:rPr>
        <w:t>contingent upon the presumed comprehensive dispossession of indigenous peoples</w:t>
      </w:r>
      <w:r w:rsidRPr="00622698">
        <w:rPr>
          <w:rStyle w:val="StyleUnderline"/>
        </w:rPr>
        <w:t>.</w:t>
      </w:r>
      <w:r w:rsidRPr="00622698">
        <w:rPr>
          <w:b/>
          <w:u w:val="single"/>
        </w:rPr>
        <w:t xml:space="preserve"> </w:t>
      </w:r>
      <w:r w:rsidRPr="00622698">
        <w:rPr>
          <w:sz w:val="16"/>
        </w:rPr>
        <w:t xml:space="preserve">The pattern of settler trespass and land claims over and against indigenous peoples </w:t>
      </w:r>
      <w:proofErr w:type="gramStart"/>
      <w:r w:rsidRPr="00622698">
        <w:rPr>
          <w:sz w:val="16"/>
        </w:rPr>
        <w:t>in excess of</w:t>
      </w:r>
      <w:proofErr w:type="gramEnd"/>
      <w:r w:rsidRPr="00622698">
        <w:rPr>
          <w:sz w:val="16"/>
        </w:rPr>
        <w:t xml:space="preserve">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w:t>
      </w:r>
      <w:proofErr w:type="gramStart"/>
      <w:r w:rsidRPr="00622698">
        <w:rPr>
          <w:sz w:val="16"/>
        </w:rPr>
        <w:t>as a means to</w:t>
      </w:r>
      <w:proofErr w:type="gramEnd"/>
      <w:r w:rsidRPr="00622698">
        <w:rPr>
          <w:sz w:val="16"/>
        </w:rPr>
        <w:t xml:space="preserve">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w:t>
      </w:r>
      <w:proofErr w:type="gramStart"/>
      <w:r w:rsidRPr="00622698">
        <w:rPr>
          <w:sz w:val="16"/>
        </w:rPr>
        <w:t>The</w:t>
      </w:r>
      <w:proofErr w:type="gramEnd"/>
      <w:r w:rsidRPr="00622698">
        <w:rPr>
          <w:sz w:val="16"/>
        </w:rPr>
        <w:t xml:space="preserv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w:t>
      </w:r>
      <w:proofErr w:type="spellStart"/>
      <w:r w:rsidRPr="00622698">
        <w:rPr>
          <w:sz w:val="16"/>
        </w:rPr>
        <w:t>Bundys</w:t>
      </w:r>
      <w:proofErr w:type="spellEnd"/>
      <w:r w:rsidRPr="00622698">
        <w:rPr>
          <w:sz w:val="16"/>
        </w:rPr>
        <w:t xml:space="preserve">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w:t>
      </w:r>
      <w:proofErr w:type="spellStart"/>
      <w:r w:rsidRPr="00622698">
        <w:rPr>
          <w:sz w:val="16"/>
        </w:rPr>
        <w:t>Bundys</w:t>
      </w:r>
      <w:proofErr w:type="spellEnd"/>
      <w:r w:rsidRPr="00622698">
        <w:rPr>
          <w:sz w:val="16"/>
        </w:rPr>
        <w:t xml:space="preserve">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w:t>
      </w:r>
      <w:proofErr w:type="spellStart"/>
      <w:r w:rsidRPr="00622698">
        <w:rPr>
          <w:sz w:val="16"/>
        </w:rPr>
        <w:t>Bundys</w:t>
      </w:r>
      <w:proofErr w:type="spellEnd"/>
      <w:r w:rsidRPr="00622698">
        <w:rPr>
          <w:sz w:val="16"/>
        </w:rPr>
        <w:t xml:space="preserve">, to state’s rights agendas and the terms of continental colonization negotiated among settlers, states, and the federal government. In April 2014, Cliven Bundy’s confrontation with the Bureau of Land Management in the aptly named </w:t>
      </w:r>
      <w:proofErr w:type="spellStart"/>
      <w:r w:rsidRPr="00622698">
        <w:rPr>
          <w:sz w:val="16"/>
        </w:rPr>
        <w:t>Bunkerville</w:t>
      </w:r>
      <w:proofErr w:type="spellEnd"/>
      <w:r w:rsidRPr="00622698">
        <w:rPr>
          <w:sz w:val="16"/>
        </w:rPr>
        <w:t xml:space="preserv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w:t>
      </w:r>
      <w:proofErr w:type="gramStart"/>
      <w:r w:rsidRPr="00622698">
        <w:rPr>
          <w:sz w:val="16"/>
        </w:rPr>
        <w:t>Paiute</w:t>
      </w:r>
      <w:proofErr w:type="gramEnd"/>
      <w:r w:rsidRPr="00622698">
        <w:rPr>
          <w:sz w:val="16"/>
        </w:rPr>
        <w:t xml:space="preserve"> he did have thoughts to share on the place of African Americans in the United States. “I want to tell you one . . . thing I know about the Negro,” he said. Referring to a public-housing project in North </w:t>
      </w:r>
      <w:r w:rsidRPr="00622698">
        <w:rPr>
          <w:sz w:val="16"/>
        </w:rPr>
        <w:lastRenderedPageBreak/>
        <w:t xml:space="preserve">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w:t>
      </w:r>
      <w:proofErr w:type="gramStart"/>
      <w:r w:rsidRPr="00622698">
        <w:rPr>
          <w:sz w:val="16"/>
        </w:rPr>
        <w:t>development, and</w:t>
      </w:r>
      <w:proofErr w:type="gramEnd"/>
      <w:r w:rsidRPr="00622698">
        <w:rPr>
          <w:sz w:val="16"/>
        </w:rPr>
        <w:t xml:space="preserve">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w:t>
      </w:r>
      <w:proofErr w:type="spellStart"/>
      <w:r w:rsidRPr="00622698">
        <w:rPr>
          <w:sz w:val="16"/>
        </w:rPr>
        <w:t>exceptionalist</w:t>
      </w:r>
      <w:proofErr w:type="spellEnd"/>
      <w:r w:rsidRPr="00622698">
        <w:rPr>
          <w:sz w:val="16"/>
        </w:rPr>
        <w:t xml:space="preserve">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w:t>
      </w:r>
      <w:proofErr w:type="spellStart"/>
      <w:r w:rsidRPr="00622698">
        <w:rPr>
          <w:sz w:val="16"/>
        </w:rPr>
        <w:t>Bunkerville</w:t>
      </w:r>
      <w:proofErr w:type="spellEnd"/>
      <w:r w:rsidRPr="00622698">
        <w:rPr>
          <w:sz w:val="16"/>
        </w:rPr>
        <w:t xml:space="preserv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w:t>
      </w:r>
      <w:proofErr w:type="gramStart"/>
      <w:r w:rsidRPr="00622698">
        <w:rPr>
          <w:sz w:val="16"/>
        </w:rPr>
        <w:t>. . . .</w:t>
      </w:r>
      <w:proofErr w:type="gramEnd"/>
      <w:r w:rsidRPr="00622698">
        <w:rPr>
          <w:sz w:val="16"/>
        </w:rPr>
        <w:t xml:space="preserve">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w:t>
      </w:r>
      <w:proofErr w:type="gramStart"/>
      <w:r w:rsidRPr="00622698">
        <w:rPr>
          <w:sz w:val="16"/>
        </w:rPr>
        <w:t>. . . .</w:t>
      </w:r>
      <w:proofErr w:type="gramEnd"/>
      <w:r w:rsidRPr="00622698">
        <w:rPr>
          <w:sz w:val="16"/>
        </w:rPr>
        <w:t xml:space="preserve">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622698">
        <w:rPr>
          <w:rStyle w:val="StyleUnderline"/>
        </w:rPr>
        <w:t xml:space="preserve">This </w:t>
      </w:r>
      <w:proofErr w:type="gramStart"/>
      <w:r w:rsidRPr="00622698">
        <w:rPr>
          <w:rStyle w:val="Emphasis"/>
          <w:highlight w:val="green"/>
        </w:rPr>
        <w:t>general public</w:t>
      </w:r>
      <w:proofErr w:type="gramEnd"/>
      <w:r w:rsidRPr="00622698">
        <w:rPr>
          <w:rStyle w:val="Emphasis"/>
          <w:highlight w:val="green"/>
        </w:rPr>
        <w:t xml:space="preserve"> is always already a particular settler public</w:t>
      </w:r>
      <w:r w:rsidRPr="00622698">
        <w:rPr>
          <w:sz w:val="16"/>
        </w:rPr>
        <w:t>—itself composed of specific antagonisms and divisions—</w:t>
      </w:r>
      <w:r w:rsidRPr="00622698">
        <w:rPr>
          <w:rStyle w:val="StyleUnderline"/>
        </w:rPr>
        <w:t xml:space="preserve">that </w:t>
      </w:r>
      <w:r w:rsidRPr="00622698">
        <w:rPr>
          <w:rStyle w:val="StyleUnderline"/>
          <w:highlight w:val="green"/>
        </w:rPr>
        <w:t xml:space="preserve">strives to </w:t>
      </w:r>
      <w:r w:rsidRPr="00622698">
        <w:rPr>
          <w:rStyle w:val="Emphasis"/>
          <w:highlight w:val="green"/>
        </w:rPr>
        <w:t>secure national certainty</w:t>
      </w:r>
      <w:r w:rsidRPr="00622698">
        <w:rPr>
          <w:rStyle w:val="StyleUnderline"/>
          <w:highlight w:val="green"/>
        </w:rPr>
        <w:t xml:space="preserve"> and capacity </w:t>
      </w:r>
      <w:r w:rsidRPr="00622698">
        <w:rPr>
          <w:rStyle w:val="Emphasis"/>
          <w:highlight w:val="green"/>
        </w:rPr>
        <w:t>through indigenous dispossession</w:t>
      </w:r>
      <w:r w:rsidRPr="00622698">
        <w:rPr>
          <w:rStyle w:val="StyleUnderline"/>
        </w:rPr>
        <w:t>.</w:t>
      </w:r>
      <w:r w:rsidRPr="00622698">
        <w:rPr>
          <w:b/>
          <w:u w:val="single"/>
        </w:rPr>
        <w:t xml:space="preserve"> </w:t>
      </w:r>
      <w:r w:rsidRPr="00622698">
        <w:rPr>
          <w:sz w:val="16"/>
        </w:rPr>
        <w:t xml:space="preserve">It is instructive to compare Lee’s statement with </w:t>
      </w:r>
      <w:r w:rsidRPr="00622698">
        <w:rPr>
          <w:rStyle w:val="StyleUnderline"/>
          <w:highlight w:val="green"/>
        </w:rPr>
        <w:t>Nevada Senator Harry Reid</w:t>
      </w:r>
      <w:r w:rsidRPr="00622698">
        <w:rPr>
          <w:sz w:val="16"/>
        </w:rPr>
        <w:t xml:space="preserve">, who </w:t>
      </w:r>
      <w:r w:rsidRPr="00622698">
        <w:rPr>
          <w:rStyle w:val="StyleUnderline"/>
        </w:rPr>
        <w:t xml:space="preserve">championed the initiative to set aside Gold Butte as a national monument. Reid </w:t>
      </w:r>
      <w:r w:rsidRPr="00622698">
        <w:rPr>
          <w:rStyle w:val="StyleUnderline"/>
          <w:highlight w:val="green"/>
        </w:rPr>
        <w:t>declared</w:t>
      </w:r>
      <w:r w:rsidRPr="00622698">
        <w:rPr>
          <w:rStyle w:val="StyleUnderline"/>
        </w:rPr>
        <w:t>: “</w:t>
      </w:r>
      <w:r w:rsidRPr="00622698">
        <w:rPr>
          <w:rStyle w:val="StyleUnderline"/>
          <w:highlight w:val="green"/>
        </w:rPr>
        <w:t xml:space="preserve">Threats to our public lands are threats to our economy, our environment, and our culture. </w:t>
      </w:r>
      <w:r w:rsidRPr="00622698">
        <w:rPr>
          <w:rStyle w:val="Emphasis"/>
          <w:highlight w:val="green"/>
        </w:rPr>
        <w:t>When we preserve our lands, we preserve America</w:t>
      </w:r>
      <w:r w:rsidRPr="00622698">
        <w:rPr>
          <w:rStyle w:val="StyleUnderline"/>
        </w:rPr>
        <w:t>.”</w:t>
      </w:r>
      <w:r w:rsidRPr="00622698">
        <w:rPr>
          <w:sz w:val="16"/>
        </w:rPr>
        <w:t xml:space="preserve">44 </w:t>
      </w:r>
      <w:r w:rsidRPr="00622698">
        <w:rPr>
          <w:rStyle w:val="StyleUnderline"/>
        </w:rPr>
        <w:t xml:space="preserve">The force of colonial dispossession and disavowal as settler common sense </w:t>
      </w:r>
      <w:r w:rsidRPr="00622698">
        <w:rPr>
          <w:rStyle w:val="Emphasis"/>
        </w:rPr>
        <w:t>obscures</w:t>
      </w:r>
      <w:r w:rsidRPr="00622698">
        <w:rPr>
          <w:rStyle w:val="StyleUnderline"/>
        </w:rPr>
        <w:t xml:space="preserve"> the gap between</w:t>
      </w:r>
      <w:r w:rsidRPr="00622698">
        <w:rPr>
          <w:sz w:val="16"/>
        </w:rPr>
        <w:t xml:space="preserve"> the </w:t>
      </w:r>
      <w:r w:rsidRPr="00622698">
        <w:rPr>
          <w:rStyle w:val="StyleUnderline"/>
        </w:rPr>
        <w:t xml:space="preserve">strategic </w:t>
      </w:r>
      <w:r w:rsidRPr="00622698">
        <w:rPr>
          <w:rStyle w:val="Emphasis"/>
        </w:rPr>
        <w:t>pragmatism</w:t>
      </w:r>
      <w:r w:rsidRPr="00622698">
        <w:rPr>
          <w:sz w:val="16"/>
        </w:rPr>
        <w:t xml:space="preserve"> of “right now, the best thing we can think of” espoused by Lee—a pragmatism I take to be ultimately </w:t>
      </w:r>
      <w:r w:rsidRPr="00622698">
        <w:rPr>
          <w:rStyle w:val="StyleUnderline"/>
        </w:rPr>
        <w:t>in the service of tribal sovereignty</w:t>
      </w:r>
      <w:r w:rsidRPr="00622698">
        <w:rPr>
          <w:sz w:val="16"/>
        </w:rPr>
        <w:t>—</w:t>
      </w:r>
      <w:r w:rsidRPr="00622698">
        <w:rPr>
          <w:rStyle w:val="StyleUnderline"/>
        </w:rPr>
        <w:t>and the national purpose invoked by Reid, that “we preserve America.”</w:t>
      </w:r>
      <w:r w:rsidRPr="00622698">
        <w:rPr>
          <w:sz w:val="16"/>
        </w:rPr>
        <w:t xml:space="preserve"> Where Lee speaks to the limited options for asserting Moapa relations to place and Moapa authority in relation to lands taken under colonization, Reid’s remarks suggest the ways in which </w:t>
      </w:r>
      <w:r w:rsidRPr="00622698">
        <w:rPr>
          <w:rStyle w:val="StyleUnderline"/>
        </w:rPr>
        <w:t>the past and futurity of the United States are at stake in preserving a uniquely American heritage and landscape.</w:t>
      </w:r>
      <w:r w:rsidRPr="00622698">
        <w:rPr>
          <w:sz w:val="16"/>
        </w:rPr>
        <w:t xml:space="preserve"> </w:t>
      </w:r>
      <w:r w:rsidRPr="00622698">
        <w:rPr>
          <w:rStyle w:val="StyleUnderline"/>
        </w:rPr>
        <w:t>T</w:t>
      </w:r>
      <w:r w:rsidRPr="00267685">
        <w:rPr>
          <w:rStyle w:val="StyleUnderline"/>
          <w:highlight w:val="green"/>
        </w:rPr>
        <w:t xml:space="preserve">o ignore the racial and </w:t>
      </w:r>
      <w:r w:rsidRPr="00267685">
        <w:rPr>
          <w:rStyle w:val="StyleUnderline"/>
          <w:highlight w:val="green"/>
        </w:rPr>
        <w:lastRenderedPageBreak/>
        <w:t>colonial constitution of the property relation</w:t>
      </w:r>
      <w:r w:rsidRPr="00622698">
        <w:rPr>
          <w:sz w:val="16"/>
        </w:rPr>
        <w:t xml:space="preserve"> threatens </w:t>
      </w:r>
      <w:r w:rsidRPr="00622698">
        <w:rPr>
          <w:rStyle w:val="StyleUnderline"/>
        </w:rPr>
        <w:t>not only</w:t>
      </w:r>
      <w:r w:rsidRPr="00622698">
        <w:rPr>
          <w:sz w:val="16"/>
        </w:rPr>
        <w:t xml:space="preserve"> to </w:t>
      </w:r>
      <w:r w:rsidRPr="00622698">
        <w:rPr>
          <w:rStyle w:val="StyleUnderline"/>
        </w:rPr>
        <w:t>perpetuate, but also</w:t>
      </w:r>
      <w:r w:rsidRPr="00622698">
        <w:rPr>
          <w:sz w:val="16"/>
        </w:rPr>
        <w:t xml:space="preserve"> to </w:t>
      </w:r>
      <w:r w:rsidRPr="00622698">
        <w:rPr>
          <w:rStyle w:val="StyleUnderline"/>
        </w:rPr>
        <w:t>intensify the ways</w:t>
      </w:r>
      <w:r w:rsidRPr="00622698">
        <w:rPr>
          <w:sz w:val="16"/>
        </w:rPr>
        <w:t xml:space="preserve"> in which </w:t>
      </w:r>
      <w:r w:rsidRPr="00622698">
        <w:rPr>
          <w:rStyle w:val="StyleUnderline"/>
        </w:rPr>
        <w:t xml:space="preserve">property itself as a historical and material </w:t>
      </w:r>
      <w:r w:rsidRPr="00267685">
        <w:rPr>
          <w:rStyle w:val="StyleUnderline"/>
          <w:highlight w:val="green"/>
        </w:rPr>
        <w:t xml:space="preserve">relation is </w:t>
      </w:r>
      <w:r w:rsidRPr="00267685">
        <w:rPr>
          <w:rStyle w:val="Emphasis"/>
          <w:highlight w:val="green"/>
        </w:rPr>
        <w:t>predicated upon racial and colonial dispossession</w:t>
      </w:r>
      <w:r w:rsidRPr="00267685">
        <w:rPr>
          <w:rStyle w:val="StyleUnderline"/>
          <w:highlight w:val="green"/>
        </w:rPr>
        <w:t>.</w:t>
      </w:r>
      <w:r w:rsidRPr="00622698">
        <w:rPr>
          <w:sz w:val="16"/>
        </w:rPr>
        <w:t xml:space="preserve"> </w:t>
      </w:r>
      <w:r w:rsidRPr="00267685">
        <w:rPr>
          <w:rStyle w:val="Emphasis"/>
          <w:highlight w:val="green"/>
        </w:rPr>
        <w:t>Nor, is it possible to simply substitute a supposedly colorblind ethic</w:t>
      </w:r>
      <w:r w:rsidRPr="00622698">
        <w:rPr>
          <w:rStyle w:val="StyleUnderline"/>
        </w:rPr>
        <w:t xml:space="preserve">—such as ending de jure racist property exclusions or redlining in real estate markets—that renders the property relation more </w:t>
      </w:r>
      <w:proofErr w:type="gramStart"/>
      <w:r w:rsidRPr="00622698">
        <w:rPr>
          <w:rStyle w:val="StyleUnderline"/>
        </w:rPr>
        <w:t>equitable.</w:t>
      </w:r>
      <w:proofErr w:type="gramEnd"/>
      <w:r w:rsidRPr="00622698">
        <w:rPr>
          <w:sz w:val="16"/>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622698">
        <w:rPr>
          <w:rStyle w:val="StyleUnderline"/>
        </w:rPr>
        <w:t>In prevailing conceptions of possession and property</w:t>
      </w:r>
      <w:r w:rsidRPr="00622698">
        <w:rPr>
          <w:sz w:val="16"/>
        </w:rPr>
        <w:t>, as Eva Mackey points out, “</w:t>
      </w:r>
      <w:r w:rsidRPr="00267685">
        <w:rPr>
          <w:rStyle w:val="Emphasis"/>
          <w:highlight w:val="green"/>
        </w:rPr>
        <w:t>jurisprudence has legally entrenched and attempted to materialize the fantasy of certainty and stability for settlers</w:t>
      </w:r>
      <w:r w:rsidRPr="00622698">
        <w:rPr>
          <w:sz w:val="16"/>
        </w:rPr>
        <w:t xml:space="preserve">”—precisely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 </w:t>
      </w:r>
      <w:r w:rsidRPr="00622698">
        <w:rPr>
          <w:rStyle w:val="StyleUnderline"/>
        </w:rPr>
        <w:t xml:space="preserve">The genealogy of </w:t>
      </w:r>
      <w:r w:rsidRPr="00267685">
        <w:rPr>
          <w:rStyle w:val="StyleUnderline"/>
          <w:highlight w:val="green"/>
        </w:rPr>
        <w:t>white supremacy in the United States is made in shifting material relations of colonial and racial dispossession</w:t>
      </w:r>
      <w:r w:rsidRPr="00622698">
        <w:rPr>
          <w:rStyle w:val="StyleUnderline"/>
        </w:rPr>
        <w:t>.</w:t>
      </w:r>
      <w:r w:rsidRPr="00622698">
        <w:rPr>
          <w:sz w:val="16"/>
        </w:rPr>
        <w:t xml:space="preserve"> Both white supremacy and what Mark Rifkin calls “settler common sense” are used to mediate inequalities among white people over and against indigenous peoples, people of color, and migrants.46 The Bundy </w:t>
      </w:r>
      <w:r w:rsidRPr="00622698">
        <w:rPr>
          <w:rStyle w:val="StyleUnderline"/>
        </w:rPr>
        <w:t xml:space="preserve">claims provide an example of these ideologies, which </w:t>
      </w:r>
      <w:r w:rsidRPr="00622698">
        <w:rPr>
          <w:rStyle w:val="Emphasis"/>
        </w:rPr>
        <w:t>assert a particular conception of collective belonging and nationalist imaginary</w:t>
      </w:r>
      <w:r w:rsidRPr="00622698">
        <w:rPr>
          <w:rStyle w:val="StyleUnderline"/>
        </w:rPr>
        <w:t>.</w:t>
      </w:r>
      <w:r w:rsidRPr="00622698">
        <w:rPr>
          <w:sz w:val="16"/>
        </w:rPr>
        <w:t xml:space="preserve"> This is a settler nation that gains a semblance of coherence over and against indigenous and racialized others. </w:t>
      </w:r>
      <w:r w:rsidRPr="00622698">
        <w:rPr>
          <w:rStyle w:val="StyleUnderline"/>
        </w:rPr>
        <w:t xml:space="preserve">To challenge this claim by asserting a more inclusive national public and the celebration of national commons may provide a seemingly effective counter-discourse, but it does so </w:t>
      </w:r>
      <w:r w:rsidRPr="00622698">
        <w:rPr>
          <w:rStyle w:val="Emphasis"/>
        </w:rPr>
        <w:t>only by further inscribing settler prerogative and naturalizing colonial and racialized dispossession</w:t>
      </w:r>
      <w:r w:rsidRPr="00622698">
        <w:rPr>
          <w:rStyle w:val="StyleUnderline"/>
        </w:rPr>
        <w:t xml:space="preserve">. </w:t>
      </w:r>
      <w:r w:rsidRPr="00622698">
        <w:rPr>
          <w:sz w:val="16"/>
        </w:rPr>
        <w:t>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6F4C8710" w14:textId="77777777" w:rsidR="00ED58FA" w:rsidRPr="00204F6C" w:rsidRDefault="00ED58FA" w:rsidP="00ED58FA">
      <w:pPr>
        <w:pStyle w:val="Heading2"/>
        <w:rPr>
          <w:rFonts w:cs="Calibri"/>
        </w:rPr>
      </w:pPr>
      <w:r w:rsidRPr="00204F6C">
        <w:rPr>
          <w:rFonts w:cs="Calibri"/>
        </w:rPr>
        <w:lastRenderedPageBreak/>
        <w:t>Framework:</w:t>
      </w:r>
    </w:p>
    <w:p w14:paraId="65E66985" w14:textId="77777777" w:rsidR="00ED58FA" w:rsidRPr="00204F6C" w:rsidRDefault="00ED58FA" w:rsidP="00ED58FA">
      <w:pPr>
        <w:pStyle w:val="Heading4"/>
        <w:rPr>
          <w:rFonts w:cs="Calibri"/>
        </w:rPr>
      </w:pPr>
      <w:r w:rsidRPr="00204F6C">
        <w:rPr>
          <w:rFonts w:cs="Calibri"/>
          <w:u w:val="single"/>
        </w:rPr>
        <w:t>Counter-Interpretation</w:t>
      </w:r>
      <w:r w:rsidRPr="00204F6C">
        <w:rPr>
          <w:rFonts w:cs="Calibri"/>
        </w:rPr>
        <w:t xml:space="preserve">: The 1AC is an </w:t>
      </w:r>
      <w:r w:rsidRPr="00204F6C">
        <w:rPr>
          <w:rFonts w:cs="Calibri"/>
          <w:u w:val="single"/>
        </w:rPr>
        <w:t>object of research</w:t>
      </w:r>
      <w:r w:rsidRPr="00204F6C">
        <w:rPr>
          <w:rFonts w:cs="Calibri"/>
        </w:rPr>
        <w:t xml:space="preserve">. The role of the neg should be to disprove the various meanings of that object. Plan focus restricts the debate to a ten second statement and leaves the rest of the </w:t>
      </w:r>
      <w:proofErr w:type="spellStart"/>
      <w:r w:rsidRPr="00204F6C">
        <w:rPr>
          <w:rFonts w:cs="Calibri"/>
        </w:rPr>
        <w:t>aff</w:t>
      </w:r>
      <w:proofErr w:type="spellEnd"/>
      <w:r w:rsidRPr="00204F6C">
        <w:rPr>
          <w:rFonts w:cs="Calibri"/>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536B0522" w14:textId="77777777" w:rsidR="00ED58FA" w:rsidRPr="00204F6C" w:rsidRDefault="00ED58FA" w:rsidP="00ED58FA">
      <w:pPr>
        <w:pStyle w:val="Heading4"/>
        <w:rPr>
          <w:rFonts w:cs="Calibri"/>
        </w:rPr>
      </w:pPr>
      <w:r w:rsidRPr="00204F6C">
        <w:rPr>
          <w:rFonts w:cs="Calibri"/>
        </w:rPr>
        <w:t xml:space="preserve">-They get to weigh their </w:t>
      </w:r>
      <w:proofErr w:type="spellStart"/>
      <w:r w:rsidRPr="00204F6C">
        <w:rPr>
          <w:rFonts w:cs="Calibri"/>
        </w:rPr>
        <w:t>aff’s</w:t>
      </w:r>
      <w:proofErr w:type="spellEnd"/>
      <w:r w:rsidRPr="00204F6C">
        <w:rPr>
          <w:rFonts w:cs="Calibri"/>
        </w:rPr>
        <w:t xml:space="preserve"> research and the reasons why that research is desirable, which resolves any fairness concerns </w:t>
      </w:r>
    </w:p>
    <w:p w14:paraId="4BB0BFD2" w14:textId="77777777" w:rsidR="00ED58FA" w:rsidRPr="00204F6C" w:rsidRDefault="00ED58FA" w:rsidP="00ED58FA">
      <w:pPr>
        <w:pStyle w:val="Heading4"/>
        <w:rPr>
          <w:rFonts w:cs="Calibri"/>
        </w:rPr>
      </w:pPr>
      <w:r w:rsidRPr="00204F6C">
        <w:rPr>
          <w:rFonts w:cs="Calibri"/>
        </w:rPr>
        <w:t>-</w:t>
      </w:r>
      <w:proofErr w:type="gramStart"/>
      <w:r w:rsidRPr="00204F6C">
        <w:rPr>
          <w:rFonts w:cs="Calibri"/>
        </w:rPr>
        <w:t>All of</w:t>
      </w:r>
      <w:proofErr w:type="gramEnd"/>
      <w:r w:rsidRPr="00204F6C">
        <w:rPr>
          <w:rFonts w:cs="Calibri"/>
        </w:rPr>
        <w:t xml:space="preserve"> our links implicate the effects of the plan, which is sufficient for plan focus </w:t>
      </w:r>
    </w:p>
    <w:p w14:paraId="56BBA64B" w14:textId="77777777" w:rsidR="00ED58FA" w:rsidRPr="00204F6C" w:rsidRDefault="00ED58FA" w:rsidP="00ED58FA"/>
    <w:p w14:paraId="77E75E43" w14:textId="77777777" w:rsidR="00ED58FA" w:rsidRDefault="00ED58FA" w:rsidP="00ED58FA">
      <w:pPr>
        <w:pStyle w:val="Heading2"/>
      </w:pPr>
      <w:r>
        <w:lastRenderedPageBreak/>
        <w:t>Alt</w:t>
      </w:r>
    </w:p>
    <w:p w14:paraId="02183A70" w14:textId="77777777" w:rsidR="00ED58FA" w:rsidRDefault="00ED58FA" w:rsidP="00ED58FA">
      <w:pPr>
        <w:pStyle w:val="Heading3"/>
      </w:pPr>
      <w:r>
        <w:lastRenderedPageBreak/>
        <w:t>1NC- Indigenous Internationalism</w:t>
      </w:r>
    </w:p>
    <w:p w14:paraId="7686852B" w14:textId="77777777" w:rsidR="00ED58FA" w:rsidRDefault="00ED58FA" w:rsidP="00ED58FA">
      <w:pPr>
        <w:pStyle w:val="Heading4"/>
      </w:pPr>
      <w:r>
        <w:t xml:space="preserve">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21AFC274" w14:textId="77777777" w:rsidR="00ED58FA" w:rsidRDefault="00ED58FA" w:rsidP="00ED58FA">
      <w:pPr>
        <w:rPr>
          <w:rStyle w:val="Style13ptBold"/>
        </w:rPr>
      </w:pPr>
      <w:r>
        <w:rPr>
          <w:rStyle w:val="Style13ptBold"/>
        </w:rPr>
        <w:t>Estes 19</w:t>
      </w:r>
    </w:p>
    <w:p w14:paraId="6EC3A20C" w14:textId="77777777" w:rsidR="00ED58FA" w:rsidRPr="00091440" w:rsidRDefault="00ED58FA" w:rsidP="00ED58FA">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622C9241" w14:textId="77777777" w:rsidR="00ED58FA" w:rsidRDefault="00ED58FA" w:rsidP="00ED58FA">
      <w:pPr>
        <w:rPr>
          <w:sz w:val="14"/>
        </w:rPr>
      </w:pPr>
      <w:r w:rsidRPr="00257AB3">
        <w:rPr>
          <w:rStyle w:val="StyleUnderline"/>
          <w:highlight w:val="green"/>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w:t>
      </w:r>
      <w:r w:rsidRPr="00257AB3">
        <w:rPr>
          <w:rStyle w:val="StyleUnderline"/>
          <w:highlight w:val="green"/>
        </w:rPr>
        <w:t>drew from a</w:t>
      </w:r>
      <w:r w:rsidRPr="001D62E8">
        <w:rPr>
          <w:rStyle w:val="StyleUnderline"/>
        </w:rPr>
        <w:t xml:space="preserve"> long </w:t>
      </w:r>
      <w:r w:rsidRPr="00257AB3">
        <w:rPr>
          <w:rStyle w:val="StyleUnderline"/>
          <w:highlight w:val="green"/>
        </w:rPr>
        <w:t xml:space="preserve">tradition of </w:t>
      </w:r>
      <w:r w:rsidRPr="00257AB3">
        <w:rPr>
          <w:rStyle w:val="Emphasis"/>
          <w:highlight w:val="green"/>
        </w:rPr>
        <w:t>Indigenous internationalism</w:t>
      </w:r>
      <w:r w:rsidRPr="001D62E8">
        <w:rPr>
          <w:sz w:val="14"/>
        </w:rPr>
        <w:t xml:space="preserve">.5 Prior to European contact, </w:t>
      </w:r>
      <w:r w:rsidRPr="00257AB3">
        <w:rPr>
          <w:rStyle w:val="StyleUnderline"/>
          <w:highlight w:val="green"/>
        </w:rPr>
        <w:t>Indigenous nations</w:t>
      </w:r>
      <w:r w:rsidRPr="001D62E8">
        <w:rPr>
          <w:rStyle w:val="StyleUnderline"/>
        </w:rPr>
        <w:t xml:space="preserve"> had often </w:t>
      </w:r>
      <w:proofErr w:type="gramStart"/>
      <w:r w:rsidRPr="00257AB3">
        <w:rPr>
          <w:rStyle w:val="StyleUnderline"/>
          <w:highlight w:val="green"/>
        </w:rPr>
        <w:t>entered</w:t>
      </w:r>
      <w:r w:rsidRPr="001D62E8">
        <w:rPr>
          <w:rStyle w:val="StyleUnderline"/>
        </w:rPr>
        <w:t xml:space="preserve"> into</w:t>
      </w:r>
      <w:proofErr w:type="gramEnd"/>
      <w:r w:rsidRPr="001D62E8">
        <w:rPr>
          <w:rStyle w:val="StyleUnderline"/>
        </w:rPr>
        <w:t xml:space="preserve"> </w:t>
      </w:r>
      <w:r w:rsidRPr="00257AB3">
        <w:rPr>
          <w:rStyle w:val="StyleUnderline"/>
          <w:highlight w:val="green"/>
        </w:rPr>
        <w:t>relations with each other for alliance</w:t>
      </w:r>
      <w:r w:rsidRPr="001D62E8">
        <w:rPr>
          <w:rStyle w:val="StyleUnderline"/>
        </w:rPr>
        <w:t xml:space="preserve">, kinship, </w:t>
      </w:r>
      <w:r w:rsidRPr="00257AB3">
        <w:rPr>
          <w:rStyle w:val="StyleUnderline"/>
          <w:highlight w:val="green"/>
        </w:rPr>
        <w:t>war, peace, or trade</w:t>
      </w:r>
      <w:r w:rsidRPr="001D62E8">
        <w:rPr>
          <w:rStyle w:val="StyleUnderline"/>
        </w:rPr>
        <w:t>.</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Such treaties were, and continue to be, the basis of diplomacy and the evidence of a prior and continuing status of Indigenous nationhood.</w:t>
      </w:r>
      <w:r w:rsidRPr="001D62E8">
        <w:rPr>
          <w:sz w:val="14"/>
        </w:rPr>
        <w:t xml:space="preserve"> </w:t>
      </w:r>
      <w:r w:rsidRPr="00257AB3">
        <w:rPr>
          <w:rStyle w:val="Emphasis"/>
          <w:highlight w:val="green"/>
        </w:rPr>
        <w:t xml:space="preserve">Sovereign nations do not </w:t>
      </w:r>
      <w:proofErr w:type="gramStart"/>
      <w:r w:rsidRPr="00257AB3">
        <w:rPr>
          <w:rStyle w:val="Emphasis"/>
          <w:highlight w:val="green"/>
        </w:rPr>
        <w:t>enter</w:t>
      </w:r>
      <w:r w:rsidRPr="001D62E8">
        <w:rPr>
          <w:rStyle w:val="Emphasis"/>
        </w:rPr>
        <w:t xml:space="preserve"> into</w:t>
      </w:r>
      <w:proofErr w:type="gramEnd"/>
      <w:r w:rsidRPr="001D62E8">
        <w:rPr>
          <w:rStyle w:val="Emphasis"/>
        </w:rPr>
        <w:t xml:space="preserve"> international relations or </w:t>
      </w:r>
      <w:r w:rsidRPr="00257AB3">
        <w:rPr>
          <w:rStyle w:val="Emphasis"/>
          <w:highlight w:val="green"/>
        </w:rPr>
        <w:t>treaties with domestic</w:t>
      </w:r>
      <w:r w:rsidRPr="001D62E8">
        <w:rPr>
          <w:rStyle w:val="Emphasis"/>
        </w:rPr>
        <w:t xml:space="preserve"> or “internal” </w:t>
      </w:r>
      <w:r w:rsidRPr="00257AB3">
        <w:rPr>
          <w:rStyle w:val="Emphasis"/>
          <w:highlight w:val="green"/>
        </w:rPr>
        <w:t>populations</w:t>
      </w:r>
      <w:r w:rsidRPr="001D62E8">
        <w:rPr>
          <w:rStyle w:val="Emphasis"/>
        </w:rPr>
        <w:t>.</w:t>
      </w:r>
      <w:r w:rsidRPr="001D62E8">
        <w:rPr>
          <w:sz w:val="14"/>
        </w:rPr>
        <w:t xml:space="preserve"> On the contrary, </w:t>
      </w:r>
      <w:r w:rsidRPr="00257AB3">
        <w:rPr>
          <w:rStyle w:val="StyleUnderline"/>
          <w:sz w:val="24"/>
        </w:rPr>
        <w:t xml:space="preserve">the very basis of </w:t>
      </w:r>
      <w:r w:rsidRPr="00257AB3">
        <w:rPr>
          <w:rStyle w:val="StyleUnderline"/>
          <w:sz w:val="24"/>
          <w:highlight w:val="green"/>
        </w:rPr>
        <w:t xml:space="preserve">sovereignty is </w:t>
      </w:r>
      <w:r w:rsidRPr="00257AB3">
        <w:rPr>
          <w:rStyle w:val="StyleUnderline"/>
          <w:sz w:val="24"/>
        </w:rPr>
        <w:t xml:space="preserve">the power </w:t>
      </w:r>
      <w:r w:rsidRPr="00257AB3">
        <w:rPr>
          <w:rStyle w:val="StyleUnderline"/>
          <w:sz w:val="24"/>
          <w:highlight w:val="green"/>
        </w:rPr>
        <w:t>to negotiate relationships</w:t>
      </w:r>
      <w:r w:rsidRPr="00257AB3">
        <w:rPr>
          <w:rStyle w:val="StyleUnderline"/>
          <w:sz w:val="24"/>
        </w:rPr>
        <w:t xml:space="preserve"> </w:t>
      </w:r>
      <w:r w:rsidRPr="00257AB3">
        <w:rPr>
          <w:rStyle w:val="StyleUnderline"/>
          <w:sz w:val="24"/>
          <w:highlight w:val="green"/>
        </w:rPr>
        <w:t>between those</w:t>
      </w:r>
      <w:r w:rsidRPr="00E0580F">
        <w:rPr>
          <w:rStyle w:val="StyleUnderline"/>
          <w:sz w:val="24"/>
        </w:rPr>
        <w:t xml:space="preserve"> who are </w:t>
      </w:r>
      <w:r w:rsidRPr="00257AB3">
        <w:rPr>
          <w:rStyle w:val="StyleUnderline"/>
          <w:sz w:val="24"/>
          <w:highlight w:val="green"/>
        </w:rPr>
        <w:t>seen as 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w:t>
      </w:r>
      <w:r w:rsidRPr="00257AB3">
        <w:rPr>
          <w:rStyle w:val="Emphasis"/>
          <w:highlight w:val="green"/>
        </w:rPr>
        <w:t>the tradition of</w:t>
      </w:r>
      <w:r w:rsidRPr="001D62E8">
        <w:rPr>
          <w:rStyle w:val="Emphasis"/>
        </w:rPr>
        <w:t xml:space="preserve"> radical </w:t>
      </w:r>
      <w:r w:rsidRPr="00257AB3">
        <w:rPr>
          <w:rStyle w:val="Emphasis"/>
          <w:highlight w:val="green"/>
        </w:rPr>
        <w:t>Indigenous internationalism imagined a world</w:t>
      </w:r>
      <w:r w:rsidRPr="001D62E8">
        <w:rPr>
          <w:rStyle w:val="Emphasis"/>
        </w:rPr>
        <w:t xml:space="preserve"> altogether </w:t>
      </w:r>
      <w:r w:rsidRPr="00257AB3">
        <w:rPr>
          <w:rStyle w:val="Emphasis"/>
          <w:highlight w:val="green"/>
        </w:rPr>
        <w:t xml:space="preserve">free of colonial hierarchies of race, class, and </w:t>
      </w:r>
      <w:r w:rsidRPr="0029096A">
        <w:rPr>
          <w:rStyle w:val="Emphasis"/>
          <w:highlight w:val="green"/>
        </w:rPr>
        <w:t>nation</w:t>
      </w:r>
      <w:r w:rsidRPr="0029096A">
        <w:rPr>
          <w:sz w:val="14"/>
          <w:highlight w:val="green"/>
        </w:rPr>
        <w:t xml:space="preserve">. </w:t>
      </w:r>
      <w:r w:rsidRPr="0029096A">
        <w:rPr>
          <w:rStyle w:val="StyleUnderline"/>
        </w:rPr>
        <w:t>This vision allowed revolutionary Indigenous organizations such as the Treaty Council to make relatives</w:t>
      </w:r>
      <w:r w:rsidRPr="001D62E8">
        <w:rPr>
          <w:sz w:val="14"/>
        </w:rPr>
        <w:t xml:space="preserve">, so to speak, </w:t>
      </w:r>
      <w:r w:rsidRPr="001D62E8">
        <w:rPr>
          <w:rStyle w:val="StyleUnderline"/>
        </w:rPr>
        <w:t xml:space="preserve">with those they saw as different, </w:t>
      </w:r>
      <w:r w:rsidRPr="001D62E8">
        <w:rPr>
          <w:rStyle w:val="Emphasis"/>
        </w:rPr>
        <w:t>imagining themselves as part of Third World struggles and ideologies</w:t>
      </w:r>
      <w:r w:rsidRPr="001D62E8">
        <w:rPr>
          <w:rStyle w:val="StyleUnderline"/>
        </w:rPr>
        <w:t xml:space="preserve">, and entirely renouncing the imperialism and exceptionalism of the First World </w:t>
      </w:r>
      <w:r w:rsidRPr="001D62E8">
        <w:rPr>
          <w:sz w:val="14"/>
        </w:rPr>
        <w:t xml:space="preserve">(while still living in it). They were in the First World but not of it—much like American Indians are in, but not entirely of, the United States. </w:t>
      </w:r>
      <w:r w:rsidRPr="0029096A">
        <w:rPr>
          <w:rStyle w:val="StyleUnderline"/>
          <w:highlight w:val="green"/>
        </w:rPr>
        <w:t>Indigenous peoples</w:t>
      </w:r>
      <w:r w:rsidRPr="001D62E8">
        <w:rPr>
          <w:rStyle w:val="StyleUnderline"/>
        </w:rPr>
        <w:t xml:space="preserve"> across North America and the world have fought, died, and struggled to reclaim, restore, and redefine these powerful ideas</w:t>
      </w:r>
      <w:r w:rsidRPr="001D62E8">
        <w:rPr>
          <w:sz w:val="14"/>
        </w:rPr>
        <w:t xml:space="preserve">. </w:t>
      </w:r>
      <w:r w:rsidRPr="001D62E8">
        <w:rPr>
          <w:rStyle w:val="Emphasis"/>
        </w:rPr>
        <w:t xml:space="preserve">Their </w:t>
      </w:r>
      <w:r w:rsidRPr="0029096A">
        <w:rPr>
          <w:rStyle w:val="Emphasis"/>
          <w:highlight w:val="green"/>
        </w:rPr>
        <w:t>goal has been to take their proper place in the family of nations</w:t>
      </w:r>
      <w:r w:rsidRPr="001D62E8">
        <w:rPr>
          <w:rStyle w:val="Emphasis"/>
        </w:rPr>
        <w:t xml:space="preserve">.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 xml:space="preserve">D’Arcy </w:t>
      </w:r>
      <w:proofErr w:type="spellStart"/>
      <w:r w:rsidRPr="001D62E8">
        <w:rPr>
          <w:rStyle w:val="StyleUnderline"/>
        </w:rPr>
        <w:t>McNickle</w:t>
      </w:r>
      <w:proofErr w:type="spellEnd"/>
      <w:r w:rsidRPr="001D62E8">
        <w:rPr>
          <w:rStyle w:val="StyleUnderline"/>
        </w:rPr>
        <w:t xml:space="preserv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29096A">
        <w:rPr>
          <w:rStyle w:val="Emphasis"/>
          <w:sz w:val="24"/>
          <w:highlight w:val="green"/>
        </w:rPr>
        <w:t>If Indigenous peoples are nations, why are they not afforded</w:t>
      </w:r>
      <w:r w:rsidRPr="001D62E8">
        <w:rPr>
          <w:rStyle w:val="Emphasis"/>
          <w:sz w:val="24"/>
        </w:rPr>
        <w:t xml:space="preserve"> the right to </w:t>
      </w:r>
      <w:r w:rsidRPr="0029096A">
        <w:rPr>
          <w:rStyle w:val="Emphasis"/>
          <w:sz w:val="24"/>
          <w:highlight w:val="green"/>
        </w:rPr>
        <w:t>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w:t>
      </w:r>
      <w:r w:rsidRPr="001D62E8">
        <w:rPr>
          <w:sz w:val="14"/>
        </w:rPr>
        <w:lastRenderedPageBreak/>
        <w:t xml:space="preserve">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1D62E8">
        <w:rPr>
          <w:sz w:val="14"/>
        </w:rPr>
        <w:t>Chicanx</w:t>
      </w:r>
      <w:proofErr w:type="spellEnd"/>
      <w:r w:rsidRPr="001D62E8">
        <w:rPr>
          <w:sz w:val="14"/>
        </w:rPr>
        <w:t xml:space="preserve">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1D62E8">
        <w:rPr>
          <w:rStyle w:val="StyleUnderline"/>
        </w:rPr>
        <w:t>Oceti</w:t>
      </w:r>
      <w:proofErr w:type="spellEnd"/>
      <w:r w:rsidRPr="001D62E8">
        <w:rPr>
          <w:rStyle w:val="StyleUnderline"/>
        </w:rPr>
        <w:t xml:space="preserve"> Sakowin sovereignty went from ambition to prescription</w:t>
      </w:r>
      <w:r w:rsidRPr="001D62E8">
        <w:rPr>
          <w:sz w:val="14"/>
        </w:rPr>
        <w:t xml:space="preserve">. Few avenues remained other than the pursuit of international treaty rights. </w:t>
      </w:r>
      <w:r w:rsidRPr="0029096A">
        <w:rPr>
          <w:rStyle w:val="StyleUnderline"/>
          <w:highlight w:val="green"/>
        </w:rPr>
        <w:t>Treaties made with the U</w:t>
      </w:r>
      <w:r w:rsidRPr="001D62E8">
        <w:rPr>
          <w:rStyle w:val="StyleUnderline"/>
        </w:rPr>
        <w:t xml:space="preserve">nited </w:t>
      </w:r>
      <w:r w:rsidRPr="0029096A">
        <w:rPr>
          <w:rStyle w:val="StyleUnderline"/>
          <w:highlight w:val="green"/>
        </w:rPr>
        <w:t>S</w:t>
      </w:r>
      <w:r w:rsidRPr="001D62E8">
        <w:rPr>
          <w:rStyle w:val="StyleUnderline"/>
        </w:rPr>
        <w:t xml:space="preserve">tates </w:t>
      </w:r>
      <w:r w:rsidRPr="0029096A">
        <w:rPr>
          <w:rStyle w:val="StyleUnderline"/>
          <w:highlight w:val="green"/>
        </w:rPr>
        <w:t>were proof of nationhood. But what</w:t>
      </w:r>
      <w:r w:rsidRPr="001D62E8">
        <w:rPr>
          <w:rStyle w:val="StyleUnderline"/>
        </w:rPr>
        <w:t xml:space="preserve"> legal </w:t>
      </w:r>
      <w:r w:rsidRPr="0029096A">
        <w:rPr>
          <w:rStyle w:val="StyleUnderline"/>
          <w:highlight w:val="green"/>
        </w:rPr>
        <w:t>institution would uphold this position</w:t>
      </w:r>
      <w:r w:rsidRPr="001D62E8">
        <w:rPr>
          <w:rStyle w:val="StyleUnderline"/>
        </w:rPr>
        <w:t xml:space="preserve">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1D62E8">
        <w:rPr>
          <w:rStyle w:val="StyleUnderline"/>
        </w:rPr>
        <w:t>Prior to and during colonization, Indigenous nations had self-organized into deliberate confederacies, alliances, and governments.</w:t>
      </w:r>
      <w:r w:rsidRPr="001D62E8">
        <w:rPr>
          <w:sz w:val="14"/>
        </w:rPr>
        <w:t xml:space="preserve"> </w:t>
      </w:r>
      <w:r w:rsidRPr="001D62E8">
        <w:rPr>
          <w:rStyle w:val="StyleUnderline"/>
        </w:rPr>
        <w:t xml:space="preserve">The Nation of the Seven Council Fires (the </w:t>
      </w:r>
      <w:proofErr w:type="spellStart"/>
      <w:r w:rsidRPr="001D62E8">
        <w:rPr>
          <w:rStyle w:val="StyleUnderline"/>
        </w:rPr>
        <w:t>Oceti</w:t>
      </w:r>
      <w:proofErr w:type="spellEnd"/>
      <w:r w:rsidRPr="001D62E8">
        <w:rPr>
          <w:rStyle w:val="StyleUnderline"/>
        </w:rPr>
        <w:t xml:space="preserve"> Sakowin),</w:t>
      </w:r>
      <w:r w:rsidRPr="001D62E8">
        <w:rPr>
          <w:sz w:val="14"/>
        </w:rPr>
        <w:t xml:space="preserve"> for instance</w:t>
      </w:r>
      <w:r w:rsidRPr="001D62E8">
        <w:rPr>
          <w:rStyle w:val="StyleUnderline"/>
        </w:rPr>
        <w:t xml:space="preserve">, is a confederacy of seven different nations of Lakota-, Dakota-, and </w:t>
      </w:r>
      <w:proofErr w:type="spellStart"/>
      <w:r w:rsidRPr="001D62E8">
        <w:rPr>
          <w:rStyle w:val="StyleUnderline"/>
        </w:rPr>
        <w:t>Nakota</w:t>
      </w:r>
      <w:proofErr w:type="spellEnd"/>
      <w:r w:rsidRPr="001D62E8">
        <w:rPr>
          <w:rStyle w:val="StyleUnderline"/>
        </w:rPr>
        <w:t>-speaking peoples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w:t>
      </w:r>
      <w:proofErr w:type="spellStart"/>
      <w:r w:rsidRPr="001D62E8">
        <w:rPr>
          <w:sz w:val="14"/>
        </w:rPr>
        <w:t>Ojibwes</w:t>
      </w:r>
      <w:proofErr w:type="spellEnd"/>
      <w:r w:rsidRPr="001D62E8">
        <w:rPr>
          <w:sz w:val="14"/>
        </w:rPr>
        <w:t xml:space="preserve">, </w:t>
      </w:r>
      <w:proofErr w:type="spellStart"/>
      <w:r w:rsidRPr="001D62E8">
        <w:rPr>
          <w:sz w:val="14"/>
        </w:rPr>
        <w:t>Odawas</w:t>
      </w:r>
      <w:proofErr w:type="spellEnd"/>
      <w:r w:rsidRPr="001D62E8">
        <w:rPr>
          <w:sz w:val="14"/>
        </w:rPr>
        <w:t xml:space="preserve">, and </w:t>
      </w:r>
      <w:proofErr w:type="spellStart"/>
      <w:r w:rsidRPr="001D62E8">
        <w:rPr>
          <w:sz w:val="14"/>
        </w:rPr>
        <w:t>Potawatomis</w:t>
      </w:r>
      <w:proofErr w:type="spellEnd"/>
      <w:r w:rsidRPr="001D62E8">
        <w:rPr>
          <w:sz w:val="14"/>
        </w:rPr>
        <w:t xml:space="preserve">)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w:t>
      </w:r>
      <w:proofErr w:type="gramStart"/>
      <w:r w:rsidRPr="001D62E8">
        <w:rPr>
          <w:rStyle w:val="StyleUnderline"/>
        </w:rPr>
        <w:t>All Indian</w:t>
      </w:r>
      <w:proofErr w:type="gramEnd"/>
      <w:r w:rsidRPr="001D62E8">
        <w:rPr>
          <w:rStyle w:val="StyleUnderline"/>
        </w:rPr>
        <w:t xml:space="preserve"> Pueblo Council of the Southwest, and the Iron Confederacy of the Northern Plains. </w:t>
      </w:r>
      <w:r w:rsidRPr="001D62E8">
        <w:rPr>
          <w:sz w:val="14"/>
        </w:rPr>
        <w:t xml:space="preserve">Many other political confederacies also flourished prior to, alongside, and </w:t>
      </w:r>
      <w:proofErr w:type="gramStart"/>
      <w:r w:rsidRPr="001D62E8">
        <w:rPr>
          <w:sz w:val="14"/>
        </w:rPr>
        <w:t>in spite of</w:t>
      </w:r>
      <w:proofErr w:type="gramEnd"/>
      <w:r w:rsidRPr="001D62E8">
        <w:rPr>
          <w:sz w:val="14"/>
        </w:rPr>
        <w:t xml:space="preserve"> settler states in North America. And their legacies are hardly relegated to the primordial past. </w:t>
      </w:r>
      <w:r w:rsidRPr="001D62E8">
        <w:rPr>
          <w:rStyle w:val="StyleUnderline"/>
        </w:rPr>
        <w:t xml:space="preserve">Modern </w:t>
      </w:r>
      <w:proofErr w:type="spellStart"/>
      <w:r w:rsidRPr="001D62E8">
        <w:rPr>
          <w:rStyle w:val="StyleUnderline"/>
        </w:rPr>
        <w:t>Oceti</w:t>
      </w:r>
      <w:proofErr w:type="spellEnd"/>
      <w:r w:rsidRPr="001D62E8">
        <w:rPr>
          <w:rStyle w:val="StyleUnderline"/>
        </w:rPr>
        <w:t xml:space="preserve">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w:t>
      </w:r>
      <w:proofErr w:type="spellStart"/>
      <w:r w:rsidRPr="001D62E8">
        <w:rPr>
          <w:sz w:val="14"/>
        </w:rPr>
        <w:t>McNickle</w:t>
      </w:r>
      <w:proofErr w:type="spellEnd"/>
      <w:r w:rsidRPr="001D62E8">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1D62E8">
        <w:rPr>
          <w:sz w:val="14"/>
        </w:rPr>
        <w:t>McNickle</w:t>
      </w:r>
      <w:proofErr w:type="spellEnd"/>
      <w:r w:rsidRPr="001D62E8">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And despite otherwise stating pluralistic claims to inclusion</w:t>
      </w:r>
      <w:r w:rsidRPr="001D62E8">
        <w:rPr>
          <w:sz w:val="14"/>
        </w:rPr>
        <w:t xml:space="preserve">, </w:t>
      </w:r>
      <w:proofErr w:type="spellStart"/>
      <w:r w:rsidRPr="001D62E8">
        <w:rPr>
          <w:sz w:val="14"/>
        </w:rPr>
        <w:t>McNickle</w:t>
      </w:r>
      <w:proofErr w:type="spellEnd"/>
      <w:r w:rsidRPr="001D62E8">
        <w:rPr>
          <w:sz w:val="14"/>
        </w:rPr>
        <w:t xml:space="preserve"> concluded that </w:t>
      </w:r>
      <w:r w:rsidRPr="0029096A">
        <w:rPr>
          <w:rStyle w:val="Emphasis"/>
          <w:highlight w:val="green"/>
        </w:rPr>
        <w:t>the United States</w:t>
      </w:r>
      <w:r w:rsidRPr="001D62E8">
        <w:rPr>
          <w:rStyle w:val="Emphasis"/>
        </w:rPr>
        <w:t xml:space="preserve"> simply “</w:t>
      </w:r>
      <w:proofErr w:type="spellStart"/>
      <w:r w:rsidRPr="0029096A">
        <w:rPr>
          <w:rStyle w:val="Emphasis"/>
          <w:highlight w:val="green"/>
        </w:rPr>
        <w:t>can not</w:t>
      </w:r>
      <w:proofErr w:type="spellEnd"/>
      <w:r w:rsidRPr="0029096A">
        <w:rPr>
          <w:rStyle w:val="Emphasis"/>
          <w:highlight w:val="green"/>
        </w:rPr>
        <w:t xml:space="preserve"> tolerate a nation within a nation</w:t>
      </w:r>
      <w:r w:rsidRPr="001D62E8">
        <w:rPr>
          <w:rStyle w:val="Emphasis"/>
        </w:rPr>
        <w:t>.” I</w:t>
      </w:r>
      <w:r w:rsidRPr="001D62E8">
        <w:rPr>
          <w:sz w:val="14"/>
        </w:rPr>
        <w:t xml:space="preserve">f Natives were to be assimilated, they would be assimilated as individuals and not as nations. </w:t>
      </w:r>
      <w:r w:rsidRPr="0029096A">
        <w:rPr>
          <w:rStyle w:val="StyleUnderline"/>
          <w:highlight w:val="green"/>
        </w:rPr>
        <w:t>In the</w:t>
      </w:r>
      <w:r w:rsidRPr="001D62E8">
        <w:rPr>
          <w:rStyle w:val="StyleUnderline"/>
        </w:rPr>
        <w:t xml:space="preserve"> popular </w:t>
      </w:r>
      <w:r w:rsidRPr="0029096A">
        <w:rPr>
          <w:rStyle w:val="StyleUnderline"/>
          <w:highlight w:val="green"/>
        </w:rPr>
        <w:t xml:space="preserve">imaginary, Natives disappeared into </w:t>
      </w:r>
      <w:r w:rsidRPr="0029096A">
        <w:rPr>
          <w:rStyle w:val="StyleUnderline"/>
        </w:rPr>
        <w:t xml:space="preserve">the wilderness of </w:t>
      </w:r>
      <w:r w:rsidRPr="0029096A">
        <w:rPr>
          <w:rStyle w:val="StyleUnderline"/>
          <w:highlight w:val="green"/>
        </w:rPr>
        <w:t>history</w:t>
      </w:r>
      <w:r w:rsidRPr="001D62E8">
        <w:rPr>
          <w:rStyle w:val="StyleUnderline"/>
        </w:rPr>
        <w:t xml:space="preserve">, were never truly nations, and had been overpowered by a superior civilization. If they were nations, they were eclipsed and </w:t>
      </w:r>
      <w:r w:rsidRPr="001D62E8">
        <w:rPr>
          <w:rStyle w:val="Emphasis"/>
        </w:rPr>
        <w:t>replaced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5009AA47" w14:textId="77777777" w:rsidR="00ED58FA" w:rsidRPr="004B6D44" w:rsidRDefault="00ED58FA" w:rsidP="00ED58FA">
      <w:pPr>
        <w:pStyle w:val="Heading4"/>
        <w:rPr>
          <w:rFonts w:cs="Calibri"/>
        </w:rPr>
      </w:pPr>
      <w:r w:rsidRPr="004B6D44">
        <w:rPr>
          <w:rFonts w:cs="Calibri"/>
        </w:rPr>
        <w:t xml:space="preserve">The </w:t>
      </w:r>
      <w:r w:rsidRPr="004B6D44">
        <w:rPr>
          <w:rFonts w:cs="Calibri"/>
          <w:u w:val="single"/>
        </w:rPr>
        <w:t xml:space="preserve">process and agents </w:t>
      </w:r>
      <w:r w:rsidRPr="004B6D44">
        <w:rPr>
          <w:rFonts w:cs="Calibri"/>
        </w:rPr>
        <w:t xml:space="preserve">of political change matter. Indigenous internationalism must be asserted through Native sovereignty and organizing. The plan and the perm still collude with </w:t>
      </w:r>
      <w:proofErr w:type="spellStart"/>
      <w:r w:rsidRPr="004B6D44">
        <w:rPr>
          <w:rFonts w:cs="Calibri"/>
        </w:rPr>
        <w:t>settlerism</w:t>
      </w:r>
      <w:proofErr w:type="spellEnd"/>
      <w:r w:rsidRPr="004B6D44">
        <w:rPr>
          <w:rFonts w:cs="Calibri"/>
        </w:rPr>
        <w:t xml:space="preserve">, which trades-off with meaningful resistance. </w:t>
      </w:r>
    </w:p>
    <w:p w14:paraId="1DD64242" w14:textId="77777777" w:rsidR="00ED58FA" w:rsidRPr="004B6D44" w:rsidRDefault="00ED58FA" w:rsidP="00ED58FA">
      <w:pPr>
        <w:rPr>
          <w:rStyle w:val="Style13ptBold"/>
        </w:rPr>
      </w:pPr>
      <w:r w:rsidRPr="004B6D44">
        <w:rPr>
          <w:rStyle w:val="Style13ptBold"/>
        </w:rPr>
        <w:t>Simpson 16</w:t>
      </w:r>
    </w:p>
    <w:p w14:paraId="3FB896FF" w14:textId="77777777" w:rsidR="00ED58FA" w:rsidRPr="004B6D44" w:rsidRDefault="00ED58FA" w:rsidP="00ED58FA">
      <w:pPr>
        <w:rPr>
          <w:rStyle w:val="Style13ptBold"/>
          <w:sz w:val="20"/>
          <w:szCs w:val="20"/>
        </w:rPr>
      </w:pPr>
      <w:r w:rsidRPr="004B6D44">
        <w:rPr>
          <w:rStyle w:val="Style13ptBold"/>
          <w:sz w:val="20"/>
          <w:szCs w:val="20"/>
        </w:rPr>
        <w:t xml:space="preserve">(Leanne </w:t>
      </w:r>
      <w:proofErr w:type="spellStart"/>
      <w:r w:rsidRPr="004B6D44">
        <w:rPr>
          <w:rStyle w:val="Style13ptBold"/>
          <w:sz w:val="20"/>
          <w:szCs w:val="20"/>
        </w:rPr>
        <w:t>Betasamosake</w:t>
      </w:r>
      <w:proofErr w:type="spellEnd"/>
      <w:r w:rsidRPr="004B6D44">
        <w:rPr>
          <w:rStyle w:val="Style13ptBold"/>
          <w:sz w:val="20"/>
          <w:szCs w:val="20"/>
        </w:rPr>
        <w:t xml:space="preserve"> Simpson, renowned Michi </w:t>
      </w:r>
      <w:proofErr w:type="spellStart"/>
      <w:r w:rsidRPr="004B6D44">
        <w:rPr>
          <w:rStyle w:val="Style13ptBold"/>
          <w:sz w:val="20"/>
          <w:szCs w:val="20"/>
        </w:rPr>
        <w:t>Saagiig</w:t>
      </w:r>
      <w:proofErr w:type="spellEnd"/>
      <w:r w:rsidRPr="004B6D44">
        <w:rPr>
          <w:rStyle w:val="Style13ptBold"/>
          <w:sz w:val="20"/>
          <w:szCs w:val="20"/>
        </w:rPr>
        <w:t xml:space="preserve"> </w:t>
      </w:r>
      <w:proofErr w:type="spellStart"/>
      <w:r w:rsidRPr="004B6D44">
        <w:rPr>
          <w:rStyle w:val="Style13ptBold"/>
          <w:sz w:val="20"/>
          <w:szCs w:val="20"/>
        </w:rPr>
        <w:t>Nishnaabeg</w:t>
      </w:r>
      <w:proofErr w:type="spellEnd"/>
      <w:r w:rsidRPr="004B6D44">
        <w:rPr>
          <w:rStyle w:val="Style13ptBold"/>
          <w:sz w:val="20"/>
          <w:szCs w:val="20"/>
        </w:rPr>
        <w:t xml:space="preserve"> scholar. She holds a PhD from the University of </w:t>
      </w:r>
      <w:proofErr w:type="gramStart"/>
      <w:r w:rsidRPr="004B6D44">
        <w:rPr>
          <w:rStyle w:val="Style13ptBold"/>
          <w:sz w:val="20"/>
          <w:szCs w:val="20"/>
        </w:rPr>
        <w:t>Manitoba, and</w:t>
      </w:r>
      <w:proofErr w:type="gramEnd"/>
      <w:r w:rsidRPr="004B6D44">
        <w:rPr>
          <w:rStyle w:val="Style13ptBold"/>
          <w:sz w:val="20"/>
          <w:szCs w:val="20"/>
        </w:rPr>
        <w:t xml:space="preserve"> teaches at the </w:t>
      </w:r>
      <w:proofErr w:type="spellStart"/>
      <w:r w:rsidRPr="004B6D44">
        <w:rPr>
          <w:rStyle w:val="Style13ptBold"/>
          <w:sz w:val="20"/>
          <w:szCs w:val="20"/>
        </w:rPr>
        <w:t>Dechinta</w:t>
      </w:r>
      <w:proofErr w:type="spellEnd"/>
      <w:r w:rsidRPr="004B6D44">
        <w:rPr>
          <w:rStyle w:val="Style13ptBold"/>
          <w:sz w:val="20"/>
          <w:szCs w:val="20"/>
        </w:rPr>
        <w:t xml:space="preserve"> Centre for Research &amp; Learning in </w:t>
      </w:r>
      <w:proofErr w:type="spellStart"/>
      <w:r w:rsidRPr="004B6D44">
        <w:rPr>
          <w:rStyle w:val="Style13ptBold"/>
          <w:sz w:val="20"/>
          <w:szCs w:val="20"/>
        </w:rPr>
        <w:t>Denendeh</w:t>
      </w:r>
      <w:proofErr w:type="spellEnd"/>
      <w:r w:rsidRPr="004B6D44">
        <w:rPr>
          <w:rStyle w:val="Style13ptBold"/>
          <w:sz w:val="20"/>
          <w:szCs w:val="20"/>
        </w:rPr>
        <w:t>. An Interview with Eve Tuck (</w:t>
      </w:r>
      <w:proofErr w:type="spellStart"/>
      <w:r w:rsidRPr="004B6D44">
        <w:rPr>
          <w:rStyle w:val="Style13ptBold"/>
          <w:sz w:val="20"/>
          <w:szCs w:val="20"/>
        </w:rPr>
        <w:t>Unangax</w:t>
      </w:r>
      <w:proofErr w:type="spellEnd"/>
      <w:r w:rsidRPr="004B6D44">
        <w:rPr>
          <w:rStyle w:val="Style13ptBold"/>
          <w:sz w:val="20"/>
          <w:szCs w:val="20"/>
        </w:rPr>
        <w:t>̂), Indigenous Resurgence and Co-resistance, Critical Ethnic Studies, Vol. 2, No. 2 (Fall 2016), pp. 19-34, JKS)</w:t>
      </w:r>
    </w:p>
    <w:p w14:paraId="2785973F" w14:textId="77777777" w:rsidR="00ED58FA" w:rsidRPr="004B6D44" w:rsidRDefault="00ED58FA" w:rsidP="00ED58FA">
      <w:pPr>
        <w:rPr>
          <w:rStyle w:val="Emphasis"/>
        </w:rPr>
      </w:pPr>
      <w:r w:rsidRPr="004B6D44">
        <w:rPr>
          <w:rStyle w:val="Emphasis"/>
        </w:rPr>
        <w:lastRenderedPageBreak/>
        <w:t>PLACE-BASED INTERNATIONALISM</w:t>
      </w:r>
    </w:p>
    <w:p w14:paraId="4B0800DC" w14:textId="77777777" w:rsidR="00ED58FA" w:rsidRPr="004B6D44" w:rsidRDefault="00ED58FA" w:rsidP="00ED58FA">
      <w:r w:rsidRPr="004B6D44">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0D15E1E0" w14:textId="77777777" w:rsidR="00ED58FA" w:rsidRPr="004B6D44" w:rsidRDefault="00ED58FA" w:rsidP="00ED58FA">
      <w:pPr>
        <w:rPr>
          <w:sz w:val="14"/>
        </w:rPr>
      </w:pPr>
      <w:r w:rsidRPr="004B6D44">
        <w:rPr>
          <w:sz w:val="14"/>
        </w:rPr>
        <w:t xml:space="preserve">Leanne: I think we need to be a bit careful here, particularly in the academy. I think Indigenous peoples understand </w:t>
      </w:r>
      <w:proofErr w:type="gramStart"/>
      <w:r w:rsidRPr="004B6D44">
        <w:rPr>
          <w:sz w:val="14"/>
        </w:rPr>
        <w:t>pretty well</w:t>
      </w:r>
      <w:proofErr w:type="gramEnd"/>
      <w:r w:rsidRPr="004B6D44">
        <w:rPr>
          <w:sz w:val="14"/>
        </w:rPr>
        <w:t xml:space="preserve"> injustice in their own lives whether or not they can articulate it using the language of colonialism or decolonization. </w:t>
      </w:r>
      <w:r w:rsidRPr="004B6D44">
        <w:rPr>
          <w:rStyle w:val="StyleUnderline"/>
        </w:rPr>
        <w:t>I think movements that link social realities with political systems and focus on creating real-world-on-the-ground alternatives are powerful. I worry that too much of our energy goes into trying to influence the system rather than creating the alternatives</w:t>
      </w:r>
      <w:r w:rsidRPr="004B6D44">
        <w:rPr>
          <w:sz w:val="14"/>
        </w:rPr>
        <w:t xml:space="preserve">. </w:t>
      </w:r>
      <w:r w:rsidRPr="004B6D44">
        <w:rPr>
          <w:rStyle w:val="Emphasis"/>
          <w:sz w:val="28"/>
          <w:szCs w:val="28"/>
          <w:highlight w:val="green"/>
        </w:rPr>
        <w:t>It matters to me how change is achieved</w:t>
      </w:r>
      <w:r w:rsidRPr="004B6D44">
        <w:rPr>
          <w:sz w:val="28"/>
          <w:szCs w:val="28"/>
        </w:rPr>
        <w:t xml:space="preserve">. </w:t>
      </w:r>
      <w:r w:rsidRPr="004B6D44">
        <w:rPr>
          <w:rStyle w:val="Emphasis"/>
        </w:rPr>
        <w:t xml:space="preserve">Change achieved </w:t>
      </w:r>
      <w:r w:rsidRPr="004B6D44">
        <w:rPr>
          <w:rStyle w:val="Emphasis"/>
          <w:highlight w:val="green"/>
        </w:rPr>
        <w:t>through struggle</w:t>
      </w:r>
      <w:r w:rsidRPr="004B6D44">
        <w:rPr>
          <w:rStyle w:val="Emphasis"/>
        </w:rPr>
        <w:t xml:space="preserve">, </w:t>
      </w:r>
      <w:r w:rsidRPr="004B6D44">
        <w:rPr>
          <w:rStyle w:val="Emphasis"/>
          <w:highlight w:val="green"/>
        </w:rPr>
        <w:t>organizing</w:t>
      </w:r>
      <w:r w:rsidRPr="004B6D44">
        <w:rPr>
          <w:rStyle w:val="Emphasis"/>
        </w:rPr>
        <w:t xml:space="preserve">, and creating the </w:t>
      </w:r>
      <w:r w:rsidRPr="004B6D44">
        <w:rPr>
          <w:rStyle w:val="Emphasis"/>
          <w:highlight w:val="green"/>
        </w:rPr>
        <w:t>alternatives</w:t>
      </w:r>
      <w:r w:rsidRPr="004B6D44">
        <w:rPr>
          <w:rStyle w:val="Emphasis"/>
        </w:rPr>
        <w:t xml:space="preserve"> </w:t>
      </w:r>
      <w:r w:rsidRPr="004B6D44">
        <w:rPr>
          <w:rStyle w:val="Emphasis"/>
          <w:highlight w:val="green"/>
        </w:rPr>
        <w:t>produces</w:t>
      </w:r>
      <w:r w:rsidRPr="004B6D44">
        <w:rPr>
          <w:rStyle w:val="Emphasis"/>
        </w:rPr>
        <w:t xml:space="preserve"> profoundly </w:t>
      </w:r>
      <w:r w:rsidRPr="004B6D44">
        <w:rPr>
          <w:rStyle w:val="Emphasis"/>
          <w:highlight w:val="green"/>
        </w:rPr>
        <w:t>different outcomes</w:t>
      </w:r>
      <w:r w:rsidRPr="004B6D44">
        <w:rPr>
          <w:rStyle w:val="Emphasis"/>
        </w:rPr>
        <w:t xml:space="preserve"> </w:t>
      </w:r>
      <w:r w:rsidRPr="004B6D44">
        <w:rPr>
          <w:rStyle w:val="Emphasis"/>
          <w:highlight w:val="green"/>
        </w:rPr>
        <w:t>than</w:t>
      </w:r>
      <w:r w:rsidRPr="004B6D44">
        <w:rPr>
          <w:rStyle w:val="Emphasis"/>
        </w:rPr>
        <w:t xml:space="preserve"> change achieved </w:t>
      </w:r>
      <w:r w:rsidRPr="004B6D44">
        <w:rPr>
          <w:rStyle w:val="Emphasis"/>
          <w:highlight w:val="green"/>
        </w:rPr>
        <w:t>through</w:t>
      </w:r>
      <w:r w:rsidRPr="004B6D44">
        <w:rPr>
          <w:rStyle w:val="Emphasis"/>
        </w:rPr>
        <w:t xml:space="preserve"> recognition-focused protest, and </w:t>
      </w:r>
      <w:r w:rsidRPr="004B6D44">
        <w:rPr>
          <w:rStyle w:val="Emphasis"/>
          <w:highlight w:val="green"/>
        </w:rPr>
        <w:t>pressuring the state to make</w:t>
      </w:r>
      <w:r w:rsidRPr="004B6D44">
        <w:rPr>
          <w:rStyle w:val="Emphasis"/>
        </w:rPr>
        <w:t xml:space="preserve"> the </w:t>
      </w:r>
      <w:r w:rsidRPr="004B6D44">
        <w:rPr>
          <w:rStyle w:val="Emphasis"/>
          <w:highlight w:val="green"/>
        </w:rPr>
        <w:t>changes for us.</w:t>
      </w:r>
      <w:r w:rsidRPr="004B6D44">
        <w:rPr>
          <w:rStyle w:val="Emphasis"/>
        </w:rPr>
        <w:t xml:space="preserve"> </w:t>
      </w:r>
      <w:r w:rsidRPr="004B6D44">
        <w:rPr>
          <w:rStyle w:val="Emphasis"/>
          <w:sz w:val="24"/>
          <w:highlight w:val="green"/>
        </w:rPr>
        <w:t>That is a recipe for co-option</w:t>
      </w:r>
      <w:r w:rsidRPr="004B6D44">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4B6D44">
        <w:rPr>
          <w:rStyle w:val="StyleUnderline"/>
          <w:highlight w:val="green"/>
        </w:rPr>
        <w:t>Indigenous thought</w:t>
      </w:r>
      <w:r w:rsidRPr="004B6D44">
        <w:rPr>
          <w:rStyle w:val="StyleUnderline"/>
        </w:rPr>
        <w:t xml:space="preserve"> has a tradition of place-based internationalism that I think is this beautifully fertile spot because it </w:t>
      </w:r>
      <w:r w:rsidRPr="004B6D44">
        <w:rPr>
          <w:rStyle w:val="StyleUnderline"/>
          <w:highlight w:val="green"/>
        </w:rPr>
        <w:t>links place-based thinking and struggle with</w:t>
      </w:r>
      <w:r w:rsidRPr="004B6D44">
        <w:rPr>
          <w:rStyle w:val="StyleUnderline"/>
        </w:rPr>
        <w:t xml:space="preserve"> the same </w:t>
      </w:r>
      <w:r w:rsidRPr="004B6D44">
        <w:rPr>
          <w:rStyle w:val="StyleUnderline"/>
          <w:highlight w:val="green"/>
        </w:rPr>
        <w:t>decolonial pockets of thinking</w:t>
      </w:r>
      <w:r w:rsidRPr="004B6D44">
        <w:rPr>
          <w:rStyle w:val="StyleUnderline"/>
        </w:rPr>
        <w:t xml:space="preserve"> throughout the world.</w:t>
      </w:r>
      <w:r w:rsidRPr="004B6D44">
        <w:rPr>
          <w:sz w:val="14"/>
        </w:rPr>
        <w:t xml:space="preserve"> </w:t>
      </w:r>
      <w:proofErr w:type="spellStart"/>
      <w:r w:rsidRPr="004B6D44">
        <w:rPr>
          <w:rStyle w:val="StyleUnderline"/>
        </w:rPr>
        <w:t>Nishnaa</w:t>
      </w:r>
      <w:proofErr w:type="spellEnd"/>
      <w:r w:rsidRPr="004B6D44">
        <w:rPr>
          <w:rStyle w:val="StyleUnderline"/>
        </w:rPr>
        <w:t xml:space="preserve">- beg have been linking ourselves to the rest of the world since the beginning of time, and throughout our resistance to colonialism we have our </w:t>
      </w:r>
      <w:r w:rsidRPr="004B6D44">
        <w:rPr>
          <w:rStyle w:val="Emphasis"/>
          <w:highlight w:val="green"/>
        </w:rPr>
        <w:t xml:space="preserve">people </w:t>
      </w:r>
      <w:r w:rsidRPr="004B6D44">
        <w:rPr>
          <w:rStyle w:val="Emphasis"/>
        </w:rPr>
        <w:t xml:space="preserve">traveling </w:t>
      </w:r>
      <w:r w:rsidRPr="004B6D44">
        <w:rPr>
          <w:rStyle w:val="Emphasis"/>
          <w:highlight w:val="green"/>
        </w:rPr>
        <w:t>throughout the world</w:t>
      </w:r>
      <w:r w:rsidRPr="004B6D44">
        <w:rPr>
          <w:rStyle w:val="Emphasis"/>
        </w:rPr>
        <w:t xml:space="preserve"> to </w:t>
      </w:r>
      <w:r w:rsidRPr="004B6D44">
        <w:rPr>
          <w:rStyle w:val="Emphasis"/>
          <w:highlight w:val="green"/>
        </w:rPr>
        <w:t>link with other communities of resistor</w:t>
      </w:r>
      <w:r w:rsidRPr="004B6D44">
        <w:rPr>
          <w:rStyle w:val="Emphasis"/>
        </w:rPr>
        <w:t>s.</w:t>
      </w:r>
      <w:r w:rsidRPr="004B6D44">
        <w:rPr>
          <w:sz w:val="14"/>
        </w:rPr>
        <w:t xml:space="preserve"> </w:t>
      </w:r>
      <w:r w:rsidRPr="004B6D44">
        <w:rPr>
          <w:rStyle w:val="StyleUnderline"/>
        </w:rPr>
        <w:t>Grassy Narrows First Nation comes to mind in their nearly four- decade fight against mercury poisoning in their river system and the relationship they have made with the Japanese community in Mnimata</w:t>
      </w:r>
      <w:r w:rsidRPr="004B6D44">
        <w:rPr>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4B6D44">
        <w:rPr>
          <w:sz w:val="14"/>
        </w:rPr>
        <w:t>recogni</w:t>
      </w:r>
      <w:proofErr w:type="spellEnd"/>
      <w:r w:rsidRPr="004B6D44">
        <w:rPr>
          <w:sz w:val="14"/>
        </w:rPr>
        <w:t xml:space="preserve">- </w:t>
      </w:r>
      <w:proofErr w:type="spellStart"/>
      <w:r w:rsidRPr="004B6D44">
        <w:rPr>
          <w:sz w:val="14"/>
        </w:rPr>
        <w:t>tion</w:t>
      </w:r>
      <w:proofErr w:type="spellEnd"/>
      <w:r w:rsidRPr="004B6D44">
        <w:rPr>
          <w:sz w:val="14"/>
        </w:rPr>
        <w:t xml:space="preserve"> within the colonial state because we have a government that is very good at neoliberalism and seducing our hope for their purposes. Again, Glen Sean </w:t>
      </w:r>
      <w:proofErr w:type="spellStart"/>
      <w:r w:rsidRPr="004B6D44">
        <w:rPr>
          <w:sz w:val="14"/>
        </w:rPr>
        <w:t>Coulthard</w:t>
      </w:r>
      <w:proofErr w:type="spellEnd"/>
      <w:r w:rsidRPr="004B6D44">
        <w:rPr>
          <w:sz w:val="14"/>
        </w:rPr>
        <w:t xml:space="preserve">, in Red Skin, White Masks, using the Dene nation’s experience in the 1970s, provides a blistering critique of the pitfalls of seeking political recognition within state structures. He makes the point that </w:t>
      </w:r>
      <w:r w:rsidRPr="004B6D44">
        <w:rPr>
          <w:rStyle w:val="StyleUnderline"/>
          <w:highlight w:val="green"/>
        </w:rPr>
        <w:t>continually seeking recognition</w:t>
      </w:r>
      <w:r w:rsidRPr="004B6D44">
        <w:rPr>
          <w:rStyle w:val="StyleUnderline"/>
        </w:rPr>
        <w:t xml:space="preserve"> with the settler-colonial state is a process of co-option and neutralization, and is a way of bringing Indigenous peoples into the systems that guts our resistance movements, </w:t>
      </w:r>
      <w:r w:rsidRPr="004B6D44">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4B6D44">
        <w:rPr>
          <w:rStyle w:val="Emphasis"/>
          <w:sz w:val="28"/>
          <w:szCs w:val="28"/>
          <w:highlight w:val="green"/>
        </w:rPr>
        <w:t>Engagement with the system changes Indigenous peoples more than it changes the system</w:t>
      </w:r>
      <w:r w:rsidRPr="004B6D44">
        <w:rPr>
          <w:rStyle w:val="Emphasis"/>
          <w:sz w:val="28"/>
          <w:szCs w:val="28"/>
        </w:rPr>
        <w:t>.</w:t>
      </w:r>
      <w:r w:rsidRPr="004B6D44">
        <w:rPr>
          <w:sz w:val="14"/>
        </w:rPr>
        <w:t xml:space="preserve"> </w:t>
      </w:r>
      <w:r w:rsidRPr="004B6D44">
        <w:rPr>
          <w:rStyle w:val="StyleUnderline"/>
        </w:rPr>
        <w:t xml:space="preserve">This can be destructive in terms of resurgence because </w:t>
      </w:r>
      <w:r w:rsidRPr="004B6D44">
        <w:rPr>
          <w:rStyle w:val="StyleUnderline"/>
          <w:highlight w:val="green"/>
        </w:rPr>
        <w:t>resurgent movements</w:t>
      </w:r>
      <w:r w:rsidRPr="004B6D44">
        <w:rPr>
          <w:rStyle w:val="StyleUnderline"/>
        </w:rPr>
        <w:t xml:space="preserve"> are </w:t>
      </w:r>
      <w:r w:rsidRPr="004B6D44">
        <w:rPr>
          <w:rStyle w:val="StyleUnderline"/>
          <w:highlight w:val="green"/>
        </w:rPr>
        <w:t>try</w:t>
      </w:r>
      <w:r w:rsidRPr="004B6D44">
        <w:rPr>
          <w:rStyle w:val="StyleUnderline"/>
        </w:rPr>
        <w:t xml:space="preserve">ing </w:t>
      </w:r>
      <w:r w:rsidRPr="004B6D44">
        <w:rPr>
          <w:rStyle w:val="StyleUnderline"/>
          <w:highlight w:val="green"/>
        </w:rPr>
        <w:t>to do the opposite</w:t>
      </w:r>
      <w:r w:rsidRPr="004B6D44">
        <w:rPr>
          <w:rStyle w:val="StyleUnderline"/>
        </w:rPr>
        <w:t xml:space="preserve">—we are trying to center Indigenous practices and thoughts in our lives as everyday acts of </w:t>
      </w:r>
      <w:proofErr w:type="gramStart"/>
      <w:r w:rsidRPr="004B6D44">
        <w:rPr>
          <w:rStyle w:val="StyleUnderline"/>
        </w:rPr>
        <w:t>resistance, and</w:t>
      </w:r>
      <w:proofErr w:type="gramEnd"/>
      <w:r w:rsidRPr="004B6D44">
        <w:rPr>
          <w:rStyle w:val="StyleUnderline"/>
        </w:rPr>
        <w:t xml:space="preserve"> grow those actions and processes into a mass mobilization.</w:t>
      </w:r>
      <w:r w:rsidRPr="004B6D44">
        <w:rPr>
          <w:sz w:val="14"/>
        </w:rPr>
        <w:t xml:space="preserve"> I think it is useful to apply this same critique of recognition to </w:t>
      </w:r>
      <w:proofErr w:type="spellStart"/>
      <w:r w:rsidRPr="004B6D44">
        <w:rPr>
          <w:sz w:val="14"/>
        </w:rPr>
        <w:t>orga</w:t>
      </w:r>
      <w:proofErr w:type="spellEnd"/>
      <w:r w:rsidRPr="004B6D44">
        <w:rPr>
          <w:sz w:val="14"/>
        </w:rPr>
        <w:t xml:space="preserve">- </w:t>
      </w:r>
      <w:proofErr w:type="spellStart"/>
      <w:r w:rsidRPr="004B6D44">
        <w:rPr>
          <w:sz w:val="14"/>
        </w:rPr>
        <w:t>nizing</w:t>
      </w:r>
      <w:proofErr w:type="spellEnd"/>
      <w:r w:rsidRPr="004B6D44">
        <w:rPr>
          <w:sz w:val="14"/>
        </w:rPr>
        <w:t xml:space="preserve"> and mobilizing with the purpose of making a switch from </w:t>
      </w:r>
      <w:proofErr w:type="spellStart"/>
      <w:r w:rsidRPr="004B6D44">
        <w:rPr>
          <w:sz w:val="14"/>
        </w:rPr>
        <w:t>mobi</w:t>
      </w:r>
      <w:proofErr w:type="spellEnd"/>
      <w:r w:rsidRPr="004B6D44">
        <w:rPr>
          <w:sz w:val="14"/>
        </w:rPr>
        <w:t xml:space="preserve">- </w:t>
      </w:r>
      <w:proofErr w:type="spellStart"/>
      <w:r w:rsidRPr="004B6D44">
        <w:rPr>
          <w:sz w:val="14"/>
        </w:rPr>
        <w:t>lizing</w:t>
      </w:r>
      <w:proofErr w:type="spellEnd"/>
      <w:r w:rsidRPr="004B6D44">
        <w:rPr>
          <w:sz w:val="14"/>
        </w:rPr>
        <w:t xml:space="preserve"> around victim-based narratives—that is, </w:t>
      </w:r>
      <w:proofErr w:type="spellStart"/>
      <w:r w:rsidRPr="004B6D44">
        <w:rPr>
          <w:sz w:val="14"/>
        </w:rPr>
        <w:t>publically</w:t>
      </w:r>
      <w:proofErr w:type="spellEnd"/>
      <w:r w:rsidRPr="004B6D44">
        <w:rPr>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4B6D44">
        <w:rPr>
          <w:rStyle w:val="StyleUnderline"/>
        </w:rPr>
        <w:t>This organizing from within grounded normativity has always fueled Indigenous resistance and continues to happen all the time in Indigenous communities</w:t>
      </w:r>
      <w:r w:rsidRPr="004B6D44">
        <w:rPr>
          <w:sz w:val="14"/>
        </w:rPr>
        <w:t xml:space="preserve">—it is just often misread by others. </w:t>
      </w:r>
      <w:r w:rsidRPr="004B6D44">
        <w:rPr>
          <w:rStyle w:val="StyleUnderline"/>
        </w:rPr>
        <w:t xml:space="preserve">The community of Hollow Water First Nation created </w:t>
      </w:r>
      <w:r w:rsidRPr="004B6D44">
        <w:rPr>
          <w:rStyle w:val="StyleUnderline"/>
          <w:highlight w:val="green"/>
        </w:rPr>
        <w:t>the Community Holistic Circle of Healing</w:t>
      </w:r>
      <w:r w:rsidRPr="004B6D44">
        <w:rPr>
          <w:rStyle w:val="StyleUnderline"/>
        </w:rPr>
        <w:t xml:space="preserve"> as a </w:t>
      </w:r>
      <w:proofErr w:type="spellStart"/>
      <w:r w:rsidRPr="004B6D44">
        <w:rPr>
          <w:rStyle w:val="StyleUnderline"/>
        </w:rPr>
        <w:t>Nishnaabeg</w:t>
      </w:r>
      <w:proofErr w:type="spellEnd"/>
      <w:r w:rsidRPr="004B6D44">
        <w:rPr>
          <w:rStyle w:val="StyleUnderline"/>
        </w:rPr>
        <w:t xml:space="preserve"> restoration of relationships, or </w:t>
      </w:r>
      <w:r w:rsidRPr="004B6D44">
        <w:rPr>
          <w:rStyle w:val="StyleUnderline"/>
          <w:highlight w:val="green"/>
        </w:rPr>
        <w:t>a restorative justice model to address sexual violence</w:t>
      </w:r>
      <w:r w:rsidRPr="004B6D44">
        <w:rPr>
          <w:rStyle w:val="StyleUnderline"/>
        </w:rPr>
        <w:t xml:space="preserve"> in their community</w:t>
      </w:r>
      <w:r w:rsidRPr="004B6D44">
        <w:rPr>
          <w:sz w:val="14"/>
        </w:rPr>
        <w:t xml:space="preserve">.8 </w:t>
      </w:r>
      <w:r w:rsidRPr="004B6D44">
        <w:rPr>
          <w:rStyle w:val="StyleUnderline"/>
        </w:rPr>
        <w:t>Christi Belcourt’s Walking with Our Sisters exhibit has created a traveling display of 1,800 moccasin vamps as a way of honoring and commemorating missing and murdered Indigenous women and children</w:t>
      </w:r>
      <w:r w:rsidRPr="004B6D44">
        <w:rPr>
          <w:sz w:val="14"/>
        </w:rPr>
        <w:t xml:space="preserve"> in Canada and the United States. </w:t>
      </w:r>
      <w:r w:rsidRPr="004B6D44">
        <w:rPr>
          <w:rStyle w:val="StyleUnderline"/>
        </w:rPr>
        <w:t xml:space="preserve">The exhibit </w:t>
      </w:r>
      <w:r w:rsidRPr="004B6D44">
        <w:rPr>
          <w:rStyle w:val="StyleUnderline"/>
          <w:highlight w:val="green"/>
        </w:rPr>
        <w:t>does not rely on state funding</w:t>
      </w:r>
      <w:r w:rsidRPr="004B6D44">
        <w:rPr>
          <w:sz w:val="14"/>
        </w:rPr>
        <w:t xml:space="preserve">.9 </w:t>
      </w:r>
      <w:proofErr w:type="gramStart"/>
      <w:r w:rsidRPr="004B6D44">
        <w:rPr>
          <w:sz w:val="14"/>
        </w:rPr>
        <w:t>Thousands</w:t>
      </w:r>
      <w:proofErr w:type="gramEnd"/>
      <w:r w:rsidRPr="004B6D44">
        <w:rPr>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4B6D44">
        <w:rPr>
          <w:rStyle w:val="StyleUnderline"/>
        </w:rPr>
        <w:t xml:space="preserve">There is also the work of </w:t>
      </w:r>
      <w:r w:rsidRPr="004B6D44">
        <w:rPr>
          <w:rStyle w:val="StyleUnderline"/>
        </w:rPr>
        <w:lastRenderedPageBreak/>
        <w:t>countless urban Indigenous organizations supporting the families of MMIWG2S people. The Native Youth Sexual Health Network provides on-the-ground, community-embedded, peer-to-peer support</w:t>
      </w:r>
      <w:r w:rsidRPr="004B6D44">
        <w:rPr>
          <w:sz w:val="14"/>
        </w:rPr>
        <w:t xml:space="preserve"> around sex- </w:t>
      </w:r>
      <w:proofErr w:type="spellStart"/>
      <w:r w:rsidRPr="004B6D44">
        <w:rPr>
          <w:sz w:val="14"/>
        </w:rPr>
        <w:t>ual</w:t>
      </w:r>
      <w:proofErr w:type="spellEnd"/>
      <w:r w:rsidRPr="004B6D44">
        <w:rPr>
          <w:sz w:val="14"/>
        </w:rPr>
        <w:t xml:space="preserve"> health and addiction for youth.10 </w:t>
      </w:r>
      <w:r w:rsidRPr="004B6D44">
        <w:rPr>
          <w:rStyle w:val="StyleUnderline"/>
        </w:rPr>
        <w:t>The Akwesasne Freedom School provides Mohawk education for Mohawk children</w:t>
      </w:r>
      <w:r w:rsidRPr="004B6D44">
        <w:rPr>
          <w:sz w:val="14"/>
        </w:rPr>
        <w:t xml:space="preserve">.11 </w:t>
      </w:r>
      <w:r w:rsidRPr="004B6D44">
        <w:rPr>
          <w:rStyle w:val="StyleUnderline"/>
        </w:rPr>
        <w:t xml:space="preserve">The Iroquois national and Haudenosaunee women’s lacrosse teams travel using </w:t>
      </w:r>
      <w:proofErr w:type="spellStart"/>
      <w:r w:rsidRPr="004B6D44">
        <w:rPr>
          <w:rStyle w:val="StyleUnderline"/>
        </w:rPr>
        <w:t>Haudenosau</w:t>
      </w:r>
      <w:proofErr w:type="spellEnd"/>
      <w:r w:rsidRPr="004B6D44">
        <w:rPr>
          <w:rStyle w:val="StyleUnderline"/>
        </w:rPr>
        <w:t>- nee passports instead of American or Canadian ones.</w:t>
      </w:r>
      <w:r w:rsidRPr="004B6D44">
        <w:rPr>
          <w:sz w:val="14"/>
        </w:rPr>
        <w:t xml:space="preserve">12 </w:t>
      </w:r>
      <w:r w:rsidRPr="004B6D44">
        <w:rPr>
          <w:rStyle w:val="StyleUnderline"/>
        </w:rPr>
        <w:t xml:space="preserve">The </w:t>
      </w:r>
      <w:proofErr w:type="spellStart"/>
      <w:r w:rsidRPr="004B6D44">
        <w:rPr>
          <w:rStyle w:val="StyleUnderline"/>
        </w:rPr>
        <w:t>Unist’ot’en</w:t>
      </w:r>
      <w:proofErr w:type="spellEnd"/>
      <w:r w:rsidRPr="004B6D44">
        <w:rPr>
          <w:rStyle w:val="StyleUnderline"/>
        </w:rPr>
        <w:t xml:space="preserve"> Camp pursues land protection resurgent action and the reclamation of the original name of Mount Douglas, PKOLS, in the city of Victoria, British Columbia</w:t>
      </w:r>
      <w:r w:rsidRPr="004B6D44">
        <w:rPr>
          <w:sz w:val="14"/>
        </w:rPr>
        <w:t>.13</w:t>
      </w:r>
    </w:p>
    <w:p w14:paraId="1B86FBB6" w14:textId="77777777" w:rsidR="00ED58FA" w:rsidRPr="00B55AD5" w:rsidRDefault="00ED58FA" w:rsidP="00ED58FA"/>
    <w:p w14:paraId="1C25900D" w14:textId="21922085" w:rsidR="00E42E4C" w:rsidRDefault="00844F2B" w:rsidP="00844F2B">
      <w:pPr>
        <w:pStyle w:val="Heading2"/>
      </w:pPr>
      <w:r>
        <w:lastRenderedPageBreak/>
        <w:t>Case</w:t>
      </w:r>
    </w:p>
    <w:p w14:paraId="6FB92734" w14:textId="77777777" w:rsidR="00844F2B" w:rsidRDefault="00844F2B" w:rsidP="00844F2B">
      <w:pPr>
        <w:pStyle w:val="Heading3"/>
      </w:pPr>
      <w:r>
        <w:lastRenderedPageBreak/>
        <w:t>Global Commons</w:t>
      </w:r>
    </w:p>
    <w:p w14:paraId="2D21E11D" w14:textId="77777777" w:rsidR="00844F2B" w:rsidRPr="00385493" w:rsidRDefault="00844F2B" w:rsidP="00844F2B">
      <w:pPr>
        <w:pStyle w:val="Heading4"/>
        <w:rPr>
          <w:rFonts w:cs="Calibri"/>
        </w:rPr>
      </w:pPr>
      <w:bookmarkStart w:id="0" w:name="_Hlk92963387"/>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proofErr w:type="gramStart"/>
      <w:r>
        <w:rPr>
          <w:rFonts w:cs="Calibri"/>
        </w:rPr>
        <w:t>global</w:t>
      </w:r>
      <w:r w:rsidRPr="00385493">
        <w:rPr>
          <w:rFonts w:cs="Calibri"/>
        </w:rPr>
        <w:t xml:space="preserve"> commons</w:t>
      </w:r>
      <w:proofErr w:type="gramEnd"/>
    </w:p>
    <w:p w14:paraId="07C5ECAE" w14:textId="77777777" w:rsidR="00844F2B" w:rsidRDefault="00844F2B" w:rsidP="00844F2B">
      <w:pPr>
        <w:pStyle w:val="Heading4"/>
        <w:rPr>
          <w:rFonts w:cs="Calibri"/>
        </w:rPr>
      </w:pPr>
      <w:r w:rsidRPr="00385493">
        <w:rPr>
          <w:rFonts w:cs="Calibri"/>
        </w:rPr>
        <w:t>Plan fails –</w:t>
      </w:r>
    </w:p>
    <w:p w14:paraId="4F158C34" w14:textId="77777777" w:rsidR="00844F2B" w:rsidRDefault="00844F2B" w:rsidP="00844F2B">
      <w:pPr>
        <w:pStyle w:val="Heading4"/>
        <w:numPr>
          <w:ilvl w:val="0"/>
          <w:numId w:val="12"/>
        </w:numPr>
        <w:rPr>
          <w:rFonts w:cs="Calibri"/>
        </w:rPr>
      </w:pPr>
      <w:r>
        <w:rPr>
          <w:rFonts w:cs="Calibri"/>
        </w:rPr>
        <w:t>Global</w:t>
      </w:r>
      <w:r w:rsidRPr="00385493">
        <w:rPr>
          <w:rFonts w:cs="Calibri"/>
        </w:rPr>
        <w:t xml:space="preserve"> commons still allow for private appropriation</w:t>
      </w:r>
    </w:p>
    <w:p w14:paraId="08B07B30" w14:textId="77777777" w:rsidR="00844F2B" w:rsidRDefault="00844F2B" w:rsidP="00844F2B">
      <w:pPr>
        <w:pStyle w:val="Heading4"/>
        <w:numPr>
          <w:ilvl w:val="0"/>
          <w:numId w:val="12"/>
        </w:numPr>
        <w:rPr>
          <w:rFonts w:cs="Calibri"/>
        </w:rPr>
      </w:pPr>
      <w:r w:rsidRPr="00385493">
        <w:rPr>
          <w:rFonts w:cs="Calibri"/>
        </w:rPr>
        <w:t>China inevitably undermines solvency</w:t>
      </w:r>
    </w:p>
    <w:p w14:paraId="7572A12C" w14:textId="77777777" w:rsidR="00844F2B" w:rsidRPr="00385493" w:rsidRDefault="00844F2B" w:rsidP="00844F2B">
      <w:pPr>
        <w:pStyle w:val="Heading4"/>
        <w:numPr>
          <w:ilvl w:val="0"/>
          <w:numId w:val="12"/>
        </w:numPr>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499E12CA" w14:textId="77777777" w:rsidR="00844F2B" w:rsidRPr="00385493" w:rsidRDefault="00844F2B" w:rsidP="00844F2B">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5043A852" w14:textId="77777777" w:rsidR="00844F2B" w:rsidRPr="00385493" w:rsidRDefault="00844F2B" w:rsidP="00844F2B">
      <w:pPr>
        <w:rPr>
          <w:rStyle w:val="Style13ptBold"/>
        </w:rPr>
      </w:pPr>
      <w:proofErr w:type="spellStart"/>
      <w:r w:rsidRPr="00385493">
        <w:rPr>
          <w:rStyle w:val="Style13ptBold"/>
        </w:rPr>
        <w:t>Stang</w:t>
      </w:r>
      <w:proofErr w:type="spellEnd"/>
      <w:r w:rsidRPr="00385493">
        <w:rPr>
          <w:rStyle w:val="Style13ptBold"/>
        </w:rPr>
        <w:t xml:space="preserve"> 13</w:t>
      </w:r>
    </w:p>
    <w:p w14:paraId="4E9D42EE" w14:textId="77777777" w:rsidR="00844F2B" w:rsidRPr="00385493" w:rsidRDefault="00844F2B" w:rsidP="00844F2B">
      <w:r w:rsidRPr="00385493">
        <w:t xml:space="preserve">Gerald </w:t>
      </w:r>
      <w:proofErr w:type="spellStart"/>
      <w:r w:rsidRPr="00385493">
        <w:t>Stang</w:t>
      </w:r>
      <w:proofErr w:type="spellEnd"/>
      <w:r w:rsidRPr="00385493">
        <w:t xml:space="preserve"> (associate fellow at the EUISS</w:t>
      </w:r>
      <w:proofErr w:type="gramStart"/>
      <w:r w:rsidRPr="00385493">
        <w:t>) ,</w:t>
      </w:r>
      <w:proofErr w:type="gramEnd"/>
      <w:r w:rsidRPr="00385493">
        <w:t xml:space="preserve"> 2013, "Global Commons: between cooperation and competition" European Institute for security studies, https://www.iss.europa.eu/sites/default/files/EUISSFiles/Brief_17.pdf, // HW AW</w:t>
      </w:r>
    </w:p>
    <w:p w14:paraId="021D88F2" w14:textId="77777777" w:rsidR="00844F2B" w:rsidRPr="00FE2CC4" w:rsidRDefault="00844F2B" w:rsidP="00844F2B">
      <w:pPr>
        <w:rPr>
          <w:sz w:val="14"/>
        </w:rPr>
      </w:pPr>
      <w:r w:rsidRPr="00FE2CC4">
        <w:rPr>
          <w:sz w:val="14"/>
        </w:rPr>
        <w:t>Rapid economic development and increasing international trade are leading to a more crowded international stage and raising new challenges in the ‘</w:t>
      </w:r>
      <w:r w:rsidRPr="007F2606">
        <w:rPr>
          <w:highlight w:val="green"/>
          <w:u w:val="single"/>
        </w:rPr>
        <w:t>global commons’</w:t>
      </w:r>
      <w:r w:rsidRPr="00385493">
        <w:rPr>
          <w:u w:val="single"/>
        </w:rPr>
        <w:t xml:space="preserve"> – those domains that are not under the control or jurisdiction of any state but are </w:t>
      </w:r>
      <w:r w:rsidRPr="00385493">
        <w:rPr>
          <w:b/>
          <w:bCs/>
          <w:highlight w:val="green"/>
          <w:u w:val="single"/>
        </w:rPr>
        <w:t>open for use by countries</w:t>
      </w:r>
      <w:r w:rsidRPr="007F2606">
        <w:rPr>
          <w:b/>
          <w:bCs/>
          <w:u w:val="single"/>
        </w:rPr>
        <w:t xml:space="preserve">, companies and individuals from </w:t>
      </w:r>
      <w:r w:rsidRPr="00385493">
        <w:rPr>
          <w:b/>
          <w:bCs/>
          <w:highlight w:val="green"/>
          <w:u w:val="single"/>
        </w:rPr>
        <w:t>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w:t>
      </w:r>
      <w:proofErr w:type="spellStart"/>
      <w:proofErr w:type="gramStart"/>
      <w:r w:rsidRPr="00FE2CC4">
        <w:rPr>
          <w:sz w:val="14"/>
        </w:rPr>
        <w:t>organisations</w:t>
      </w:r>
      <w:proofErr w:type="spellEnd"/>
      <w:proofErr w:type="gramEnd"/>
      <w:r w:rsidRPr="00FE2CC4">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FE2CC4">
        <w:rPr>
          <w:sz w:val="14"/>
        </w:rPr>
        <w:t>nonWestern</w:t>
      </w:r>
      <w:proofErr w:type="spellEnd"/>
      <w:r w:rsidRPr="00FE2CC4">
        <w:rPr>
          <w:sz w:val="14"/>
        </w:rPr>
        <w:t xml:space="preserve">, </w:t>
      </w:r>
      <w:r w:rsidRPr="007F2606">
        <w:rPr>
          <w:highlight w:val="green"/>
          <w:u w:val="single"/>
        </w:rPr>
        <w:t>less liberal powers</w:t>
      </w:r>
      <w:r w:rsidRPr="00385493">
        <w:rPr>
          <w:u w:val="single"/>
        </w:rPr>
        <w:t xml:space="preserve"> - particularly </w:t>
      </w:r>
      <w:r w:rsidRPr="007F2606">
        <w:rPr>
          <w:b/>
          <w:bCs/>
          <w:highlight w:val="green"/>
          <w:u w:val="single"/>
        </w:rPr>
        <w:t>China</w:t>
      </w:r>
      <w:r w:rsidRPr="00385493">
        <w:rPr>
          <w:b/>
          <w:bCs/>
          <w:u w:val="single"/>
        </w:rPr>
        <w:t xml:space="preserve"> - questions </w:t>
      </w:r>
      <w:r w:rsidRPr="007F2606">
        <w:rPr>
          <w:b/>
          <w:bCs/>
          <w:highlight w:val="green"/>
          <w:u w:val="single"/>
        </w:rPr>
        <w:t>must be asked regarding the durability of the existing processes for managing the global commons</w:t>
      </w:r>
      <w:r w:rsidRPr="00385493">
        <w:rPr>
          <w:b/>
          <w:bCs/>
          <w:u w:val="single"/>
        </w:rPr>
        <w:t xml:space="preserve">,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w:t>
      </w:r>
      <w:proofErr w:type="gramStart"/>
      <w:r w:rsidRPr="00385493">
        <w:rPr>
          <w:u w:val="single"/>
        </w:rPr>
        <w:t>and,</w:t>
      </w:r>
      <w:proofErr w:type="gramEnd"/>
      <w:r w:rsidRPr="00385493">
        <w:rPr>
          <w:u w:val="single"/>
        </w:rPr>
        <w:t xml:space="preserve"> now, cyberspace.</w:t>
      </w:r>
      <w:r w:rsidRPr="00FE2CC4">
        <w:rPr>
          <w:sz w:val="14"/>
        </w:rPr>
        <w:t xml:space="preserve"> From a security perspective, the primary concern is safeguarding ‘</w:t>
      </w:r>
      <w:proofErr w:type="gramStart"/>
      <w:r w:rsidRPr="00FE2CC4">
        <w:rPr>
          <w:sz w:val="14"/>
        </w:rPr>
        <w:t>access’</w:t>
      </w:r>
      <w:proofErr w:type="gramEnd"/>
      <w:r w:rsidRPr="00FE2CC4">
        <w:rPr>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FE2CC4">
        <w:rPr>
          <w:sz w:val="14"/>
        </w:rPr>
        <w:t>goods’</w:t>
      </w:r>
      <w:proofErr w:type="gramEnd"/>
      <w:r w:rsidRPr="00FE2CC4">
        <w:rPr>
          <w:sz w:val="14"/>
        </w:rPr>
        <w:t xml:space="preserve">. As </w:t>
      </w:r>
      <w:r w:rsidRPr="007F2606">
        <w:rPr>
          <w:highlight w:val="green"/>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FE2CC4">
        <w:rPr>
          <w:sz w:val="14"/>
        </w:rPr>
        <w:t>Stang</w:t>
      </w:r>
      <w:proofErr w:type="spellEnd"/>
      <w:r w:rsidRPr="00FE2CC4">
        <w:rPr>
          <w:sz w:val="14"/>
        </w:rPr>
        <w:t xml:space="preserve"> Photo by NASA / Rex Features (1568628a) European Union Institute for Security Studies April 2013 2 rules for use of the commons are set and enforced. In today’s interconnected world, </w:t>
      </w:r>
      <w:r w:rsidRPr="00385493">
        <w:rPr>
          <w:b/>
          <w:bCs/>
          <w:u w:val="single"/>
        </w:rPr>
        <w:t xml:space="preserve">any </w:t>
      </w:r>
      <w:r w:rsidRPr="007F2606">
        <w:rPr>
          <w:b/>
          <w:bCs/>
          <w:highlight w:val="green"/>
          <w:u w:val="single"/>
        </w:rPr>
        <w:t>limitations on access</w:t>
      </w:r>
      <w:r w:rsidRPr="00385493">
        <w:rPr>
          <w:b/>
          <w:bCs/>
          <w:u w:val="single"/>
        </w:rPr>
        <w:t xml:space="preserve"> to the commons </w:t>
      </w:r>
      <w:r w:rsidRPr="007F2606">
        <w:rPr>
          <w:b/>
          <w:bCs/>
          <w:highlight w:val="green"/>
          <w:u w:val="single"/>
        </w:rPr>
        <w:t>would be highly disruptive</w:t>
      </w:r>
      <w:r w:rsidRPr="00FE2CC4">
        <w:rPr>
          <w:sz w:val="14"/>
        </w:rPr>
        <w:t xml:space="preserve">. Militaries rely on access to the commons to pursue security goals in domains outside their sovereign control. Economic actors rely on the commons to trade and conduct business. </w:t>
      </w:r>
      <w:r w:rsidRPr="007F2606">
        <w:rPr>
          <w:b/>
          <w:bCs/>
          <w:highlight w:val="green"/>
          <w:u w:val="single"/>
        </w:rPr>
        <w:t>Changes to the condition</w:t>
      </w:r>
      <w:r w:rsidRPr="00385493">
        <w:rPr>
          <w:b/>
          <w:bCs/>
          <w:u w:val="single"/>
        </w:rPr>
        <w:t xml:space="preserve"> of the commons </w:t>
      </w:r>
      <w:r w:rsidRPr="007F2606">
        <w:rPr>
          <w:b/>
          <w:bCs/>
          <w:highlight w:val="green"/>
          <w:u w:val="single"/>
        </w:rPr>
        <w:t>can</w:t>
      </w:r>
      <w:r w:rsidRPr="00385493">
        <w:rPr>
          <w:b/>
          <w:bCs/>
          <w:u w:val="single"/>
        </w:rPr>
        <w:t xml:space="preserve"> therefore </w:t>
      </w:r>
      <w:r w:rsidRPr="007F2606">
        <w:rPr>
          <w:b/>
          <w:bCs/>
          <w:highlight w:val="green"/>
          <w:u w:val="single"/>
        </w:rPr>
        <w:t>disrupt commerce and security</w:t>
      </w:r>
      <w:r w:rsidRPr="00385493">
        <w:rPr>
          <w:b/>
          <w:bCs/>
          <w:u w:val="single"/>
        </w:rPr>
        <w:t xml:space="preserve">, not to mention the status of the global environment.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FE2CC4">
        <w:rPr>
          <w:sz w:val="14"/>
        </w:rPr>
        <w:t>countries</w:t>
      </w:r>
      <w:proofErr w:type="gramEnd"/>
      <w:r w:rsidRPr="00FE2CC4">
        <w:rPr>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w:t>
      </w:r>
      <w:r w:rsidRPr="00FE2CC4">
        <w:rPr>
          <w:sz w:val="14"/>
        </w:rPr>
        <w:lastRenderedPageBreak/>
        <w:t xml:space="preserve">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FE2CC4">
        <w:rPr>
          <w:sz w:val="14"/>
        </w:rPr>
        <w:t>localised</w:t>
      </w:r>
      <w:proofErr w:type="spellEnd"/>
      <w:r w:rsidRPr="00FE2CC4">
        <w:rPr>
          <w:sz w:val="14"/>
        </w:rPr>
        <w:t xml:space="preserve"> piracy problem off the coast of Somalia (for which the EU launched </w:t>
      </w:r>
      <w:proofErr w:type="spellStart"/>
      <w:r w:rsidRPr="00FE2CC4">
        <w:rPr>
          <w:sz w:val="14"/>
        </w:rPr>
        <w:t>Atalanta</w:t>
      </w:r>
      <w:proofErr w:type="spellEnd"/>
      <w:r w:rsidRPr="00FE2CC4">
        <w:rPr>
          <w:sz w:val="14"/>
        </w:rPr>
        <w:t xml:space="preserve">, its own anti-piracy mission under the CSDP) highlighted the world’s impressive capacity to handle disruptions of this type. Territorial disputes exist in places like the South China </w:t>
      </w:r>
      <w:proofErr w:type="gramStart"/>
      <w:r w:rsidRPr="00FE2CC4">
        <w:rPr>
          <w:sz w:val="14"/>
        </w:rPr>
        <w:t>Sea, but</w:t>
      </w:r>
      <w:proofErr w:type="gramEnd"/>
      <w:r w:rsidRPr="00FE2CC4">
        <w:rPr>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FE2CC4">
        <w:rPr>
          <w:sz w:val="14"/>
        </w:rPr>
        <w:t>organisations</w:t>
      </w:r>
      <w:proofErr w:type="spellEnd"/>
      <w:r w:rsidRPr="00FE2CC4">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FE2CC4">
        <w:rPr>
          <w:sz w:val="14"/>
        </w:rPr>
        <w:t>Organisation</w:t>
      </w:r>
      <w:proofErr w:type="spellEnd"/>
      <w:r w:rsidRPr="00FE2CC4">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w:t>
      </w:r>
      <w:proofErr w:type="spellStart"/>
      <w:r w:rsidRPr="00FE2CC4">
        <w:rPr>
          <w:sz w:val="14"/>
        </w:rPr>
        <w:t>bilater</w:t>
      </w:r>
      <w:proofErr w:type="spellEnd"/>
      <w:r w:rsidRPr="00FE2CC4">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7F2606">
        <w:rPr>
          <w:highlight w:val="green"/>
          <w:u w:val="single"/>
        </w:rPr>
        <w:t>debris management</w:t>
      </w:r>
      <w:r w:rsidRPr="00385493">
        <w:rPr>
          <w:u w:val="single"/>
        </w:rPr>
        <w:t xml:space="preserve"> in space </w:t>
      </w:r>
      <w:r w:rsidRPr="007F2606">
        <w:rPr>
          <w:highlight w:val="green"/>
          <w:u w:val="single"/>
        </w:rPr>
        <w:t>indicates an overlap between ‘</w:t>
      </w:r>
      <w:proofErr w:type="gramStart"/>
      <w:r w:rsidRPr="007F2606">
        <w:rPr>
          <w:highlight w:val="green"/>
          <w:u w:val="single"/>
        </w:rPr>
        <w:t>access’</w:t>
      </w:r>
      <w:proofErr w:type="gramEnd"/>
      <w:r w:rsidRPr="007F2606">
        <w:rPr>
          <w:highlight w:val="green"/>
          <w:u w:val="single"/>
        </w:rPr>
        <w:t xml:space="preserve"> and ‘condition’ issues</w:t>
      </w:r>
      <w:r w:rsidRPr="00FE2CC4">
        <w:rPr>
          <w:sz w:val="14"/>
        </w:rPr>
        <w:t xml:space="preserve">. While access to space has previously been limited to a small number of states, </w:t>
      </w:r>
      <w:r w:rsidRPr="00385493">
        <w:rPr>
          <w:b/>
          <w:bCs/>
          <w:u w:val="single"/>
        </w:rPr>
        <w:t xml:space="preserve">the increasing role of new actors (including from the private sector) suggests that the creation of comprehensive and binding regulations for the space commons may become more difficult. </w:t>
      </w:r>
      <w:r w:rsidRPr="00FE2CC4">
        <w:rPr>
          <w:sz w:val="14"/>
        </w:rPr>
        <w:t xml:space="preserve">The EU has pushed to become a key </w:t>
      </w:r>
      <w:proofErr w:type="spellStart"/>
      <w:r w:rsidRPr="00FE2CC4">
        <w:rPr>
          <w:sz w:val="14"/>
        </w:rPr>
        <w:t>actor</w:t>
      </w:r>
      <w:proofErr w:type="spellEnd"/>
      <w:r w:rsidRPr="00FE2CC4">
        <w:rPr>
          <w:sz w:val="14"/>
        </w:rPr>
        <w:t xml:space="preserve"> in space matters, working with the European Space Agency (ESA) - an intergovernmental body - on Galileo, Europe’s civilian satellite navigation system. </w:t>
      </w:r>
      <w:proofErr w:type="gramStart"/>
      <w:r w:rsidRPr="00FE2CC4">
        <w:rPr>
          <w:sz w:val="14"/>
        </w:rPr>
        <w:t>In an effort to</w:t>
      </w:r>
      <w:proofErr w:type="gramEnd"/>
      <w:r w:rsidRPr="00FE2CC4">
        <w:rPr>
          <w:sz w:val="14"/>
        </w:rPr>
        <w:t xml:space="preserve"> get ahead of the curve and manage uncertainty, the </w:t>
      </w:r>
      <w:r w:rsidRPr="00385493">
        <w:rPr>
          <w:u w:val="single"/>
        </w:rPr>
        <w:t xml:space="preserve">European Council approved a voluntary Code of Conduct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385493">
        <w:rPr>
          <w:u w:val="single"/>
        </w:rPr>
        <w:t>it is not binding and has no enforcement mechanism</w:t>
      </w:r>
      <w:r w:rsidRPr="00FE2CC4">
        <w:rPr>
          <w:sz w:val="14"/>
        </w:rPr>
        <w:t xml:space="preserve">. As with many efforts in multilateral regulation of the global commons, the US has been hesitant to agree to the Code for fear of diminishing its own freedom of </w:t>
      </w:r>
      <w:proofErr w:type="spellStart"/>
      <w:r w:rsidRPr="00FE2CC4">
        <w:rPr>
          <w:sz w:val="14"/>
        </w:rPr>
        <w:t>manoeuvre</w:t>
      </w:r>
      <w:proofErr w:type="spellEnd"/>
      <w:r w:rsidRPr="00FE2CC4">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FE2CC4">
        <w:rPr>
          <w:sz w:val="14"/>
        </w:rPr>
        <w:t>Cyberspace</w:t>
      </w:r>
      <w:proofErr w:type="spellEnd"/>
      <w:r w:rsidRPr="00FE2CC4">
        <w:rPr>
          <w:sz w:val="14"/>
        </w:rPr>
        <w:t xml:space="preserve"> differs from the other commons because it is not a physical domain and because of the preponderant role of the private sector in both the infrastructure and the management of the domain. </w:t>
      </w:r>
      <w:proofErr w:type="gramStart"/>
      <w:r w:rsidRPr="00FE2CC4">
        <w:rPr>
          <w:sz w:val="14"/>
        </w:rPr>
        <w:t>All of</w:t>
      </w:r>
      <w:proofErr w:type="gramEnd"/>
      <w:r w:rsidRPr="00FE2CC4">
        <w:rPr>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FE2CC4">
        <w:rPr>
          <w:sz w:val="14"/>
        </w:rPr>
        <w:t>cyber attacks</w:t>
      </w:r>
      <w:proofErr w:type="spellEnd"/>
      <w:r w:rsidRPr="00FE2CC4">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FE2CC4">
        <w:rPr>
          <w:sz w:val="14"/>
        </w:rPr>
        <w:t>constitu</w:t>
      </w:r>
      <w:proofErr w:type="spellEnd"/>
      <w:r w:rsidRPr="00FE2CC4">
        <w:rPr>
          <w:sz w:val="14"/>
        </w:rPr>
        <w:t xml:space="preserve">- </w:t>
      </w:r>
      <w:proofErr w:type="spellStart"/>
      <w:r w:rsidRPr="00FE2CC4">
        <w:rPr>
          <w:sz w:val="14"/>
        </w:rPr>
        <w:t>ency</w:t>
      </w:r>
      <w:proofErr w:type="spellEnd"/>
      <w:r w:rsidRPr="00FE2CC4">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Pr="00FE2CC4">
        <w:rPr>
          <w:sz w:val="14"/>
        </w:rPr>
        <w:t>access’</w:t>
      </w:r>
      <w:proofErr w:type="gramEnd"/>
      <w:r w:rsidRPr="00FE2CC4">
        <w:rPr>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Pr="00FE2CC4">
        <w:rPr>
          <w:sz w:val="14"/>
        </w:rPr>
        <w:t>response</w:t>
      </w:r>
      <w:proofErr w:type="gramEnd"/>
      <w:r w:rsidRPr="00FE2CC4">
        <w:rPr>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Pr="00FE2CC4">
        <w:rPr>
          <w:sz w:val="14"/>
        </w:rPr>
        <w:t>defences</w:t>
      </w:r>
      <w:proofErr w:type="spellEnd"/>
      <w:r w:rsidRPr="00FE2CC4">
        <w:rPr>
          <w:sz w:val="14"/>
        </w:rPr>
        <w:t>.</w:t>
      </w:r>
    </w:p>
    <w:bookmarkEnd w:id="0"/>
    <w:p w14:paraId="7DF65F76" w14:textId="77777777" w:rsidR="00844F2B" w:rsidRPr="00844F2B" w:rsidRDefault="00844F2B" w:rsidP="00844F2B"/>
    <w:sectPr w:rsidR="00844F2B" w:rsidRPr="00844F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08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F4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4B6"/>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86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4A78"/>
    <w:rsid w:val="00696A16"/>
    <w:rsid w:val="006A4840"/>
    <w:rsid w:val="006A52A0"/>
    <w:rsid w:val="006A7E1D"/>
    <w:rsid w:val="006B059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F2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8F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655C0"/>
  <w14:defaultImageDpi w14:val="300"/>
  <w15:docId w15:val="{1891D9A8-C13B-E84D-9A23-469BFBFBD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86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08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8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4A08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A08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8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86B"/>
  </w:style>
  <w:style w:type="character" w:customStyle="1" w:styleId="Heading1Char">
    <w:name w:val="Heading 1 Char"/>
    <w:aliases w:val="Pocket Char"/>
    <w:basedOn w:val="DefaultParagraphFont"/>
    <w:link w:val="Heading1"/>
    <w:uiPriority w:val="9"/>
    <w:rsid w:val="004A08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86B"/>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4A086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A086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4A086B"/>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4A086B"/>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4A086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086B"/>
    <w:rPr>
      <w:color w:val="auto"/>
      <w:u w:val="none"/>
    </w:rPr>
  </w:style>
  <w:style w:type="character" w:styleId="Hyperlink">
    <w:name w:val="Hyperlink"/>
    <w:basedOn w:val="DefaultParagraphFont"/>
    <w:uiPriority w:val="99"/>
    <w:semiHidden/>
    <w:unhideWhenUsed/>
    <w:rsid w:val="004A086B"/>
    <w:rPr>
      <w:color w:val="auto"/>
      <w:u w:val="none"/>
    </w:rPr>
  </w:style>
  <w:style w:type="paragraph" w:styleId="DocumentMap">
    <w:name w:val="Document Map"/>
    <w:basedOn w:val="Normal"/>
    <w:link w:val="DocumentMapChar"/>
    <w:uiPriority w:val="99"/>
    <w:semiHidden/>
    <w:unhideWhenUsed/>
    <w:rsid w:val="004A08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86B"/>
    <w:rPr>
      <w:rFonts w:ascii="Lucida Grande" w:hAnsi="Lucida Grande" w:cs="Lucida Grande"/>
    </w:rPr>
  </w:style>
  <w:style w:type="paragraph" w:customStyle="1" w:styleId="textbold">
    <w:name w:val="text bold"/>
    <w:basedOn w:val="Normal"/>
    <w:link w:val="Emphasis"/>
    <w:uiPriority w:val="20"/>
    <w:qFormat/>
    <w:rsid w:val="004A086B"/>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D58FA"/>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ED58FA"/>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12669</Words>
  <Characters>72219</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2</cp:revision>
  <dcterms:created xsi:type="dcterms:W3CDTF">2022-01-16T01:21:00Z</dcterms:created>
  <dcterms:modified xsi:type="dcterms:W3CDTF">2022-01-16T01:21:00Z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