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D39A6" w14:textId="77777777" w:rsidR="00155963" w:rsidRDefault="00155963" w:rsidP="00155963">
      <w:pPr>
        <w:pStyle w:val="Heading3"/>
      </w:pPr>
      <w:r>
        <w:t xml:space="preserve">Contention 1: The Space Industrial Complex </w:t>
      </w:r>
    </w:p>
    <w:p w14:paraId="4C794901" w14:textId="77777777" w:rsidR="00155963" w:rsidRDefault="00155963" w:rsidP="00155963"/>
    <w:p w14:paraId="63F291F0" w14:textId="77777777" w:rsidR="00155963" w:rsidRDefault="00155963" w:rsidP="00155963"/>
    <w:p w14:paraId="6BD59793" w14:textId="77777777" w:rsidR="00155963" w:rsidRDefault="00155963" w:rsidP="00155963">
      <w:pPr>
        <w:pStyle w:val="Heading4"/>
      </w:pPr>
      <w:r>
        <w:t>Private space activity is expanding, 2022 is the crucial year to demonstrate profitability</w:t>
      </w:r>
    </w:p>
    <w:p w14:paraId="7C24D81D" w14:textId="77777777" w:rsidR="00155963" w:rsidRPr="00CB6CFC" w:rsidRDefault="00155963" w:rsidP="00155963">
      <w:pPr>
        <w:rPr>
          <w:rStyle w:val="Style13ptBold"/>
        </w:rPr>
      </w:pPr>
      <w:r w:rsidRPr="00CB6CFC">
        <w:rPr>
          <w:rStyle w:val="Style13ptBold"/>
        </w:rPr>
        <w:t>Kramer 1-4-22</w:t>
      </w:r>
    </w:p>
    <w:p w14:paraId="2C83B82A" w14:textId="77777777" w:rsidR="00155963" w:rsidRPr="00D61FDB" w:rsidRDefault="00155963" w:rsidP="00155963">
      <w:pPr>
        <w:rPr>
          <w:rFonts w:asciiTheme="majorHAnsi" w:hAnsiTheme="majorHAnsi" w:cstheme="majorHAnsi"/>
          <w:sz w:val="16"/>
          <w:lang w:val="es-ES"/>
        </w:rPr>
      </w:pPr>
      <w:r w:rsidRPr="00D61FDB">
        <w:rPr>
          <w:rFonts w:asciiTheme="majorHAnsi" w:hAnsiTheme="majorHAnsi" w:cstheme="majorHAnsi"/>
          <w:sz w:val="16"/>
          <w:lang w:val="es-ES"/>
        </w:rPr>
        <w:t>(Miriam Kramer is the space reporter for Axios. She is the author of the weekly Axios Space newsletter and covers the science and business of space. “Private space companies’ 2022 promises to keep.” Axios. January 4, 2022. https://www.axios.com/private-human-spaceflight-2022-8ec6082a-e3ae-4d6b-8073-3f8af3e7e2a5.html)</w:t>
      </w:r>
    </w:p>
    <w:p w14:paraId="543CDED3" w14:textId="77777777" w:rsidR="00155963" w:rsidRPr="00CB6CFC" w:rsidRDefault="00155963" w:rsidP="00155963">
      <w:r w:rsidRPr="00CB6CFC">
        <w:rPr>
          <w:sz w:val="16"/>
        </w:rPr>
        <w:t xml:space="preserve">The </w:t>
      </w:r>
      <w:r w:rsidRPr="00143E49">
        <w:rPr>
          <w:rStyle w:val="StyleUnderline"/>
          <w:highlight w:val="green"/>
        </w:rPr>
        <w:t>private</w:t>
      </w:r>
      <w:r w:rsidRPr="00CB6CFC">
        <w:rPr>
          <w:rStyle w:val="StyleUnderline"/>
        </w:rPr>
        <w:t xml:space="preserve"> </w:t>
      </w:r>
      <w:r w:rsidRPr="00CB6CFC">
        <w:rPr>
          <w:sz w:val="16"/>
        </w:rPr>
        <w:t xml:space="preserve">human </w:t>
      </w:r>
      <w:r w:rsidRPr="00143E49">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 xml:space="preserve">delivered on long-held promises </w:t>
      </w:r>
      <w:r w:rsidRPr="00143E49">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143E49">
        <w:rPr>
          <w:rStyle w:val="Emphasis"/>
          <w:highlight w:val="green"/>
        </w:rPr>
        <w:t>2022</w:t>
      </w:r>
      <w:r w:rsidRPr="00CB6CFC">
        <w:rPr>
          <w:rStyle w:val="Emphasis"/>
        </w:rPr>
        <w:t xml:space="preserve"> is the year where it </w:t>
      </w:r>
      <w:r w:rsidRPr="00143E49">
        <w:rPr>
          <w:rStyle w:val="Emphasis"/>
        </w:rPr>
        <w:t>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143E49">
        <w:rPr>
          <w:rStyle w:val="StyleUnderline"/>
          <w:highlight w:val="green"/>
        </w:rPr>
        <w:t>will need to turn</w:t>
      </w:r>
      <w:r w:rsidRPr="00CB6CFC">
        <w:rPr>
          <w:rStyle w:val="StyleUnderline"/>
        </w:rPr>
        <w:t xml:space="preserve"> the </w:t>
      </w:r>
      <w:r w:rsidRPr="00143E49">
        <w:rPr>
          <w:rStyle w:val="StyleUnderline"/>
          <w:highlight w:val="green"/>
        </w:rPr>
        <w:t>extraordinary feats</w:t>
      </w:r>
      <w:r w:rsidRPr="00CB6CFC">
        <w:rPr>
          <w:rStyle w:val="StyleUnderline"/>
        </w:rPr>
        <w:t xml:space="preserve"> of the last year </w:t>
      </w:r>
      <w:r w:rsidRPr="00143E49">
        <w:rPr>
          <w:rStyle w:val="StyleUnderline"/>
          <w:highlight w:val="green"/>
        </w:rPr>
        <w:t xml:space="preserve">into </w:t>
      </w:r>
      <w:r w:rsidRPr="00143E49">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CB6CFC">
        <w:rPr>
          <w:rStyle w:val="StyleUnderline"/>
        </w:rPr>
        <w:t xml:space="preserve">companies are trying </w:t>
      </w:r>
      <w:r w:rsidRPr="00143E49">
        <w:rPr>
          <w:rStyle w:val="StyleUnderline"/>
          <w:highlight w:val="green"/>
        </w:rPr>
        <w:t>to demonstrate they can consistently deliver</w:t>
      </w:r>
      <w:r w:rsidRPr="00CB6CFC">
        <w:rPr>
          <w:sz w:val="16"/>
        </w:rPr>
        <w:t xml:space="preserve"> these </w:t>
      </w:r>
      <w:r w:rsidRPr="00CB6CFC">
        <w:rPr>
          <w:rStyle w:val="StyleUnderline"/>
        </w:rPr>
        <w:t>services — and turn a profit</w:t>
      </w:r>
      <w:r w:rsidRPr="00CB6CFC">
        <w:rPr>
          <w:sz w:val="16"/>
        </w:rPr>
        <w:t xml:space="preserve"> from them. </w:t>
      </w:r>
      <w:r w:rsidRPr="00143E49">
        <w:rPr>
          <w:rStyle w:val="StyleUnderline"/>
          <w:highlight w:val="green"/>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w:t>
      </w:r>
      <w:proofErr w:type="gramStart"/>
      <w:r w:rsidRPr="00CB6CFC">
        <w:rPr>
          <w:sz w:val="16"/>
        </w:rPr>
        <w:t>founder</w:t>
      </w:r>
      <w:proofErr w:type="gramEnd"/>
      <w:r w:rsidRPr="00CB6CFC">
        <w:rPr>
          <w:sz w:val="16"/>
        </w:rPr>
        <w:t xml:space="preserve">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143E49">
        <w:rPr>
          <w:rStyle w:val="StyleUnderline"/>
        </w:rPr>
        <w:t xml:space="preserve">Major </w:t>
      </w:r>
      <w:r w:rsidRPr="00143E49">
        <w:rPr>
          <w:rStyle w:val="StyleUnderline"/>
          <w:highlight w:val="green"/>
        </w:rPr>
        <w:t>failure</w:t>
      </w:r>
      <w:r w:rsidRPr="00143E49">
        <w:rPr>
          <w:rStyle w:val="StyleUnderline"/>
        </w:rPr>
        <w:t xml:space="preserve">s </w:t>
      </w:r>
      <w:r w:rsidRPr="00143E49">
        <w:rPr>
          <w:rStyle w:val="StyleUnderline"/>
          <w:highlight w:val="green"/>
        </w:rPr>
        <w:t>and success</w:t>
      </w:r>
      <w:r w:rsidRPr="00143E49">
        <w:rPr>
          <w:rStyle w:val="StyleUnderline"/>
        </w:rPr>
        <w:t xml:space="preserve">es </w:t>
      </w:r>
      <w:r w:rsidRPr="00143E49">
        <w:rPr>
          <w:rStyle w:val="StyleUnderline"/>
          <w:highlight w:val="green"/>
        </w:rPr>
        <w:t>will shift the way the public sees the industry</w:t>
      </w:r>
      <w:r w:rsidRPr="00143E49">
        <w:rPr>
          <w:rStyle w:val="StyleUnderline"/>
        </w:rPr>
        <w:t>, adding to its support or detracting from it. The b</w:t>
      </w:r>
      <w:r w:rsidRPr="00CB6CFC">
        <w:rPr>
          <w:rStyle w:val="StyleUnderline"/>
        </w:rPr>
        <w:t>ottom line: Last year, the private spaceflight industry showed what it can do, but this year, these companies will need to capitalize on it</w:t>
      </w:r>
      <w:r w:rsidRPr="00CB6CFC">
        <w:rPr>
          <w:sz w:val="16"/>
        </w:rPr>
        <w:t>.</w:t>
      </w:r>
    </w:p>
    <w:p w14:paraId="3E3D2E01" w14:textId="77777777" w:rsidR="00155963" w:rsidRPr="00653B31" w:rsidRDefault="00155963" w:rsidP="00155963">
      <w:pPr>
        <w:keepNext/>
        <w:keepLines/>
        <w:spacing w:before="40" w:after="0"/>
        <w:outlineLvl w:val="3"/>
        <w:rPr>
          <w:rFonts w:eastAsia="MS Gothic" w:cs="Times New Roman"/>
          <w:b/>
          <w:iCs/>
          <w:sz w:val="26"/>
        </w:rPr>
      </w:pPr>
      <w:r w:rsidRPr="00653B31">
        <w:rPr>
          <w:rFonts w:eastAsia="MS Gothic" w:cs="Times New Roman"/>
          <w:b/>
          <w:iCs/>
          <w:sz w:val="26"/>
        </w:rPr>
        <w:t xml:space="preserve">Private space enterprise </w:t>
      </w:r>
      <w:r w:rsidRPr="00653B31">
        <w:rPr>
          <w:rFonts w:eastAsia="MS Gothic" w:cs="Times New Roman"/>
          <w:b/>
          <w:i/>
          <w:iCs/>
          <w:sz w:val="26"/>
        </w:rPr>
        <w:t xml:space="preserve">requires </w:t>
      </w:r>
      <w:r w:rsidRPr="00653B31">
        <w:rPr>
          <w:rFonts w:eastAsia="MS Gothic" w:cs="Times New Roman"/>
          <w:b/>
          <w:iCs/>
          <w:sz w:val="26"/>
        </w:rPr>
        <w:t xml:space="preserve">massive inequality-it’s viewed as a </w:t>
      </w:r>
      <w:r w:rsidRPr="00653B31">
        <w:rPr>
          <w:rFonts w:eastAsia="MS Gothic" w:cs="Times New Roman"/>
          <w:b/>
          <w:i/>
          <w:iCs/>
          <w:sz w:val="26"/>
        </w:rPr>
        <w:t>spatial fix</w:t>
      </w:r>
      <w:r w:rsidRPr="00653B31">
        <w:rPr>
          <w:rFonts w:eastAsia="MS Gothic" w:cs="Times New Roman"/>
          <w:b/>
          <w:iCs/>
          <w:sz w:val="26"/>
        </w:rPr>
        <w:t xml:space="preserve"> that allows infinite expansion of state backed colonialism</w:t>
      </w:r>
    </w:p>
    <w:p w14:paraId="4C1A9EAD" w14:textId="77777777" w:rsidR="00155963" w:rsidRPr="00653B31" w:rsidRDefault="00155963" w:rsidP="00155963">
      <w:pPr>
        <w:rPr>
          <w:rFonts w:eastAsia="Cambria"/>
          <w:b/>
          <w:bCs/>
          <w:sz w:val="26"/>
        </w:rPr>
      </w:pPr>
      <w:r w:rsidRPr="00653B31">
        <w:rPr>
          <w:rFonts w:eastAsia="Cambria"/>
          <w:b/>
          <w:bCs/>
          <w:sz w:val="26"/>
        </w:rPr>
        <w:t>Penny 20</w:t>
      </w:r>
    </w:p>
    <w:p w14:paraId="3446232C" w14:textId="77777777" w:rsidR="00155963" w:rsidRPr="00653B31" w:rsidRDefault="00155963" w:rsidP="00155963">
      <w:pPr>
        <w:rPr>
          <w:rFonts w:eastAsia="Cambria"/>
          <w:sz w:val="16"/>
        </w:rPr>
      </w:pPr>
      <w:r w:rsidRPr="00653B31">
        <w:rPr>
          <w:rFonts w:eastAsia="Cambria"/>
          <w:sz w:val="16"/>
        </w:rPr>
        <w:t xml:space="preserve">(Eleanor Penny is a writer, poet and essayist based in London. She is a senior editor at Novara Media, </w:t>
      </w:r>
      <w:hyperlink r:id="rId9" w:history="1">
        <w:r w:rsidRPr="00653B31">
          <w:rPr>
            <w:rFonts w:eastAsia="Cambria"/>
            <w:sz w:val="16"/>
          </w:rPr>
          <w:t>https://inthesetimes.com/article/space-privatization-future-technology-silicon-valley-elon-musk-jeff-bezos</w:t>
        </w:r>
      </w:hyperlink>
      <w:r w:rsidRPr="00653B31">
        <w:rPr>
          <w:rFonts w:eastAsia="Cambria"/>
          <w:sz w:val="16"/>
        </w:rPr>
        <w:t>, 12-17)</w:t>
      </w:r>
    </w:p>
    <w:p w14:paraId="01C01E0A" w14:textId="77777777" w:rsidR="00155963" w:rsidRPr="00653B31" w:rsidRDefault="00155963" w:rsidP="00155963">
      <w:pPr>
        <w:rPr>
          <w:rFonts w:eastAsia="Cambria"/>
        </w:rPr>
      </w:pPr>
      <w:r w:rsidRPr="00653B31">
        <w:rPr>
          <w:rFonts w:eastAsia="Cambria"/>
          <w:u w:val="single"/>
        </w:rPr>
        <w:lastRenderedPageBreak/>
        <w:t>The eye-watering upfront costs of these exploratory, high-risk, high-reward endeavors can be absorbed by Silicon Valley venture capitalists and the personal fortunes of its aristocracy</w:t>
      </w:r>
      <w:r w:rsidRPr="00653B31">
        <w:rPr>
          <w:rFonts w:eastAsia="Cambria"/>
          <w:b/>
          <w:iCs/>
          <w:u w:val="single"/>
        </w:rPr>
        <w:t xml:space="preserve">. A concentration of </w:t>
      </w:r>
      <w:r w:rsidRPr="00C00220">
        <w:rPr>
          <w:rFonts w:eastAsia="Cambria"/>
          <w:b/>
          <w:iCs/>
          <w:highlight w:val="green"/>
          <w:u w:val="single"/>
        </w:rPr>
        <w:t xml:space="preserve">capital stands ready </w:t>
      </w:r>
      <w:r w:rsidRPr="00653B31">
        <w:rPr>
          <w:rFonts w:eastAsia="Cambria"/>
          <w:b/>
          <w:iCs/>
          <w:highlight w:val="green"/>
          <w:u w:val="single"/>
        </w:rPr>
        <w:t xml:space="preserve">to </w:t>
      </w:r>
      <w:r w:rsidRPr="00C00220">
        <w:rPr>
          <w:rFonts w:eastAsia="Cambria"/>
          <w:b/>
          <w:iCs/>
          <w:u w:val="single"/>
        </w:rPr>
        <w:t>risk big money to</w:t>
      </w:r>
      <w:r w:rsidRPr="00653B31">
        <w:rPr>
          <w:rFonts w:eastAsia="Cambria"/>
          <w:b/>
          <w:iCs/>
          <w:highlight w:val="green"/>
          <w:u w:val="single"/>
        </w:rPr>
        <w:t xml:space="preserve"> secure a stake in future markets</w:t>
      </w:r>
      <w:r w:rsidRPr="00653B31">
        <w:rPr>
          <w:rFonts w:eastAsia="Cambria"/>
          <w:sz w:val="16"/>
        </w:rPr>
        <w:t xml:space="preserve"> (which will double down on its power in existing ones). </w:t>
      </w:r>
      <w:r w:rsidRPr="00653B31">
        <w:rPr>
          <w:rFonts w:eastAsia="Cambria"/>
          <w:u w:val="single"/>
        </w:rPr>
        <w:t>The point is to ensure a slice of the territory everyone else will be clamoring for</w:t>
      </w:r>
      <w:r w:rsidRPr="00653B31">
        <w:rPr>
          <w:rFonts w:eastAsia="Cambria"/>
          <w:sz w:val="16"/>
        </w:rPr>
        <w:t xml:space="preserve">. </w:t>
      </w:r>
      <w:r w:rsidRPr="00653B31">
        <w:rPr>
          <w:rFonts w:eastAsia="Cambria"/>
          <w:u w:val="single"/>
        </w:rPr>
        <w:t xml:space="preserve">This form of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highlight w:val="green"/>
          <w:u w:val="single"/>
        </w:rPr>
        <w:t>creative destruction</w:t>
      </w:r>
      <w:r w:rsidRPr="00653B31">
        <w:rPr>
          <w:rFonts w:eastAsia="Cambria" w:cs="Georgia"/>
          <w:sz w:val="16"/>
        </w:rPr>
        <w:t>”—</w:t>
      </w:r>
      <w:r w:rsidRPr="00653B31">
        <w:rPr>
          <w:rFonts w:eastAsia="Cambria"/>
          <w:sz w:val="16"/>
        </w:rPr>
        <w:t>an idea developed by economist Joseph Schumpeter, understood in neoliberalism to describe the boom-bust cycle of innovation</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b/>
          <w:iCs/>
          <w:u w:val="single"/>
        </w:rPr>
        <w:t xml:space="preserve">is often </w:t>
      </w:r>
      <w:r w:rsidRPr="00653B31">
        <w:rPr>
          <w:rFonts w:eastAsia="Cambria"/>
          <w:b/>
          <w:iCs/>
          <w:highlight w:val="green"/>
          <w:u w:val="single"/>
        </w:rPr>
        <w:t>packaged in the mythology of moonshot genius</w:t>
      </w:r>
      <w:r w:rsidRPr="00653B31">
        <w:rPr>
          <w:rFonts w:eastAsia="Cambria"/>
          <w:b/>
          <w:iCs/>
          <w:u w:val="single"/>
        </w:rPr>
        <w:t xml:space="preserve"> that drives human progress</w:t>
      </w:r>
      <w:r w:rsidRPr="00653B31">
        <w:rPr>
          <w:rFonts w:eastAsia="Cambria"/>
          <w:sz w:val="16"/>
        </w:rPr>
        <w:t xml:space="preserve">. </w:t>
      </w:r>
      <w:r w:rsidRPr="00653B31">
        <w:rPr>
          <w:rFonts w:eastAsia="Cambria"/>
          <w:u w:val="single"/>
        </w:rPr>
        <w:t xml:space="preserve">But Schumpeter’s theory has a less discussed underbelly: Such creative destruction is usually </w:t>
      </w:r>
      <w:r w:rsidRPr="00653B31">
        <w:rPr>
          <w:rFonts w:eastAsia="Cambria"/>
          <w:highlight w:val="green"/>
          <w:u w:val="single"/>
        </w:rPr>
        <w:t xml:space="preserve">twinned with </w:t>
      </w:r>
      <w:r w:rsidRPr="00653B31">
        <w:rPr>
          <w:rFonts w:eastAsia="Cambria"/>
          <w:b/>
          <w:iCs/>
          <w:highlight w:val="green"/>
          <w:u w:val="single"/>
        </w:rPr>
        <w:t>market capture.</w:t>
      </w:r>
      <w:r w:rsidRPr="00653B31">
        <w:rPr>
          <w:rFonts w:eastAsia="Cambria"/>
          <w:highlight w:val="green"/>
          <w:u w:val="single"/>
        </w:rPr>
        <w:t xml:space="preserve"> </w:t>
      </w:r>
      <w:r w:rsidRPr="00C00220">
        <w:rPr>
          <w:rFonts w:eastAsia="Cambria"/>
          <w:u w:val="single"/>
        </w:rPr>
        <w:t xml:space="preserve">As competitors are tossed onto the </w:t>
      </w:r>
      <w:r w:rsidRPr="00C00220">
        <w:rPr>
          <w:rFonts w:eastAsia="Cambria"/>
          <w:b/>
          <w:iCs/>
          <w:u w:val="single"/>
        </w:rPr>
        <w:t>scrap heap</w:t>
      </w:r>
      <w:r w:rsidRPr="00653B31">
        <w:rPr>
          <w:rFonts w:eastAsia="Cambria"/>
          <w:b/>
          <w:iCs/>
          <w:u w:val="single"/>
        </w:rPr>
        <w:t xml:space="preserve"> of history</w:t>
      </w:r>
      <w:r w:rsidRPr="00653B31">
        <w:rPr>
          <w:rFonts w:eastAsia="Cambria"/>
          <w:u w:val="single"/>
        </w:rPr>
        <w:t xml:space="preserve"> by their own sudden irrelevance, </w:t>
      </w:r>
      <w:proofErr w:type="gramStart"/>
      <w:r w:rsidRPr="00653B31">
        <w:rPr>
          <w:rFonts w:eastAsia="Cambria"/>
          <w:b/>
          <w:iCs/>
          <w:highlight w:val="green"/>
          <w:u w:val="single"/>
        </w:rPr>
        <w:t>oligarchies</w:t>
      </w:r>
      <w:proofErr w:type="gramEnd"/>
      <w:r w:rsidRPr="00653B31">
        <w:rPr>
          <w:rFonts w:eastAsia="Cambria"/>
          <w:b/>
          <w:iCs/>
          <w:highlight w:val="green"/>
          <w:u w:val="single"/>
        </w:rPr>
        <w:t xml:space="preserve"> and monopolies flourish</w:t>
      </w:r>
      <w:r w:rsidRPr="00653B31">
        <w:rPr>
          <w:rFonts w:eastAsia="Cambria"/>
          <w:highlight w:val="green"/>
          <w:u w:val="single"/>
        </w:rPr>
        <w:t>.</w:t>
      </w:r>
      <w:r w:rsidRPr="00653B31">
        <w:rPr>
          <w:rFonts w:eastAsia="Cambria"/>
          <w:u w:val="single"/>
        </w:rPr>
        <w:t xml:space="preserve"> The riches of the asteroid belt make earthly mining look positively parochial. </w:t>
      </w:r>
      <w:r w:rsidRPr="00C00220">
        <w:rPr>
          <w:rFonts w:eastAsia="Cambria"/>
          <w:u w:val="single"/>
        </w:rPr>
        <w:t xml:space="preserve">The problem is that </w:t>
      </w:r>
      <w:r w:rsidRPr="00653B31">
        <w:rPr>
          <w:rFonts w:eastAsia="Cambria"/>
          <w:highlight w:val="green"/>
          <w:u w:val="single"/>
        </w:rPr>
        <w:t>a sudden, vast supply</w:t>
      </w:r>
      <w:r w:rsidRPr="00653B31">
        <w:rPr>
          <w:rFonts w:eastAsia="Cambria"/>
          <w:u w:val="single"/>
        </w:rPr>
        <w:t xml:space="preserve"> of (formerly) precious metals </w:t>
      </w:r>
      <w:r w:rsidRPr="00C00220">
        <w:rPr>
          <w:rFonts w:eastAsia="Cambria"/>
          <w:highlight w:val="green"/>
          <w:u w:val="single"/>
        </w:rPr>
        <w:t>would make</w:t>
      </w:r>
      <w:r w:rsidRPr="00C00220">
        <w:rPr>
          <w:rFonts w:eastAsia="Cambria"/>
          <w:u w:val="single"/>
        </w:rPr>
        <w:t xml:space="preserve"> </w:t>
      </w:r>
      <w:r w:rsidRPr="00653B31">
        <w:rPr>
          <w:rFonts w:eastAsia="Cambria"/>
          <w:highlight w:val="green"/>
          <w:u w:val="single"/>
        </w:rPr>
        <w:t>market prices plummet</w:t>
      </w:r>
      <w:r w:rsidRPr="00653B31">
        <w:rPr>
          <w:rFonts w:eastAsia="Cambria"/>
          <w:sz w:val="16"/>
        </w:rPr>
        <w:t xml:space="preserve">. Journalist Aaron Bastani, author of Fully Automated Luxury Communism, notes that </w:t>
      </w:r>
      <w:r w:rsidRPr="00653B31">
        <w:rPr>
          <w:rFonts w:eastAsia="Cambria"/>
          <w:u w:val="single"/>
        </w:rPr>
        <w:t xml:space="preserve">satellite-delivered digital information has the potential to replace our earthbound Internet networks with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space-based global Internet</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the way music streaming has replaced CDs and CDs replaced cassettes and vinyl</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 xml:space="preserve">or to at least render them much cheaper (through, for example, open-access 3D printing). SpaceX and Blue Origin surely share a goal to make space transport cheaper. </w:t>
      </w:r>
      <w:r w:rsidRPr="00653B31">
        <w:rPr>
          <w:rFonts w:eastAsia="Cambria"/>
          <w:u w:val="single"/>
        </w:rPr>
        <w:t xml:space="preserve">The question is, </w:t>
      </w:r>
      <w:r w:rsidRPr="00C00220">
        <w:rPr>
          <w:rFonts w:eastAsia="Cambria"/>
          <w:u w:val="single"/>
        </w:rPr>
        <w:t xml:space="preserve">for whom? </w:t>
      </w:r>
      <w:r w:rsidRPr="00C00220">
        <w:rPr>
          <w:rFonts w:eastAsia="Cambria"/>
          <w:b/>
          <w:iCs/>
          <w:u w:val="single"/>
        </w:rPr>
        <w:t xml:space="preserve">These </w:t>
      </w:r>
      <w:r w:rsidRPr="00653B31">
        <w:rPr>
          <w:rFonts w:eastAsia="Cambria"/>
          <w:b/>
          <w:iCs/>
          <w:highlight w:val="green"/>
          <w:u w:val="single"/>
        </w:rPr>
        <w:t>ventures train their sights on infinite excess</w:t>
      </w:r>
      <w:r w:rsidRPr="00653B31">
        <w:rPr>
          <w:rFonts w:eastAsia="Cambria"/>
          <w:sz w:val="16"/>
        </w:rPr>
        <w:t xml:space="preserve">, </w:t>
      </w:r>
      <w:r w:rsidRPr="00653B31">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653B31">
        <w:rPr>
          <w:rFonts w:eastAsia="Cambria"/>
          <w:sz w:val="16"/>
        </w:rPr>
        <w:t xml:space="preserve">. At first glance, </w:t>
      </w:r>
      <w:r w:rsidRPr="00C00220">
        <w:rPr>
          <w:rFonts w:eastAsia="Cambria"/>
          <w:u w:val="single"/>
        </w:rPr>
        <w:t xml:space="preserve">expanding industry beyond Earth sounds like a pragmatic fix to the </w:t>
      </w:r>
      <w:r w:rsidRPr="00C00220">
        <w:rPr>
          <w:rFonts w:eastAsia="Cambria"/>
          <w:b/>
          <w:iCs/>
          <w:u w:val="single"/>
        </w:rPr>
        <w:t xml:space="preserve">earth-shatteringly simple dilemma faced by </w:t>
      </w:r>
      <w:r w:rsidRPr="00653B31">
        <w:rPr>
          <w:rFonts w:eastAsia="Cambria"/>
          <w:b/>
          <w:iCs/>
          <w:highlight w:val="green"/>
          <w:u w:val="single"/>
        </w:rPr>
        <w:t>capitalism</w:t>
      </w:r>
      <w:r w:rsidRPr="00653B31">
        <w:rPr>
          <w:rFonts w:eastAsia="Cambria"/>
          <w:sz w:val="16"/>
        </w:rPr>
        <w:t xml:space="preserve">: </w:t>
      </w:r>
      <w:r w:rsidRPr="00653B31">
        <w:rPr>
          <w:rFonts w:eastAsia="Cambria"/>
          <w:u w:val="single"/>
        </w:rPr>
        <w:t xml:space="preserve">that </w:t>
      </w:r>
      <w:r w:rsidRPr="00C00220">
        <w:rPr>
          <w:rFonts w:eastAsia="Cambria"/>
          <w:u w:val="single"/>
        </w:rPr>
        <w:t xml:space="preserve">it </w:t>
      </w:r>
      <w:r w:rsidRPr="00653B31">
        <w:rPr>
          <w:rFonts w:eastAsia="Cambria"/>
          <w:highlight w:val="green"/>
          <w:u w:val="single"/>
        </w:rPr>
        <w:t>must grow to survive, but the planet</w:t>
      </w:r>
      <w:r w:rsidRPr="00653B31">
        <w:rPr>
          <w:rFonts w:eastAsia="Cambria"/>
          <w:u w:val="single"/>
        </w:rPr>
        <w:t xml:space="preserve"> </w:t>
      </w:r>
      <w:r w:rsidRPr="00653B31">
        <w:rPr>
          <w:rFonts w:eastAsia="Cambria"/>
          <w:b/>
          <w:iCs/>
          <w:u w:val="single"/>
        </w:rPr>
        <w:t>it grows upon</w:t>
      </w:r>
      <w:r w:rsidRPr="00653B31">
        <w:rPr>
          <w:rFonts w:eastAsia="Cambria"/>
          <w:b/>
          <w:iCs/>
          <w:highlight w:val="green"/>
          <w:u w:val="single"/>
        </w:rPr>
        <w:t xml:space="preserve"> is finite</w:t>
      </w:r>
      <w:r w:rsidRPr="00653B31">
        <w:rPr>
          <w:rFonts w:eastAsia="Cambria"/>
          <w:sz w:val="16"/>
        </w:rPr>
        <w:t xml:space="preserve">. But </w:t>
      </w:r>
      <w:r w:rsidRPr="00653B31">
        <w:rPr>
          <w:rFonts w:eastAsia="Cambria"/>
          <w:highlight w:val="green"/>
          <w:u w:val="single"/>
        </w:rPr>
        <w:t>to maintain profit margins</w:t>
      </w:r>
      <w:r w:rsidRPr="00653B31">
        <w:rPr>
          <w:rFonts w:eastAsia="Cambria"/>
          <w:u w:val="single"/>
        </w:rPr>
        <w:t xml:space="preserve"> in conditions of plenty</w:t>
      </w:r>
      <w:r w:rsidRPr="00653B31">
        <w:rPr>
          <w:rFonts w:eastAsia="Cambria"/>
          <w:sz w:val="16"/>
        </w:rPr>
        <w:t xml:space="preserve"> (a demand of industry), </w:t>
      </w:r>
      <w:r w:rsidRPr="00653B31">
        <w:rPr>
          <w:rFonts w:eastAsia="Cambria"/>
          <w:b/>
          <w:iCs/>
          <w:highlight w:val="green"/>
          <w:u w:val="single"/>
        </w:rPr>
        <w:t>legal and political fixes</w:t>
      </w:r>
      <w:r w:rsidRPr="00653B31">
        <w:rPr>
          <w:rFonts w:eastAsia="Cambria"/>
          <w:sz w:val="16"/>
        </w:rPr>
        <w:t xml:space="preserve"> </w:t>
      </w:r>
      <w:r w:rsidRPr="00653B31">
        <w:rPr>
          <w:rFonts w:eastAsia="Cambria"/>
          <w:u w:val="single"/>
        </w:rPr>
        <w:t xml:space="preserve">are </w:t>
      </w:r>
      <w:r w:rsidRPr="00C00220">
        <w:rPr>
          <w:rFonts w:eastAsia="Cambria"/>
          <w:highlight w:val="green"/>
          <w:u w:val="single"/>
        </w:rPr>
        <w:t xml:space="preserve">required. If you </w:t>
      </w:r>
      <w:r w:rsidRPr="00C00220">
        <w:rPr>
          <w:rFonts w:eastAsia="Cambria"/>
          <w:u w:val="single"/>
        </w:rPr>
        <w:t xml:space="preserve">exclusively </w:t>
      </w:r>
      <w:r w:rsidRPr="00C00220">
        <w:rPr>
          <w:rFonts w:eastAsia="Cambria"/>
          <w:highlight w:val="green"/>
          <w:u w:val="single"/>
        </w:rPr>
        <w:t>own mining rights to asteroids rich in platinum</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and precious little platinum is left on Earth</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highlight w:val="green"/>
          <w:u w:val="single"/>
        </w:rPr>
        <w:t>you can charge whatever you like</w:t>
      </w:r>
      <w:r w:rsidRPr="00653B31">
        <w:rPr>
          <w:rFonts w:eastAsia="Cambria"/>
          <w:u w:val="single"/>
        </w:rPr>
        <w:t xml:space="preserve"> for platinum. </w:t>
      </w:r>
      <w:r w:rsidRPr="00C00220">
        <w:rPr>
          <w:rFonts w:eastAsia="Cambria"/>
          <w:u w:val="single"/>
        </w:rPr>
        <w:t>The diamond industry perfected this</w:t>
      </w:r>
      <w:r w:rsidRPr="00653B31">
        <w:rPr>
          <w:rFonts w:eastAsia="Cambria"/>
          <w:u w:val="single"/>
        </w:rPr>
        <w:t xml:space="preserve"> technique decades ago</w:t>
      </w:r>
      <w:r w:rsidRPr="00653B31">
        <w:rPr>
          <w:rFonts w:eastAsia="Cambria"/>
          <w:sz w:val="16"/>
        </w:rPr>
        <w:t>. (Elon Musk</w:t>
      </w:r>
      <w:r w:rsidRPr="00653B31">
        <w:rPr>
          <w:rFonts w:eastAsia="Cambria" w:cs="Georgia"/>
          <w:sz w:val="16"/>
        </w:rPr>
        <w:t>’</w:t>
      </w:r>
      <w:r w:rsidRPr="00653B31">
        <w:rPr>
          <w:rFonts w:eastAsia="Cambria"/>
          <w:sz w:val="16"/>
        </w:rPr>
        <w:t xml:space="preserve">s family fortune comes partially from a Zambian emerald mine.) </w:t>
      </w:r>
      <w:r w:rsidRPr="00653B31">
        <w:rPr>
          <w:rFonts w:eastAsia="Cambria"/>
          <w:u w:val="single"/>
        </w:rPr>
        <w:t xml:space="preserve">Hence, </w:t>
      </w:r>
      <w:r w:rsidRPr="00653B31">
        <w:rPr>
          <w:rFonts w:eastAsia="Cambria"/>
          <w:highlight w:val="green"/>
          <w:u w:val="single"/>
        </w:rPr>
        <w:t>the focus</w:t>
      </w:r>
      <w:r w:rsidRPr="00653B31">
        <w:rPr>
          <w:rFonts w:eastAsia="Cambria"/>
          <w:u w:val="single"/>
        </w:rPr>
        <w:t xml:space="preserve"> of the new space race </w:t>
      </w:r>
      <w:r w:rsidRPr="00653B31">
        <w:rPr>
          <w:rFonts w:eastAsia="Cambria"/>
          <w:highlight w:val="green"/>
          <w:u w:val="single"/>
        </w:rPr>
        <w:t>is</w:t>
      </w:r>
      <w:r w:rsidRPr="00653B31">
        <w:rPr>
          <w:rFonts w:eastAsia="Cambria"/>
          <w:u w:val="single"/>
        </w:rPr>
        <w:t xml:space="preserve"> not on the production of goods or their most efficient sourcing, but </w:t>
      </w:r>
      <w:r w:rsidRPr="00653B31">
        <w:rPr>
          <w:rFonts w:eastAsia="Cambria"/>
          <w:highlight w:val="green"/>
          <w:u w:val="single"/>
        </w:rPr>
        <w:t xml:space="preserve">on </w:t>
      </w:r>
      <w:r w:rsidRPr="00653B31">
        <w:rPr>
          <w:rFonts w:eastAsia="Cambria"/>
          <w:b/>
          <w:iCs/>
          <w:highlight w:val="green"/>
          <w:u w:val="single"/>
        </w:rPr>
        <w:t>ownership of land and transport networks</w:t>
      </w:r>
      <w:r w:rsidRPr="00653B31">
        <w:rPr>
          <w:rFonts w:eastAsia="Cambria"/>
          <w:sz w:val="16"/>
        </w:rPr>
        <w:t xml:space="preserve">. </w:t>
      </w:r>
      <w:r w:rsidRPr="00653B31">
        <w:rPr>
          <w:rFonts w:eastAsia="Cambria"/>
          <w:u w:val="single"/>
        </w:rPr>
        <w:t xml:space="preserve">In this latest phase of capitalism, </w:t>
      </w:r>
      <w:r w:rsidRPr="00C00220">
        <w:rPr>
          <w:rFonts w:eastAsia="Cambria"/>
          <w:highlight w:val="green"/>
          <w:u w:val="single"/>
        </w:rPr>
        <w:t xml:space="preserve">as national </w:t>
      </w:r>
      <w:r w:rsidRPr="00653B31">
        <w:rPr>
          <w:rFonts w:eastAsia="Cambria"/>
          <w:highlight w:val="green"/>
          <w:u w:val="single"/>
        </w:rPr>
        <w:t>growth slows</w:t>
      </w:r>
      <w:r w:rsidRPr="00653B31">
        <w:rPr>
          <w:rFonts w:eastAsia="Cambria"/>
          <w:u w:val="single"/>
        </w:rPr>
        <w:t xml:space="preserve">, productive industries dwindle and </w:t>
      </w:r>
      <w:r w:rsidRPr="00653B31">
        <w:rPr>
          <w:rFonts w:eastAsia="Cambria"/>
          <w:highlight w:val="green"/>
          <w:u w:val="single"/>
        </w:rPr>
        <w:t>wealth concentrates in fewer hands.</w:t>
      </w:r>
      <w:r w:rsidRPr="00653B31">
        <w:rPr>
          <w:rFonts w:eastAsia="Cambria"/>
          <w:u w:val="single"/>
        </w:rPr>
        <w:t xml:space="preserve"> As</w:t>
      </w:r>
      <w:r w:rsidRPr="00653B31">
        <w:rPr>
          <w:rFonts w:eastAsia="Cambria"/>
          <w:sz w:val="16"/>
        </w:rPr>
        <w:t xml:space="preserve"> economist Thomas </w:t>
      </w:r>
      <w:r w:rsidRPr="00653B31">
        <w:rPr>
          <w:rFonts w:eastAsia="Cambria"/>
          <w:u w:val="single"/>
        </w:rPr>
        <w:t xml:space="preserve">Piketty has observed, this phase is accompanied by a pivot toward rent-seeking as a profit mechanism. </w:t>
      </w:r>
      <w:r w:rsidRPr="00653B31">
        <w:rPr>
          <w:rFonts w:eastAsia="Cambria"/>
          <w:sz w:val="16"/>
        </w:rPr>
        <w:t xml:space="preserve">In other words, </w:t>
      </w:r>
      <w:r w:rsidRPr="00653B31">
        <w:rPr>
          <w:rFonts w:eastAsia="Cambria"/>
          <w:u w:val="single"/>
        </w:rPr>
        <w:t xml:space="preserve">the scramble for space is the scramble to own satellites and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starways,</w:t>
      </w:r>
      <w:r w:rsidRPr="00653B31">
        <w:rPr>
          <w:rFonts w:eastAsia="Cambria" w:cs="Georgia"/>
          <w:u w:val="single"/>
        </w:rPr>
        <w:t>”</w:t>
      </w:r>
      <w:r w:rsidRPr="00653B31">
        <w:rPr>
          <w:rFonts w:eastAsia="Cambria"/>
          <w:u w:val="single"/>
        </w:rPr>
        <w:t xml:space="preserve"> gatekeep the riches of the solar system and charge rent on the moon</w:t>
      </w:r>
      <w:r w:rsidRPr="00653B31">
        <w:rPr>
          <w:rFonts w:eastAsia="Cambria"/>
          <w:sz w:val="16"/>
        </w:rPr>
        <w:t xml:space="preserve">. Against this backdrop, </w:t>
      </w:r>
      <w:r w:rsidRPr="00653B31">
        <w:rPr>
          <w:rFonts w:eastAsia="Cambria"/>
          <w:u w:val="single"/>
        </w:rPr>
        <w:t xml:space="preserve">Space Force might seem retrograde, a warped nostalgia for a time when the space race was about petty </w:t>
      </w:r>
      <w:r w:rsidRPr="00C00220">
        <w:rPr>
          <w:rFonts w:eastAsia="Cambria"/>
          <w:u w:val="single"/>
        </w:rPr>
        <w:t>terrestrial wars rather than Musk’s supposedly enlightened vision to colonize Mars</w:t>
      </w:r>
      <w:r w:rsidRPr="00653B31">
        <w:rPr>
          <w:rFonts w:eastAsia="Cambria"/>
          <w:sz w:val="16"/>
        </w:rPr>
        <w:t xml:space="preserve">. </w:t>
      </w:r>
      <w:proofErr w:type="gramStart"/>
      <w:r w:rsidRPr="00653B31">
        <w:rPr>
          <w:rFonts w:eastAsia="Cambria"/>
          <w:b/>
          <w:iCs/>
          <w:u w:val="single"/>
        </w:rPr>
        <w:t xml:space="preserve">In reality, </w:t>
      </w:r>
      <w:r w:rsidRPr="00C00220">
        <w:rPr>
          <w:rFonts w:eastAsia="Cambria"/>
          <w:b/>
          <w:iCs/>
          <w:u w:val="single"/>
        </w:rPr>
        <w:t>the</w:t>
      </w:r>
      <w:proofErr w:type="gramEnd"/>
      <w:r w:rsidRPr="00C00220">
        <w:rPr>
          <w:rFonts w:eastAsia="Cambria"/>
          <w:b/>
          <w:iCs/>
          <w:u w:val="single"/>
        </w:rPr>
        <w:t xml:space="preserve"> two visions go hand in hand. Military might physically </w:t>
      </w:r>
      <w:proofErr w:type="gramStart"/>
      <w:r w:rsidRPr="00C00220">
        <w:rPr>
          <w:rFonts w:eastAsia="Cambria"/>
          <w:b/>
          <w:iCs/>
          <w:u w:val="single"/>
        </w:rPr>
        <w:t>captures</w:t>
      </w:r>
      <w:proofErr w:type="gramEnd"/>
      <w:r w:rsidRPr="00C00220">
        <w:rPr>
          <w:rFonts w:eastAsia="Cambria"/>
          <w:b/>
          <w:iCs/>
          <w:u w:val="single"/>
        </w:rPr>
        <w:t xml:space="preserve"> and secures territory, enforces the American political and legal apparatus and ensures business can function</w:t>
      </w:r>
      <w:r w:rsidRPr="00C00220">
        <w:rPr>
          <w:rFonts w:eastAsia="Cambria"/>
          <w:sz w:val="16"/>
        </w:rPr>
        <w:t xml:space="preserve"> (even on the moon).</w:t>
      </w:r>
      <w:r w:rsidRPr="00653B31">
        <w:rPr>
          <w:rFonts w:eastAsia="Cambria"/>
          <w:sz w:val="16"/>
        </w:rPr>
        <w:t xml:space="preserve"> The </w:t>
      </w:r>
      <w:r w:rsidRPr="00C00220">
        <w:rPr>
          <w:rFonts w:eastAsia="Cambria"/>
          <w:u w:val="single"/>
        </w:rPr>
        <w:t>darlings of this new space age paint their vision as daring futurism</w:t>
      </w:r>
      <w:r w:rsidRPr="00653B31">
        <w:rPr>
          <w:rFonts w:eastAsia="Cambria"/>
          <w:u w:val="single"/>
        </w:rPr>
        <w:t>, a wild-eyed libertarian dream of human elevation</w:t>
      </w:r>
      <w:r w:rsidRPr="00653B31">
        <w:rPr>
          <w:rFonts w:eastAsia="Cambria"/>
          <w:sz w:val="16"/>
        </w:rPr>
        <w:t xml:space="preserve">. </w:t>
      </w:r>
      <w:r w:rsidRPr="00653B31">
        <w:rPr>
          <w:rFonts w:eastAsia="Cambria"/>
          <w:b/>
          <w:iCs/>
          <w:u w:val="single"/>
        </w:rPr>
        <w:t xml:space="preserve">But history repeats and the story is old. </w:t>
      </w:r>
      <w:r w:rsidRPr="00653B31">
        <w:rPr>
          <w:rFonts w:eastAsia="Cambria"/>
          <w:u w:val="single"/>
        </w:rPr>
        <w:t>Like Bezos and Musk</w:t>
      </w:r>
      <w:r w:rsidRPr="00653B31">
        <w:rPr>
          <w:rFonts w:eastAsia="Cambria"/>
          <w:sz w:val="16"/>
        </w:rPr>
        <w:t xml:space="preserve">, Cecil </w:t>
      </w:r>
      <w:r w:rsidRPr="00653B31">
        <w:rPr>
          <w:rFonts w:eastAsia="Cambria"/>
          <w:u w:val="single"/>
        </w:rPr>
        <w:t>Rhodes</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mining magnate and premier villain of the British Empire</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u w:val="single"/>
        </w:rPr>
        <w:t>also succumbed to dreams of wealth in the night sky</w:t>
      </w:r>
      <w:r w:rsidRPr="00653B31">
        <w:rPr>
          <w:rFonts w:eastAsia="Cambria"/>
          <w:sz w:val="16"/>
        </w:rPr>
        <w:t xml:space="preserve">.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b/>
          <w:iCs/>
          <w:highlight w:val="green"/>
          <w:u w:val="single"/>
        </w:rPr>
        <w:t>Expansion is everything</w:t>
      </w:r>
      <w:r w:rsidRPr="00653B31">
        <w:rPr>
          <w:rFonts w:eastAsia="Cambria"/>
          <w:sz w:val="16"/>
        </w:rPr>
        <w:t>,</w:t>
      </w:r>
      <w:r w:rsidRPr="00653B31">
        <w:rPr>
          <w:rFonts w:eastAsia="Cambria" w:cs="Georgia"/>
          <w:sz w:val="16"/>
        </w:rPr>
        <w:t>”</w:t>
      </w:r>
      <w:r w:rsidRPr="00653B31">
        <w:rPr>
          <w:rFonts w:eastAsia="Cambria"/>
          <w:sz w:val="16"/>
        </w:rPr>
        <w:t xml:space="preserve"> Rhodes said.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u w:val="single"/>
        </w:rPr>
        <w:t>I would annex the planets if I could</w:t>
      </w:r>
      <w:r w:rsidRPr="00653B31">
        <w:rPr>
          <w:rFonts w:eastAsia="Cambria"/>
          <w:sz w:val="16"/>
        </w:rPr>
        <w:t>.</w:t>
      </w:r>
      <w:r w:rsidRPr="00653B31">
        <w:rPr>
          <w:rFonts w:eastAsia="Cambria" w:cs="Georgia"/>
          <w:sz w:val="16"/>
        </w:rPr>
        <w:t>”</w:t>
      </w:r>
      <w:r w:rsidRPr="00653B31">
        <w:rPr>
          <w:rFonts w:eastAsia="Cambria"/>
          <w:sz w:val="16"/>
        </w:rPr>
        <w:t xml:space="preserve"> </w:t>
      </w:r>
      <w:r w:rsidRPr="00653B31">
        <w:rPr>
          <w:rFonts w:eastAsia="Cambria"/>
          <w:u w:val="single"/>
        </w:rPr>
        <w:t xml:space="preserve">Where technology </w:t>
      </w:r>
      <w:proofErr w:type="gramStart"/>
      <w:r w:rsidRPr="00653B31">
        <w:rPr>
          <w:rFonts w:eastAsia="Cambria"/>
          <w:u w:val="single"/>
        </w:rPr>
        <w:t>opens up</w:t>
      </w:r>
      <w:proofErr w:type="gramEnd"/>
      <w:r w:rsidRPr="00653B31">
        <w:rPr>
          <w:rFonts w:eastAsia="Cambria"/>
          <w:u w:val="single"/>
        </w:rPr>
        <w:t xml:space="preserve"> the yawning unknown of new territory glittering with potential profit, </w:t>
      </w:r>
      <w:r w:rsidRPr="00653B31">
        <w:rPr>
          <w:rFonts w:eastAsia="Cambria"/>
          <w:highlight w:val="green"/>
          <w:u w:val="single"/>
        </w:rPr>
        <w:t>private enterprises hustle for dominance</w:t>
      </w:r>
      <w:r w:rsidRPr="00653B31">
        <w:rPr>
          <w:rFonts w:ascii="Times New Roman" w:eastAsia="Cambria" w:hAnsi="Times New Roman" w:cs="Times New Roman"/>
          <w:u w:val="single"/>
        </w:rPr>
        <w:t> </w:t>
      </w:r>
      <w:r w:rsidRPr="00653B31">
        <w:rPr>
          <w:rFonts w:eastAsia="Cambria" w:cs="Georgia"/>
          <w:u w:val="single"/>
        </w:rPr>
        <w:t>—</w:t>
      </w:r>
      <w:r w:rsidRPr="00653B31">
        <w:rPr>
          <w:rFonts w:ascii="Times New Roman" w:eastAsia="Cambria" w:hAnsi="Times New Roman" w:cs="Times New Roman"/>
          <w:u w:val="single"/>
        </w:rPr>
        <w:t> </w:t>
      </w:r>
      <w:r w:rsidRPr="00653B31">
        <w:rPr>
          <w:rFonts w:eastAsia="Cambria"/>
          <w:u w:val="single"/>
        </w:rPr>
        <w:t>backed by the military and legal capacities of earthbound nations.</w:t>
      </w:r>
      <w:r w:rsidRPr="00653B31">
        <w:rPr>
          <w:rFonts w:eastAsia="Cambria"/>
          <w:sz w:val="16"/>
        </w:rPr>
        <w:t xml:space="preserve"> </w:t>
      </w:r>
      <w:r w:rsidRPr="00653B31">
        <w:rPr>
          <w:rFonts w:eastAsia="Cambria"/>
          <w:b/>
          <w:iCs/>
          <w:highlight w:val="green"/>
          <w:u w:val="single"/>
        </w:rPr>
        <w:t>Colonialism in space is not</w:t>
      </w:r>
      <w:r w:rsidRPr="00653B31">
        <w:rPr>
          <w:rFonts w:eastAsia="Cambria"/>
          <w:b/>
          <w:iCs/>
          <w:u w:val="single"/>
        </w:rPr>
        <w:t xml:space="preserve"> some post-humanist </w:t>
      </w:r>
      <w:r w:rsidRPr="00653B31">
        <w:rPr>
          <w:rFonts w:eastAsia="Cambria"/>
          <w:b/>
          <w:iCs/>
          <w:highlight w:val="green"/>
          <w:u w:val="single"/>
        </w:rPr>
        <w:t>utopia</w:t>
      </w:r>
      <w:r w:rsidRPr="00653B31">
        <w:rPr>
          <w:rFonts w:eastAsia="Cambria"/>
          <w:sz w:val="16"/>
          <w:highlight w:val="green"/>
        </w:rPr>
        <w:t xml:space="preserve">, </w:t>
      </w:r>
      <w:r w:rsidRPr="00653B31">
        <w:rPr>
          <w:rFonts w:eastAsia="Cambria"/>
          <w:highlight w:val="green"/>
          <w:u w:val="single"/>
        </w:rPr>
        <w:t>but</w:t>
      </w:r>
      <w:r w:rsidRPr="00653B31">
        <w:rPr>
          <w:rFonts w:eastAsia="Cambria"/>
          <w:u w:val="single"/>
        </w:rPr>
        <w:t xml:space="preserve"> the age-old dominion of land barons and mining magnates, </w:t>
      </w:r>
      <w:r w:rsidRPr="00653B31">
        <w:rPr>
          <w:rFonts w:eastAsia="Cambria"/>
          <w:highlight w:val="green"/>
          <w:u w:val="single"/>
        </w:rPr>
        <w:t>billionaires sloughing off the wreckage of one planet</w:t>
      </w:r>
      <w:r w:rsidRPr="00653B31">
        <w:rPr>
          <w:rFonts w:eastAsia="Cambria"/>
          <w:u w:val="single"/>
        </w:rPr>
        <w:t xml:space="preserve"> and setting out for the stars</w:t>
      </w:r>
      <w:r w:rsidRPr="00653B31">
        <w:rPr>
          <w:rFonts w:eastAsia="Cambria"/>
          <w:sz w:val="16"/>
        </w:rPr>
        <w:t>.</w:t>
      </w:r>
    </w:p>
    <w:p w14:paraId="424D0AF3" w14:textId="77777777" w:rsidR="00155963" w:rsidRDefault="00155963" w:rsidP="00155963"/>
    <w:p w14:paraId="20A9D14A" w14:textId="77777777" w:rsidR="00155963" w:rsidRDefault="00155963" w:rsidP="00155963">
      <w:pPr>
        <w:pStyle w:val="Heading4"/>
      </w:pPr>
      <w:r>
        <w:t>Capitalism is not natural or inevitable, extending it to space is a political choice. Empirics prove it will be disastrous</w:t>
      </w:r>
    </w:p>
    <w:p w14:paraId="2DCED987" w14:textId="77777777" w:rsidR="00155963" w:rsidRPr="00894FCE" w:rsidRDefault="00155963" w:rsidP="00155963">
      <w:pPr>
        <w:rPr>
          <w:rStyle w:val="Style13ptBold"/>
        </w:rPr>
      </w:pPr>
      <w:r w:rsidRPr="00894FCE">
        <w:rPr>
          <w:rStyle w:val="Style13ptBold"/>
        </w:rPr>
        <w:t>Penny 20</w:t>
      </w:r>
    </w:p>
    <w:p w14:paraId="737BDB1E" w14:textId="77777777" w:rsidR="00155963" w:rsidRPr="00894FCE" w:rsidRDefault="00155963" w:rsidP="00155963">
      <w:pPr>
        <w:rPr>
          <w:sz w:val="16"/>
        </w:rPr>
      </w:pPr>
      <w:r w:rsidRPr="00894FCE">
        <w:rPr>
          <w:sz w:val="16"/>
        </w:rPr>
        <w:t xml:space="preserve">(ELEANOR PENNY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71920E3F" w14:textId="77777777" w:rsidR="00155963" w:rsidRPr="00F92F05" w:rsidRDefault="00155963" w:rsidP="00155963">
      <w:pPr>
        <w:rPr>
          <w:rStyle w:val="Emphasis"/>
        </w:rPr>
      </w:pPr>
      <w:r w:rsidRPr="00143E49">
        <w:rPr>
          <w:rStyle w:val="Emphasis"/>
          <w:highlight w:val="green"/>
        </w:rPr>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143E49">
        <w:rPr>
          <w:rStyle w:val="StyleUnderline"/>
          <w:highlight w:val="green"/>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143E49">
        <w:rPr>
          <w:rStyle w:val="StyleUnderline"/>
          <w:highlight w:val="green"/>
        </w:rPr>
        <w:t>private land ownership</w:t>
      </w:r>
      <w:r w:rsidRPr="00612DA8">
        <w:rPr>
          <w:rStyle w:val="StyleUnderline"/>
        </w:rPr>
        <w:t xml:space="preserve"> is now widely taken for granted, it </w:t>
      </w:r>
      <w:r w:rsidRPr="00143E49">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143E4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143E49">
        <w:rPr>
          <w:rStyle w:val="StyleUnderline"/>
        </w:rPr>
        <w:t xml:space="preserve">This </w:t>
      </w:r>
      <w:r w:rsidRPr="00143E49">
        <w:rPr>
          <w:rStyle w:val="StyleUnderline"/>
          <w:highlight w:val="green"/>
        </w:rPr>
        <w:t xml:space="preserve">exclusive </w:t>
      </w:r>
      <w:r w:rsidRPr="00C00220">
        <w:rPr>
          <w:rStyle w:val="StyleUnderline"/>
          <w:highlight w:val="green"/>
        </w:rPr>
        <w:t>right to land use</w:t>
      </w:r>
      <w:r w:rsidRPr="00F92F05">
        <w:rPr>
          <w:sz w:val="16"/>
        </w:rPr>
        <w:t xml:space="preserve"> (to own and profit from land) </w:t>
      </w:r>
      <w:r w:rsidRPr="00143E49">
        <w:rPr>
          <w:rStyle w:val="StyleUnderline"/>
        </w:rPr>
        <w:t>was</w:t>
      </w:r>
      <w:r w:rsidRPr="00612DA8">
        <w:rPr>
          <w:rStyle w:val="StyleUnderline"/>
        </w:rPr>
        <w:t xml:space="preserve"> the contrivance that </w:t>
      </w:r>
      <w:r w:rsidRPr="00143E49">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143E49">
        <w:rPr>
          <w:rStyle w:val="StyleUnderline"/>
          <w:highlight w:val="green"/>
        </w:rPr>
        <w:t xml:space="preserve">enclosure was </w:t>
      </w:r>
      <w:r w:rsidRPr="00143E49">
        <w:rPr>
          <w:rStyle w:val="StyleUnderline"/>
        </w:rPr>
        <w:t xml:space="preserve">synonymous with </w:t>
      </w:r>
      <w:r w:rsidRPr="00143E49">
        <w:rPr>
          <w:rStyle w:val="Emphasis"/>
          <w:highlight w:val="green"/>
        </w:rPr>
        <w:t>disaster</w:t>
      </w:r>
      <w:r w:rsidRPr="00612DA8">
        <w:rPr>
          <w:rStyle w:val="Emphasis"/>
        </w:rPr>
        <w:t xml:space="preserve">, </w:t>
      </w:r>
      <w:proofErr w:type="gramStart"/>
      <w:r w:rsidRPr="00612DA8">
        <w:rPr>
          <w:rStyle w:val="Emphasis"/>
        </w:rPr>
        <w:t>destitution</w:t>
      </w:r>
      <w:proofErr w:type="gramEnd"/>
      <w:r w:rsidRPr="00612DA8">
        <w:rPr>
          <w:rStyle w:val="Emphasis"/>
        </w:rPr>
        <w:t xml:space="preserve"> </w:t>
      </w:r>
      <w:r w:rsidRPr="00143E49">
        <w:rPr>
          <w:rStyle w:val="Emphasis"/>
          <w:highlight w:val="green"/>
        </w:rPr>
        <w:t>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143E49">
        <w:rPr>
          <w:rStyle w:val="Emphasis"/>
          <w:highlight w:val="green"/>
        </w:rPr>
        <w:t>Capitalism must grow to persist,</w:t>
      </w:r>
      <w:r w:rsidRPr="00143E49">
        <w:rPr>
          <w:sz w:val="16"/>
          <w:highlight w:val="green"/>
        </w:rPr>
        <w:t xml:space="preserve"> </w:t>
      </w:r>
      <w:r w:rsidRPr="00143E49">
        <w:rPr>
          <w:rStyle w:val="StyleUnderline"/>
          <w:highlight w:val="green"/>
        </w:rPr>
        <w:t>and</w:t>
      </w:r>
      <w:r w:rsidRPr="00612DA8">
        <w:rPr>
          <w:rStyle w:val="StyleUnderline"/>
        </w:rPr>
        <w:t xml:space="preserve"> as it grows it must </w:t>
      </w:r>
      <w:r w:rsidRPr="00143E49">
        <w:rPr>
          <w:rStyle w:val="StyleUnderline"/>
          <w:highlight w:val="green"/>
        </w:rPr>
        <w:t>transform</w:t>
      </w:r>
      <w:r w:rsidRPr="00612DA8">
        <w:rPr>
          <w:rStyle w:val="StyleUnderline"/>
        </w:rPr>
        <w:t xml:space="preserve"> ripe, </w:t>
      </w:r>
      <w:r w:rsidRPr="00C00220">
        <w:rPr>
          <w:rStyle w:val="StyleUnderline"/>
        </w:rPr>
        <w:t xml:space="preserve">unregularized </w:t>
      </w:r>
      <w:r w:rsidRPr="00143E49">
        <w:rPr>
          <w:rStyle w:val="StyleUnderline"/>
          <w:highlight w:val="green"/>
        </w:rPr>
        <w:t>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proofErr w:type="gramStart"/>
      <w:r w:rsidRPr="00F92F05">
        <w:rPr>
          <w:sz w:val="16"/>
        </w:rPr>
        <w:t>So</w:t>
      </w:r>
      <w:proofErr w:type="gramEnd"/>
      <w:r w:rsidRPr="00F92F05">
        <w:rPr>
          <w:sz w:val="16"/>
        </w:rPr>
        <w:t xml:space="preserve"> </w:t>
      </w:r>
      <w:r w:rsidRPr="00612DA8">
        <w:rPr>
          <w:rStyle w:val="Emphasis"/>
        </w:rPr>
        <w:t xml:space="preserve">it seems only </w:t>
      </w:r>
      <w:r w:rsidRPr="00612DA8">
        <w:rPr>
          <w:rStyle w:val="Emphasis"/>
          <w:rFonts w:ascii="Times New Roman" w:hAnsi="Times New Roman" w:cs="Times New Roman"/>
        </w:rPr>
        <w:t>​</w:t>
      </w:r>
      <w:r w:rsidRPr="00612DA8">
        <w:rPr>
          <w:rStyle w:val="Emphasis"/>
          <w:rFonts w:cs="Georgia"/>
        </w:rPr>
        <w:t>“</w:t>
      </w:r>
      <w:r w:rsidRPr="00612DA8">
        <w:rPr>
          <w:rStyle w:val="Emphasis"/>
        </w:rPr>
        <w:t>natural</w:t>
      </w:r>
      <w:r w:rsidRPr="00612DA8">
        <w:rPr>
          <w:rStyle w:val="Emphasis"/>
          <w:rFonts w:cs="Georgia"/>
        </w:rPr>
        <w:t>”</w:t>
      </w:r>
      <w:r w:rsidRPr="00612DA8">
        <w:rPr>
          <w:rStyle w:val="Emphasis"/>
        </w:rPr>
        <w:t xml:space="preserve"> to carve up the moon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143E49">
        <w:rPr>
          <w:rStyle w:val="StyleUnderline"/>
          <w:highlight w:val="green"/>
        </w:rPr>
        <w:t>our crisis of resources is</w:t>
      </w:r>
      <w:r w:rsidRPr="00612DA8">
        <w:rPr>
          <w:rStyle w:val="StyleUnderline"/>
        </w:rPr>
        <w:t>,</w:t>
      </w:r>
      <w:r w:rsidRPr="00F92F05">
        <w:rPr>
          <w:sz w:val="16"/>
        </w:rPr>
        <w:t xml:space="preserve"> in part, </w:t>
      </w:r>
      <w:r w:rsidRPr="00143E49">
        <w:rPr>
          <w:rStyle w:val="Emphasis"/>
          <w:highlight w:val="green"/>
        </w:rPr>
        <w:t>the result of this system</w:t>
      </w:r>
      <w:r w:rsidRPr="00612DA8">
        <w:rPr>
          <w:rStyle w:val="Emphasis"/>
        </w:rPr>
        <w:t xml:space="preserve"> of private ownership </w:t>
      </w:r>
      <w:r w:rsidRPr="00143E49">
        <w:rPr>
          <w:rStyle w:val="Emphasis"/>
          <w:highlight w:val="green"/>
        </w:rPr>
        <w:t>that rewards</w:t>
      </w:r>
      <w:r w:rsidRPr="00612DA8">
        <w:rPr>
          <w:rStyle w:val="Emphasis"/>
        </w:rPr>
        <w:t xml:space="preserve"> ruthless, </w:t>
      </w:r>
      <w:r w:rsidRPr="00143E49">
        <w:rPr>
          <w:rStyle w:val="Emphasis"/>
          <w:highlight w:val="green"/>
        </w:rPr>
        <w:t>short-term profiteering</w:t>
      </w:r>
      <w:r w:rsidRPr="00612DA8">
        <w:rPr>
          <w:rStyle w:val="Emphasis"/>
        </w:rPr>
        <w:t xml:space="preserve"> at the expense of the long-term survival of the natural commons.</w:t>
      </w:r>
      <w:r>
        <w:rPr>
          <w:rStyle w:val="Emphasis"/>
        </w:rPr>
        <w:t xml:space="preserve"> </w:t>
      </w:r>
      <w:r w:rsidRPr="00F92F05">
        <w:rPr>
          <w:sz w:val="16"/>
        </w:rPr>
        <w:t xml:space="preserve">This future access to a </w:t>
      </w:r>
      <w:proofErr w:type="gramStart"/>
      <w:r w:rsidRPr="00F92F05">
        <w:rPr>
          <w:sz w:val="16"/>
        </w:rPr>
        <w:t>new natural commons</w:t>
      </w:r>
      <w:proofErr w:type="gramEnd"/>
      <w:r w:rsidRPr="00F92F05">
        <w:rPr>
          <w:sz w:val="16"/>
        </w:rPr>
        <w:t xml:space="preserve">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is a legally and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BF4964">
        <w:rPr>
          <w:rStyle w:val="StyleUnderline"/>
          <w:highlight w:val="green"/>
        </w:rPr>
        <w:t>Trump’s executive order</w:t>
      </w:r>
      <w:r w:rsidRPr="00612DA8">
        <w:rPr>
          <w:rStyle w:val="StyleUnderline"/>
        </w:rPr>
        <w:t xml:space="preserve">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BF4964">
        <w:rPr>
          <w:rStyle w:val="StyleUnderline"/>
          <w:highlight w:val="green"/>
        </w:rPr>
        <w:t>heralds</w:t>
      </w:r>
      <w:r w:rsidRPr="00612DA8">
        <w:rPr>
          <w:rStyle w:val="StyleUnderline"/>
        </w:rPr>
        <w:t xml:space="preserve"> yet another </w:t>
      </w:r>
      <w:r w:rsidRPr="00612DA8">
        <w:rPr>
          <w:rStyle w:val="Emphasis"/>
        </w:rPr>
        <w:t xml:space="preserve">public-private boondoggle, where </w:t>
      </w:r>
      <w:r w:rsidRPr="00BF4964">
        <w:rPr>
          <w:rStyle w:val="Emphasis"/>
          <w:highlight w:val="green"/>
        </w:rPr>
        <w:t xml:space="preserve">nominally public institutions thrash out </w:t>
      </w:r>
      <w:r w:rsidRPr="00BF4964">
        <w:rPr>
          <w:rStyle w:val="Emphasis"/>
        </w:rPr>
        <w:t xml:space="preserve">fresh </w:t>
      </w:r>
      <w:r w:rsidRPr="00BF4964">
        <w:rPr>
          <w:rStyle w:val="Emphasis"/>
          <w:highlight w:val="green"/>
        </w:rPr>
        <w:t>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09618F">
        <w:rPr>
          <w:rStyle w:val="StyleUnderline"/>
          <w:highlight w:val="green"/>
        </w:rPr>
        <w:t>This network will</w:t>
      </w:r>
      <w:r w:rsidRPr="00F92F05">
        <w:rPr>
          <w:rStyle w:val="StyleUnderline"/>
        </w:rPr>
        <w:t xml:space="preserve"> potentially </w:t>
      </w:r>
      <w:r w:rsidRPr="0009618F">
        <w:rPr>
          <w:rStyle w:val="StyleUnderline"/>
          <w:highlight w:val="green"/>
        </w:rPr>
        <w:t xml:space="preserve">seed an </w:t>
      </w:r>
      <w:r w:rsidRPr="0009618F">
        <w:rPr>
          <w:rStyle w:val="Emphasis"/>
          <w:highlight w:val="green"/>
        </w:rPr>
        <w:t>extraplanetary monopoly</w:t>
      </w:r>
      <w:r w:rsidRPr="0009618F">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 xml:space="preserve">We are going to build a road to </w:t>
      </w:r>
      <w:r w:rsidRPr="00F92F05">
        <w:rPr>
          <w:sz w:val="16"/>
        </w:rPr>
        <w:lastRenderedPageBreak/>
        <w:t>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15651">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9618F">
        <w:rPr>
          <w:rStyle w:val="StyleUnderline"/>
          <w:highlight w:val="green"/>
        </w:rPr>
        <w:t>The</w:t>
      </w:r>
      <w:r w:rsidRPr="00F92F05">
        <w:rPr>
          <w:rStyle w:val="StyleUnderline"/>
        </w:rPr>
        <w:t xml:space="preserve"> 1967 </w:t>
      </w:r>
      <w:r w:rsidRPr="0009618F">
        <w:rPr>
          <w:rStyle w:val="StyleUnderline"/>
          <w:highlight w:val="green"/>
        </w:rPr>
        <w:t>Outer Space 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09618F">
        <w:rPr>
          <w:rStyle w:val="StyleUnderline"/>
          <w:highlight w:val="green"/>
        </w:rPr>
        <w:t>never foresaw</w:t>
      </w:r>
      <w:r w:rsidRPr="00F92F05">
        <w:rPr>
          <w:rStyle w:val="StyleUnderline"/>
        </w:rPr>
        <w:t xml:space="preserve"> the dizzying rise of </w:t>
      </w:r>
      <w:r w:rsidRPr="0009618F">
        <w:rPr>
          <w:rStyle w:val="Emphasis"/>
          <w:highlight w:val="green"/>
        </w:rPr>
        <w:t>private enterprise</w:t>
      </w:r>
      <w:r w:rsidRPr="00F92F05">
        <w:rPr>
          <w:rStyle w:val="Emphasis"/>
        </w:rPr>
        <w:t xml:space="preserve"> clamoring for a slice of the sky</w:t>
      </w:r>
      <w:r w:rsidRPr="00F92F05">
        <w:rPr>
          <w:sz w:val="16"/>
        </w:rPr>
        <w:t xml:space="preserve">. </w:t>
      </w:r>
      <w:r w:rsidRPr="0009618F">
        <w:rPr>
          <w:rStyle w:val="StyleUnderline"/>
          <w:highlight w:val="green"/>
        </w:rPr>
        <w:t>Nor</w:t>
      </w:r>
      <w:r w:rsidRPr="00F92F05">
        <w:rPr>
          <w:rStyle w:val="StyleUnderline"/>
        </w:rPr>
        <w:t xml:space="preserve"> did it foresee </w:t>
      </w:r>
      <w:r w:rsidRPr="0009618F">
        <w:rPr>
          <w:rStyle w:val="StyleUnderline"/>
          <w:highlight w:val="green"/>
        </w:rPr>
        <w:t>the slow shelving of publicly funded U.S. space exploration</w:t>
      </w:r>
      <w:r w:rsidRPr="00F92F05">
        <w:rPr>
          <w:sz w:val="16"/>
        </w:rPr>
        <w:t xml:space="preserve"> (especially the manned variety) </w:t>
      </w:r>
      <w:r w:rsidRPr="0009618F">
        <w:rPr>
          <w:rStyle w:val="Emphasis"/>
          <w:highlight w:val="green"/>
        </w:rPr>
        <w:t>that would allow venture capitalists to stake their claim</w:t>
      </w:r>
      <w:r w:rsidRPr="00F92F05">
        <w:rPr>
          <w:rStyle w:val="Emphasis"/>
        </w:rPr>
        <w:t xml:space="preserve"> in a new space scramble.</w:t>
      </w:r>
    </w:p>
    <w:p w14:paraId="0B398CF0" w14:textId="77777777" w:rsidR="00155963" w:rsidRDefault="00155963" w:rsidP="00155963"/>
    <w:p w14:paraId="39E08504" w14:textId="77777777" w:rsidR="00155963" w:rsidRPr="00140AA3" w:rsidRDefault="00155963" w:rsidP="00155963">
      <w:pPr>
        <w:keepNext/>
        <w:keepLines/>
        <w:spacing w:before="40" w:after="0"/>
        <w:outlineLvl w:val="3"/>
        <w:rPr>
          <w:rFonts w:eastAsia="MS Gothic" w:cs="Times New Roman"/>
          <w:b/>
          <w:iCs/>
          <w:sz w:val="26"/>
        </w:rPr>
      </w:pPr>
      <w:r w:rsidRPr="00140AA3">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755BBC46" w14:textId="77777777" w:rsidR="00155963" w:rsidRPr="00140AA3" w:rsidRDefault="00155963" w:rsidP="00155963">
      <w:pPr>
        <w:rPr>
          <w:rFonts w:eastAsia="Cambria"/>
          <w:b/>
          <w:bCs/>
          <w:sz w:val="26"/>
        </w:rPr>
      </w:pPr>
      <w:r w:rsidRPr="00140AA3">
        <w:rPr>
          <w:rFonts w:eastAsia="Cambria"/>
          <w:b/>
          <w:bCs/>
          <w:sz w:val="26"/>
        </w:rPr>
        <w:t>Kaminska 14</w:t>
      </w:r>
    </w:p>
    <w:p w14:paraId="5B52B0C1" w14:textId="77777777" w:rsidR="00155963" w:rsidRPr="00140AA3" w:rsidRDefault="00155963" w:rsidP="00155963">
      <w:pPr>
        <w:rPr>
          <w:rFonts w:eastAsia="Cambria"/>
          <w:sz w:val="16"/>
        </w:rPr>
      </w:pPr>
      <w:r w:rsidRPr="00140AA3">
        <w:rPr>
          <w:rFonts w:eastAsia="Cambria"/>
          <w:sz w:val="16"/>
        </w:rPr>
        <w:t xml:space="preserve">(Izabella is an FT Alphaville reporter. </w:t>
      </w:r>
      <w:hyperlink r:id="rId11" w:history="1">
        <w:r w:rsidRPr="00140AA3">
          <w:rPr>
            <w:rFonts w:eastAsia="Cambria"/>
            <w:sz w:val="16"/>
          </w:rPr>
          <w:t>https://www.ft.com/content/02aac296-a920-11e3-bf0c-00144feab7de</w:t>
        </w:r>
      </w:hyperlink>
      <w:r w:rsidRPr="00140AA3">
        <w:rPr>
          <w:rFonts w:eastAsia="Cambria"/>
          <w:sz w:val="16"/>
        </w:rPr>
        <w:t xml:space="preserve"> 3-14)</w:t>
      </w:r>
    </w:p>
    <w:p w14:paraId="0E53C88A" w14:textId="77777777" w:rsidR="00155963" w:rsidRDefault="00155963" w:rsidP="00155963">
      <w:pPr>
        <w:rPr>
          <w:rFonts w:eastAsia="Cambria"/>
          <w:u w:val="single"/>
        </w:rPr>
      </w:pPr>
      <w:r w:rsidRPr="00140AA3">
        <w:rPr>
          <w:rFonts w:eastAsia="Cambria"/>
          <w:sz w:val="16"/>
        </w:rPr>
        <w:t xml:space="preserve">For </w:t>
      </w:r>
      <w:r w:rsidRPr="00015651">
        <w:rPr>
          <w:rFonts w:eastAsia="Cambria"/>
          <w:sz w:val="16"/>
        </w:rPr>
        <w:t xml:space="preserve">a long </w:t>
      </w:r>
      <w:proofErr w:type="gramStart"/>
      <w:r w:rsidRPr="00015651">
        <w:rPr>
          <w:rFonts w:eastAsia="Cambria"/>
          <w:sz w:val="16"/>
        </w:rPr>
        <w:t>time</w:t>
      </w:r>
      <w:proofErr w:type="gramEnd"/>
      <w:r w:rsidRPr="00015651">
        <w:rPr>
          <w:rFonts w:eastAsia="Cambria"/>
          <w:sz w:val="16"/>
        </w:rPr>
        <w:t xml:space="preserve"> </w:t>
      </w:r>
      <w:r w:rsidRPr="00015651">
        <w:rPr>
          <w:rFonts w:eastAsia="Cambria"/>
          <w:u w:val="single"/>
        </w:rPr>
        <w:t>the idea of commercial space was an eccentric billionaire’s pipe dream</w:t>
      </w:r>
      <w:r w:rsidRPr="00015651">
        <w:rPr>
          <w:rFonts w:eastAsia="Cambria"/>
          <w:sz w:val="16"/>
        </w:rPr>
        <w:t xml:space="preserve">. A fanciful desire of those with a penchant for Isaac Asimov novels. </w:t>
      </w:r>
      <w:r w:rsidRPr="00015651">
        <w:rPr>
          <w:rFonts w:eastAsia="Cambria"/>
          <w:b/>
          <w:iCs/>
          <w:u w:val="single"/>
        </w:rPr>
        <w:t xml:space="preserve">Not so </w:t>
      </w:r>
      <w:proofErr w:type="gramStart"/>
      <w:r w:rsidRPr="00015651">
        <w:rPr>
          <w:rFonts w:eastAsia="Cambria"/>
          <w:b/>
          <w:iCs/>
          <w:u w:val="single"/>
        </w:rPr>
        <w:t>any more</w:t>
      </w:r>
      <w:proofErr w:type="gramEnd"/>
      <w:r w:rsidRPr="00015651">
        <w:rPr>
          <w:rFonts w:eastAsia="Cambria"/>
          <w:sz w:val="16"/>
        </w:rPr>
        <w:t xml:space="preserve">. Elon Musk’s </w:t>
      </w:r>
      <w:r w:rsidRPr="00015651">
        <w:rPr>
          <w:rFonts w:eastAsia="Cambria"/>
          <w:highlight w:val="green"/>
          <w:u w:val="single"/>
        </w:rPr>
        <w:t>SpaceX has been sending payloads to space</w:t>
      </w:r>
      <w:r w:rsidRPr="00015651">
        <w:rPr>
          <w:rFonts w:eastAsia="Cambria"/>
          <w:u w:val="single"/>
        </w:rPr>
        <w:t xml:space="preserve"> on a commercially viable basis since 2010.</w:t>
      </w:r>
      <w:r w:rsidRPr="00015651">
        <w:rPr>
          <w:rFonts w:eastAsia="Cambria"/>
          <w:sz w:val="16"/>
        </w:rPr>
        <w:t xml:space="preserve"> Sir Richard Branson’s </w:t>
      </w:r>
      <w:r w:rsidRPr="00015651">
        <w:rPr>
          <w:rFonts w:eastAsia="Cambria"/>
          <w:highlight w:val="green"/>
          <w:u w:val="single"/>
        </w:rPr>
        <w:t xml:space="preserve">Virgin Galactic is </w:t>
      </w:r>
      <w:r w:rsidRPr="00015651">
        <w:rPr>
          <w:rFonts w:eastAsia="Cambria"/>
          <w:u w:val="single"/>
        </w:rPr>
        <w:t xml:space="preserve">on track </w:t>
      </w:r>
      <w:r w:rsidRPr="00015651">
        <w:rPr>
          <w:rFonts w:eastAsia="Cambria"/>
          <w:highlight w:val="green"/>
          <w:u w:val="single"/>
        </w:rPr>
        <w:t>to take its first</w:t>
      </w:r>
      <w:r w:rsidRPr="00015651">
        <w:rPr>
          <w:rFonts w:eastAsia="Cambria"/>
          <w:u w:val="single"/>
        </w:rPr>
        <w:t xml:space="preserve"> fully paid-up </w:t>
      </w:r>
      <w:r w:rsidRPr="00015651">
        <w:rPr>
          <w:rFonts w:eastAsia="Cambria"/>
          <w:highlight w:val="green"/>
          <w:u w:val="single"/>
        </w:rPr>
        <w:t xml:space="preserve">customers into </w:t>
      </w:r>
      <w:proofErr w:type="gramStart"/>
      <w:r w:rsidRPr="00015651">
        <w:rPr>
          <w:rFonts w:eastAsia="Cambria"/>
          <w:highlight w:val="green"/>
          <w:u w:val="single"/>
        </w:rPr>
        <w:t>near-space</w:t>
      </w:r>
      <w:proofErr w:type="gramEnd"/>
      <w:r w:rsidRPr="00015651">
        <w:rPr>
          <w:rFonts w:eastAsia="Cambria"/>
          <w:u w:val="single"/>
        </w:rPr>
        <w:t xml:space="preserve"> by the end of this year,</w:t>
      </w:r>
      <w:r w:rsidRPr="00015651">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w:t>
      </w:r>
      <w:proofErr w:type="gramStart"/>
      <w:r w:rsidRPr="00015651">
        <w:rPr>
          <w:rFonts w:eastAsia="Cambria"/>
          <w:sz w:val="16"/>
        </w:rPr>
        <w:t>not too distant</w:t>
      </w:r>
      <w:proofErr w:type="gramEnd"/>
      <w:r w:rsidRPr="00015651">
        <w:rPr>
          <w:rFonts w:eastAsia="Cambria"/>
          <w:sz w:val="16"/>
        </w:rPr>
        <w:t xml:space="preserve"> future. Small surprise then that the issue of extraplanetary property rights has been raised by the likes of Robert Bigelow, founder of Bigelow Aerospace, a company hoping to put private living quarters in space. Above all, </w:t>
      </w:r>
      <w:r w:rsidRPr="00015651">
        <w:rPr>
          <w:rFonts w:eastAsia="Cambria"/>
          <w:u w:val="single"/>
        </w:rPr>
        <w:t xml:space="preserve">Bigelow is worried that if </w:t>
      </w:r>
      <w:r w:rsidRPr="00015651">
        <w:rPr>
          <w:rFonts w:eastAsia="Cambria"/>
          <w:highlight w:val="green"/>
          <w:u w:val="single"/>
        </w:rPr>
        <w:t>the capitalist west doesn’t go about annexing celestial bodies</w:t>
      </w:r>
      <w:r w:rsidRPr="00015651">
        <w:rPr>
          <w:rFonts w:eastAsia="Cambria"/>
          <w:u w:val="single"/>
        </w:rPr>
        <w:t xml:space="preserve"> in the name of private enterprise, </w:t>
      </w:r>
      <w:r w:rsidRPr="00015651">
        <w:rPr>
          <w:rFonts w:eastAsia="Cambria"/>
          <w:highlight w:val="green"/>
          <w:u w:val="single"/>
        </w:rPr>
        <w:t>some other nation will go</w:t>
      </w:r>
      <w:r w:rsidRPr="00015651">
        <w:rPr>
          <w:rFonts w:eastAsia="Cambria"/>
          <w:u w:val="single"/>
        </w:rPr>
        <w:t xml:space="preserve"> empire-building in its own name </w:t>
      </w:r>
      <w:r w:rsidRPr="00015651">
        <w:rPr>
          <w:rFonts w:eastAsia="Cambria"/>
          <w:highlight w:val="green"/>
          <w:u w:val="single"/>
        </w:rPr>
        <w:t>instead</w:t>
      </w:r>
      <w:r w:rsidRPr="00015651">
        <w:rPr>
          <w:rFonts w:eastAsia="Cambria"/>
          <w:sz w:val="16"/>
        </w:rPr>
        <w:t xml:space="preserve">. </w:t>
      </w:r>
      <w:r w:rsidRPr="00015651">
        <w:rPr>
          <w:rFonts w:eastAsia="Cambria"/>
          <w:u w:val="single"/>
        </w:rPr>
        <w:t xml:space="preserve">The argument pro property rights </w:t>
      </w:r>
      <w:proofErr w:type="gramStart"/>
      <w:r w:rsidRPr="00015651">
        <w:rPr>
          <w:rFonts w:eastAsia="Cambria"/>
          <w:u w:val="single"/>
        </w:rPr>
        <w:t>is</w:t>
      </w:r>
      <w:proofErr w:type="gramEnd"/>
      <w:r w:rsidRPr="00015651">
        <w:rPr>
          <w:rFonts w:eastAsia="Cambria"/>
          <w:u w:val="single"/>
        </w:rPr>
        <w:t xml:space="preserve"> simple</w:t>
      </w:r>
      <w:r w:rsidRPr="00015651">
        <w:rPr>
          <w:rFonts w:eastAsia="Cambria"/>
          <w:sz w:val="16"/>
        </w:rPr>
        <w:t xml:space="preserve">. </w:t>
      </w:r>
      <w:r w:rsidRPr="00015651">
        <w:rPr>
          <w:rFonts w:eastAsia="Cambria"/>
          <w:b/>
          <w:iCs/>
          <w:u w:val="single"/>
        </w:rPr>
        <w:t xml:space="preserve">What </w:t>
      </w:r>
      <w:r w:rsidRPr="00015651">
        <w:rPr>
          <w:rFonts w:eastAsia="Cambria"/>
          <w:b/>
          <w:iCs/>
          <w:highlight w:val="green"/>
          <w:u w:val="single"/>
        </w:rPr>
        <w:t>we’re approaching</w:t>
      </w:r>
      <w:r w:rsidRPr="00015651">
        <w:rPr>
          <w:rFonts w:eastAsia="Cambria"/>
          <w:b/>
          <w:iCs/>
          <w:u w:val="single"/>
        </w:rPr>
        <w:t xml:space="preserve"> is </w:t>
      </w:r>
      <w:r w:rsidRPr="00015651">
        <w:rPr>
          <w:rFonts w:eastAsia="Cambria"/>
          <w:b/>
          <w:iCs/>
          <w:highlight w:val="green"/>
          <w:u w:val="single"/>
        </w:rPr>
        <w:t>a new Wild West period</w:t>
      </w:r>
      <w:r w:rsidRPr="00015651">
        <w:rPr>
          <w:rFonts w:eastAsia="Cambria"/>
          <w:b/>
          <w:iCs/>
          <w:u w:val="single"/>
        </w:rPr>
        <w:t xml:space="preserve"> for humanity</w:t>
      </w:r>
      <w:r w:rsidRPr="00015651">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015651">
        <w:rPr>
          <w:rFonts w:eastAsia="Cambria"/>
          <w:u w:val="single"/>
        </w:rPr>
        <w:t>Call it the classic expansionist approach to property allocation</w:t>
      </w:r>
      <w:r w:rsidRPr="00015651">
        <w:rPr>
          <w:rFonts w:eastAsia="Cambria"/>
          <w:sz w:val="16"/>
        </w:rPr>
        <w:t xml:space="preserve">. Or as comedian Eddie Izzard once joked, </w:t>
      </w:r>
      <w:r w:rsidRPr="00015651">
        <w:rPr>
          <w:rFonts w:eastAsia="Cambria"/>
          <w:u w:val="single"/>
        </w:rPr>
        <w:t xml:space="preserve">stealing countries with the cunning use of flags. If you can claim it and defend it, it becomes </w:t>
      </w:r>
      <w:r w:rsidRPr="00015651">
        <w:rPr>
          <w:rFonts w:eastAsia="Cambria"/>
          <w:u w:val="single"/>
        </w:rPr>
        <w:lastRenderedPageBreak/>
        <w:t xml:space="preserve">yours. The problem with this way of thinking is that the </w:t>
      </w:r>
      <w:r w:rsidRPr="00015651">
        <w:rPr>
          <w:rFonts w:eastAsia="Cambria"/>
          <w:b/>
          <w:iCs/>
          <w:u w:val="single"/>
        </w:rPr>
        <w:t>Wild West is a poor analogy for space exploration</w:t>
      </w:r>
      <w:r w:rsidRPr="00015651">
        <w:rPr>
          <w:rFonts w:eastAsia="Cambria"/>
          <w:sz w:val="16"/>
        </w:rPr>
        <w:t xml:space="preserve">. </w:t>
      </w:r>
      <w:r w:rsidRPr="00015651">
        <w:rPr>
          <w:rFonts w:eastAsia="Cambria"/>
          <w:u w:val="single"/>
        </w:rPr>
        <w:t xml:space="preserve">First there’s the access issue. </w:t>
      </w:r>
      <w:r w:rsidRPr="00015651">
        <w:rPr>
          <w:rFonts w:eastAsia="Cambria"/>
          <w:highlight w:val="green"/>
          <w:u w:val="single"/>
        </w:rPr>
        <w:t>Getting to the New World</w:t>
      </w:r>
      <w:r w:rsidRPr="00015651">
        <w:rPr>
          <w:rFonts w:eastAsia="Cambria"/>
          <w:u w:val="single"/>
        </w:rPr>
        <w:t xml:space="preserve"> may have been harsh and costly, but it </w:t>
      </w:r>
      <w:r w:rsidRPr="00015651">
        <w:rPr>
          <w:rFonts w:eastAsia="Cambria"/>
          <w:highlight w:val="green"/>
          <w:u w:val="single"/>
        </w:rPr>
        <w:t>was</w:t>
      </w:r>
      <w:r w:rsidRPr="00015651">
        <w:rPr>
          <w:rFonts w:eastAsia="Cambria"/>
          <w:u w:val="single"/>
        </w:rPr>
        <w:t xml:space="preserve"> still </w:t>
      </w:r>
      <w:r w:rsidRPr="00015651">
        <w:rPr>
          <w:rFonts w:eastAsia="Cambria"/>
          <w:highlight w:val="green"/>
          <w:u w:val="single"/>
        </w:rPr>
        <w:t xml:space="preserve">exponentially easier </w:t>
      </w:r>
      <w:r w:rsidRPr="00015651">
        <w:rPr>
          <w:rFonts w:eastAsia="Cambria"/>
          <w:b/>
          <w:iCs/>
          <w:highlight w:val="green"/>
          <w:u w:val="single"/>
        </w:rPr>
        <w:t>– and thus more equitable</w:t>
      </w:r>
      <w:r w:rsidRPr="00015651">
        <w:rPr>
          <w:rFonts w:eastAsia="Cambria"/>
          <w:highlight w:val="green"/>
          <w:u w:val="single"/>
        </w:rPr>
        <w:t xml:space="preserve"> – than</w:t>
      </w:r>
      <w:r w:rsidRPr="00015651">
        <w:rPr>
          <w:rFonts w:eastAsia="Cambria"/>
          <w:u w:val="single"/>
        </w:rPr>
        <w:t xml:space="preserve"> getting to </w:t>
      </w:r>
      <w:r w:rsidRPr="00015651">
        <w:rPr>
          <w:rFonts w:eastAsia="Cambria"/>
          <w:highlight w:val="green"/>
          <w:u w:val="single"/>
        </w:rPr>
        <w:t>space</w:t>
      </w:r>
      <w:r w:rsidRPr="00015651">
        <w:rPr>
          <w:rFonts w:eastAsia="Cambria"/>
          <w:sz w:val="16"/>
        </w:rPr>
        <w:t xml:space="preserve">. Second, </w:t>
      </w:r>
      <w:r w:rsidRPr="00015651">
        <w:rPr>
          <w:rFonts w:eastAsia="Cambria"/>
          <w:highlight w:val="green"/>
          <w:u w:val="single"/>
        </w:rPr>
        <w:t>when the pilgrims set sail</w:t>
      </w:r>
      <w:r w:rsidRPr="00015651">
        <w:rPr>
          <w:rFonts w:eastAsia="Cambria"/>
          <w:u w:val="single"/>
        </w:rPr>
        <w:t xml:space="preserve"> for America, </w:t>
      </w:r>
      <w:r w:rsidRPr="00015651">
        <w:rPr>
          <w:rFonts w:eastAsia="Cambria"/>
          <w:highlight w:val="green"/>
          <w:u w:val="single"/>
        </w:rPr>
        <w:t>they never looked back</w:t>
      </w:r>
      <w:r w:rsidRPr="00015651">
        <w:rPr>
          <w:rFonts w:eastAsia="Cambria"/>
          <w:u w:val="single"/>
        </w:rPr>
        <w:t>. Yes, they still depended on trade</w:t>
      </w:r>
      <w:r w:rsidRPr="00015651">
        <w:rPr>
          <w:rFonts w:eastAsia="Cambria"/>
          <w:sz w:val="16"/>
        </w:rPr>
        <w:t xml:space="preserve">, but they did so on an equal footing with their trade partners because they had just as many valuable resources, if not more, to exchange. </w:t>
      </w:r>
      <w:r w:rsidRPr="00015651">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015651">
        <w:rPr>
          <w:rFonts w:eastAsia="Cambria"/>
          <w:highlight w:val="green"/>
          <w:u w:val="single"/>
        </w:rPr>
        <w:t>The chance that any colonist</w:t>
      </w:r>
      <w:r w:rsidRPr="00015651">
        <w:rPr>
          <w:rFonts w:eastAsia="Cambria"/>
          <w:u w:val="single"/>
        </w:rPr>
        <w:t xml:space="preserve"> on Mars, the Moon or an asteroid </w:t>
      </w:r>
      <w:r w:rsidRPr="00015651">
        <w:rPr>
          <w:rFonts w:eastAsia="Cambria"/>
          <w:highlight w:val="green"/>
          <w:u w:val="single"/>
        </w:rPr>
        <w:t>will</w:t>
      </w:r>
      <w:r w:rsidRPr="00015651">
        <w:rPr>
          <w:rFonts w:eastAsia="Cambria"/>
          <w:u w:val="single"/>
        </w:rPr>
        <w:t xml:space="preserve"> be self-sufficient enough to </w:t>
      </w:r>
      <w:r w:rsidRPr="00015651">
        <w:rPr>
          <w:rFonts w:eastAsia="Cambria"/>
          <w:highlight w:val="green"/>
          <w:u w:val="single"/>
        </w:rPr>
        <w:t xml:space="preserve">break their dependence on Earth is </w:t>
      </w:r>
      <w:r w:rsidRPr="00015651">
        <w:rPr>
          <w:rFonts w:eastAsia="Cambria"/>
          <w:b/>
          <w:iCs/>
          <w:highlight w:val="green"/>
          <w:u w:val="single"/>
        </w:rPr>
        <w:t>infinitesimally small</w:t>
      </w:r>
      <w:r w:rsidRPr="00015651">
        <w:rPr>
          <w:rFonts w:eastAsia="Cambria"/>
          <w:b/>
          <w:iCs/>
          <w:u w:val="single"/>
        </w:rPr>
        <w:t>.</w:t>
      </w:r>
      <w:r w:rsidRPr="00015651">
        <w:rPr>
          <w:rFonts w:eastAsia="Cambria"/>
          <w:sz w:val="16"/>
        </w:rPr>
        <w:t xml:space="preserve"> To </w:t>
      </w:r>
      <w:r w:rsidRPr="00015651">
        <w:rPr>
          <w:rFonts w:eastAsia="Cambria"/>
          <w:u w:val="single"/>
        </w:rPr>
        <w:t xml:space="preserve">the contrary, </w:t>
      </w:r>
      <w:r w:rsidRPr="00015651">
        <w:rPr>
          <w:rFonts w:eastAsia="Cambria"/>
          <w:highlight w:val="green"/>
          <w:u w:val="single"/>
        </w:rPr>
        <w:t xml:space="preserve">private missions are likely to remain </w:t>
      </w:r>
      <w:r w:rsidRPr="00015651">
        <w:rPr>
          <w:rFonts w:eastAsia="Cambria"/>
          <w:b/>
          <w:iCs/>
          <w:highlight w:val="green"/>
          <w:u w:val="single"/>
        </w:rPr>
        <w:t>dependent on national jurisdictions</w:t>
      </w:r>
      <w:r w:rsidRPr="00015651">
        <w:rPr>
          <w:rFonts w:eastAsia="Cambria"/>
          <w:u w:val="single"/>
        </w:rPr>
        <w:t xml:space="preserve"> for launches and life support for decades if not centuries. </w:t>
      </w:r>
      <w:r w:rsidRPr="00015651">
        <w:rPr>
          <w:rFonts w:eastAsia="Cambria"/>
          <w:highlight w:val="green"/>
          <w:u w:val="single"/>
        </w:rPr>
        <w:t>Is it a risk</w:t>
      </w:r>
      <w:r w:rsidRPr="00015651">
        <w:rPr>
          <w:rFonts w:eastAsia="Cambria"/>
          <w:u w:val="single"/>
        </w:rPr>
        <w:t xml:space="preserve">, then, </w:t>
      </w:r>
      <w:r w:rsidRPr="00015651">
        <w:rPr>
          <w:rFonts w:eastAsia="Cambria"/>
          <w:highlight w:val="green"/>
          <w:u w:val="single"/>
        </w:rPr>
        <w:t>that nation-states will see this as an invitation to go empire-building in space instead? Unlikely</w:t>
      </w:r>
      <w:r w:rsidRPr="00015651">
        <w:rPr>
          <w:rFonts w:eastAsia="Cambria"/>
          <w:u w:val="single"/>
        </w:rPr>
        <w:t>.</w:t>
      </w:r>
      <w:r w:rsidRPr="00015651">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015651">
        <w:rPr>
          <w:rFonts w:eastAsia="Cambria"/>
          <w:u w:val="single"/>
        </w:rPr>
        <w:t>Unfortunately, the same cannot be said for private enterprise</w:t>
      </w:r>
      <w:r w:rsidRPr="00015651">
        <w:rPr>
          <w:rFonts w:eastAsia="Cambria"/>
          <w:b/>
          <w:iCs/>
          <w:u w:val="single"/>
        </w:rPr>
        <w:t xml:space="preserve">. </w:t>
      </w:r>
      <w:r w:rsidRPr="00015651">
        <w:rPr>
          <w:rFonts w:eastAsia="Cambria"/>
          <w:b/>
          <w:iCs/>
          <w:highlight w:val="green"/>
          <w:u w:val="single"/>
        </w:rPr>
        <w:t>A power-hungry space baron</w:t>
      </w:r>
      <w:r w:rsidRPr="00015651">
        <w:rPr>
          <w:rFonts w:eastAsia="Cambria"/>
          <w:sz w:val="16"/>
          <w:highlight w:val="green"/>
        </w:rPr>
        <w:t xml:space="preserve"> </w:t>
      </w:r>
      <w:r w:rsidRPr="00015651">
        <w:rPr>
          <w:rFonts w:eastAsia="Cambria"/>
          <w:highlight w:val="green"/>
          <w:u w:val="single"/>
        </w:rPr>
        <w:t>could</w:t>
      </w:r>
      <w:r w:rsidRPr="00015651">
        <w:rPr>
          <w:rFonts w:eastAsia="Cambria"/>
          <w:u w:val="single"/>
        </w:rPr>
        <w:t xml:space="preserve"> feasibly </w:t>
      </w:r>
      <w:r w:rsidRPr="00015651">
        <w:rPr>
          <w:rFonts w:eastAsia="Cambria"/>
          <w:highlight w:val="green"/>
          <w:u w:val="single"/>
        </w:rPr>
        <w:t>argue that the UN treaty does not apply</w:t>
      </w:r>
      <w:r w:rsidRPr="00015651">
        <w:rPr>
          <w:rFonts w:eastAsia="Cambria"/>
          <w:u w:val="single"/>
        </w:rPr>
        <w:t xml:space="preserve"> to them </w:t>
      </w:r>
      <w:r w:rsidRPr="00015651">
        <w:rPr>
          <w:rFonts w:eastAsia="Cambria"/>
          <w:highlight w:val="green"/>
          <w:u w:val="single"/>
        </w:rPr>
        <w:t>since they are not a sovereign state. Then</w:t>
      </w:r>
      <w:r w:rsidRPr="00015651">
        <w:rPr>
          <w:rFonts w:eastAsia="Cambria"/>
          <w:u w:val="single"/>
        </w:rPr>
        <w:t xml:space="preserve"> there is also the caveat that </w:t>
      </w:r>
      <w:r w:rsidRPr="00015651">
        <w:rPr>
          <w:rFonts w:eastAsia="Cambria"/>
          <w:highlight w:val="green"/>
          <w:u w:val="single"/>
        </w:rPr>
        <w:t xml:space="preserve">the treaty only refers to </w:t>
      </w:r>
      <w:r w:rsidRPr="00015651">
        <w:rPr>
          <w:rStyle w:val="StyleUnderline"/>
          <w:highlight w:val="green"/>
        </w:rPr>
        <w:t>celestial rather than man-made bodies</w:t>
      </w:r>
      <w:r w:rsidRPr="00015651">
        <w:rPr>
          <w:rFonts w:eastAsia="Cambria"/>
          <w:sz w:val="16"/>
        </w:rPr>
        <w:t xml:space="preserve">. </w:t>
      </w:r>
      <w:r w:rsidRPr="00015651">
        <w:rPr>
          <w:rFonts w:eastAsia="Cambria"/>
          <w:u w:val="single"/>
        </w:rPr>
        <w:t xml:space="preserve">This is what you could call the </w:t>
      </w:r>
      <w:r w:rsidRPr="00015651">
        <w:rPr>
          <w:rFonts w:eastAsia="Cambria"/>
          <w:b/>
          <w:iCs/>
          <w:u w:val="single"/>
        </w:rPr>
        <w:t>dark side of space commercialisation</w:t>
      </w:r>
      <w:r w:rsidRPr="00015651">
        <w:rPr>
          <w:rFonts w:eastAsia="Cambria"/>
          <w:sz w:val="16"/>
        </w:rPr>
        <w:t xml:space="preserve">. </w:t>
      </w:r>
      <w:r w:rsidRPr="00015651">
        <w:rPr>
          <w:rFonts w:eastAsia="Cambria"/>
          <w:u w:val="single"/>
        </w:rPr>
        <w:t xml:space="preserve">The point at which open access to space creates a </w:t>
      </w:r>
      <w:r w:rsidRPr="00015651">
        <w:rPr>
          <w:rFonts w:eastAsia="Cambria"/>
          <w:b/>
          <w:iCs/>
          <w:u w:val="single"/>
        </w:rPr>
        <w:t>Pandora’s box</w:t>
      </w:r>
      <w:r w:rsidRPr="00015651">
        <w:rPr>
          <w:rFonts w:eastAsia="Cambria"/>
          <w:u w:val="single"/>
        </w:rPr>
        <w:t xml:space="preserve"> effect that in the name of competition </w:t>
      </w:r>
      <w:r w:rsidRPr="00015651">
        <w:rPr>
          <w:rFonts w:eastAsia="Cambria"/>
          <w:b/>
          <w:iCs/>
          <w:u w:val="single"/>
        </w:rPr>
        <w:t>compromises space co-operation and disrupts the power balance</w:t>
      </w:r>
      <w:r w:rsidRPr="00015651">
        <w:rPr>
          <w:rFonts w:eastAsia="Cambria"/>
          <w:u w:val="single"/>
        </w:rPr>
        <w:t xml:space="preserve"> we’ve achieved both in space and on Earth.</w:t>
      </w:r>
      <w:r w:rsidRPr="00015651">
        <w:rPr>
          <w:rFonts w:eastAsia="Cambria"/>
          <w:sz w:val="16"/>
        </w:rPr>
        <w:t xml:space="preserve"> </w:t>
      </w:r>
      <w:r w:rsidRPr="00015651">
        <w:rPr>
          <w:rFonts w:eastAsia="Cambria"/>
          <w:u w:val="single"/>
        </w:rPr>
        <w:t xml:space="preserve">The point when </w:t>
      </w:r>
      <w:r w:rsidRPr="00015651">
        <w:rPr>
          <w:rFonts w:eastAsia="Cambria"/>
          <w:highlight w:val="green"/>
          <w:u w:val="single"/>
        </w:rPr>
        <w:t xml:space="preserve">a power-hungry billionaire could find a legal path to </w:t>
      </w:r>
      <w:r w:rsidRPr="00015651">
        <w:rPr>
          <w:rFonts w:eastAsia="Cambria"/>
          <w:b/>
          <w:iCs/>
          <w:highlight w:val="green"/>
          <w:u w:val="single"/>
        </w:rPr>
        <w:t>building his own Death Star</w:t>
      </w:r>
      <w:r w:rsidRPr="00015651">
        <w:rPr>
          <w:rFonts w:eastAsia="Cambria"/>
          <w:b/>
          <w:iCs/>
          <w:u w:val="single"/>
        </w:rPr>
        <w:t xml:space="preserve">. </w:t>
      </w:r>
      <w:r w:rsidRPr="00015651">
        <w:rPr>
          <w:rFonts w:eastAsia="Cambria"/>
          <w:sz w:val="16"/>
        </w:rPr>
        <w:t xml:space="preserve">Elon </w:t>
      </w:r>
      <w:r w:rsidRPr="00015651">
        <w:rPr>
          <w:rFonts w:eastAsia="Cambria"/>
          <w:u w:val="single"/>
        </w:rPr>
        <w:t>Musk’s testimony</w:t>
      </w:r>
      <w:r w:rsidRPr="00015651">
        <w:rPr>
          <w:rFonts w:eastAsia="Cambria"/>
          <w:sz w:val="16"/>
        </w:rPr>
        <w:t xml:space="preserve"> to the Senate appropriations hearing on March 5 </w:t>
      </w:r>
      <w:r w:rsidRPr="00015651">
        <w:rPr>
          <w:rFonts w:eastAsia="Cambria"/>
          <w:u w:val="single"/>
        </w:rPr>
        <w:t>speaks of the potential power play</w:t>
      </w:r>
      <w:r w:rsidRPr="00015651">
        <w:rPr>
          <w:rFonts w:eastAsia="Cambria"/>
          <w:sz w:val="16"/>
        </w:rPr>
        <w:t xml:space="preserve"> in hand. </w:t>
      </w:r>
      <w:r w:rsidRPr="00015651">
        <w:rPr>
          <w:rFonts w:eastAsia="Cambria"/>
          <w:u w:val="single"/>
        </w:rPr>
        <w:t>As he argued, US national security is being undermined by the country’s dependence on Russian parts and launches</w:t>
      </w:r>
      <w:r w:rsidRPr="00015651">
        <w:rPr>
          <w:rFonts w:eastAsia="Cambria"/>
          <w:sz w:val="16"/>
        </w:rPr>
        <w:t xml:space="preserve">, especially </w:t>
      </w:r>
      <w:proofErr w:type="gramStart"/>
      <w:r w:rsidRPr="00015651">
        <w:rPr>
          <w:rFonts w:eastAsia="Cambria"/>
          <w:sz w:val="16"/>
        </w:rPr>
        <w:t>in light of</w:t>
      </w:r>
      <w:proofErr w:type="gramEnd"/>
      <w:r w:rsidRPr="00015651">
        <w:rPr>
          <w:rFonts w:eastAsia="Cambria"/>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015651">
        <w:rPr>
          <w:rFonts w:eastAsia="Cambria"/>
          <w:u w:val="single"/>
        </w:rPr>
        <w:t xml:space="preserve">The only problem with this analogy is that private corporations competing for commodities still </w:t>
      </w:r>
      <w:proofErr w:type="gramStart"/>
      <w:r w:rsidRPr="00015651">
        <w:rPr>
          <w:rFonts w:eastAsia="Cambria"/>
          <w:u w:val="single"/>
        </w:rPr>
        <w:t>have to</w:t>
      </w:r>
      <w:proofErr w:type="gramEnd"/>
      <w:r w:rsidRPr="00015651">
        <w:rPr>
          <w:rFonts w:eastAsia="Cambria"/>
          <w:u w:val="single"/>
        </w:rPr>
        <w:t xml:space="preserve"> abide by national rules. </w:t>
      </w:r>
      <w:r w:rsidRPr="00015651">
        <w:rPr>
          <w:rFonts w:eastAsia="Cambria"/>
          <w:highlight w:val="green"/>
          <w:u w:val="single"/>
        </w:rPr>
        <w:t>Commercial space enterprises</w:t>
      </w:r>
      <w:r w:rsidRPr="00015651">
        <w:rPr>
          <w:rFonts w:eastAsia="Cambria"/>
          <w:u w:val="single"/>
        </w:rPr>
        <w:t xml:space="preserve">, it seems, </w:t>
      </w:r>
      <w:r w:rsidRPr="00015651">
        <w:rPr>
          <w:rFonts w:eastAsia="Cambria"/>
          <w:highlight w:val="green"/>
          <w:u w:val="single"/>
        </w:rPr>
        <w:t>would prefer it if</w:t>
      </w:r>
      <w:r w:rsidRPr="00015651">
        <w:rPr>
          <w:rFonts w:eastAsia="Cambria"/>
          <w:u w:val="single"/>
        </w:rPr>
        <w:t xml:space="preserve"> sovereign states </w:t>
      </w:r>
      <w:r w:rsidRPr="00015651">
        <w:rPr>
          <w:rFonts w:eastAsia="Cambria"/>
          <w:b/>
          <w:iCs/>
          <w:highlight w:val="green"/>
          <w:u w:val="single"/>
        </w:rPr>
        <w:t>became dependent on private enterprise instead</w:t>
      </w:r>
      <w:r w:rsidRPr="00015651">
        <w:rPr>
          <w:rFonts w:eastAsia="Cambria"/>
          <w:u w:val="single"/>
        </w:rPr>
        <w:t xml:space="preserve"> – the surest way of exposing Earth to the </w:t>
      </w:r>
      <w:r w:rsidRPr="00015651">
        <w:rPr>
          <w:rFonts w:eastAsia="Cambria"/>
          <w:b/>
          <w:iCs/>
          <w:u w:val="single"/>
        </w:rPr>
        <w:t>risk of a megalomaniac that wants to rename Mars one day</w:t>
      </w:r>
      <w:r w:rsidRPr="00015651">
        <w:rPr>
          <w:rFonts w:eastAsia="Cambria"/>
          <w:u w:val="single"/>
        </w:rPr>
        <w:t>.</w:t>
      </w:r>
      <w:r w:rsidRPr="00140AA3">
        <w:rPr>
          <w:rFonts w:eastAsia="Cambria"/>
          <w:u w:val="single"/>
        </w:rPr>
        <w:t xml:space="preserve"> </w:t>
      </w:r>
    </w:p>
    <w:p w14:paraId="3F41033D" w14:textId="77777777" w:rsidR="00155963" w:rsidRPr="00140AA3" w:rsidRDefault="00155963" w:rsidP="00155963">
      <w:pPr>
        <w:rPr>
          <w:rFonts w:eastAsia="Cambria"/>
          <w:u w:val="single"/>
        </w:rPr>
      </w:pPr>
    </w:p>
    <w:p w14:paraId="3C262256" w14:textId="77777777" w:rsidR="00155963" w:rsidRPr="00140AA3" w:rsidRDefault="00155963" w:rsidP="00155963">
      <w:pPr>
        <w:keepNext/>
        <w:keepLines/>
        <w:spacing w:before="40" w:after="0"/>
        <w:outlineLvl w:val="3"/>
        <w:rPr>
          <w:rFonts w:eastAsia="MS Gothic"/>
          <w:b/>
          <w:iCs/>
          <w:sz w:val="26"/>
        </w:rPr>
      </w:pPr>
      <w:r w:rsidRPr="00140AA3">
        <w:rPr>
          <w:rFonts w:eastAsia="MS Gothic"/>
          <w:b/>
          <w:iCs/>
          <w:sz w:val="26"/>
        </w:rPr>
        <w:t>Utopian space fantasies are precisely that, they will never happen. Their purpose is to distract the public from a new age of capital accumulation</w:t>
      </w:r>
    </w:p>
    <w:p w14:paraId="1E001BA7" w14:textId="77777777" w:rsidR="00155963" w:rsidRPr="00140AA3" w:rsidRDefault="00155963" w:rsidP="00155963">
      <w:pPr>
        <w:rPr>
          <w:rFonts w:eastAsia="Cambria"/>
          <w:b/>
          <w:bCs/>
          <w:sz w:val="26"/>
        </w:rPr>
      </w:pPr>
      <w:r w:rsidRPr="00140AA3">
        <w:rPr>
          <w:rFonts w:eastAsia="Cambria"/>
          <w:b/>
          <w:bCs/>
          <w:sz w:val="26"/>
        </w:rPr>
        <w:t xml:space="preserve">Marx 21 </w:t>
      </w:r>
    </w:p>
    <w:p w14:paraId="0531AA6A" w14:textId="77777777" w:rsidR="00155963" w:rsidRPr="00140AA3" w:rsidRDefault="00155963" w:rsidP="00155963">
      <w:pPr>
        <w:rPr>
          <w:rFonts w:eastAsia="Cambria"/>
          <w:sz w:val="16"/>
        </w:rPr>
      </w:pPr>
      <w:r w:rsidRPr="00140AA3">
        <w:rPr>
          <w:rFonts w:eastAsia="Cambria"/>
          <w:sz w:val="16"/>
        </w:rPr>
        <w:t xml:space="preserve">(Paris Marx is a socialist writer and host of the Tech Won't Save Us podcast. </w:t>
      </w:r>
      <w:hyperlink r:id="rId12" w:history="1">
        <w:r w:rsidRPr="00140AA3">
          <w:rPr>
            <w:rFonts w:eastAsia="Cambria"/>
            <w:sz w:val="16"/>
          </w:rPr>
          <w:t>https://www.jacobinmag.com/2021/07/billionaires-space-richard-branson-jeff-bezos-elon-musk</w:t>
        </w:r>
      </w:hyperlink>
      <w:r w:rsidRPr="00140AA3">
        <w:rPr>
          <w:rFonts w:eastAsia="Cambria"/>
          <w:sz w:val="16"/>
        </w:rPr>
        <w:t xml:space="preserve"> , 7-13)</w:t>
      </w:r>
    </w:p>
    <w:p w14:paraId="5D6368B1" w14:textId="77777777" w:rsidR="00155963" w:rsidRPr="00140AA3" w:rsidRDefault="00155963" w:rsidP="00155963">
      <w:pPr>
        <w:rPr>
          <w:rFonts w:eastAsia="Cambria"/>
          <w:u w:val="single"/>
        </w:rPr>
      </w:pPr>
      <w:r w:rsidRPr="00015651">
        <w:rPr>
          <w:rFonts w:eastAsia="Cambria"/>
          <w:sz w:val="16"/>
        </w:rPr>
        <w:t xml:space="preserve">But </w:t>
      </w:r>
      <w:r w:rsidRPr="00015651">
        <w:rPr>
          <w:rFonts w:eastAsia="Cambria"/>
          <w:highlight w:val="green"/>
          <w:u w:val="single"/>
        </w:rPr>
        <w:t>as</w:t>
      </w:r>
      <w:r w:rsidRPr="00015651">
        <w:rPr>
          <w:rFonts w:eastAsia="Cambria"/>
          <w:sz w:val="16"/>
        </w:rPr>
        <w:t xml:space="preserve"> these </w:t>
      </w:r>
      <w:r w:rsidRPr="00015651">
        <w:rPr>
          <w:rFonts w:eastAsia="Cambria"/>
          <w:highlight w:val="green"/>
          <w:u w:val="single"/>
        </w:rPr>
        <w:t>billionaires</w:t>
      </w:r>
      <w:r w:rsidRPr="00015651">
        <w:rPr>
          <w:rFonts w:eastAsia="Cambria"/>
          <w:u w:val="single"/>
        </w:rPr>
        <w:t xml:space="preserve"> had their eyes </w:t>
      </w:r>
      <w:r w:rsidRPr="00015651">
        <w:rPr>
          <w:rFonts w:eastAsia="Cambria"/>
          <w:highlight w:val="green"/>
          <w:u w:val="single"/>
        </w:rPr>
        <w:t>turned to the stars</w:t>
      </w:r>
      <w:r w:rsidRPr="00015651">
        <w:rPr>
          <w:rFonts w:eastAsia="Cambria"/>
          <w:sz w:val="16"/>
        </w:rPr>
        <w:t xml:space="preserve"> and the media showered them with the headlines they craved, </w:t>
      </w:r>
      <w:r w:rsidRPr="00015651">
        <w:rPr>
          <w:rFonts w:eastAsia="Cambria"/>
          <w:u w:val="single"/>
        </w:rPr>
        <w:t xml:space="preserve">the </w:t>
      </w:r>
      <w:r w:rsidRPr="00015651">
        <w:rPr>
          <w:rFonts w:eastAsia="Cambria"/>
          <w:highlight w:val="green"/>
          <w:u w:val="single"/>
        </w:rPr>
        <w:t>evidence that the climate</w:t>
      </w:r>
      <w:r w:rsidRPr="00015651">
        <w:rPr>
          <w:rFonts w:eastAsia="Cambria"/>
          <w:u w:val="single"/>
        </w:rPr>
        <w:t xml:space="preserve"> of our planet </w:t>
      </w:r>
      <w:r w:rsidRPr="00015651">
        <w:rPr>
          <w:rFonts w:eastAsia="Cambria"/>
          <w:highlight w:val="green"/>
          <w:u w:val="single"/>
        </w:rPr>
        <w:t>is rapidly changing</w:t>
      </w:r>
      <w:r w:rsidRPr="00015651">
        <w:rPr>
          <w:rFonts w:eastAsia="Cambria"/>
          <w:u w:val="single"/>
        </w:rPr>
        <w:t xml:space="preserve"> in a way that is hostile to life — both human and otherwise — </w:t>
      </w:r>
      <w:r w:rsidRPr="00015651">
        <w:rPr>
          <w:rFonts w:eastAsia="Cambria"/>
          <w:b/>
          <w:iCs/>
          <w:highlight w:val="green"/>
          <w:u w:val="single"/>
        </w:rPr>
        <w:t>was escalating</w:t>
      </w:r>
      <w:r w:rsidRPr="00015651">
        <w:rPr>
          <w:rFonts w:eastAsia="Cambria"/>
          <w:b/>
          <w:iCs/>
          <w:u w:val="single"/>
        </w:rPr>
        <w:t>.</w:t>
      </w:r>
      <w:r w:rsidRPr="00015651">
        <w:rPr>
          <w:rFonts w:eastAsia="Cambria"/>
          <w:u w:val="single"/>
        </w:rPr>
        <w:t xml:space="preserve"> </w:t>
      </w:r>
      <w:r w:rsidRPr="00015651">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t>
      </w:r>
      <w:r w:rsidRPr="00015651">
        <w:rPr>
          <w:rFonts w:eastAsia="Cambria"/>
          <w:sz w:val="16"/>
        </w:rPr>
        <w:lastRenderedPageBreak/>
        <w:t xml:space="preserve">was made much worse by climate change sent temperatures soaring so high that the town of Lytton, British Columbia, hit 49.6ºC, beating Canada’s previous temperature record by 4.6ºC, then burned to the ground when a wildfire tore through the town. </w:t>
      </w:r>
      <w:r w:rsidRPr="00015651">
        <w:rPr>
          <w:rFonts w:eastAsia="Cambria"/>
          <w:u w:val="single"/>
        </w:rPr>
        <w:t>The contrast</w:t>
      </w:r>
      <w:r w:rsidRPr="00015651">
        <w:rPr>
          <w:rFonts w:eastAsia="Cambria"/>
          <w:sz w:val="16"/>
        </w:rPr>
        <w:t xml:space="preserve"> between those stories </w:t>
      </w:r>
      <w:r w:rsidRPr="00015651">
        <w:rPr>
          <w:rFonts w:eastAsia="Cambria"/>
          <w:u w:val="single"/>
        </w:rPr>
        <w:t>is striking. On one hand, billionaires are engaging in a dick-measuring contest to see who can exit the atmosphere first, while on the other, th</w:t>
      </w:r>
      <w:r w:rsidRPr="00015651">
        <w:rPr>
          <w:rFonts w:eastAsia="Cambria"/>
          <w:highlight w:val="green"/>
          <w:u w:val="single"/>
        </w:rPr>
        <w:t>e billions</w:t>
      </w:r>
      <w:r w:rsidRPr="00015651">
        <w:rPr>
          <w:rFonts w:eastAsia="Cambria"/>
          <w:u w:val="single"/>
        </w:rPr>
        <w:t xml:space="preserve"> of us </w:t>
      </w:r>
      <w:r w:rsidRPr="00015651">
        <w:rPr>
          <w:rFonts w:eastAsia="Cambria"/>
          <w:highlight w:val="green"/>
          <w:u w:val="single"/>
        </w:rPr>
        <w:t>who will never make any such journey are</w:t>
      </w:r>
      <w:r w:rsidRPr="00015651">
        <w:rPr>
          <w:rFonts w:eastAsia="Cambria"/>
          <w:u w:val="single"/>
        </w:rPr>
        <w:t xml:space="preserve"> increasing </w:t>
      </w:r>
      <w:r w:rsidRPr="00015651">
        <w:rPr>
          <w:rFonts w:eastAsia="Cambria"/>
          <w:highlight w:val="green"/>
          <w:u w:val="single"/>
        </w:rPr>
        <w:t xml:space="preserve">dealing with </w:t>
      </w:r>
      <w:r w:rsidRPr="00015651">
        <w:rPr>
          <w:rFonts w:eastAsia="Cambria"/>
          <w:b/>
          <w:iCs/>
          <w:highlight w:val="green"/>
          <w:u w:val="single"/>
        </w:rPr>
        <w:t>the consequences of capitalism</w:t>
      </w:r>
      <w:r w:rsidRPr="00015651">
        <w:rPr>
          <w:rFonts w:eastAsia="Cambria"/>
          <w:b/>
          <w:iCs/>
          <w:u w:val="single"/>
        </w:rPr>
        <w:t>’s effects on the climate</w:t>
      </w:r>
      <w:r w:rsidRPr="00015651">
        <w:rPr>
          <w:rFonts w:eastAsia="Cambria"/>
          <w:sz w:val="16"/>
        </w:rPr>
        <w:t xml:space="preserve"> — and the decades its most powerful adherents have spent stifling action to curb them. </w:t>
      </w:r>
      <w:r w:rsidRPr="00015651">
        <w:rPr>
          <w:rFonts w:eastAsia="Cambria"/>
          <w:u w:val="single"/>
        </w:rPr>
        <w:t xml:space="preserve">At a moment </w:t>
      </w:r>
      <w:r w:rsidRPr="006E1FCA">
        <w:rPr>
          <w:rFonts w:eastAsia="Cambria"/>
          <w:highlight w:val="green"/>
          <w:u w:val="single"/>
        </w:rPr>
        <w:t>when we should be</w:t>
      </w:r>
      <w:r w:rsidRPr="00015651">
        <w:rPr>
          <w:rFonts w:eastAsia="Cambria"/>
          <w:u w:val="single"/>
        </w:rPr>
        <w:t xml:space="preserve"> throwing </w:t>
      </w:r>
      <w:proofErr w:type="gramStart"/>
      <w:r w:rsidRPr="00015651">
        <w:rPr>
          <w:rFonts w:eastAsia="Cambria"/>
          <w:u w:val="single"/>
        </w:rPr>
        <w:t>everything</w:t>
      </w:r>
      <w:proofErr w:type="gramEnd"/>
      <w:r w:rsidRPr="00015651">
        <w:rPr>
          <w:rFonts w:eastAsia="Cambria"/>
          <w:u w:val="single"/>
        </w:rPr>
        <w:t xml:space="preserve"> we have into </w:t>
      </w:r>
      <w:r w:rsidRPr="006E1FCA">
        <w:rPr>
          <w:rFonts w:eastAsia="Cambria"/>
          <w:highlight w:val="green"/>
          <w:u w:val="single"/>
        </w:rPr>
        <w:t xml:space="preserve">ensuring the planet remains habitable, billionaires </w:t>
      </w:r>
      <w:r w:rsidRPr="006E1FCA">
        <w:rPr>
          <w:rFonts w:eastAsia="Cambria"/>
          <w:u w:val="single"/>
        </w:rPr>
        <w:t>are</w:t>
      </w:r>
      <w:r w:rsidRPr="00015651">
        <w:rPr>
          <w:rFonts w:eastAsia="Cambria"/>
          <w:u w:val="single"/>
        </w:rPr>
        <w:t xml:space="preserve"> treating us to a spectacle to </w:t>
      </w:r>
      <w:r w:rsidRPr="006E1FCA">
        <w:rPr>
          <w:rFonts w:eastAsia="Cambria"/>
          <w:b/>
          <w:iCs/>
          <w:highlight w:val="green"/>
          <w:u w:val="single"/>
        </w:rPr>
        <w:t>distract us from their quest for continued</w:t>
      </w:r>
      <w:r w:rsidRPr="00015651">
        <w:rPr>
          <w:rFonts w:eastAsia="Cambria"/>
          <w:b/>
          <w:iCs/>
          <w:u w:val="single"/>
        </w:rPr>
        <w:t xml:space="preserve"> capitalist </w:t>
      </w:r>
      <w:r w:rsidRPr="006E1FCA">
        <w:rPr>
          <w:rFonts w:eastAsia="Cambria"/>
          <w:b/>
          <w:iCs/>
          <w:highlight w:val="green"/>
          <w:u w:val="single"/>
        </w:rPr>
        <w:t>accumulation</w:t>
      </w:r>
      <w:r w:rsidRPr="00015651">
        <w:rPr>
          <w:rFonts w:eastAsia="Cambria"/>
          <w:b/>
          <w:iCs/>
          <w:u w:val="single"/>
        </w:rPr>
        <w:t xml:space="preserve"> and the disastrous effects it is already having. </w:t>
      </w:r>
      <w:r w:rsidRPr="00015651">
        <w:rPr>
          <w:rFonts w:eastAsia="Cambria"/>
          <w:sz w:val="16"/>
        </w:rPr>
        <w:t xml:space="preserve">The Spectacle of Billionaires in Space Last May, we were treated to a similar display of billionaire space ambition. </w:t>
      </w:r>
      <w:r w:rsidRPr="00015651">
        <w:rPr>
          <w:rFonts w:eastAsia="Cambria"/>
          <w:u w:val="single"/>
        </w:rPr>
        <w:t>As people</w:t>
      </w:r>
      <w:r w:rsidRPr="00015651">
        <w:rPr>
          <w:rFonts w:eastAsia="Cambria"/>
          <w:sz w:val="16"/>
        </w:rPr>
        <w:t xml:space="preserve"> across the United States </w:t>
      </w:r>
      <w:r w:rsidRPr="00015651">
        <w:rPr>
          <w:rFonts w:eastAsia="Cambria"/>
          <w:u w:val="single"/>
        </w:rPr>
        <w:t>were marching</w:t>
      </w:r>
      <w:r w:rsidRPr="00015651">
        <w:rPr>
          <w:rFonts w:eastAsia="Cambria"/>
          <w:sz w:val="16"/>
        </w:rPr>
        <w:t xml:space="preserve"> in the streets </w:t>
      </w:r>
      <w:r w:rsidRPr="006E1FCA">
        <w:rPr>
          <w:rFonts w:eastAsia="Cambria"/>
          <w:highlight w:val="green"/>
          <w:u w:val="single"/>
        </w:rPr>
        <w:t>after the murder of</w:t>
      </w:r>
      <w:r w:rsidRPr="00015651">
        <w:rPr>
          <w:rFonts w:eastAsia="Cambria"/>
          <w:u w:val="single"/>
        </w:rPr>
        <w:t xml:space="preserve"> George </w:t>
      </w:r>
      <w:r w:rsidRPr="006E1FCA">
        <w:rPr>
          <w:rFonts w:eastAsia="Cambria"/>
          <w:highlight w:val="green"/>
          <w:u w:val="single"/>
        </w:rPr>
        <w:t>Floyd and</w:t>
      </w:r>
      <w:r w:rsidRPr="00015651">
        <w:rPr>
          <w:rFonts w:eastAsia="Cambria"/>
          <w:u w:val="single"/>
        </w:rPr>
        <w:t xml:space="preserve"> the government was doing little to stop </w:t>
      </w:r>
      <w:r w:rsidRPr="006E1FCA">
        <w:rPr>
          <w:rFonts w:eastAsia="Cambria"/>
          <w:highlight w:val="green"/>
          <w:u w:val="single"/>
        </w:rPr>
        <w:t>COVID</w:t>
      </w:r>
      <w:r w:rsidRPr="00015651">
        <w:rPr>
          <w:rFonts w:eastAsia="Cambria"/>
          <w:sz w:val="16"/>
        </w:rPr>
        <w:t xml:space="preserve">-19 from sweeping the country, Elon </w:t>
      </w:r>
      <w:r w:rsidRPr="006E1FCA">
        <w:rPr>
          <w:rFonts w:eastAsia="Cambria"/>
          <w:highlight w:val="green"/>
          <w:u w:val="single"/>
        </w:rPr>
        <w:t>Musk and</w:t>
      </w:r>
      <w:r w:rsidRPr="00015651">
        <w:rPr>
          <w:rFonts w:eastAsia="Cambria"/>
          <w:sz w:val="16"/>
        </w:rPr>
        <w:t xml:space="preserve"> President Donald </w:t>
      </w:r>
      <w:r w:rsidRPr="006E1FCA">
        <w:rPr>
          <w:rFonts w:eastAsia="Cambria"/>
          <w:highlight w:val="green"/>
          <w:u w:val="single"/>
        </w:rPr>
        <w:t>Trump met</w:t>
      </w:r>
      <w:r w:rsidRPr="00015651">
        <w:rPr>
          <w:rFonts w:eastAsia="Cambria"/>
          <w:sz w:val="16"/>
        </w:rPr>
        <w:t xml:space="preserve"> in Florida </w:t>
      </w:r>
      <w:r w:rsidRPr="006E1FCA">
        <w:rPr>
          <w:rFonts w:eastAsia="Cambria"/>
          <w:highlight w:val="green"/>
          <w:u w:val="single"/>
        </w:rPr>
        <w:t>to celebrate SpaceX’s</w:t>
      </w:r>
      <w:r w:rsidRPr="00015651">
        <w:rPr>
          <w:rFonts w:eastAsia="Cambria"/>
          <w:u w:val="single"/>
        </w:rPr>
        <w:t xml:space="preserve"> </w:t>
      </w:r>
      <w:proofErr w:type="gramStart"/>
      <w:r w:rsidRPr="00015651">
        <w:rPr>
          <w:rFonts w:eastAsia="Cambria"/>
          <w:u w:val="single"/>
        </w:rPr>
        <w:t>first time</w:t>
      </w:r>
      <w:proofErr w:type="gramEnd"/>
      <w:r w:rsidRPr="00015651">
        <w:rPr>
          <w:rFonts w:eastAsia="Cambria"/>
          <w:u w:val="single"/>
        </w:rPr>
        <w:t xml:space="preserve"> </w:t>
      </w:r>
      <w:r w:rsidRPr="006E1FCA">
        <w:rPr>
          <w:rFonts w:eastAsia="Cambria"/>
          <w:highlight w:val="green"/>
          <w:u w:val="single"/>
        </w:rPr>
        <w:t>launch</w:t>
      </w:r>
      <w:r w:rsidRPr="00015651">
        <w:rPr>
          <w:rFonts w:eastAsia="Cambria"/>
          <w:u w:val="single"/>
        </w:rPr>
        <w:t xml:space="preserve">ing astronauts to the International Space Station. As regular people were fighting for their lives, it felt like the </w:t>
      </w:r>
      <w:r w:rsidRPr="006E1FCA">
        <w:rPr>
          <w:rFonts w:eastAsia="Cambria"/>
          <w:highlight w:val="green"/>
          <w:u w:val="single"/>
        </w:rPr>
        <w:t xml:space="preserve">elite were living in </w:t>
      </w:r>
      <w:proofErr w:type="gramStart"/>
      <w:r w:rsidRPr="006E1FCA">
        <w:rPr>
          <w:rFonts w:eastAsia="Cambria"/>
          <w:highlight w:val="green"/>
          <w:u w:val="single"/>
        </w:rPr>
        <w:t xml:space="preserve">a </w:t>
      </w:r>
      <w:r w:rsidRPr="006E1FCA">
        <w:rPr>
          <w:rFonts w:eastAsia="Cambria"/>
          <w:u w:val="single"/>
        </w:rPr>
        <w:t xml:space="preserve">completely </w:t>
      </w:r>
      <w:r w:rsidRPr="006E1FCA">
        <w:rPr>
          <w:rFonts w:eastAsia="Cambria"/>
          <w:highlight w:val="green"/>
          <w:u w:val="single"/>
        </w:rPr>
        <w:t>separate</w:t>
      </w:r>
      <w:proofErr w:type="gramEnd"/>
      <w:r w:rsidRPr="006E1FCA">
        <w:rPr>
          <w:rFonts w:eastAsia="Cambria"/>
          <w:highlight w:val="green"/>
          <w:u w:val="single"/>
        </w:rPr>
        <w:t xml:space="preserve"> world</w:t>
      </w:r>
      <w:r w:rsidRPr="00015651">
        <w:rPr>
          <w:rFonts w:eastAsia="Cambria"/>
          <w:u w:val="single"/>
        </w:rPr>
        <w:t xml:space="preserve"> and had no qualms about showing it. They didn’t have to make it to another planet. </w:t>
      </w:r>
      <w:r w:rsidRPr="00015651">
        <w:rPr>
          <w:rFonts w:eastAsia="Cambria"/>
          <w:sz w:val="16"/>
        </w:rPr>
        <w:t xml:space="preserve">Over the past few years, as the billionaire space race has escalated, the public has become increasingly familiar with its grand visions for our future. SpaceX’s Elon </w:t>
      </w:r>
      <w:r w:rsidRPr="00015651">
        <w:rPr>
          <w:rFonts w:eastAsia="Cambria"/>
          <w:u w:val="single"/>
        </w:rPr>
        <w:t>Musk wants us to colonize Mars</w:t>
      </w:r>
      <w:r w:rsidRPr="00015651">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15651">
        <w:rPr>
          <w:rFonts w:eastAsia="Cambria"/>
          <w:u w:val="single"/>
        </w:rPr>
        <w:t>Bezos</w:t>
      </w:r>
      <w:r w:rsidRPr="00015651">
        <w:rPr>
          <w:rFonts w:eastAsia="Cambria"/>
          <w:sz w:val="16"/>
        </w:rPr>
        <w:t xml:space="preserve"> doesn’t have much time for Mars colonization. Instead, he </w:t>
      </w:r>
      <w:r w:rsidRPr="00015651">
        <w:rPr>
          <w:rFonts w:eastAsia="Cambria"/>
          <w:u w:val="single"/>
        </w:rPr>
        <w:t xml:space="preserve">believes </w:t>
      </w:r>
      <w:r w:rsidRPr="00015651">
        <w:rPr>
          <w:rFonts w:eastAsia="Cambria"/>
          <w:sz w:val="16"/>
        </w:rPr>
        <w:t xml:space="preserve">we should build large structures in Earth’s orbit where the human population can grow to a trillion people without further harming the planet’s environment. As we live out our lives </w:t>
      </w:r>
      <w:r w:rsidRPr="00015651">
        <w:rPr>
          <w:rFonts w:eastAsia="Cambria"/>
          <w:u w:val="single"/>
        </w:rPr>
        <w:t>in O’Neill cylinders</w:t>
      </w:r>
      <w:r w:rsidRPr="00015651">
        <w:rPr>
          <w:rFonts w:eastAsia="Cambria"/>
          <w:sz w:val="16"/>
        </w:rPr>
        <w:t xml:space="preserve">, as they’re called, we’ll take occasional vacations down to the surface to experience the wonder of the world we once called home. </w:t>
      </w:r>
      <w:r w:rsidRPr="00015651">
        <w:rPr>
          <w:rFonts w:eastAsia="Cambria"/>
          <w:b/>
          <w:iCs/>
          <w:u w:val="single"/>
        </w:rPr>
        <w:t>Neither of these futures are appealing if you look past the billionaires’ rosy pitch decks</w:t>
      </w:r>
      <w:r w:rsidRPr="00015651">
        <w:rPr>
          <w:rFonts w:eastAsia="Cambria"/>
          <w:sz w:val="16"/>
        </w:rPr>
        <w:t xml:space="preserve">. </w:t>
      </w:r>
      <w:r w:rsidRPr="006E1FCA">
        <w:rPr>
          <w:rFonts w:eastAsia="Cambria"/>
          <w:highlight w:val="green"/>
          <w:u w:val="single"/>
        </w:rPr>
        <w:t>Life on Mars would be horrendous</w:t>
      </w:r>
      <w:r w:rsidRPr="00015651">
        <w:rPr>
          <w:rFonts w:eastAsia="Cambria"/>
          <w:sz w:val="16"/>
        </w:rPr>
        <w:t xml:space="preserve"> for hundreds of years, at least, </w:t>
      </w:r>
      <w:r w:rsidRPr="006E1FCA">
        <w:rPr>
          <w:rFonts w:eastAsia="Cambria"/>
          <w:highlight w:val="green"/>
          <w:u w:val="single"/>
        </w:rPr>
        <w:t>and</w:t>
      </w:r>
      <w:r w:rsidRPr="00015651">
        <w:rPr>
          <w:rFonts w:eastAsia="Cambria"/>
          <w:u w:val="single"/>
        </w:rPr>
        <w:t xml:space="preserve"> </w:t>
      </w:r>
      <w:r w:rsidRPr="006E1FCA">
        <w:rPr>
          <w:rFonts w:eastAsia="Cambria"/>
          <w:u w:val="single"/>
        </w:rPr>
        <w:t>would</w:t>
      </w:r>
      <w:r w:rsidRPr="00015651">
        <w:rPr>
          <w:rFonts w:eastAsia="Cambria"/>
          <w:u w:val="single"/>
        </w:rPr>
        <w:t xml:space="preserve"> likely </w:t>
      </w:r>
      <w:r w:rsidRPr="006E1FCA">
        <w:rPr>
          <w:rFonts w:eastAsia="Cambria"/>
          <w:highlight w:val="green"/>
          <w:u w:val="single"/>
        </w:rPr>
        <w:t>kill many</w:t>
      </w:r>
      <w:r w:rsidRPr="00015651">
        <w:rPr>
          <w:rFonts w:eastAsia="Cambria"/>
          <w:u w:val="single"/>
        </w:rPr>
        <w:t xml:space="preserve"> of the people </w:t>
      </w:r>
      <w:r w:rsidRPr="006E1FCA">
        <w:rPr>
          <w:rFonts w:eastAsia="Cambria"/>
          <w:highlight w:val="green"/>
          <w:u w:val="single"/>
        </w:rPr>
        <w:t>who made the journey</w:t>
      </w:r>
      <w:r w:rsidRPr="00015651">
        <w:rPr>
          <w:rFonts w:eastAsia="Cambria"/>
          <w:sz w:val="16"/>
        </w:rPr>
        <w:t xml:space="preserve">, while the </w:t>
      </w:r>
      <w:r w:rsidRPr="006E1FCA">
        <w:rPr>
          <w:rFonts w:eastAsia="Cambria"/>
          <w:highlight w:val="green"/>
          <w:u w:val="single"/>
        </w:rPr>
        <w:t>technology for massive</w:t>
      </w:r>
      <w:r w:rsidRPr="00015651">
        <w:rPr>
          <w:rFonts w:eastAsia="Cambria"/>
          <w:u w:val="single"/>
        </w:rPr>
        <w:t xml:space="preserve"> space </w:t>
      </w:r>
      <w:r w:rsidRPr="006E1FCA">
        <w:rPr>
          <w:rFonts w:eastAsia="Cambria"/>
          <w:highlight w:val="green"/>
          <w:u w:val="single"/>
        </w:rPr>
        <w:t>colonies doesn’t exist</w:t>
      </w:r>
      <w:r w:rsidRPr="00015651">
        <w:rPr>
          <w:rFonts w:eastAsia="Cambria"/>
          <w:u w:val="single"/>
        </w:rPr>
        <w:t xml:space="preserve"> and similarly won’t be feasible for a long time</w:t>
      </w:r>
      <w:r w:rsidRPr="00015651">
        <w:rPr>
          <w:rFonts w:eastAsia="Cambria"/>
          <w:sz w:val="16"/>
        </w:rPr>
        <w:t xml:space="preserve"> to come. So, </w:t>
      </w:r>
      <w:r w:rsidRPr="00015651">
        <w:rPr>
          <w:rFonts w:eastAsia="Cambria"/>
          <w:b/>
          <w:iCs/>
          <w:u w:val="single"/>
        </w:rPr>
        <w:t>what’s the point of promoting these futures in the face of an unprecedented threat to our species here on Earth</w:t>
      </w:r>
      <w:r w:rsidRPr="00015651">
        <w:rPr>
          <w:rFonts w:eastAsia="Cambria"/>
          <w:sz w:val="16"/>
        </w:rPr>
        <w:t xml:space="preserve">? </w:t>
      </w:r>
      <w:r w:rsidRPr="00015651">
        <w:rPr>
          <w:rFonts w:eastAsia="Cambria"/>
          <w:u w:val="single"/>
        </w:rPr>
        <w:t xml:space="preserve">It’s to get the public on board for </w:t>
      </w:r>
      <w:r w:rsidRPr="00015651">
        <w:rPr>
          <w:rFonts w:eastAsia="Cambria"/>
          <w:b/>
          <w:iCs/>
          <w:u w:val="single"/>
        </w:rPr>
        <w:t>a new phase of capitalist accumulation</w:t>
      </w:r>
      <w:r w:rsidRPr="00015651">
        <w:rPr>
          <w:rFonts w:eastAsia="Cambria"/>
          <w:u w:val="single"/>
        </w:rPr>
        <w:t xml:space="preserve"> whose benefits will be reaped by those billionaires. </w:t>
      </w:r>
      <w:r w:rsidRPr="00015651">
        <w:rPr>
          <w:rFonts w:eastAsia="Cambria"/>
          <w:sz w:val="16"/>
        </w:rPr>
        <w:t xml:space="preserve">To be clear, </w:t>
      </w:r>
      <w:r w:rsidRPr="00015651">
        <w:rPr>
          <w:rFonts w:eastAsia="Cambria"/>
          <w:u w:val="single"/>
        </w:rPr>
        <w:t>that does not even mean anything as grand as asteroid mining</w:t>
      </w:r>
      <w:r w:rsidRPr="00015651">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15651">
        <w:rPr>
          <w:rFonts w:eastAsia="Cambria"/>
          <w:u w:val="single"/>
        </w:rPr>
        <w:t>The grand visions, rocket launches, and spectacles of billionaires leaving the atmosphere are all cover for the real space economy.</w:t>
      </w:r>
    </w:p>
    <w:p w14:paraId="49B43361" w14:textId="77777777" w:rsidR="00155963" w:rsidRDefault="00155963" w:rsidP="00155963"/>
    <w:p w14:paraId="2123EB5A" w14:textId="77777777" w:rsidR="00155963" w:rsidRDefault="00155963" w:rsidP="00155963">
      <w:pPr>
        <w:pStyle w:val="Heading3"/>
      </w:pPr>
      <w:r>
        <w:lastRenderedPageBreak/>
        <w:t xml:space="preserve">Contention 2: A New Hope </w:t>
      </w:r>
    </w:p>
    <w:p w14:paraId="7A08B0BC" w14:textId="77777777" w:rsidR="00155963" w:rsidRDefault="00155963" w:rsidP="00155963">
      <w:pPr>
        <w:pStyle w:val="Heading4"/>
      </w:pPr>
      <w:r>
        <w:t>Thus, I affirm that the appropriation of outer space by private entities is unjust.</w:t>
      </w:r>
    </w:p>
    <w:p w14:paraId="3A7122B8" w14:textId="77777777" w:rsidR="00155963" w:rsidRPr="00732F58" w:rsidRDefault="00155963" w:rsidP="00155963">
      <w:pPr>
        <w:pStyle w:val="ListParagraph"/>
        <w:numPr>
          <w:ilvl w:val="0"/>
          <w:numId w:val="12"/>
        </w:numPr>
      </w:pPr>
      <w:r>
        <w:t xml:space="preserve">Notes on </w:t>
      </w:r>
    </w:p>
    <w:p w14:paraId="214DC197" w14:textId="77777777" w:rsidR="00155963" w:rsidRDefault="00155963" w:rsidP="00155963">
      <w:pPr>
        <w:pStyle w:val="Heading4"/>
      </w:pPr>
      <w:r>
        <w:t xml:space="preserve">Nationalizing space industries socializes risk and reward- public funding is the basis of most innovation, private space guts progress through brain drain </w:t>
      </w:r>
    </w:p>
    <w:p w14:paraId="3F08820A" w14:textId="77777777" w:rsidR="00155963" w:rsidRPr="00C10E98" w:rsidRDefault="00155963" w:rsidP="00155963">
      <w:pPr>
        <w:rPr>
          <w:rStyle w:val="Style13ptBold"/>
        </w:rPr>
      </w:pPr>
      <w:r w:rsidRPr="00C10E98">
        <w:rPr>
          <w:rStyle w:val="Style13ptBold"/>
        </w:rPr>
        <w:t>Aronoff 18</w:t>
      </w:r>
    </w:p>
    <w:p w14:paraId="44719EB6" w14:textId="77777777" w:rsidR="00155963" w:rsidRPr="00C10E98" w:rsidRDefault="00155963" w:rsidP="00155963">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3" w:history="1">
        <w:r w:rsidRPr="00C10E98">
          <w:rPr>
            <w:rStyle w:val="Hyperlink"/>
            <w:sz w:val="16"/>
          </w:rPr>
          <w:t>https://inthesetimes.com/article/elon-musk-spacex-tesla-falcon-heavy-launch</w:t>
        </w:r>
      </w:hyperlink>
      <w:r w:rsidRPr="00C10E98">
        <w:rPr>
          <w:sz w:val="16"/>
        </w:rPr>
        <w:t xml:space="preserve"> , 2-8)</w:t>
      </w:r>
    </w:p>
    <w:p w14:paraId="55E2873B" w14:textId="77777777" w:rsidR="00155963" w:rsidRPr="00C10E98" w:rsidRDefault="00155963" w:rsidP="00155963">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 xml:space="preserve">One of </w:t>
      </w:r>
      <w:r w:rsidRPr="002136BB">
        <w:rPr>
          <w:rStyle w:val="StyleUnderline"/>
          <w:highlight w:val="green"/>
        </w:rPr>
        <w:t>Musk’s</w:t>
      </w:r>
      <w:r w:rsidRPr="006A6DAB">
        <w:rPr>
          <w:rStyle w:val="StyleUnderline"/>
        </w:rPr>
        <w:t xml:space="preserve"> long-term </w:t>
      </w:r>
      <w:r w:rsidRPr="002136BB">
        <w:rPr>
          <w:rStyle w:val="StyleUnderline"/>
          <w:highlight w:val="green"/>
        </w:rPr>
        <w:t>goals</w:t>
      </w:r>
      <w:r w:rsidRPr="00C10E98">
        <w:rPr>
          <w:sz w:val="16"/>
        </w:rPr>
        <w:t xml:space="preserve"> is to create a self-sustaining colony on </w:t>
      </w:r>
      <w:proofErr w:type="gramStart"/>
      <w:r w:rsidRPr="00C10E98">
        <w:rPr>
          <w:sz w:val="16"/>
        </w:rPr>
        <w:t>Mars, and</w:t>
      </w:r>
      <w:proofErr w:type="gramEnd"/>
      <w:r w:rsidRPr="00C10E98">
        <w:rPr>
          <w:sz w:val="16"/>
        </w:rPr>
        <w:t xml:space="preserve"> </w:t>
      </w:r>
      <w:r w:rsidRPr="002136BB">
        <w:rPr>
          <w:rStyle w:val="StyleUnderline"/>
          <w:highlight w:val="green"/>
        </w:rPr>
        <w:t>make humanity an interplanetary species</w:t>
      </w:r>
      <w:r w:rsidRPr="002136BB">
        <w:rPr>
          <w:sz w:val="16"/>
          <w:highlight w:val="green"/>
        </w:rPr>
        <w:t>.</w:t>
      </w:r>
      <w:r w:rsidRPr="00C10E98">
        <w:rPr>
          <w:sz w:val="16"/>
        </w:rPr>
        <w:t xml:space="preserve"> He hopes to shoot two very wealthy people around the moon at some point this year. Musk has invested an awful lot of public money into making those dreams a reality. But </w:t>
      </w:r>
      <w:r w:rsidRPr="002136BB">
        <w:rPr>
          <w:rStyle w:val="StyleUnderline"/>
          <w:highlight w:val="green"/>
        </w:rPr>
        <w:t>why should Americans keep footing the bill for</w:t>
      </w:r>
      <w:r w:rsidRPr="006A6DAB">
        <w:rPr>
          <w:rStyle w:val="StyleUnderline"/>
        </w:rPr>
        <w:t xml:space="preserve"> projects where only </w:t>
      </w:r>
      <w:r w:rsidRPr="002136BB">
        <w:rPr>
          <w:rStyle w:val="StyleUnderline"/>
          <w:highlight w:val="green"/>
        </w:rPr>
        <w:t>Musk and his wealthy friends</w:t>
      </w:r>
      <w:r w:rsidRPr="006A6DAB">
        <w:rPr>
          <w:rStyle w:val="StyleUnderline"/>
        </w:rPr>
        <w:t xml:space="preserve"> can reap the rewards? Enter: </w:t>
      </w:r>
      <w:r w:rsidRPr="006A6DAB">
        <w:rPr>
          <w:rStyle w:val="Emphasis"/>
        </w:rPr>
        <w:t>the case for nationalizing</w:t>
      </w:r>
      <w:r w:rsidRPr="00C10E98">
        <w:rPr>
          <w:sz w:val="16"/>
        </w:rPr>
        <w:t xml:space="preserve"> Elon </w:t>
      </w:r>
      <w:proofErr w:type="gramStart"/>
      <w:r w:rsidRPr="00C10E98">
        <w:rPr>
          <w:sz w:val="16"/>
        </w:rPr>
        <w:t>Musk, and</w:t>
      </w:r>
      <w:proofErr w:type="gramEnd"/>
      <w:r w:rsidRPr="00C10E98">
        <w:rPr>
          <w:sz w:val="16"/>
        </w:rPr>
        <w:t xml:space="preserve"> making the U.S. government a major stakeholder in his companies. </w:t>
      </w:r>
      <w:r w:rsidRPr="006A6DAB">
        <w:rPr>
          <w:rStyle w:val="StyleUnderline"/>
        </w:rPr>
        <w:t xml:space="preserve">The </w:t>
      </w:r>
      <w:r w:rsidRPr="002136BB">
        <w:rPr>
          <w:rStyle w:val="StyleUnderline"/>
          <w:highlight w:val="green"/>
        </w:rPr>
        <w:t>common logic now holds that the 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are better at coming up with</w:t>
      </w:r>
      <w:r w:rsidRPr="006A6DAB">
        <w:rPr>
          <w:rStyle w:val="StyleUnderline"/>
        </w:rPr>
        <w:t xml:space="preserve"> world-changing </w:t>
      </w:r>
      <w:r w:rsidRPr="002136BB">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2136BB">
        <w:rPr>
          <w:rStyle w:val="StyleUnderline"/>
          <w:highlight w:val="green"/>
        </w:rPr>
        <w:t>The reality</w:t>
      </w:r>
      <w:r w:rsidRPr="006A6DAB">
        <w:rPr>
          <w:rStyle w:val="StyleUnderline"/>
        </w:rPr>
        <w:t>,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xml:space="preserve">, </w:t>
      </w:r>
      <w:r w:rsidRPr="002136BB">
        <w:rPr>
          <w:rStyle w:val="Emphasis"/>
          <w:highlight w:val="green"/>
        </w:rPr>
        <w:t>is</w:t>
      </w:r>
      <w:r w:rsidRPr="006A6DAB">
        <w:rPr>
          <w:rStyle w:val="Emphasis"/>
        </w:rPr>
        <w:t xml:space="preserve"> very different</w:t>
      </w:r>
      <w:r w:rsidRPr="00C10E98">
        <w:rPr>
          <w:sz w:val="16"/>
        </w:rPr>
        <w:t xml:space="preserve">. </w:t>
      </w:r>
      <w:r w:rsidRPr="006A6DAB">
        <w:rPr>
          <w:rStyle w:val="StyleUnderline"/>
        </w:rPr>
        <w:t xml:space="preserve">Many of the </w:t>
      </w:r>
      <w:r w:rsidRPr="002136BB">
        <w:rPr>
          <w:rStyle w:val="StyleUnderline"/>
          <w:highlight w:val="green"/>
        </w:rPr>
        <w:t>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owe</w:t>
      </w:r>
      <w:r w:rsidRPr="006A6DAB">
        <w:rPr>
          <w:rStyle w:val="StyleUnderline"/>
        </w:rPr>
        <w:t xml:space="preserve"> much of their </w:t>
      </w:r>
      <w:r w:rsidRPr="002136BB">
        <w:rPr>
          <w:rStyle w:val="StyleUnderline"/>
          <w:highlight w:val="green"/>
        </w:rPr>
        <w:t xml:space="preserve">success to </w:t>
      </w:r>
      <w:r w:rsidRPr="002136BB">
        <w:rPr>
          <w:rStyle w:val="Emphasis"/>
          <w:highlight w:val="green"/>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 xml:space="preserve">but given that </w:t>
      </w:r>
      <w:r w:rsidRPr="002136BB">
        <w:rPr>
          <w:rStyle w:val="StyleUnderline"/>
          <w:highlight w:val="green"/>
        </w:rPr>
        <w:t>governments are already investing in the private sector</w:t>
      </w:r>
      <w:r w:rsidRPr="006A6DAB">
        <w:rPr>
          <w:rStyle w:val="StyleUnderline"/>
        </w:rPr>
        <w:t>,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 xml:space="preserve">benefitted from around $5 billion in local, </w:t>
      </w:r>
      <w:proofErr w:type="gramStart"/>
      <w:r w:rsidRPr="006A6DAB">
        <w:rPr>
          <w:rStyle w:val="StyleUnderline"/>
        </w:rPr>
        <w:t>state</w:t>
      </w:r>
      <w:proofErr w:type="gramEnd"/>
      <w:r w:rsidRPr="006A6DAB">
        <w:rPr>
          <w:rStyle w:val="StyleUnderline"/>
        </w:rPr>
        <w:t xml:space="preserv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2136BB">
        <w:rPr>
          <w:rStyle w:val="StyleUnderline"/>
          <w:highlight w:val="green"/>
        </w:rPr>
        <w:t>the private sector hasn’t done much to earn its reputation</w:t>
      </w:r>
      <w:r w:rsidRPr="006A6DAB">
        <w:rPr>
          <w:rStyle w:val="StyleUnderline"/>
        </w:rPr>
        <w:t xml:space="preserve"> as a risk-taker</w:t>
      </w:r>
      <w:r w:rsidRPr="00C10E98">
        <w:rPr>
          <w:sz w:val="16"/>
        </w:rPr>
        <w:t xml:space="preserve">. </w:t>
      </w:r>
      <w:r w:rsidRPr="002136BB">
        <w:rPr>
          <w:rStyle w:val="Emphasis"/>
          <w:highlight w:val="green"/>
        </w:rPr>
        <w:t xml:space="preserve">Corporations </w:t>
      </w:r>
      <w:r w:rsidRPr="002136BB">
        <w:rPr>
          <w:rStyle w:val="Emphasis"/>
        </w:rPr>
        <w:t>and venture capitalists</w:t>
      </w:r>
      <w:r w:rsidRPr="006A6DAB">
        <w:rPr>
          <w:rStyle w:val="Emphasis"/>
        </w:rPr>
        <w:t xml:space="preserve"> often adopt conservative thinking and </w:t>
      </w:r>
      <w:r w:rsidRPr="002136BB">
        <w:rPr>
          <w:rStyle w:val="Emphasis"/>
          <w:highlight w:val="green"/>
        </w:rPr>
        <w:t xml:space="preserve">fall into </w:t>
      </w:r>
      <w:r w:rsidRPr="002136BB">
        <w:rPr>
          <w:rStyle w:val="Emphasis"/>
          <w:rFonts w:ascii="Times New Roman" w:hAnsi="Times New Roman" w:cs="Times New Roman"/>
          <w:highlight w:val="green"/>
        </w:rPr>
        <w:t>​</w:t>
      </w:r>
      <w:r w:rsidRPr="002136BB">
        <w:rPr>
          <w:rStyle w:val="Emphasis"/>
          <w:rFonts w:cs="Georgia"/>
          <w:highlight w:val="green"/>
        </w:rPr>
        <w:t>“</w:t>
      </w:r>
      <w:r w:rsidRPr="002136BB">
        <w:rPr>
          <w:rStyle w:val="Emphasis"/>
          <w:highlight w:val="green"/>
        </w:rPr>
        <w:t>path dependency,</w:t>
      </w:r>
      <w:r w:rsidRPr="002136BB">
        <w:rPr>
          <w:rStyle w:val="Emphasis"/>
          <w:rFonts w:cs="Georgia"/>
          <w:highlight w:val="green"/>
        </w:rPr>
        <w:t>”</w:t>
      </w:r>
      <w:r w:rsidRPr="002136BB">
        <w:rPr>
          <w:rStyle w:val="Emphasis"/>
          <w:highlight w:val="green"/>
        </w:rPr>
        <w:t xml:space="preserve"> and are</w:t>
      </w:r>
      <w:r w:rsidRPr="006A6DAB">
        <w:rPr>
          <w:rStyle w:val="Emphasis"/>
        </w:rPr>
        <w:t xml:space="preserve"> generally </w:t>
      </w:r>
      <w:r w:rsidRPr="002136BB">
        <w:rPr>
          <w:rStyle w:val="Emphasis"/>
          <w:highlight w:val="green"/>
        </w:rPr>
        <w:t>reluctant to invest in</w:t>
      </w:r>
      <w:r w:rsidRPr="006A6DAB">
        <w:rPr>
          <w:rStyle w:val="Emphasis"/>
        </w:rPr>
        <w:t xml:space="preserve"> important early</w:t>
      </w:r>
      <w:r w:rsidRPr="002136BB">
        <w:rPr>
          <w:rStyle w:val="Emphasis"/>
          <w:highlight w:val="green"/>
        </w:rPr>
        <w:t>-stage research that won’t</w:t>
      </w:r>
      <w:r w:rsidRPr="006A6DAB">
        <w:rPr>
          <w:rStyle w:val="Emphasis"/>
        </w:rPr>
        <w:t xml:space="preserve"> necessarily </w:t>
      </w:r>
      <w:r w:rsidRPr="002136BB">
        <w:rPr>
          <w:rStyle w:val="Emphasis"/>
          <w:highlight w:val="green"/>
        </w:rPr>
        <w:t>turn a profit in the short-run</w:t>
      </w:r>
      <w:r w:rsidRPr="00C10E98">
        <w:rPr>
          <w:sz w:val="16"/>
        </w:rPr>
        <w:t xml:space="preserve">. </w:t>
      </w:r>
      <w:r w:rsidRPr="006A6DAB">
        <w:rPr>
          <w:rStyle w:val="StyleUnderline"/>
        </w:rPr>
        <w:t xml:space="preserve">This kind of research is inherently risky, and </w:t>
      </w:r>
      <w:proofErr w:type="gramStart"/>
      <w:r w:rsidRPr="00B1066B">
        <w:rPr>
          <w:rStyle w:val="StyleUnderline"/>
          <w:highlight w:val="green"/>
        </w:rPr>
        <w:t>the vast majority of</w:t>
      </w:r>
      <w:proofErr w:type="gramEnd"/>
      <w:r w:rsidRPr="006A6DAB">
        <w:rPr>
          <w:rStyle w:val="StyleUnderline"/>
        </w:rPr>
        <w:t xml:space="preserve"> this kind of </w:t>
      </w:r>
      <w:r w:rsidRPr="00B1066B">
        <w:rPr>
          <w:rStyle w:val="StyleUnderline"/>
          <w:highlight w:val="green"/>
        </w:rPr>
        <w:t>protean R&amp;D</w:t>
      </w:r>
      <w:r w:rsidRPr="006A6DAB">
        <w:rPr>
          <w:rStyle w:val="StyleUnderline"/>
        </w:rPr>
        <w:t xml:space="preserve"> (</w:t>
      </w:r>
      <w:r w:rsidRPr="00C10E98">
        <w:rPr>
          <w:sz w:val="16"/>
        </w:rPr>
        <w:t xml:space="preserve">research and development) </w:t>
      </w:r>
      <w:r w:rsidRPr="00B1066B">
        <w:rPr>
          <w:rStyle w:val="StyleUnderline"/>
          <w:highlight w:val="green"/>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t>
      </w:r>
      <w:r w:rsidRPr="00C10E98">
        <w:rPr>
          <w:sz w:val="16"/>
        </w:rPr>
        <w:lastRenderedPageBreak/>
        <w:t xml:space="preserve">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B1066B">
        <w:rPr>
          <w:rStyle w:val="StyleUnderline"/>
          <w:highlight w:val="green"/>
        </w:rPr>
        <w:t>the myth</w:t>
      </w:r>
      <w:r w:rsidRPr="006A6DAB">
        <w:rPr>
          <w:rStyle w:val="StyleUnderline"/>
        </w:rPr>
        <w:t xml:space="preserve"> that the private sector can do what the State can’t </w:t>
      </w:r>
      <w:r w:rsidRPr="00B1066B">
        <w:rPr>
          <w:rStyle w:val="StyleUnderline"/>
          <w:highlight w:val="green"/>
        </w:rPr>
        <w:t xml:space="preserve">has created </w:t>
      </w:r>
      <w:r w:rsidRPr="00B1066B">
        <w:rPr>
          <w:rStyle w:val="Emphasis"/>
          <w:highlight w:val="green"/>
        </w:rPr>
        <w:t>a negative feedback loop</w:t>
      </w:r>
      <w:r w:rsidRPr="006A6DAB">
        <w:rPr>
          <w:rStyle w:val="StyleUnderline"/>
        </w:rPr>
        <w:t xml:space="preserve"> whereby bright </w:t>
      </w:r>
      <w:r w:rsidRPr="00B1066B">
        <w:rPr>
          <w:rStyle w:val="StyleUnderline"/>
          <w:highlight w:val="green"/>
        </w:rPr>
        <w:t>young scientists</w:t>
      </w:r>
      <w:r w:rsidRPr="006A6DAB">
        <w:rPr>
          <w:rStyle w:val="StyleUnderline"/>
        </w:rPr>
        <w:t xml:space="preserve"> and engineers </w:t>
      </w:r>
      <w:r w:rsidRPr="00B1066B">
        <w:rPr>
          <w:rStyle w:val="StyleUnderline"/>
          <w:highlight w:val="green"/>
        </w:rPr>
        <w:t>flock toward a private sector that goes on to further its reputation</w:t>
      </w:r>
      <w:r w:rsidRPr="006A6DAB">
        <w:rPr>
          <w:rStyle w:val="StyleUnderline"/>
        </w:rPr>
        <w:t xml:space="preserve"> for being the place where the real innovation is happening.</w:t>
      </w:r>
      <w:r>
        <w:rPr>
          <w:rStyle w:val="StyleUnderline"/>
        </w:rPr>
        <w:t xml:space="preserve"> </w:t>
      </w:r>
      <w:r w:rsidRPr="006A6DAB">
        <w:rPr>
          <w:rStyle w:val="StyleUnderline"/>
        </w:rPr>
        <w:t>The 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w:t>
      </w:r>
      <w:proofErr w:type="gramStart"/>
      <w:r w:rsidRPr="00C10E98">
        <w:rPr>
          <w:sz w:val="16"/>
        </w:rPr>
        <w:t>In all likelihood</w:t>
      </w:r>
      <w:proofErr w:type="gramEnd"/>
      <w:r w:rsidRPr="00C10E98">
        <w:rPr>
          <w:sz w:val="16"/>
        </w:rPr>
        <w:t xml:space="preserve">, Tesla’s Powerwall and SolarCity panels will play a key role in our transition off of fossil fuels. </w:t>
      </w:r>
      <w:r w:rsidRPr="006A6DAB">
        <w:rPr>
          <w:rStyle w:val="StyleUnderline"/>
        </w:rPr>
        <w:t xml:space="preserve">But </w:t>
      </w:r>
      <w:r w:rsidRPr="00B1066B">
        <w:rPr>
          <w:rStyle w:val="StyleUnderline"/>
          <w:highlight w:val="green"/>
        </w:rPr>
        <w:t>lionizing Musk as the sole creator</w:t>
      </w:r>
      <w:r w:rsidRPr="006A6DAB">
        <w:rPr>
          <w:rStyle w:val="StyleUnderline"/>
        </w:rPr>
        <w:t xml:space="preserve"> of the Powerwall and this week’s space launch </w:t>
      </w:r>
      <w:r w:rsidRPr="00B1066B">
        <w:rPr>
          <w:rStyle w:val="StyleUnderline"/>
          <w:highlight w:val="green"/>
        </w:rPr>
        <w:t>stands to perpetuate</w:t>
      </w:r>
      <w:r w:rsidRPr="00B1066B">
        <w:rPr>
          <w:rStyle w:val="StyleUnderline"/>
        </w:rPr>
        <w:t xml:space="preserve"> a </w:t>
      </w:r>
      <w:r w:rsidRPr="00B1066B">
        <w:rPr>
          <w:rStyle w:val="Emphasis"/>
          <w:highlight w:val="green"/>
        </w:rPr>
        <w:t xml:space="preserve">dangerous </w:t>
      </w:r>
      <w:r w:rsidRPr="00B1066B">
        <w:rPr>
          <w:rStyle w:val="Emphasis"/>
        </w:rPr>
        <w:t xml:space="preserve">series of </w:t>
      </w:r>
      <w:r w:rsidRPr="00B1066B">
        <w:rPr>
          <w:rStyle w:val="Emphasis"/>
          <w:highlight w:val="green"/>
        </w:rPr>
        <w:t>myths</w:t>
      </w:r>
      <w:r w:rsidRPr="006A6DAB">
        <w:rPr>
          <w:rStyle w:val="Emphasis"/>
        </w:rPr>
        <w:t xml:space="preserve">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w:t>
      </w:r>
      <w:r w:rsidRPr="00B1066B">
        <w:rPr>
          <w:rStyle w:val="StyleUnderline"/>
          <w:highlight w:val="green"/>
        </w:rPr>
        <w:t xml:space="preserve">states can play a </w:t>
      </w:r>
      <w:r w:rsidRPr="00B1066B">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 xml:space="preserve">This can happen not just through R&amp;D but also through developments like fuel efficiency standards, which encourage carmakers to prioritize vehicles that run </w:t>
      </w:r>
      <w:proofErr w:type="gramStart"/>
      <w:r w:rsidRPr="00C10E98">
        <w:rPr>
          <w:rStyle w:val="StyleUnderline"/>
        </w:rPr>
        <w:t>off of</w:t>
      </w:r>
      <w:proofErr w:type="gramEnd"/>
      <w:r w:rsidRPr="00C10E98">
        <w:rPr>
          <w:rStyle w:val="StyleUnderline"/>
        </w:rPr>
        <w:t xml:space="preserve">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B1066B">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 U.S. government saw an existential </w:t>
      </w:r>
      <w:proofErr w:type="gramStart"/>
      <w:r w:rsidRPr="00C10E98">
        <w:rPr>
          <w:sz w:val="16"/>
        </w:rPr>
        <w:t>threat, and</w:t>
      </w:r>
      <w:proofErr w:type="gramEnd"/>
      <w:r w:rsidRPr="00C10E98">
        <w:rPr>
          <w:sz w:val="16"/>
        </w:rPr>
        <w:t xml:space="preserve">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w:t>
      </w:r>
      <w:proofErr w:type="gramStart"/>
      <w:r w:rsidRPr="00C10E98">
        <w:rPr>
          <w:sz w:val="16"/>
        </w:rPr>
        <w:t>swamps</w:t>
      </w:r>
      <w:proofErr w:type="gramEnd"/>
      <w:r w:rsidRPr="00C10E98">
        <w:rPr>
          <w:sz w:val="16"/>
        </w:rPr>
        <w:t xml:space="preserve">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6E6AB77A" w14:textId="77777777" w:rsidR="00155963" w:rsidRDefault="00155963" w:rsidP="00155963"/>
    <w:p w14:paraId="0F0DA362" w14:textId="77777777" w:rsidR="00155963" w:rsidRDefault="00155963" w:rsidP="00155963">
      <w:pPr>
        <w:pStyle w:val="Heading4"/>
      </w:pPr>
      <w:r>
        <w:t>Nationalization of space replaces dystopian, militaristic visions with educational, valiant ones. Space has the possibility to transform national competition but must be vested from private hands</w:t>
      </w:r>
    </w:p>
    <w:p w14:paraId="194194FC" w14:textId="77777777" w:rsidR="00155963" w:rsidRPr="00A4071D" w:rsidRDefault="00155963" w:rsidP="00155963">
      <w:pPr>
        <w:rPr>
          <w:rStyle w:val="Style13ptBold"/>
        </w:rPr>
      </w:pPr>
      <w:r w:rsidRPr="00A4071D">
        <w:rPr>
          <w:rStyle w:val="Style13ptBold"/>
        </w:rPr>
        <w:t xml:space="preserve">Roberts 21 </w:t>
      </w:r>
    </w:p>
    <w:p w14:paraId="03FD4BBC" w14:textId="77777777" w:rsidR="00155963" w:rsidRPr="00A4071D" w:rsidRDefault="00155963" w:rsidP="00155963">
      <w:pPr>
        <w:rPr>
          <w:sz w:val="16"/>
        </w:rPr>
      </w:pPr>
      <w:r w:rsidRPr="00A4071D">
        <w:rPr>
          <w:sz w:val="16"/>
        </w:rPr>
        <w:t xml:space="preserve">(Spencer Roberts is a science writer, musician, ecologist, and rooftop solar engineer from Colorado. </w:t>
      </w:r>
      <w:hyperlink r:id="rId14" w:history="1">
        <w:r w:rsidRPr="00A4071D">
          <w:rPr>
            <w:rStyle w:val="Hyperlink"/>
            <w:sz w:val="16"/>
          </w:rPr>
          <w:t>https://www.jacobinmag.com/2021/09/socialist-space-exploration-publicly-funded-nasa-education-futurism</w:t>
        </w:r>
      </w:hyperlink>
      <w:r w:rsidRPr="00A4071D">
        <w:rPr>
          <w:sz w:val="16"/>
        </w:rPr>
        <w:t xml:space="preserve"> , 9-8)</w:t>
      </w:r>
    </w:p>
    <w:p w14:paraId="274F2A04" w14:textId="77777777" w:rsidR="00155963" w:rsidRPr="001468AA" w:rsidRDefault="00155963" w:rsidP="00155963">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w:t>
      </w:r>
      <w:r w:rsidRPr="001468AA">
        <w:rPr>
          <w:rFonts w:eastAsia="Cambria"/>
          <w:sz w:val="16"/>
        </w:rPr>
        <w:lastRenderedPageBreak/>
        <w:t xml:space="preserve">above. For </w:t>
      </w:r>
      <w:proofErr w:type="gramStart"/>
      <w:r w:rsidRPr="001468AA">
        <w:rPr>
          <w:rFonts w:eastAsia="Cambria"/>
          <w:sz w:val="16"/>
        </w:rPr>
        <w:t>a brief moment</w:t>
      </w:r>
      <w:proofErr w:type="gramEnd"/>
      <w:r w:rsidRPr="001468AA">
        <w:rPr>
          <w:rFonts w:eastAsia="Cambria"/>
          <w:sz w:val="16"/>
        </w:rPr>
        <w:t xml:space="preserve">,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1468AA">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1468AA">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1468AA">
        <w:rPr>
          <w:rFonts w:eastAsia="Cambria"/>
          <w:highlight w:val="green"/>
          <w:u w:val="single"/>
        </w:rPr>
        <w:t>a space program catering to</w:t>
      </w:r>
      <w:r w:rsidRPr="001468AA">
        <w:rPr>
          <w:rFonts w:eastAsia="Cambria"/>
          <w:u w:val="single"/>
        </w:rPr>
        <w:t xml:space="preserve"> the science fiction fantasies of </w:t>
      </w:r>
      <w:r w:rsidRPr="001468AA">
        <w:rPr>
          <w:rFonts w:eastAsia="Cambria"/>
          <w:highlight w:val="green"/>
          <w:u w:val="single"/>
        </w:rPr>
        <w:t xml:space="preserve">billionaires is </w:t>
      </w:r>
      <w:r w:rsidRPr="001468AA">
        <w:rPr>
          <w:rFonts w:eastAsia="Cambria"/>
          <w:b/>
          <w:iCs/>
          <w:u w:val="single"/>
        </w:rPr>
        <w:t xml:space="preserve">decidedly </w:t>
      </w:r>
      <w:r w:rsidRPr="001468AA">
        <w:rPr>
          <w:rFonts w:eastAsia="Cambria"/>
          <w:b/>
          <w:iCs/>
          <w:highlight w:val="green"/>
          <w:u w:val="single"/>
        </w:rPr>
        <w:t>dystopian</w:t>
      </w:r>
      <w:r w:rsidRPr="001468AA">
        <w:rPr>
          <w:rFonts w:eastAsia="Cambria"/>
          <w:u w:val="single"/>
        </w:rPr>
        <w:t xml:space="preserve">, </w:t>
      </w:r>
      <w:r w:rsidRPr="001468AA">
        <w:rPr>
          <w:rFonts w:eastAsia="Cambria"/>
          <w:highlight w:val="green"/>
          <w:u w:val="single"/>
        </w:rPr>
        <w:t>conceptualizing space</w:t>
      </w:r>
      <w:r w:rsidRPr="001468AA">
        <w:rPr>
          <w:rFonts w:eastAsia="Cambria"/>
          <w:u w:val="single"/>
        </w:rPr>
        <w:t xml:space="preserve"> exploration </w:t>
      </w:r>
      <w:r w:rsidRPr="001468AA">
        <w:rPr>
          <w:rFonts w:eastAsia="Cambria"/>
          <w:highlight w:val="green"/>
          <w:u w:val="single"/>
        </w:rPr>
        <w:t>as</w:t>
      </w:r>
      <w:r w:rsidRPr="001468AA">
        <w:rPr>
          <w:rFonts w:eastAsia="Cambria"/>
          <w:u w:val="single"/>
        </w:rPr>
        <w:t xml:space="preserve"> an </w:t>
      </w:r>
      <w:r w:rsidRPr="001468AA">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1468AA">
        <w:rPr>
          <w:rFonts w:eastAsia="Cambria"/>
          <w:highlight w:val="green"/>
          <w:u w:val="single"/>
        </w:rPr>
        <w:t>can</w:t>
      </w:r>
      <w:r w:rsidRPr="001468AA">
        <w:rPr>
          <w:rFonts w:eastAsia="Cambria"/>
          <w:u w:val="single"/>
        </w:rPr>
        <w:t xml:space="preserve"> help </w:t>
      </w:r>
      <w:r w:rsidRPr="001468AA">
        <w:rPr>
          <w:rFonts w:eastAsia="Cambria"/>
          <w:highlight w:val="green"/>
          <w:u w:val="single"/>
        </w:rPr>
        <w:t xml:space="preserve">animate a </w:t>
      </w:r>
      <w:r w:rsidRPr="001468AA">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1468AA">
        <w:rPr>
          <w:rFonts w:eastAsia="Cambria"/>
          <w:highlight w:val="green"/>
          <w:u w:val="single"/>
        </w:rPr>
        <w:t xml:space="preserve">Our </w:t>
      </w:r>
      <w:proofErr w:type="gramStart"/>
      <w:r w:rsidRPr="001468AA">
        <w:rPr>
          <w:rFonts w:eastAsia="Cambria"/>
          <w:highlight w:val="green"/>
          <w:u w:val="single"/>
        </w:rPr>
        <w:t>first priority</w:t>
      </w:r>
      <w:proofErr w:type="gramEnd"/>
      <w:r w:rsidRPr="001468AA">
        <w:rPr>
          <w:rFonts w:eastAsia="Cambria"/>
          <w:highlight w:val="green"/>
          <w:u w:val="single"/>
        </w:rPr>
        <w:t xml:space="preserve"> must be to decarbonize space flight</w:t>
      </w:r>
      <w:r w:rsidRPr="001468AA">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1468AA">
        <w:rPr>
          <w:rFonts w:eastAsia="Cambria"/>
          <w:sz w:val="16"/>
        </w:rPr>
        <w:t>intensive</w:t>
      </w:r>
      <w:proofErr w:type="gramEnd"/>
      <w:r w:rsidRPr="001468AA">
        <w:rPr>
          <w:rFonts w:eastAsia="Cambria"/>
          <w:sz w:val="16"/>
        </w:rPr>
        <w:t xml:space="preser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1468AA">
        <w:rPr>
          <w:rFonts w:eastAsia="Cambria"/>
          <w:highlight w:val="green"/>
          <w:u w:val="single"/>
        </w:rPr>
        <w:t xml:space="preserve">billionaires are </w:t>
      </w:r>
      <w:r w:rsidRPr="001468AA">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1468AA">
        <w:rPr>
          <w:rFonts w:eastAsia="Cambria"/>
          <w:highlight w:val="green"/>
          <w:u w:val="single"/>
        </w:rPr>
        <w:t>commercial satellite networks</w:t>
      </w:r>
      <w:r w:rsidRPr="001468AA">
        <w:rPr>
          <w:rFonts w:eastAsia="Cambria"/>
          <w:sz w:val="14"/>
        </w:rPr>
        <w:t xml:space="preserve"> like Musk’s Starlink and Bezos’ Project Kuiper </w:t>
      </w:r>
      <w:proofErr w:type="gramStart"/>
      <w:r w:rsidRPr="001468AA">
        <w:rPr>
          <w:rFonts w:eastAsia="Cambria"/>
          <w:sz w:val="14"/>
        </w:rPr>
        <w:t xml:space="preserve">actually </w:t>
      </w:r>
      <w:r w:rsidRPr="001468AA">
        <w:rPr>
          <w:rFonts w:eastAsia="Cambria"/>
          <w:b/>
          <w:iCs/>
          <w:highlight w:val="green"/>
          <w:u w:val="single"/>
        </w:rPr>
        <w:t>pose</w:t>
      </w:r>
      <w:proofErr w:type="gramEnd"/>
      <w:r w:rsidRPr="001468AA">
        <w:rPr>
          <w:rFonts w:eastAsia="Cambria"/>
          <w:b/>
          <w:iCs/>
          <w:highlight w:val="green"/>
          <w:u w:val="single"/>
        </w:rPr>
        <w:t xml:space="preserve"> a much greater collision threat</w:t>
      </w:r>
      <w:r w:rsidRPr="001468AA">
        <w:rPr>
          <w:rFonts w:eastAsia="Cambria"/>
          <w:b/>
          <w:iCs/>
          <w:u w:val="single"/>
        </w:rPr>
        <w:t xml:space="preserve"> and are also egregious </w:t>
      </w:r>
      <w:r w:rsidRPr="001468AA">
        <w:rPr>
          <w:rFonts w:eastAsia="Cambria"/>
          <w:b/>
          <w:iCs/>
          <w:highlight w:val="green"/>
          <w:u w:val="single"/>
        </w:rPr>
        <w:t>sources of light pollution and electromagnetic interference</w:t>
      </w:r>
      <w:r w:rsidRPr="001468AA">
        <w:rPr>
          <w:rFonts w:eastAsia="Cambria"/>
          <w:sz w:val="14"/>
        </w:rPr>
        <w:t xml:space="preserve">. </w:t>
      </w:r>
      <w:r w:rsidRPr="001468AA">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1468AA">
        <w:rPr>
          <w:rFonts w:eastAsia="Cambria"/>
          <w:b/>
          <w:iCs/>
          <w:highlight w:val="green"/>
          <w:u w:val="single"/>
        </w:rPr>
        <w:t>ought</w:t>
      </w:r>
      <w:r w:rsidRPr="001468AA">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1468AA">
        <w:rPr>
          <w:rFonts w:eastAsia="Cambria"/>
          <w:highlight w:val="green"/>
          <w:u w:val="single"/>
        </w:rPr>
        <w:t xml:space="preserve">governments should </w:t>
      </w:r>
      <w:r w:rsidRPr="001468AA">
        <w:rPr>
          <w:rFonts w:eastAsia="Cambria"/>
          <w:u w:val="single"/>
        </w:rPr>
        <w:t xml:space="preserve">instead </w:t>
      </w:r>
      <w:r w:rsidRPr="001468AA">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1468AA">
        <w:rPr>
          <w:rFonts w:eastAsia="Cambria"/>
          <w:highlight w:val="green"/>
          <w:u w:val="single"/>
        </w:rPr>
        <w:t xml:space="preserve">and </w:t>
      </w:r>
      <w:r w:rsidRPr="001468AA">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1468AA">
        <w:rPr>
          <w:rFonts w:eastAsia="Cambria"/>
          <w:b/>
          <w:iCs/>
          <w:highlight w:val="green"/>
          <w:u w:val="single"/>
        </w:rPr>
        <w:t>publicly sponsored infrastructure</w:t>
      </w:r>
      <w:r w:rsidRPr="001468AA">
        <w:rPr>
          <w:rFonts w:eastAsia="Cambria"/>
          <w:b/>
          <w:iCs/>
          <w:u w:val="single"/>
        </w:rPr>
        <w:t xml:space="preserve"> in private hands </w:t>
      </w:r>
      <w:r w:rsidRPr="001468AA">
        <w:rPr>
          <w:rFonts w:eastAsia="Cambria"/>
          <w:b/>
          <w:iCs/>
          <w:highlight w:val="green"/>
          <w:u w:val="single"/>
        </w:rPr>
        <w:t>should be nationalized</w:t>
      </w:r>
      <w:r w:rsidRPr="001468AA">
        <w:rPr>
          <w:rFonts w:eastAsia="Cambria"/>
          <w:b/>
          <w:iCs/>
          <w:u w:val="single"/>
        </w:rPr>
        <w:t xml:space="preserve"> </w:t>
      </w:r>
    </w:p>
    <w:p w14:paraId="230B9034" w14:textId="77777777" w:rsidR="00155963" w:rsidRDefault="00155963" w:rsidP="00155963"/>
    <w:p w14:paraId="0DA7EFF0" w14:textId="77777777" w:rsidR="00155963" w:rsidRDefault="00155963" w:rsidP="00155963"/>
    <w:p w14:paraId="7EAC83E1" w14:textId="77777777" w:rsidR="00155963" w:rsidRDefault="00155963" w:rsidP="00155963"/>
    <w:p w14:paraId="3B4C49B2" w14:textId="77777777" w:rsidR="00155963" w:rsidRDefault="00155963" w:rsidP="00155963">
      <w:pPr>
        <w:pStyle w:val="Heading3"/>
      </w:pPr>
      <w:r>
        <w:lastRenderedPageBreak/>
        <w:t xml:space="preserve">Contention 3: The Thanos Paradox  </w:t>
      </w:r>
    </w:p>
    <w:p w14:paraId="78B40E59" w14:textId="77777777" w:rsidR="00155963" w:rsidRDefault="00155963" w:rsidP="00155963"/>
    <w:p w14:paraId="2E97609F" w14:textId="77777777" w:rsidR="00155963" w:rsidRDefault="00155963" w:rsidP="00155963">
      <w:pPr>
        <w:pStyle w:val="Heading4"/>
        <w:rPr>
          <w:i/>
        </w:rPr>
      </w:pPr>
      <w:r>
        <w:t xml:space="preserve">Capitalist realism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if capitalism isn’t </w:t>
      </w:r>
      <w:r>
        <w:rPr>
          <w:i/>
        </w:rPr>
        <w:t>possible</w:t>
      </w:r>
      <w:r>
        <w:t xml:space="preserve">, it’s </w:t>
      </w:r>
      <w:r>
        <w:rPr>
          <w:i/>
        </w:rPr>
        <w:t>necessary</w:t>
      </w:r>
    </w:p>
    <w:p w14:paraId="00628A02" w14:textId="77777777" w:rsidR="00155963" w:rsidRPr="002C2366" w:rsidRDefault="00155963" w:rsidP="00155963">
      <w:pPr>
        <w:rPr>
          <w:rStyle w:val="Style13ptBold"/>
        </w:rPr>
      </w:pPr>
      <w:r w:rsidRPr="002C2366">
        <w:rPr>
          <w:rStyle w:val="Style13ptBold"/>
        </w:rPr>
        <w:t xml:space="preserve">Robinson and O’Keefe 20 </w:t>
      </w:r>
    </w:p>
    <w:p w14:paraId="5F5524D3" w14:textId="77777777" w:rsidR="00155963" w:rsidRPr="002C2366" w:rsidRDefault="00155963" w:rsidP="00155963">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60729209" w14:textId="77777777" w:rsidR="00155963" w:rsidRPr="00B7002F" w:rsidRDefault="00155963" w:rsidP="00155963">
      <w:pPr>
        <w:rPr>
          <w:rFonts w:eastAsia="Cambria"/>
        </w:rPr>
      </w:pPr>
      <w:r w:rsidRPr="00B7002F">
        <w:rPr>
          <w:rFonts w:eastAsia="Cambria"/>
          <w:sz w:val="16"/>
        </w:rPr>
        <w:t xml:space="preserve">DOK I wanted to ask you about </w:t>
      </w:r>
      <w:r w:rsidRPr="00B7002F">
        <w:rPr>
          <w:rFonts w:eastAsia="Cambria"/>
          <w:u w:val="single"/>
        </w:rPr>
        <w:t>the now-famous quote</w:t>
      </w:r>
      <w:r w:rsidRPr="00B7002F">
        <w:rPr>
          <w:rFonts w:eastAsia="Cambria"/>
          <w:sz w:val="16"/>
        </w:rPr>
        <w:t xml:space="preserve"> attributed to Jameson, which is </w:t>
      </w:r>
      <w:proofErr w:type="gramStart"/>
      <w:r w:rsidRPr="00B7002F">
        <w:rPr>
          <w:rFonts w:eastAsia="Cambria"/>
          <w:sz w:val="16"/>
        </w:rPr>
        <w:t>actually a</w:t>
      </w:r>
      <w:proofErr w:type="gramEnd"/>
      <w:r w:rsidRPr="00B7002F">
        <w:rPr>
          <w:rFonts w:eastAsia="Cambria"/>
          <w:sz w:val="16"/>
        </w:rPr>
        <w:t xml:space="preserve"> bit of a paraphrase: “</w:t>
      </w:r>
      <w:r w:rsidRPr="00B7002F">
        <w:rPr>
          <w:rFonts w:eastAsia="Cambria"/>
          <w:u w:val="single"/>
        </w:rPr>
        <w:t>It is easier to imagine the end of the world than to imagine the end of capitalism.”</w:t>
      </w:r>
      <w:r w:rsidRPr="00B7002F">
        <w:rPr>
          <w:rFonts w:eastAsia="Cambria"/>
          <w:sz w:val="16"/>
        </w:rPr>
        <w:t xml:space="preserve"> It strikes me </w:t>
      </w:r>
      <w:r w:rsidRPr="00B7002F">
        <w:rPr>
          <w:rFonts w:eastAsia="Cambria"/>
          <w:u w:val="single"/>
        </w:rPr>
        <w:t>this book</w:t>
      </w:r>
      <w:r w:rsidRPr="00B7002F">
        <w:rPr>
          <w:rFonts w:eastAsia="Cambria"/>
          <w:sz w:val="16"/>
        </w:rPr>
        <w:t xml:space="preserve"> is coming out in a year when it’s become </w:t>
      </w:r>
      <w:proofErr w:type="gramStart"/>
      <w:r w:rsidRPr="00B7002F">
        <w:rPr>
          <w:rFonts w:eastAsia="Cambria"/>
          <w:sz w:val="16"/>
        </w:rPr>
        <w:t>pretty easy</w:t>
      </w:r>
      <w:proofErr w:type="gramEnd"/>
      <w:r w:rsidRPr="00B7002F">
        <w:rPr>
          <w:rFonts w:eastAsia="Cambria"/>
          <w:sz w:val="16"/>
        </w:rPr>
        <w:t xml:space="preserve"> to imagine the end of things, and that the real challenge is to imagine the beginnings of some kind of socialist system. As much as The Ministry is about the future, it </w:t>
      </w:r>
      <w:r w:rsidRPr="00B7002F">
        <w:rPr>
          <w:rFonts w:eastAsia="Cambria"/>
          <w:u w:val="single"/>
        </w:rPr>
        <w:t xml:space="preserve">suggests that those beginnings we need are already here with us now and that it’s really a matter of scaling up some of those alternatives. </w:t>
      </w:r>
      <w:r w:rsidRPr="00B7002F">
        <w:rPr>
          <w:rFonts w:eastAsia="Cambria"/>
          <w:sz w:val="16"/>
        </w:rPr>
        <w:t xml:space="preserve">KSR I’m a novelist, I’m a literature major. </w:t>
      </w:r>
      <w:r w:rsidRPr="00B7002F">
        <w:rPr>
          <w:rFonts w:eastAsia="Cambria"/>
          <w:u w:val="single"/>
        </w:rPr>
        <w:t xml:space="preserve">I’m not thinking up these ideas, I’m </w:t>
      </w:r>
      <w:r w:rsidRPr="00B7002F">
        <w:rPr>
          <w:rFonts w:eastAsia="Cambria"/>
          <w:b/>
          <w:iCs/>
          <w:u w:val="single"/>
        </w:rPr>
        <w:t>listening to the world and grasping</w:t>
      </w:r>
      <w:r w:rsidRPr="00B7002F">
        <w:rPr>
          <w:rFonts w:eastAsia="Cambria"/>
          <w:sz w:val="14"/>
        </w:rPr>
        <w:t xml:space="preserve"> — sometimes at straws, sometimes just grasping at new ideas and seeing what everybody is seeing. </w:t>
      </w:r>
      <w:r w:rsidRPr="00B7002F">
        <w:rPr>
          <w:rFonts w:eastAsia="Cambria"/>
          <w:u w:val="single"/>
        </w:rPr>
        <w:t xml:space="preserve">If we could institute </w:t>
      </w:r>
      <w:r w:rsidRPr="00B7002F">
        <w:rPr>
          <w:rFonts w:eastAsia="Cambria"/>
          <w:b/>
          <w:iCs/>
          <w:u w:val="single"/>
        </w:rPr>
        <w:t>some of these good ideas</w:t>
      </w:r>
      <w:r w:rsidRPr="00B7002F">
        <w:rPr>
          <w:rFonts w:eastAsia="Cambria"/>
          <w:u w:val="single"/>
        </w:rPr>
        <w:t xml:space="preserve">, </w:t>
      </w:r>
      <w:r w:rsidRPr="00B7002F">
        <w:rPr>
          <w:rFonts w:eastAsia="Cambria"/>
          <w:highlight w:val="green"/>
          <w:u w:val="single"/>
        </w:rPr>
        <w:t>we</w:t>
      </w:r>
      <w:r w:rsidRPr="00B7002F">
        <w:rPr>
          <w:rFonts w:eastAsia="Cambria"/>
          <w:u w:val="single"/>
        </w:rPr>
        <w:t xml:space="preserve"> </w:t>
      </w:r>
      <w:r w:rsidRPr="00B7002F">
        <w:rPr>
          <w:rFonts w:eastAsia="Cambria"/>
          <w:highlight w:val="green"/>
          <w:u w:val="single"/>
        </w:rPr>
        <w:t xml:space="preserve">could </w:t>
      </w:r>
      <w:r w:rsidRPr="00B7002F">
        <w:rPr>
          <w:rFonts w:eastAsia="Cambria"/>
          <w:b/>
          <w:iCs/>
          <w:highlight w:val="green"/>
          <w:u w:val="single"/>
        </w:rPr>
        <w:t>quickly shift</w:t>
      </w:r>
      <w:r w:rsidRPr="00B7002F">
        <w:rPr>
          <w:rFonts w:eastAsia="Cambria"/>
          <w:highlight w:val="green"/>
          <w:u w:val="single"/>
        </w:rPr>
        <w:t xml:space="preserve"> from </w:t>
      </w:r>
      <w:r w:rsidRPr="00B7002F">
        <w:rPr>
          <w:rFonts w:eastAsia="Cambria"/>
          <w:u w:val="single"/>
        </w:rPr>
        <w:t xml:space="preserve">a </w:t>
      </w:r>
      <w:r w:rsidRPr="00B7002F">
        <w:rPr>
          <w:rFonts w:eastAsia="Cambria"/>
          <w:highlight w:val="green"/>
          <w:u w:val="single"/>
        </w:rPr>
        <w:t xml:space="preserve">capitalism to </w:t>
      </w:r>
      <w:r w:rsidRPr="00B7002F">
        <w:rPr>
          <w:rFonts w:eastAsia="Cambria"/>
          <w:u w:val="single"/>
        </w:rPr>
        <w:t xml:space="preserve">a </w:t>
      </w:r>
      <w:r w:rsidRPr="00B7002F">
        <w:rPr>
          <w:rFonts w:eastAsia="Cambria"/>
          <w:highlight w:val="green"/>
          <w:u w:val="single"/>
        </w:rPr>
        <w:t>post-capitalism</w:t>
      </w:r>
      <w:r w:rsidRPr="00B7002F">
        <w:rPr>
          <w:rFonts w:eastAsia="Cambria"/>
          <w:u w:val="single"/>
        </w:rPr>
        <w:t xml:space="preserve"> that is </w:t>
      </w:r>
      <w:r w:rsidRPr="00B7002F">
        <w:rPr>
          <w:rFonts w:eastAsia="Cambria"/>
          <w:highlight w:val="green"/>
          <w:u w:val="single"/>
        </w:rPr>
        <w:t xml:space="preserve">more sustainable </w:t>
      </w:r>
      <w:r w:rsidRPr="00B7002F">
        <w:rPr>
          <w:rFonts w:eastAsia="Cambria"/>
          <w:u w:val="single"/>
        </w:rPr>
        <w:t>and more socialist</w:t>
      </w:r>
      <w:r w:rsidRPr="00B7002F">
        <w:rPr>
          <w:rFonts w:eastAsia="Cambria"/>
          <w:sz w:val="14"/>
          <w:highlight w:val="green"/>
        </w:rPr>
        <w:t>,</w:t>
      </w:r>
      <w:r w:rsidRPr="00B7002F">
        <w:rPr>
          <w:rFonts w:eastAsia="Cambria"/>
          <w:sz w:val="14"/>
        </w:rPr>
        <w:t xml:space="preserve"> </w:t>
      </w:r>
      <w:r w:rsidRPr="00B7002F">
        <w:rPr>
          <w:rFonts w:eastAsia="Cambria"/>
          <w:u w:val="single"/>
        </w:rPr>
        <w:t>because so many of the obvious solutions are contained in the socialist program</w:t>
      </w:r>
      <w:r w:rsidRPr="00B7002F">
        <w:rPr>
          <w:rFonts w:eastAsia="Cambria"/>
          <w:sz w:val="14"/>
        </w:rPr>
        <w:t>. And if we treated the biosphere as part of our extended body that needs to be attended to and taken care of, then things could get better fast, and there are already precursors that demonstrate this possibility</w:t>
      </w:r>
      <w:r w:rsidRPr="00B7002F">
        <w:rPr>
          <w:rFonts w:eastAsia="Cambria"/>
          <w:sz w:val="14"/>
          <w:highlight w:val="green"/>
        </w:rPr>
        <w:t xml:space="preserve">. </w:t>
      </w:r>
      <w:r w:rsidRPr="00B7002F">
        <w:rPr>
          <w:rFonts w:eastAsia="Cambria"/>
          <w:highlight w:val="green"/>
          <w:u w:val="single"/>
        </w:rPr>
        <w:t>I don’t think it’s possible to postulate a</w:t>
      </w:r>
      <w:r w:rsidRPr="00B7002F">
        <w:rPr>
          <w:rFonts w:eastAsia="Cambria"/>
          <w:u w:val="single"/>
        </w:rPr>
        <w:t xml:space="preserve"> </w:t>
      </w:r>
      <w:r w:rsidRPr="00B7002F">
        <w:rPr>
          <w:rFonts w:eastAsia="Cambria"/>
          <w:b/>
          <w:iCs/>
          <w:u w:val="single"/>
        </w:rPr>
        <w:t xml:space="preserve">breakdown, or a </w:t>
      </w:r>
      <w:r w:rsidRPr="00B7002F">
        <w:rPr>
          <w:rFonts w:eastAsia="Cambria"/>
          <w:b/>
          <w:iCs/>
          <w:highlight w:val="green"/>
          <w:u w:val="single"/>
        </w:rPr>
        <w:t>revolution</w:t>
      </w:r>
      <w:r w:rsidRPr="00B7002F">
        <w:rPr>
          <w:rFonts w:eastAsia="Cambria"/>
          <w:b/>
          <w:iCs/>
          <w:u w:val="single"/>
        </w:rPr>
        <w:t>, to an entirely different system</w:t>
      </w:r>
      <w:r w:rsidRPr="00B7002F">
        <w:rPr>
          <w:rFonts w:eastAsia="Cambria"/>
          <w:u w:val="single"/>
        </w:rPr>
        <w:t xml:space="preserve"> that would work </w:t>
      </w:r>
      <w:r w:rsidRPr="00B7002F">
        <w:rPr>
          <w:rFonts w:eastAsia="Cambria"/>
          <w:highlight w:val="green"/>
          <w:u w:val="single"/>
        </w:rPr>
        <w:t>without mass disruption and</w:t>
      </w:r>
      <w:r w:rsidRPr="00B7002F">
        <w:rPr>
          <w:rFonts w:eastAsia="Cambria"/>
          <w:u w:val="single"/>
        </w:rPr>
        <w:t xml:space="preserve"> perhaps </w:t>
      </w:r>
      <w:r w:rsidRPr="00B7002F">
        <w:rPr>
          <w:rFonts w:eastAsia="Cambria"/>
          <w:highlight w:val="green"/>
          <w:u w:val="single"/>
        </w:rPr>
        <w:t>blowback</w:t>
      </w:r>
      <w:r w:rsidRPr="00B7002F">
        <w:rPr>
          <w:rFonts w:eastAsia="Cambria"/>
          <w:u w:val="single"/>
        </w:rPr>
        <w:t xml:space="preserve"> failures, so </w:t>
      </w:r>
      <w:r w:rsidRPr="00B7002F">
        <w:rPr>
          <w:rFonts w:eastAsia="Cambria"/>
          <w:highlight w:val="green"/>
          <w:u w:val="single"/>
        </w:rPr>
        <w:t>it’s better to try</w:t>
      </w:r>
      <w:r w:rsidRPr="00B7002F">
        <w:rPr>
          <w:rFonts w:eastAsia="Cambria"/>
          <w:u w:val="single"/>
        </w:rPr>
        <w:t xml:space="preserve"> to </w:t>
      </w:r>
      <w:r w:rsidRPr="00B7002F">
        <w:rPr>
          <w:rFonts w:eastAsia="Cambria"/>
          <w:b/>
          <w:iCs/>
          <w:u w:val="single"/>
        </w:rPr>
        <w:t xml:space="preserve">imagine </w:t>
      </w:r>
      <w:r w:rsidRPr="00B7002F">
        <w:rPr>
          <w:rFonts w:eastAsia="Cambria"/>
          <w:b/>
          <w:iCs/>
          <w:highlight w:val="green"/>
          <w:u w:val="single"/>
        </w:rPr>
        <w:t>a stepwise progression</w:t>
      </w:r>
      <w:r w:rsidRPr="00B7002F">
        <w:rPr>
          <w:rFonts w:eastAsia="Cambria"/>
          <w:u w:val="single"/>
        </w:rPr>
        <w:t xml:space="preserve"> from what we’ve got now to a better system</w:t>
      </w:r>
      <w:r w:rsidRPr="00B7002F">
        <w:rPr>
          <w:rFonts w:eastAsia="Cambria"/>
          <w:sz w:val="14"/>
        </w:rPr>
        <w:t xml:space="preserve">. And </w:t>
      </w:r>
      <w:r w:rsidRPr="00B7002F">
        <w:rPr>
          <w:rFonts w:eastAsia="Cambria"/>
          <w:u w:val="single"/>
        </w:rPr>
        <w:t>by the time we’re done</w:t>
      </w:r>
      <w:r w:rsidRPr="00B7002F">
        <w:rPr>
          <w:rFonts w:eastAsia="Cambria"/>
          <w:sz w:val="14"/>
        </w:rPr>
        <w:t xml:space="preserve"> — I mean, “done” is the wrong word — but by the end of the century, </w:t>
      </w:r>
      <w:r w:rsidRPr="00B7002F">
        <w:rPr>
          <w:rFonts w:eastAsia="Cambria"/>
          <w:b/>
          <w:iCs/>
          <w:u w:val="single"/>
        </w:rPr>
        <w:t>we might have a radically different system than the one we’ve got now</w:t>
      </w:r>
      <w:r w:rsidRPr="00B7002F">
        <w:rPr>
          <w:rFonts w:eastAsia="Cambria"/>
          <w:sz w:val="14"/>
        </w:rPr>
        <w:t xml:space="preserve">. And </w:t>
      </w:r>
      <w:r w:rsidRPr="00B7002F">
        <w:rPr>
          <w:rFonts w:eastAsia="Cambria"/>
          <w:u w:val="single"/>
        </w:rPr>
        <w:t xml:space="preserve">this is kind of necessary if we’re going to survive without disaster. </w:t>
      </w:r>
      <w:r w:rsidRPr="00B7002F">
        <w:rPr>
          <w:rFonts w:eastAsia="Cambria"/>
          <w:sz w:val="14"/>
        </w:rPr>
        <w:t xml:space="preserve">So, </w:t>
      </w:r>
      <w:r w:rsidRPr="00B7002F">
        <w:rPr>
          <w:rFonts w:eastAsia="Cambria"/>
          <w:b/>
          <w:iCs/>
          <w:highlight w:val="green"/>
          <w:u w:val="single"/>
        </w:rPr>
        <w:t>since it’s necessary, it might happen</w:t>
      </w:r>
      <w:r w:rsidRPr="00B7002F">
        <w:rPr>
          <w:rFonts w:eastAsia="Cambria"/>
          <w:sz w:val="14"/>
        </w:rPr>
        <w:t xml:space="preserve">. And </w:t>
      </w:r>
      <w:r w:rsidRPr="00B7002F">
        <w:rPr>
          <w:rFonts w:eastAsia="Cambria"/>
          <w:u w:val="single"/>
        </w:rPr>
        <w:t xml:space="preserve">I’m always </w:t>
      </w:r>
      <w:r w:rsidRPr="00B7002F">
        <w:rPr>
          <w:rFonts w:eastAsia="Cambria"/>
          <w:highlight w:val="green"/>
          <w:u w:val="single"/>
        </w:rPr>
        <w:t>look</w:t>
      </w:r>
      <w:r w:rsidRPr="00B7002F">
        <w:rPr>
          <w:rFonts w:eastAsia="Cambria"/>
          <w:u w:val="single"/>
        </w:rPr>
        <w:t xml:space="preserve">ing </w:t>
      </w:r>
      <w:r w:rsidRPr="00B7002F">
        <w:rPr>
          <w:rFonts w:eastAsia="Cambria"/>
          <w:highlight w:val="green"/>
          <w:u w:val="single"/>
        </w:rPr>
        <w:t xml:space="preserve">for </w:t>
      </w:r>
      <w:r w:rsidRPr="00B7002F">
        <w:rPr>
          <w:rFonts w:eastAsia="Cambria"/>
          <w:u w:val="single"/>
        </w:rPr>
        <w:t xml:space="preserve">the </w:t>
      </w:r>
      <w:r w:rsidRPr="00B7002F">
        <w:rPr>
          <w:rFonts w:eastAsia="Cambria"/>
          <w:highlight w:val="green"/>
          <w:u w:val="single"/>
        </w:rPr>
        <w:t xml:space="preserve">plausible </w:t>
      </w:r>
      <w:r w:rsidRPr="00B7002F">
        <w:rPr>
          <w:rFonts w:eastAsia="Cambria"/>
          <w:u w:val="single"/>
        </w:rPr>
        <w:t xml:space="preserve">models that already exist </w:t>
      </w:r>
      <w:r w:rsidRPr="00B7002F">
        <w:rPr>
          <w:rFonts w:eastAsia="Cambria"/>
          <w:highlight w:val="green"/>
          <w:u w:val="single"/>
        </w:rPr>
        <w:t>and imagining that they get ramped up</w:t>
      </w:r>
      <w:r w:rsidRPr="00B7002F">
        <w:rPr>
          <w:rFonts w:eastAsia="Cambria"/>
          <w:u w:val="single"/>
        </w:rPr>
        <w:t xml:space="preserve">. </w:t>
      </w:r>
      <w:r w:rsidRPr="00B7002F">
        <w:rPr>
          <w:rFonts w:eastAsia="Cambria"/>
          <w:sz w:val="14"/>
        </w:rPr>
        <w:t xml:space="preserve">DOK The cooperative economy of Mondragon, in the Basque region, comes up as one such model in </w:t>
      </w:r>
      <w:proofErr w:type="gramStart"/>
      <w:r w:rsidRPr="00B7002F">
        <w:rPr>
          <w:rFonts w:eastAsia="Cambria"/>
          <w:sz w:val="14"/>
        </w:rPr>
        <w:t>a number of</w:t>
      </w:r>
      <w:proofErr w:type="gramEnd"/>
      <w:r w:rsidRPr="00B7002F">
        <w:rPr>
          <w:rFonts w:eastAsia="Cambria"/>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B7002F">
        <w:rPr>
          <w:rFonts w:eastAsia="Cambria"/>
          <w:sz w:val="14"/>
        </w:rPr>
        <w:t>actually never</w:t>
      </w:r>
      <w:proofErr w:type="gramEnd"/>
      <w:r w:rsidRPr="00B7002F">
        <w:rPr>
          <w:rFonts w:eastAsia="Cambria"/>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7002F">
        <w:rPr>
          <w:rFonts w:eastAsia="Cambria"/>
          <w:u w:val="single"/>
        </w:rPr>
        <w:t>there are ideological reasons</w:t>
      </w:r>
      <w:r w:rsidRPr="00B7002F">
        <w:rPr>
          <w:rFonts w:eastAsia="Cambria"/>
          <w:sz w:val="14"/>
        </w:rPr>
        <w:t xml:space="preserve">; </w:t>
      </w:r>
      <w:r w:rsidRPr="00B7002F">
        <w:rPr>
          <w:rFonts w:eastAsia="Cambria"/>
          <w:b/>
          <w:iCs/>
          <w:u w:val="single"/>
        </w:rPr>
        <w:t>if you’re a defender of capitalism</w:t>
      </w:r>
      <w:r w:rsidRPr="00B7002F">
        <w:rPr>
          <w:rFonts w:eastAsia="Cambria"/>
          <w:sz w:val="14"/>
        </w:rPr>
        <w:t xml:space="preserve"> per se, </w:t>
      </w:r>
      <w:r w:rsidRPr="00B7002F">
        <w:rPr>
          <w:rFonts w:eastAsia="Cambria"/>
          <w:u w:val="single"/>
        </w:rPr>
        <w:t xml:space="preserve">then you would say these are outliers of sorts or </w:t>
      </w:r>
      <w:r w:rsidRPr="00B7002F">
        <w:rPr>
          <w:rFonts w:eastAsia="Cambria"/>
          <w:b/>
          <w:iCs/>
          <w:u w:val="single"/>
        </w:rPr>
        <w:t>too small to be relevant</w:t>
      </w:r>
      <w:r w:rsidRPr="00B7002F">
        <w:rPr>
          <w:rFonts w:eastAsia="Cambria"/>
          <w:u w:val="single"/>
        </w:rPr>
        <w:t xml:space="preserve"> </w:t>
      </w:r>
      <w:r w:rsidRPr="00B7002F">
        <w:rPr>
          <w:rFonts w:eastAsia="Cambria"/>
          <w:sz w:val="14"/>
        </w:rPr>
        <w:t xml:space="preserve">— </w:t>
      </w:r>
      <w:r w:rsidRPr="00B7002F">
        <w:rPr>
          <w:rFonts w:eastAsia="Cambria"/>
          <w:u w:val="single"/>
        </w:rPr>
        <w:t>but if you’re a leftist</w:t>
      </w:r>
      <w:r w:rsidRPr="00B7002F">
        <w:rPr>
          <w:rFonts w:eastAsia="Cambria"/>
          <w:sz w:val="14"/>
        </w:rPr>
        <w:t xml:space="preserve">, </w:t>
      </w:r>
      <w:r w:rsidRPr="00B7002F">
        <w:rPr>
          <w:rFonts w:eastAsia="Cambria"/>
          <w:u w:val="single"/>
        </w:rPr>
        <w:t>you look at them and see the public support for what they’re doing, and you ask, “Why couldn’t that work at a larger scale?</w:t>
      </w:r>
      <w:r w:rsidRPr="00B7002F">
        <w:rPr>
          <w:rFonts w:eastAsia="Cambria"/>
          <w:sz w:val="14"/>
        </w:rPr>
        <w:t xml:space="preserve">” </w:t>
      </w:r>
      <w:r w:rsidRPr="00B7002F">
        <w:rPr>
          <w:rFonts w:eastAsia="Cambria"/>
          <w:u w:val="single"/>
        </w:rPr>
        <w:t xml:space="preserve">Especially if you’re trying to imagine futures that are working better, which is what a utopian science fiction writer does, then </w:t>
      </w:r>
      <w:proofErr w:type="gramStart"/>
      <w:r w:rsidRPr="00B7002F">
        <w:rPr>
          <w:rFonts w:eastAsia="Cambria"/>
          <w:u w:val="single"/>
        </w:rPr>
        <w:t>you’re</w:t>
      </w:r>
      <w:proofErr w:type="gramEnd"/>
      <w:r w:rsidRPr="00B7002F">
        <w:rPr>
          <w:rFonts w:eastAsia="Cambria"/>
          <w:u w:val="single"/>
        </w:rPr>
        <w:t xml:space="preserve"> kind of desperate for real world-models. </w:t>
      </w:r>
      <w:r w:rsidRPr="00B7002F">
        <w:rPr>
          <w:rFonts w:eastAsia="Cambria"/>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w:t>
      </w:r>
      <w:r w:rsidRPr="00B7002F">
        <w:rPr>
          <w:rFonts w:eastAsia="Cambria"/>
          <w:sz w:val="14"/>
        </w:rPr>
        <w:lastRenderedPageBreak/>
        <w:t xml:space="preserve">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7002F">
        <w:rPr>
          <w:rFonts w:eastAsia="Cambria"/>
          <w:u w:val="single"/>
        </w:rPr>
        <w:t>utopia is separated by space</w:t>
      </w:r>
      <w:r w:rsidRPr="00B7002F">
        <w:rPr>
          <w:rFonts w:eastAsia="Cambria"/>
          <w:sz w:val="14"/>
        </w:rPr>
        <w:t xml:space="preserve"> or time, by a disjunction. </w:t>
      </w:r>
      <w:r w:rsidRPr="00B7002F">
        <w:rPr>
          <w:rFonts w:eastAsia="Cambria"/>
          <w:u w:val="single"/>
        </w:rPr>
        <w:t>They call it the Great Trench.</w:t>
      </w:r>
      <w:r w:rsidRPr="00B7002F">
        <w:rPr>
          <w:rFonts w:eastAsia="Cambria"/>
          <w:sz w:val="14"/>
        </w:rPr>
        <w:t xml:space="preserve"> In Utopia, they dug a great trench across the peninsula so that their peninsula became an island. And the Great Trench is endemic in utopian literature. </w:t>
      </w:r>
      <w:r w:rsidRPr="00B7002F">
        <w:rPr>
          <w:rFonts w:eastAsia="Cambria"/>
          <w:u w:val="single"/>
        </w:rPr>
        <w:t>There’s almost always a break that allows the utopian society to be implemented and to run successfully. I’ve never liked that because one connotation of the word “</w:t>
      </w:r>
      <w:r w:rsidRPr="00B7002F">
        <w:rPr>
          <w:rFonts w:eastAsia="Cambria"/>
          <w:highlight w:val="green"/>
          <w:u w:val="single"/>
        </w:rPr>
        <w:t>utopian” is</w:t>
      </w:r>
      <w:r w:rsidRPr="00B7002F">
        <w:rPr>
          <w:rFonts w:eastAsia="Cambria"/>
          <w:u w:val="single"/>
        </w:rPr>
        <w:t xml:space="preserve"> unreality, in the sense that it’s “</w:t>
      </w:r>
      <w:r w:rsidRPr="00B7002F">
        <w:rPr>
          <w:rFonts w:eastAsia="Cambria"/>
          <w:b/>
          <w:iCs/>
          <w:highlight w:val="green"/>
          <w:u w:val="single"/>
        </w:rPr>
        <w:t>never going to happen.”</w:t>
      </w:r>
      <w:r w:rsidRPr="00B7002F">
        <w:rPr>
          <w:rFonts w:eastAsia="Cambria"/>
          <w:sz w:val="14"/>
        </w:rPr>
        <w:t xml:space="preserve"> </w:t>
      </w:r>
      <w:proofErr w:type="gramStart"/>
      <w:r w:rsidRPr="00B7002F">
        <w:rPr>
          <w:rFonts w:eastAsia="Cambria"/>
          <w:sz w:val="14"/>
        </w:rPr>
        <w:t>So</w:t>
      </w:r>
      <w:proofErr w:type="gramEnd"/>
      <w:r w:rsidRPr="00B7002F">
        <w:rPr>
          <w:rFonts w:eastAsia="Cambria"/>
          <w:sz w:val="14"/>
        </w:rPr>
        <w:t xml:space="preserve"> </w:t>
      </w:r>
      <w:r w:rsidRPr="00B7002F">
        <w:rPr>
          <w:rFonts w:eastAsia="Cambria"/>
          <w:b/>
          <w:iCs/>
          <w:highlight w:val="green"/>
          <w:u w:val="single"/>
        </w:rPr>
        <w:t>we have to fill in this trench</w:t>
      </w:r>
      <w:r w:rsidRPr="00B7002F">
        <w:rPr>
          <w:rFonts w:eastAsia="Cambria"/>
          <w:sz w:val="14"/>
        </w:rPr>
        <w:t xml:space="preserve">. When </w:t>
      </w:r>
      <w:r w:rsidRPr="00B7002F">
        <w:rPr>
          <w:rFonts w:eastAsia="Cambria"/>
          <w:u w:val="single"/>
        </w:rPr>
        <w:t xml:space="preserve">Jameson </w:t>
      </w:r>
      <w:r w:rsidRPr="00B7002F">
        <w:rPr>
          <w:rFonts w:eastAsia="Cambria"/>
          <w:sz w:val="14"/>
        </w:rPr>
        <w:t xml:space="preserve">said it’s easier to imagine the end of the world than the end of capitalism, I think what he </w:t>
      </w:r>
      <w:r w:rsidRPr="00B7002F">
        <w:rPr>
          <w:rFonts w:eastAsia="Cambria"/>
          <w:u w:val="single"/>
        </w:rPr>
        <w:t>was talking about</w:t>
      </w:r>
      <w:r w:rsidRPr="00B7002F">
        <w:rPr>
          <w:rFonts w:eastAsia="Cambria"/>
          <w:sz w:val="14"/>
        </w:rPr>
        <w:t xml:space="preserve"> is </w:t>
      </w:r>
      <w:r w:rsidRPr="00B7002F">
        <w:rPr>
          <w:rFonts w:eastAsia="Cambria"/>
          <w:b/>
          <w:iCs/>
          <w:u w:val="single"/>
        </w:rPr>
        <w:t>that missing bridge</w:t>
      </w:r>
      <w:r w:rsidRPr="00B7002F">
        <w:rPr>
          <w:rFonts w:eastAsia="Cambria"/>
          <w:sz w:val="14"/>
        </w:rPr>
        <w:t xml:space="preserve"> from here to there. It’s hard to imagine a positive history, but it’s not impossible. And now, yes, it’s easy to imagine the end of the world because we are at the start of a mass extinction event. But </w:t>
      </w:r>
      <w:r w:rsidRPr="00B7002F">
        <w:rPr>
          <w:rFonts w:eastAsia="Cambria"/>
          <w:u w:val="single"/>
        </w:rPr>
        <w:t>he’s talking about hegemony</w:t>
      </w:r>
      <w:r w:rsidRPr="00B7002F">
        <w:rPr>
          <w:rFonts w:eastAsia="Cambria"/>
          <w:sz w:val="14"/>
        </w:rPr>
        <w:t xml:space="preserve">, and a kind of Marxist reading of history, and </w:t>
      </w:r>
      <w:r w:rsidRPr="00B7002F">
        <w:rPr>
          <w:rFonts w:eastAsia="Cambria"/>
          <w:u w:val="single"/>
        </w:rPr>
        <w:t>the kind of Gramscian notion that everybody’s in the mindset that capitalism is reality itself and that there can never be any other way</w:t>
      </w:r>
      <w:r w:rsidRPr="00B7002F">
        <w:rPr>
          <w:rFonts w:eastAsia="Cambria"/>
          <w:sz w:val="14"/>
        </w:rPr>
        <w:t xml:space="preserve"> — so it’s hard to imagine the end of capitalism. But </w:t>
      </w:r>
      <w:r w:rsidRPr="00B7002F">
        <w:rPr>
          <w:rFonts w:eastAsia="Cambria"/>
          <w:u w:val="single"/>
        </w:rPr>
        <w:t>I would just flip it and say, it’s hard to imagine how we get to a better system</w:t>
      </w:r>
      <w:r w:rsidRPr="00B7002F">
        <w:rPr>
          <w:rFonts w:eastAsia="Cambria"/>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B7002F">
        <w:rPr>
          <w:rFonts w:eastAsia="Cambria"/>
          <w:sz w:val="14"/>
        </w:rPr>
        <w:t>and also</w:t>
      </w:r>
      <w:proofErr w:type="gramEnd"/>
      <w:r w:rsidRPr="00B7002F">
        <w:rPr>
          <w:rFonts w:eastAsia="Cambria"/>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B7002F">
        <w:rPr>
          <w:rFonts w:eastAsia="Cambria"/>
          <w:sz w:val="14"/>
        </w:rPr>
        <w:t>So</w:t>
      </w:r>
      <w:proofErr w:type="gramEnd"/>
      <w:r w:rsidRPr="00B7002F">
        <w:rPr>
          <w:rFonts w:eastAsia="Cambria"/>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7002F">
        <w:rPr>
          <w:rFonts w:eastAsia="Cambria"/>
          <w:u w:val="single"/>
        </w:rPr>
        <w:t>I</w:t>
      </w:r>
      <w:r w:rsidRPr="00B7002F">
        <w:rPr>
          <w:rFonts w:eastAsia="Cambria"/>
          <w:sz w:val="14"/>
        </w:rPr>
        <w:t xml:space="preserve"> would </w:t>
      </w:r>
      <w:r w:rsidRPr="00B7002F">
        <w:rPr>
          <w:rFonts w:eastAsia="Cambria"/>
          <w:u w:val="single"/>
        </w:rPr>
        <w:t>want to make a distinction between economics and political economy</w:t>
      </w:r>
      <w:r w:rsidRPr="00B7002F">
        <w:rPr>
          <w:rFonts w:eastAsia="Cambria"/>
          <w:sz w:val="14"/>
        </w:rPr>
        <w:t xml:space="preserve">, because by and large, </w:t>
      </w:r>
      <w:r w:rsidRPr="00B7002F">
        <w:rPr>
          <w:rFonts w:eastAsia="Cambria"/>
          <w:u w:val="single"/>
        </w:rPr>
        <w:t>economics as it’s practiced</w:t>
      </w:r>
      <w:r w:rsidRPr="00B7002F">
        <w:rPr>
          <w:rFonts w:eastAsia="Cambria"/>
          <w:sz w:val="14"/>
        </w:rPr>
        <w:t xml:space="preserve"> now </w:t>
      </w:r>
      <w:r w:rsidRPr="00B7002F">
        <w:rPr>
          <w:rFonts w:eastAsia="Cambria"/>
          <w:b/>
          <w:iCs/>
          <w:u w:val="single"/>
        </w:rPr>
        <w:t>is the study of capitalism</w:t>
      </w:r>
      <w:r w:rsidRPr="00B7002F">
        <w:rPr>
          <w:rFonts w:eastAsia="Cambria"/>
          <w:sz w:val="14"/>
        </w:rPr>
        <w:t xml:space="preserve">. </w:t>
      </w:r>
      <w:r w:rsidRPr="00B7002F">
        <w:rPr>
          <w:rFonts w:eastAsia="Cambria"/>
          <w:b/>
          <w:iCs/>
          <w:u w:val="single"/>
        </w:rPr>
        <w:t>It takes the axioms of capitalism as givens</w:t>
      </w:r>
      <w:r w:rsidRPr="00B7002F">
        <w:rPr>
          <w:rFonts w:eastAsia="Cambria"/>
          <w:sz w:val="14"/>
        </w:rPr>
        <w:t xml:space="preserve"> </w:t>
      </w:r>
      <w:r w:rsidRPr="00B7002F">
        <w:rPr>
          <w:rFonts w:eastAsia="Cambria"/>
          <w:u w:val="single"/>
        </w:rPr>
        <w:t>and then tries to work from those to various ameliorations and tweaks to the system</w:t>
      </w:r>
      <w:r w:rsidRPr="00B7002F">
        <w:rPr>
          <w:rFonts w:eastAsia="Cambria"/>
          <w:sz w:val="14"/>
        </w:rPr>
        <w:t xml:space="preserve"> </w:t>
      </w:r>
      <w:r w:rsidRPr="00B7002F">
        <w:rPr>
          <w:rFonts w:eastAsia="Cambria"/>
          <w:u w:val="single"/>
        </w:rPr>
        <w:t>that would make for a better capitalism</w:t>
      </w:r>
      <w:r w:rsidRPr="00B7002F">
        <w:rPr>
          <w:rFonts w:eastAsia="Cambria"/>
          <w:sz w:val="14"/>
        </w:rPr>
        <w:t xml:space="preserve">, </w:t>
      </w:r>
      <w:r w:rsidRPr="00B7002F">
        <w:rPr>
          <w:rFonts w:eastAsia="Cambria"/>
          <w:u w:val="single"/>
        </w:rPr>
        <w:t xml:space="preserve">but they </w:t>
      </w:r>
      <w:r w:rsidRPr="00B7002F">
        <w:rPr>
          <w:rFonts w:eastAsia="Cambria"/>
          <w:b/>
          <w:iCs/>
          <w:u w:val="single"/>
        </w:rPr>
        <w:t>don’t question the fundamental axioms</w:t>
      </w:r>
      <w:r w:rsidRPr="00B7002F">
        <w:rPr>
          <w:rFonts w:eastAsia="Cambria"/>
          <w:sz w:val="14"/>
        </w:rPr>
        <w:t xml:space="preserve">: </w:t>
      </w:r>
      <w:r w:rsidRPr="00B7002F">
        <w:rPr>
          <w:rFonts w:eastAsia="Cambria"/>
          <w:u w:val="single"/>
        </w:rPr>
        <w:t>everybody’s in it for themselves, everybody pursues their own self-interest, which will produce the best possible outcomes</w:t>
      </w:r>
      <w:r w:rsidRPr="00B7002F">
        <w:rPr>
          <w:rFonts w:eastAsia="Cambria"/>
          <w:sz w:val="14"/>
        </w:rPr>
        <w:t xml:space="preserve"> for everybody. </w:t>
      </w:r>
      <w:r w:rsidRPr="00B7002F">
        <w:rPr>
          <w:rFonts w:eastAsia="Cambria"/>
          <w:b/>
          <w:iCs/>
          <w:u w:val="single"/>
        </w:rPr>
        <w:t xml:space="preserve">These </w:t>
      </w:r>
      <w:r w:rsidRPr="00B7002F">
        <w:rPr>
          <w:rFonts w:eastAsia="Cambria"/>
          <w:b/>
          <w:iCs/>
          <w:highlight w:val="green"/>
          <w:u w:val="single"/>
        </w:rPr>
        <w:t>axioms</w:t>
      </w:r>
      <w:r w:rsidRPr="00B7002F">
        <w:rPr>
          <w:rFonts w:eastAsia="Cambria"/>
          <w:b/>
          <w:iCs/>
          <w:u w:val="single"/>
        </w:rPr>
        <w:t xml:space="preserve"> are highly questionable</w:t>
      </w:r>
      <w:r w:rsidRPr="00B7002F">
        <w:rPr>
          <w:rFonts w:eastAsia="Cambria"/>
          <w:sz w:val="14"/>
        </w:rPr>
        <w:t xml:space="preserve">, and they come out of the eighteenth century or are even older, and </w:t>
      </w:r>
      <w:r w:rsidRPr="00B7002F">
        <w:rPr>
          <w:rFonts w:eastAsia="Cambria"/>
          <w:u w:val="single"/>
        </w:rPr>
        <w:t xml:space="preserve">they don’t match with modern social science or history itself in terms of how we behave, and they don’t value the natural biosphere properly, and they tend to </w:t>
      </w:r>
      <w:r w:rsidRPr="00B7002F">
        <w:rPr>
          <w:rFonts w:eastAsia="Cambria"/>
          <w:highlight w:val="green"/>
          <w:u w:val="single"/>
        </w:rPr>
        <w:t xml:space="preserve">encourage </w:t>
      </w:r>
      <w:r w:rsidRPr="00B7002F">
        <w:rPr>
          <w:rFonts w:eastAsia="Cambria"/>
          <w:b/>
          <w:iCs/>
          <w:highlight w:val="green"/>
          <w:u w:val="single"/>
        </w:rPr>
        <w:t xml:space="preserve">short-term extractive gain and </w:t>
      </w:r>
      <w:r w:rsidRPr="00B7002F">
        <w:rPr>
          <w:rFonts w:eastAsia="Cambria"/>
          <w:b/>
          <w:iCs/>
          <w:u w:val="single"/>
        </w:rPr>
        <w:t xml:space="preserve">short-term </w:t>
      </w:r>
      <w:r w:rsidRPr="00B7002F">
        <w:rPr>
          <w:rFonts w:eastAsia="Cambria"/>
          <w:b/>
          <w:iCs/>
          <w:highlight w:val="green"/>
          <w:u w:val="single"/>
        </w:rPr>
        <w:t>interests</w:t>
      </w:r>
      <w:r w:rsidRPr="00B7002F">
        <w:rPr>
          <w:rFonts w:eastAsia="Cambria"/>
          <w:u w:val="single"/>
        </w:rPr>
        <w:t>.</w:t>
      </w:r>
      <w:r w:rsidRPr="00B7002F">
        <w:rPr>
          <w:rFonts w:eastAsia="Cambria"/>
          <w:sz w:val="14"/>
        </w:rPr>
        <w:t xml:space="preserve"> </w:t>
      </w:r>
      <w:r w:rsidRPr="00B7002F">
        <w:rPr>
          <w:rFonts w:eastAsia="Cambria"/>
          <w:highlight w:val="green"/>
          <w:u w:val="single"/>
        </w:rPr>
        <w:t>These</w:t>
      </w:r>
      <w:r w:rsidRPr="00B7002F">
        <w:rPr>
          <w:rFonts w:eastAsia="Cambria"/>
          <w:u w:val="single"/>
        </w:rPr>
        <w:t xml:space="preserve"> are philosophical positions that </w:t>
      </w:r>
      <w:r w:rsidRPr="00B7002F">
        <w:rPr>
          <w:rFonts w:eastAsia="Cambria"/>
          <w:highlight w:val="green"/>
          <w:u w:val="single"/>
        </w:rPr>
        <w:t>are</w:t>
      </w:r>
      <w:r w:rsidRPr="00B7002F">
        <w:rPr>
          <w:rFonts w:eastAsia="Cambria"/>
          <w:u w:val="single"/>
        </w:rPr>
        <w:t xml:space="preserve"> </w:t>
      </w:r>
      <w:r w:rsidRPr="00B7002F">
        <w:rPr>
          <w:rFonts w:eastAsia="Cambria"/>
          <w:highlight w:val="green"/>
          <w:u w:val="single"/>
        </w:rPr>
        <w:t xml:space="preserve">expressed as though they are </w:t>
      </w:r>
      <w:r w:rsidRPr="00B7002F">
        <w:rPr>
          <w:rFonts w:eastAsia="Cambria"/>
          <w:b/>
          <w:iCs/>
          <w:highlight w:val="green"/>
          <w:u w:val="single"/>
        </w:rPr>
        <w:t>fixed or are nature itself</w:t>
      </w:r>
      <w:r w:rsidRPr="00B7002F">
        <w:rPr>
          <w:rFonts w:eastAsia="Cambria"/>
          <w:highlight w:val="green"/>
          <w:u w:val="single"/>
        </w:rPr>
        <w:t xml:space="preserve">, when </w:t>
      </w:r>
      <w:proofErr w:type="gramStart"/>
      <w:r w:rsidRPr="00B7002F">
        <w:rPr>
          <w:rFonts w:eastAsia="Cambria"/>
          <w:u w:val="single"/>
        </w:rPr>
        <w:t xml:space="preserve">in reality </w:t>
      </w:r>
      <w:r w:rsidRPr="00B7002F">
        <w:rPr>
          <w:rFonts w:eastAsia="Cambria"/>
          <w:b/>
          <w:iCs/>
          <w:highlight w:val="green"/>
          <w:u w:val="single"/>
        </w:rPr>
        <w:t>they</w:t>
      </w:r>
      <w:proofErr w:type="gramEnd"/>
      <w:r w:rsidRPr="00B7002F">
        <w:rPr>
          <w:rFonts w:eastAsia="Cambria"/>
          <w:b/>
          <w:iCs/>
          <w:highlight w:val="green"/>
          <w:u w:val="single"/>
        </w:rPr>
        <w:t xml:space="preserve"> are made by culture</w:t>
      </w:r>
      <w:r w:rsidRPr="00B7002F">
        <w:rPr>
          <w:rFonts w:eastAsia="Cambria"/>
          <w:b/>
          <w:iCs/>
          <w:u w:val="single"/>
        </w:rPr>
        <w:t>.</w:t>
      </w:r>
      <w:r w:rsidRPr="00B7002F">
        <w:rPr>
          <w:rFonts w:eastAsia="Cambria"/>
          <w:u w:val="single"/>
        </w:rPr>
        <w:t xml:space="preserve"> Political economy is</w:t>
      </w:r>
      <w:r w:rsidRPr="00B7002F">
        <w:rPr>
          <w:rFonts w:eastAsia="Cambria"/>
          <w:sz w:val="14"/>
        </w:rPr>
        <w:t xml:space="preserve"> a kind of nineteenth-century thing, </w:t>
      </w:r>
      <w:r w:rsidRPr="00B7002F">
        <w:rPr>
          <w:rFonts w:eastAsia="Cambria"/>
          <w:u w:val="single"/>
        </w:rPr>
        <w:t>a more open-ended idea where we could have different systems</w:t>
      </w:r>
      <w:r w:rsidRPr="00B7002F">
        <w:rPr>
          <w:rFonts w:eastAsia="Cambria"/>
          <w:sz w:val="14"/>
        </w:rPr>
        <w:t xml:space="preserve">. And that accounts for a lot of the struggles of the twentieth century. </w:t>
      </w:r>
      <w:r w:rsidRPr="00B7002F">
        <w:rPr>
          <w:rFonts w:eastAsia="Cambria"/>
          <w:b/>
          <w:iCs/>
          <w:u w:val="single"/>
        </w:rPr>
        <w:t>But capitalism likes to pretend that it’s nature itself</w:t>
      </w:r>
      <w:r w:rsidRPr="00B7002F">
        <w:rPr>
          <w:rFonts w:eastAsia="Cambria"/>
          <w:sz w:val="14"/>
        </w:rPr>
        <w:t xml:space="preserve">, </w:t>
      </w:r>
      <w:r w:rsidRPr="00B7002F">
        <w:rPr>
          <w:rFonts w:eastAsia="Cambria"/>
          <w:u w:val="single"/>
        </w:rPr>
        <w:t>and that’s what economics is today, largely</w:t>
      </w:r>
      <w:r w:rsidRPr="00B7002F">
        <w:rPr>
          <w:rFonts w:eastAsia="Cambria"/>
          <w:sz w:val="14"/>
        </w:rPr>
        <w:t xml:space="preserve">. </w:t>
      </w:r>
      <w:r w:rsidRPr="00B7002F">
        <w:rPr>
          <w:rFonts w:eastAsia="Cambria"/>
          <w:u w:val="single"/>
        </w:rPr>
        <w:t>Take</w:t>
      </w:r>
      <w:r w:rsidRPr="00B7002F">
        <w:rPr>
          <w:rFonts w:eastAsia="Cambria"/>
          <w:sz w:val="14"/>
        </w:rPr>
        <w:t xml:space="preserve"> the term </w:t>
      </w:r>
      <w:r w:rsidRPr="00B7002F">
        <w:rPr>
          <w:rFonts w:eastAsia="Cambria"/>
          <w:b/>
          <w:iCs/>
          <w:u w:val="single"/>
        </w:rPr>
        <w:t>“efficiency.”</w:t>
      </w:r>
      <w:r w:rsidRPr="00B7002F">
        <w:rPr>
          <w:rFonts w:eastAsia="Cambria"/>
          <w:sz w:val="14"/>
        </w:rPr>
        <w:t xml:space="preserve"> </w:t>
      </w:r>
      <w:r w:rsidRPr="00B7002F">
        <w:rPr>
          <w:rFonts w:eastAsia="Cambria"/>
          <w:b/>
          <w:iCs/>
          <w:u w:val="single"/>
        </w:rPr>
        <w:t>In capitalist economics, that’s just regarded as almost a synonym for “good</w:t>
      </w:r>
      <w:r w:rsidRPr="00B7002F">
        <w:rPr>
          <w:rFonts w:eastAsia="Cambria"/>
          <w:sz w:val="14"/>
        </w:rPr>
        <w:t xml:space="preserve">,” </w:t>
      </w:r>
      <w:r w:rsidRPr="00B7002F">
        <w:rPr>
          <w:rFonts w:eastAsia="Cambria"/>
          <w:u w:val="single"/>
        </w:rPr>
        <w:t>but it completely depends on what the efficiency is being aimed at.</w:t>
      </w:r>
      <w:r w:rsidRPr="00B7002F">
        <w:rPr>
          <w:rFonts w:eastAsia="Cambria"/>
          <w:sz w:val="14"/>
        </w:rPr>
        <w:t xml:space="preserve"> You know, </w:t>
      </w:r>
      <w:r w:rsidRPr="00B7002F">
        <w:rPr>
          <w:rFonts w:eastAsia="Cambria"/>
          <w:b/>
          <w:iCs/>
          <w:u w:val="single"/>
        </w:rPr>
        <w:t>machine guns are efficient, gas chambers are efficient.</w:t>
      </w:r>
      <w:r w:rsidRPr="00B7002F">
        <w:rPr>
          <w:rFonts w:eastAsia="Cambria"/>
          <w:sz w:val="14"/>
        </w:rPr>
        <w:t xml:space="preserve"> So, “efficiency” as such does not mean “good.” It is a measure of the least amount of effort put in for the most amount gotten out. One of the things you’re seeing during the pandemic is that </w:t>
      </w:r>
      <w:r w:rsidRPr="00B7002F">
        <w:rPr>
          <w:rFonts w:eastAsia="Cambria"/>
          <w:u w:val="single"/>
        </w:rPr>
        <w:t>the global system of creating masks is efficient, but it is also fragile, brittle, and unreliable because redundancy, robustness, and resilience are all relatively inefficient, if the only rubric of efficiency is profit</w:t>
      </w:r>
      <w:r w:rsidRPr="00B7002F">
        <w:rPr>
          <w:rFonts w:eastAsia="Cambria"/>
          <w:sz w:val="14"/>
        </w:rPr>
        <w:t xml:space="preserve">. </w:t>
      </w:r>
      <w:r w:rsidRPr="00B7002F">
        <w:rPr>
          <w:rFonts w:eastAsia="Cambria"/>
          <w:b/>
          <w:iCs/>
          <w:u w:val="single"/>
        </w:rPr>
        <w:t>Capitalist economics misunderstands and misjudges the world badly</w:t>
      </w:r>
      <w:r w:rsidRPr="00B7002F">
        <w:rPr>
          <w:rFonts w:eastAsia="Cambria"/>
          <w:sz w:val="14"/>
        </w:rPr>
        <w:t xml:space="preserve">, and </w:t>
      </w:r>
      <w:r w:rsidRPr="00B7002F">
        <w:rPr>
          <w:rFonts w:eastAsia="Cambria"/>
          <w:u w:val="single"/>
        </w:rPr>
        <w:t>that’s why we’re in the mess we’re in</w:t>
      </w:r>
      <w:r w:rsidRPr="00B7002F">
        <w:rPr>
          <w:rFonts w:eastAsia="Cambria"/>
          <w:sz w:val="14"/>
        </w:rPr>
        <w:t xml:space="preserve"> — </w:t>
      </w:r>
      <w:r w:rsidRPr="00B7002F">
        <w:rPr>
          <w:rFonts w:eastAsia="Cambria"/>
          <w:u w:val="single"/>
        </w:rPr>
        <w:t xml:space="preserve">caught between biosphere degradation and radical social inequality. These are both natural results of capitalism as such, a result of the </w:t>
      </w:r>
      <w:r w:rsidRPr="00B7002F">
        <w:rPr>
          <w:rFonts w:eastAsia="Cambria"/>
          <w:b/>
          <w:iCs/>
          <w:u w:val="single"/>
        </w:rPr>
        <w:t>economic calculations we make under capitalist axioms</w:t>
      </w:r>
      <w:r w:rsidRPr="00B7002F">
        <w:rPr>
          <w:rFonts w:eastAsia="Cambria"/>
          <w:u w:val="single"/>
        </w:rPr>
        <w:t xml:space="preserve">. Distinctions </w:t>
      </w:r>
      <w:proofErr w:type="gramStart"/>
      <w:r w:rsidRPr="00B7002F">
        <w:rPr>
          <w:rFonts w:eastAsia="Cambria"/>
          <w:u w:val="single"/>
        </w:rPr>
        <w:t>have to</w:t>
      </w:r>
      <w:proofErr w:type="gramEnd"/>
      <w:r w:rsidRPr="00B7002F">
        <w:rPr>
          <w:rFonts w:eastAsia="Cambria"/>
          <w:u w:val="single"/>
        </w:rPr>
        <w:t xml:space="preserve"> be made here. Quantification is really part of science. Social science has some tools for understanding and generalizing from the particulars of individuals to what the group might want</w:t>
      </w:r>
      <w:r w:rsidRPr="00B7002F">
        <w:rPr>
          <w:rFonts w:eastAsia="Cambria"/>
          <w:sz w:val="14"/>
        </w:rPr>
        <w:t xml:space="preserve">. </w:t>
      </w:r>
      <w:r w:rsidRPr="00B7002F">
        <w:rPr>
          <w:rFonts w:eastAsia="Cambria"/>
          <w:u w:val="single"/>
        </w:rPr>
        <w:t>Twenty-five years ago, I might have said, “Economics, we have to throw it out.”</w:t>
      </w:r>
      <w:r w:rsidRPr="00B7002F">
        <w:rPr>
          <w:rFonts w:eastAsia="Cambria"/>
          <w:sz w:val="14"/>
        </w:rPr>
        <w:t xml:space="preserve"> </w:t>
      </w:r>
      <w:r w:rsidRPr="00B7002F">
        <w:rPr>
          <w:rFonts w:eastAsia="Cambria"/>
          <w:u w:val="single"/>
        </w:rPr>
        <w:t>That doesn’t hold for me anymore</w:t>
      </w:r>
      <w:r w:rsidRPr="00B7002F">
        <w:rPr>
          <w:rFonts w:eastAsia="Cambria"/>
          <w:b/>
          <w:iCs/>
          <w:u w:val="single"/>
        </w:rPr>
        <w:t>. Economics has a set of tools</w:t>
      </w:r>
      <w:r w:rsidRPr="00B7002F">
        <w:rPr>
          <w:rFonts w:eastAsia="Cambria"/>
          <w:sz w:val="14"/>
        </w:rPr>
        <w:t xml:space="preserve">. And </w:t>
      </w:r>
      <w:r w:rsidRPr="00B7002F">
        <w:rPr>
          <w:rFonts w:eastAsia="Cambria"/>
          <w:u w:val="single"/>
        </w:rPr>
        <w:t xml:space="preserve">social science tools, working with the right axioms, could make for a </w:t>
      </w:r>
      <w:r w:rsidRPr="00B7002F">
        <w:rPr>
          <w:rFonts w:eastAsia="Cambria"/>
          <w:b/>
          <w:iCs/>
          <w:u w:val="single"/>
        </w:rPr>
        <w:t>socialist economics.</w:t>
      </w:r>
      <w:r w:rsidRPr="00B7002F">
        <w:rPr>
          <w:rFonts w:eastAsia="Cambria"/>
          <w:u w:val="single"/>
        </w:rPr>
        <w:t xml:space="preserve"> There </w:t>
      </w:r>
      <w:r w:rsidRPr="00B7002F">
        <w:rPr>
          <w:rFonts w:eastAsia="Cambria"/>
          <w:u w:val="single"/>
        </w:rPr>
        <w:lastRenderedPageBreak/>
        <w:t>could be a post-capitalist economic system</w:t>
      </w:r>
      <w:r w:rsidRPr="00B7002F">
        <w:rPr>
          <w:rFonts w:eastAsia="Cambria"/>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B7002F">
        <w:rPr>
          <w:rFonts w:eastAsia="Cambria"/>
          <w:sz w:val="14"/>
        </w:rPr>
        <w:t>new invention</w:t>
      </w:r>
      <w:proofErr w:type="gramEnd"/>
      <w:r w:rsidRPr="00B7002F">
        <w:rPr>
          <w:rFonts w:eastAsia="Cambria"/>
          <w:sz w:val="14"/>
        </w:rPr>
        <w:t xml:space="preserve"> that we don’t have a name for? Right-wing thinking is supremely hypocritical and convoluted and self-contradictory, and that needs to be pushed on and pointed out at every chance. </w:t>
      </w:r>
      <w:proofErr w:type="gramStart"/>
      <w:r w:rsidRPr="00B7002F">
        <w:rPr>
          <w:rFonts w:eastAsia="Cambria"/>
          <w:u w:val="single"/>
        </w:rPr>
        <w:t>This is why</w:t>
      </w:r>
      <w:proofErr w:type="gramEnd"/>
      <w:r w:rsidRPr="00B7002F">
        <w:rPr>
          <w:rFonts w:eastAsia="Cambria"/>
          <w:u w:val="single"/>
        </w:rPr>
        <w:t xml:space="preserve"> I hold myself to calling it “post-capitalism,” so as not to try and define it by any of the nineteenth-century political economies</w:t>
      </w:r>
      <w:r w:rsidRPr="00B7002F">
        <w:rPr>
          <w:rFonts w:eastAsia="Cambria"/>
          <w:sz w:val="14"/>
        </w:rPr>
        <w:t xml:space="preserve">. I think many of the solutions can be found in socialism, but I don’t call myself a socialist. I would want to keep it a little more open to the idea that </w:t>
      </w:r>
      <w:r w:rsidRPr="00B7002F">
        <w:rPr>
          <w:rFonts w:eastAsia="Cambria"/>
          <w:b/>
          <w:iCs/>
          <w:u w:val="single"/>
        </w:rPr>
        <w:t xml:space="preserve">we </w:t>
      </w:r>
      <w:proofErr w:type="gramStart"/>
      <w:r w:rsidRPr="00B7002F">
        <w:rPr>
          <w:rFonts w:eastAsia="Cambria"/>
          <w:b/>
          <w:iCs/>
          <w:u w:val="single"/>
        </w:rPr>
        <w:t>have to</w:t>
      </w:r>
      <w:proofErr w:type="gramEnd"/>
      <w:r w:rsidRPr="00B7002F">
        <w:rPr>
          <w:rFonts w:eastAsia="Cambria"/>
          <w:b/>
          <w:iCs/>
          <w:u w:val="single"/>
        </w:rPr>
        <w:t xml:space="preserve"> morph capitalism as such</w:t>
      </w:r>
      <w:r w:rsidRPr="00B7002F">
        <w:rPr>
          <w:rFonts w:eastAsia="Cambria"/>
          <w:sz w:val="14"/>
        </w:rPr>
        <w:t xml:space="preserve">, </w:t>
      </w:r>
      <w:r w:rsidRPr="00B7002F">
        <w:rPr>
          <w:rFonts w:eastAsia="Cambria"/>
          <w:u w:val="single"/>
        </w:rPr>
        <w:t>and that we might shove it to the margins,</w:t>
      </w:r>
      <w:r w:rsidRPr="00B7002F">
        <w:rPr>
          <w:rFonts w:eastAsia="Cambria"/>
          <w:sz w:val="14"/>
        </w:rPr>
        <w:t xml:space="preserve"> where we might have a market for the non-necessities. I think </w:t>
      </w:r>
      <w:r w:rsidRPr="00B7002F">
        <w:rPr>
          <w:rFonts w:eastAsia="Cambria"/>
          <w:u w:val="single"/>
        </w:rPr>
        <w:t xml:space="preserve">the market itself </w:t>
      </w:r>
      <w:proofErr w:type="gramStart"/>
      <w:r w:rsidRPr="00B7002F">
        <w:rPr>
          <w:rFonts w:eastAsia="Cambria"/>
          <w:u w:val="single"/>
        </w:rPr>
        <w:t>has to</w:t>
      </w:r>
      <w:proofErr w:type="gramEnd"/>
      <w:r w:rsidRPr="00B7002F">
        <w:rPr>
          <w:rFonts w:eastAsia="Cambria"/>
          <w:u w:val="single"/>
        </w:rPr>
        <w:t xml:space="preserve"> be reexamined</w:t>
      </w:r>
      <w:r w:rsidRPr="00B7002F">
        <w:rPr>
          <w:rFonts w:eastAsia="Cambria"/>
          <w:sz w:val="14"/>
        </w:rPr>
        <w:t xml:space="preserve">, and </w:t>
      </w:r>
      <w:r w:rsidRPr="00B7002F">
        <w:rPr>
          <w:rFonts w:eastAsia="Cambria"/>
          <w:u w:val="single"/>
        </w:rPr>
        <w:t>this is so fundamental to the way that modern society works that it’s frightening</w:t>
      </w:r>
      <w:r w:rsidRPr="00B7002F">
        <w:rPr>
          <w:rFonts w:eastAsia="Cambria"/>
          <w:sz w:val="14"/>
        </w:rPr>
        <w:t xml:space="preserve">, and, for me, </w:t>
      </w:r>
      <w:r w:rsidRPr="00B7002F">
        <w:rPr>
          <w:rFonts w:eastAsia="Cambria"/>
          <w:b/>
          <w:iCs/>
          <w:u w:val="single"/>
        </w:rPr>
        <w:t xml:space="preserve">it’s better to think in a stepwise fashion and to imagine society from where we are now transforming to an undefined better political economy. </w:t>
      </w:r>
      <w:r w:rsidRPr="00B7002F">
        <w:rPr>
          <w:rFonts w:eastAsia="Cambria"/>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B7002F">
        <w:rPr>
          <w:rFonts w:eastAsia="Cambria"/>
          <w:sz w:val="14"/>
        </w:rPr>
        <w:t>really almost</w:t>
      </w:r>
      <w:proofErr w:type="gramEnd"/>
      <w:r w:rsidRPr="00B7002F">
        <w:rPr>
          <w:rFonts w:eastAsia="Cambria"/>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B7002F">
        <w:rPr>
          <w:rFonts w:eastAsia="Cambria"/>
          <w:sz w:val="14"/>
        </w:rPr>
        <w:t>some kind of CQE</w:t>
      </w:r>
      <w:proofErr w:type="gramEnd"/>
      <w:r w:rsidRPr="00B7002F">
        <w:rPr>
          <w:rFonts w:eastAsia="Cambria"/>
          <w:sz w:val="14"/>
        </w:rPr>
        <w:t xml:space="preserve">. </w:t>
      </w:r>
      <w:proofErr w:type="gramStart"/>
      <w:r w:rsidRPr="00B7002F">
        <w:rPr>
          <w:rFonts w:eastAsia="Cambria"/>
          <w:sz w:val="14"/>
        </w:rPr>
        <w:t>So</w:t>
      </w:r>
      <w:proofErr w:type="gramEnd"/>
      <w:r w:rsidRPr="00B7002F">
        <w:rPr>
          <w:rFonts w:eastAsia="Cambria"/>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w:t>
      </w:r>
      <w:proofErr w:type="gramStart"/>
      <w:r w:rsidRPr="00B7002F">
        <w:rPr>
          <w:rFonts w:eastAsia="Cambria"/>
          <w:sz w:val="14"/>
        </w:rPr>
        <w:t>novel’s</w:t>
      </w:r>
      <w:proofErr w:type="gramEnd"/>
      <w:r w:rsidRPr="00B7002F">
        <w:rPr>
          <w:rFonts w:eastAsia="Cambria"/>
          <w:sz w:val="14"/>
        </w:rPr>
        <w:t xml:space="preserve">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7002F">
        <w:rPr>
          <w:rFonts w:eastAsia="Cambria"/>
          <w:u w:val="single"/>
        </w:rPr>
        <w:t>Because saving the biosphere doesn’t make a profit in the capitalist order, we will never do it, and we are therefore doomed</w:t>
      </w:r>
      <w:r w:rsidRPr="00B7002F">
        <w:rPr>
          <w:rFonts w:eastAsia="Cambria"/>
          <w:sz w:val="14"/>
        </w:rPr>
        <w:t xml:space="preserve">. </w:t>
      </w:r>
      <w:proofErr w:type="gramStart"/>
      <w:r w:rsidRPr="00B7002F">
        <w:rPr>
          <w:rFonts w:eastAsia="Cambria"/>
          <w:sz w:val="14"/>
        </w:rPr>
        <w:t>So</w:t>
      </w:r>
      <w:proofErr w:type="gramEnd"/>
      <w:r w:rsidRPr="00B7002F">
        <w:rPr>
          <w:rFonts w:eastAsia="Cambria"/>
          <w:sz w:val="14"/>
        </w:rPr>
        <w:t xml:space="preserve"> </w:t>
      </w:r>
      <w:r w:rsidRPr="00B7002F">
        <w:rPr>
          <w:rFonts w:eastAsia="Cambria"/>
          <w:u w:val="single"/>
        </w:rPr>
        <w:t>a very fundamental reform of how we regard money itself is absolutely necessary</w:t>
      </w:r>
      <w:r w:rsidRPr="00B7002F">
        <w:rPr>
          <w:rFonts w:eastAsia="Cambria"/>
          <w:sz w:val="14"/>
        </w:rPr>
        <w:t xml:space="preserve">. I’m saying </w:t>
      </w:r>
      <w:r w:rsidRPr="00B7002F">
        <w:rPr>
          <w:rFonts w:eastAsia="Cambria"/>
          <w:sz w:val="14"/>
          <w:highlight w:val="green"/>
        </w:rPr>
        <w:t xml:space="preserve">that </w:t>
      </w:r>
      <w:r w:rsidRPr="00B7002F">
        <w:rPr>
          <w:rFonts w:eastAsia="Cambria"/>
          <w:highlight w:val="green"/>
          <w:u w:val="single"/>
        </w:rPr>
        <w:t xml:space="preserve">a post-capitalist political economy </w:t>
      </w:r>
      <w:r w:rsidRPr="00B7002F">
        <w:rPr>
          <w:rFonts w:eastAsia="Cambria"/>
          <w:u w:val="single"/>
        </w:rPr>
        <w:t xml:space="preserve">that </w:t>
      </w:r>
      <w:r w:rsidRPr="00B7002F">
        <w:rPr>
          <w:rFonts w:eastAsia="Cambria"/>
          <w:b/>
          <w:iCs/>
          <w:highlight w:val="green"/>
          <w:u w:val="single"/>
        </w:rPr>
        <w:t>regards money as created for the public good</w:t>
      </w:r>
      <w:r w:rsidRPr="00B7002F">
        <w:rPr>
          <w:rFonts w:eastAsia="Cambria"/>
          <w:u w:val="single"/>
        </w:rPr>
        <w:t xml:space="preserve"> and is spent on that first — and then trickles into the general economy — is a fundamental shift, and without it, we’re in terrible trouble. </w:t>
      </w:r>
      <w:r w:rsidRPr="00B7002F">
        <w:rPr>
          <w:rFonts w:eastAsia="Cambria"/>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7002F">
        <w:rPr>
          <w:rFonts w:eastAsia="Cambria"/>
          <w:b/>
          <w:iCs/>
          <w:u w:val="single"/>
        </w:rPr>
        <w:t>the Left has to fight fire with fire</w:t>
      </w:r>
      <w:r w:rsidRPr="00B7002F">
        <w:rPr>
          <w:rFonts w:eastAsia="Cambria"/>
          <w:sz w:val="14"/>
        </w:rPr>
        <w:t xml:space="preserve">. </w:t>
      </w:r>
      <w:r w:rsidRPr="00B7002F">
        <w:rPr>
          <w:rFonts w:eastAsia="Cambria"/>
          <w:u w:val="single"/>
        </w:rPr>
        <w:t xml:space="preserve">Right-wing ideas are also conceptions of globalization, in terribly poor disguises as being nationalist. But </w:t>
      </w:r>
      <w:r w:rsidRPr="00B7002F">
        <w:rPr>
          <w:rFonts w:eastAsia="Cambria"/>
          <w:b/>
          <w:iCs/>
          <w:u w:val="single"/>
        </w:rPr>
        <w:t>the nationalist system is embedded in capitalism</w:t>
      </w:r>
      <w:r w:rsidRPr="00B7002F">
        <w:rPr>
          <w:rFonts w:eastAsia="Cambria"/>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B7002F">
        <w:rPr>
          <w:rFonts w:eastAsia="Cambria"/>
          <w:sz w:val="14"/>
        </w:rPr>
        <w:t>So</w:t>
      </w:r>
      <w:proofErr w:type="gramEnd"/>
      <w:r w:rsidRPr="00B7002F">
        <w:rPr>
          <w:rFonts w:eastAsia="Cambria"/>
          <w:sz w:val="14"/>
        </w:rPr>
        <w:t xml:space="preserve"> they need to be called out for being completely inconsistent and hypocritical. And </w:t>
      </w:r>
      <w:r w:rsidRPr="00B7002F">
        <w:rPr>
          <w:rFonts w:eastAsia="Cambria"/>
          <w:u w:val="single"/>
        </w:rPr>
        <w:t>the Left needs to be much more aggressive</w:t>
      </w:r>
      <w:r w:rsidRPr="00B7002F">
        <w:rPr>
          <w:rFonts w:eastAsia="Cambria"/>
          <w:sz w:val="14"/>
        </w:rPr>
        <w:t xml:space="preserve"> on that, </w:t>
      </w:r>
      <w:r w:rsidRPr="00B7002F">
        <w:rPr>
          <w:rFonts w:eastAsia="Cambria"/>
          <w:b/>
          <w:iCs/>
          <w:u w:val="single"/>
        </w:rPr>
        <w:t>and say the problem is not globalization per se</w:t>
      </w:r>
      <w:r w:rsidRPr="00B7002F">
        <w:rPr>
          <w:rFonts w:eastAsia="Cambria"/>
          <w:sz w:val="14"/>
        </w:rPr>
        <w:t xml:space="preserve">; </w:t>
      </w:r>
      <w:r w:rsidRPr="00B7002F">
        <w:rPr>
          <w:rFonts w:eastAsia="Cambria"/>
          <w:u w:val="single"/>
        </w:rPr>
        <w:t>the problem is bad globalization, which is capitalism</w:t>
      </w:r>
      <w:r w:rsidRPr="00B7002F">
        <w:rPr>
          <w:rFonts w:eastAsia="Cambria"/>
          <w:sz w:val="14"/>
        </w:rPr>
        <w:t xml:space="preserve">, </w:t>
      </w:r>
      <w:r w:rsidRPr="00B7002F">
        <w:rPr>
          <w:rFonts w:eastAsia="Cambria"/>
          <w:u w:val="single"/>
        </w:rPr>
        <w:t>as opposed to good globalization, which is mutual aid</w:t>
      </w:r>
      <w:r w:rsidRPr="00B7002F">
        <w:rPr>
          <w:rFonts w:eastAsia="Cambria"/>
          <w:sz w:val="14"/>
        </w:rPr>
        <w:t xml:space="preserve"> and cooperation among the nation states by way of international treaties and things like the UN. The Paris Agreement is crucial. It’s a major event in world history. It could turn into the League of </w:t>
      </w:r>
      <w:proofErr w:type="gramStart"/>
      <w:r w:rsidRPr="00B7002F">
        <w:rPr>
          <w:rFonts w:eastAsia="Cambria"/>
          <w:sz w:val="14"/>
        </w:rPr>
        <w:t>Nations,</w:t>
      </w:r>
      <w:proofErr w:type="gramEnd"/>
      <w:r w:rsidRPr="00B7002F">
        <w:rPr>
          <w:rFonts w:eastAsia="Cambria"/>
          <w:sz w:val="14"/>
        </w:rPr>
        <w:t xml:space="preserve"> in which case we’re screwed. Or it could turn into something new in history, a way to decarbonize without playing the zero-sum game of nation against nation. </w:t>
      </w:r>
      <w:proofErr w:type="gramStart"/>
      <w:r w:rsidRPr="00B7002F">
        <w:rPr>
          <w:rFonts w:eastAsia="Cambria"/>
          <w:sz w:val="14"/>
        </w:rPr>
        <w:t>So</w:t>
      </w:r>
      <w:proofErr w:type="gramEnd"/>
      <w:r w:rsidRPr="00B7002F">
        <w:rPr>
          <w:rFonts w:eastAsia="Cambria"/>
          <w:sz w:val="14"/>
        </w:rPr>
        <w:t xml:space="preserve"> all </w:t>
      </w:r>
      <w:r w:rsidRPr="00B7002F">
        <w:rPr>
          <w:rFonts w:eastAsia="Cambria"/>
          <w:u w:val="single"/>
        </w:rPr>
        <w:t xml:space="preserve">this needs to be fought at the </w:t>
      </w:r>
      <w:r w:rsidRPr="00B7002F">
        <w:rPr>
          <w:rFonts w:eastAsia="Cambria"/>
          <w:b/>
          <w:iCs/>
          <w:u w:val="single"/>
        </w:rPr>
        <w:t>level of the discursive battle</w:t>
      </w:r>
      <w:r w:rsidRPr="00B7002F">
        <w:rPr>
          <w:rFonts w:eastAsia="Cambria"/>
          <w:sz w:val="14"/>
        </w:rPr>
        <w:t xml:space="preserve">, </w:t>
      </w:r>
      <w:r w:rsidRPr="00B7002F">
        <w:rPr>
          <w:rFonts w:eastAsia="Cambria"/>
          <w:b/>
          <w:iCs/>
          <w:u w:val="single"/>
        </w:rPr>
        <w:t>and no concessions can be made on that point</w:t>
      </w:r>
      <w:r w:rsidRPr="00B7002F">
        <w:rPr>
          <w:rFonts w:eastAsia="Cambria"/>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B7002F">
        <w:rPr>
          <w:rFonts w:eastAsia="Cambria"/>
          <w:sz w:val="14"/>
        </w:rPr>
        <w:t>DOK</w:t>
      </w:r>
      <w:proofErr w:type="gramEnd"/>
      <w:r w:rsidRPr="00B7002F">
        <w:rPr>
          <w:rFonts w:eastAsia="Cambria"/>
          <w:sz w:val="14"/>
        </w:rPr>
        <w:t xml:space="preserve"> You talked about the Great Trench, of how we get from here to there, and it strikes me that this book is very grounded. </w:t>
      </w:r>
      <w:r w:rsidRPr="00B7002F">
        <w:rPr>
          <w:rFonts w:eastAsia="Cambria"/>
          <w:u w:val="single"/>
        </w:rPr>
        <w:t>There’s no reference to</w:t>
      </w:r>
      <w:r w:rsidRPr="00B7002F">
        <w:rPr>
          <w:rFonts w:eastAsia="Cambria"/>
          <w:sz w:val="14"/>
        </w:rPr>
        <w:t xml:space="preserve"> a lunar colony, let alone to any Elon </w:t>
      </w:r>
      <w:r w:rsidRPr="00B7002F">
        <w:rPr>
          <w:rFonts w:eastAsia="Cambria"/>
          <w:u w:val="single"/>
        </w:rPr>
        <w:t>Musk Inc</w:t>
      </w:r>
      <w:r w:rsidRPr="00B7002F">
        <w:rPr>
          <w:rFonts w:eastAsia="Cambria"/>
          <w:sz w:val="14"/>
        </w:rPr>
        <w:t xml:space="preserve">. version of Mars, and there’s no mention of off-planet gated communities like in the film Elysium. </w:t>
      </w:r>
      <w:r w:rsidRPr="00B7002F">
        <w:rPr>
          <w:rFonts w:eastAsia="Cambria"/>
          <w:b/>
          <w:iCs/>
          <w:u w:val="single"/>
        </w:rPr>
        <w:t>Does this absence imply that saving the earth,</w:t>
      </w:r>
      <w:r w:rsidRPr="00B7002F">
        <w:rPr>
          <w:rFonts w:eastAsia="Cambria"/>
          <w:sz w:val="14"/>
        </w:rPr>
        <w:t xml:space="preserve"> or transitioning to a livable system, </w:t>
      </w:r>
      <w:r w:rsidRPr="00B7002F">
        <w:rPr>
          <w:rFonts w:eastAsia="Cambria"/>
          <w:b/>
          <w:iCs/>
          <w:u w:val="single"/>
        </w:rPr>
        <w:t>requires stopping the capitalist colonization of space</w:t>
      </w:r>
      <w:r w:rsidRPr="00B7002F">
        <w:rPr>
          <w:rFonts w:eastAsia="Cambria"/>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B7002F">
        <w:rPr>
          <w:rFonts w:eastAsia="Cambria"/>
          <w:sz w:val="14"/>
        </w:rPr>
        <w:t>All of</w:t>
      </w:r>
      <w:proofErr w:type="gramEnd"/>
      <w:r w:rsidRPr="00B7002F">
        <w:rPr>
          <w:rFonts w:eastAsia="Cambria"/>
          <w:sz w:val="14"/>
        </w:rPr>
        <w:t xml:space="preserve"> </w:t>
      </w:r>
      <w:r w:rsidRPr="00B7002F">
        <w:rPr>
          <w:rFonts w:eastAsia="Cambria"/>
          <w:u w:val="single"/>
        </w:rPr>
        <w:t>those things are fantasies, and billionaire fantasy trips are not going anywhere.</w:t>
      </w:r>
      <w:r w:rsidRPr="00B7002F">
        <w:rPr>
          <w:rFonts w:eastAsia="Cambria"/>
          <w:sz w:val="14"/>
        </w:rPr>
        <w:t xml:space="preserve"> In Red Moon and Aurora, I’ve made my statement about what’s possible and what isn’t. </w:t>
      </w:r>
      <w:r w:rsidRPr="00B7002F">
        <w:rPr>
          <w:rFonts w:eastAsia="Cambria"/>
          <w:sz w:val="14"/>
        </w:rPr>
        <w:lastRenderedPageBreak/>
        <w:t xml:space="preserve">Because </w:t>
      </w:r>
      <w:r w:rsidRPr="00B7002F">
        <w:rPr>
          <w:rFonts w:eastAsia="Cambria"/>
          <w:u w:val="single"/>
        </w:rPr>
        <w:t xml:space="preserve">in the capitalist world, you </w:t>
      </w:r>
      <w:proofErr w:type="gramStart"/>
      <w:r w:rsidRPr="00B7002F">
        <w:rPr>
          <w:rFonts w:eastAsia="Cambria"/>
          <w:u w:val="single"/>
        </w:rPr>
        <w:t>have to</w:t>
      </w:r>
      <w:proofErr w:type="gramEnd"/>
      <w:r w:rsidRPr="00B7002F">
        <w:rPr>
          <w:rFonts w:eastAsia="Cambria"/>
          <w:u w:val="single"/>
        </w:rPr>
        <w:t xml:space="preserve"> make a profit</w:t>
      </w:r>
      <w:r w:rsidRPr="00B7002F">
        <w:rPr>
          <w:rFonts w:eastAsia="Cambria"/>
          <w:sz w:val="14"/>
        </w:rPr>
        <w:t xml:space="preserve">, and </w:t>
      </w:r>
      <w:r w:rsidRPr="00B7002F">
        <w:rPr>
          <w:rFonts w:eastAsia="Cambria"/>
          <w:b/>
          <w:iCs/>
          <w:u w:val="single"/>
        </w:rPr>
        <w:t>even the billionaires don’t have enough money to properly fund these ventures on their own</w:t>
      </w:r>
      <w:r w:rsidRPr="00B7002F">
        <w:rPr>
          <w:rFonts w:eastAsia="Cambria"/>
          <w:sz w:val="14"/>
        </w:rPr>
        <w:t xml:space="preserve">. </w:t>
      </w:r>
      <w:proofErr w:type="gramStart"/>
      <w:r w:rsidRPr="00B7002F">
        <w:rPr>
          <w:rFonts w:eastAsia="Cambria"/>
          <w:sz w:val="14"/>
        </w:rPr>
        <w:t>So</w:t>
      </w:r>
      <w:proofErr w:type="gramEnd"/>
      <w:r w:rsidRPr="00B7002F">
        <w:rPr>
          <w:rFonts w:eastAsia="Cambria"/>
          <w:sz w:val="14"/>
        </w:rPr>
        <w:t xml:space="preserve"> </w:t>
      </w:r>
      <w:r w:rsidRPr="00B7002F">
        <w:rPr>
          <w:rFonts w:eastAsia="Cambria"/>
          <w:u w:val="single"/>
        </w:rPr>
        <w:t>they talk about asteroid mining</w:t>
      </w:r>
      <w:r w:rsidRPr="00B7002F">
        <w:rPr>
          <w:rFonts w:eastAsia="Cambria"/>
          <w:sz w:val="14"/>
        </w:rPr>
        <w:t xml:space="preserve"> </w:t>
      </w:r>
      <w:r w:rsidRPr="00B7002F">
        <w:rPr>
          <w:rFonts w:eastAsia="Cambria"/>
          <w:b/>
          <w:iCs/>
          <w:u w:val="single"/>
        </w:rPr>
        <w:t>— that’s bullshit</w:t>
      </w:r>
      <w:r w:rsidRPr="00B7002F">
        <w:rPr>
          <w:rFonts w:eastAsia="Cambria"/>
          <w:sz w:val="14"/>
        </w:rPr>
        <w:t xml:space="preserve">. They talk about </w:t>
      </w:r>
      <w:r w:rsidRPr="00B7002F">
        <w:rPr>
          <w:rFonts w:eastAsia="Cambria"/>
          <w:b/>
          <w:iCs/>
          <w:u w:val="single"/>
        </w:rPr>
        <w:t xml:space="preserve">Helium-3 mining on the moon — </w:t>
      </w:r>
      <w:proofErr w:type="gramStart"/>
      <w:r w:rsidRPr="00B7002F">
        <w:rPr>
          <w:rFonts w:eastAsia="Cambria"/>
          <w:b/>
          <w:iCs/>
          <w:u w:val="single"/>
        </w:rPr>
        <w:t>that’s bullshit</w:t>
      </w:r>
      <w:proofErr w:type="gramEnd"/>
      <w:r w:rsidRPr="00B7002F">
        <w:rPr>
          <w:rFonts w:eastAsia="Cambria"/>
          <w:sz w:val="14"/>
        </w:rPr>
        <w:t xml:space="preserve">. </w:t>
      </w:r>
      <w:r w:rsidRPr="00B7002F">
        <w:rPr>
          <w:rFonts w:eastAsia="Cambria"/>
          <w:b/>
          <w:iCs/>
          <w:u w:val="single"/>
        </w:rPr>
        <w:t>There is no profit in space</w:t>
      </w:r>
      <w:r w:rsidRPr="00B7002F">
        <w:rPr>
          <w:rFonts w:eastAsia="Cambria"/>
          <w:sz w:val="14"/>
        </w:rPr>
        <w:t xml:space="preserve">. </w:t>
      </w:r>
      <w:r w:rsidRPr="00B7002F">
        <w:rPr>
          <w:rFonts w:eastAsia="Cambria"/>
          <w:b/>
          <w:iCs/>
          <w:u w:val="single"/>
        </w:rPr>
        <w:t>It’s just a fantasy</w:t>
      </w:r>
      <w:r w:rsidRPr="00B7002F">
        <w:rPr>
          <w:rFonts w:eastAsia="Cambria"/>
          <w:sz w:val="14"/>
        </w:rPr>
        <w:t xml:space="preserve"> of our culture right now, </w:t>
      </w:r>
      <w:r w:rsidRPr="00B7002F">
        <w:rPr>
          <w:rFonts w:eastAsia="Cambria"/>
          <w:u w:val="single"/>
        </w:rPr>
        <w:t xml:space="preserve">because everybody’s been convinced by science fiction writers [laughs], and they’re not paying attention </w:t>
      </w:r>
      <w:r w:rsidRPr="00B7002F">
        <w:rPr>
          <w:rFonts w:eastAsia="Cambria"/>
          <w:b/>
          <w:iCs/>
          <w:u w:val="single"/>
        </w:rPr>
        <w:t>to the numbers game</w:t>
      </w:r>
      <w:r w:rsidRPr="00B7002F">
        <w:rPr>
          <w:rFonts w:eastAsia="Cambria"/>
          <w:u w:val="single"/>
        </w:rPr>
        <w:t xml:space="preserve">, I guess. I believe in space science. I’m totally in love with NASA, and with </w:t>
      </w:r>
      <w:r w:rsidRPr="00B7002F">
        <w:rPr>
          <w:rFonts w:eastAsia="Cambria"/>
          <w:b/>
          <w:iCs/>
          <w:u w:val="single"/>
        </w:rPr>
        <w:t>public space science</w:t>
      </w:r>
      <w:r w:rsidRPr="00B7002F">
        <w:rPr>
          <w:rFonts w:eastAsia="Cambria"/>
          <w:sz w:val="14"/>
        </w:rPr>
        <w:t>, as part of government. There’s this saying of NASA’s, “space science is Earth science,” and I totally believe that.</w:t>
      </w:r>
    </w:p>
    <w:p w14:paraId="26595443" w14:textId="77777777" w:rsidR="00155963" w:rsidRPr="00790B42" w:rsidRDefault="00155963" w:rsidP="00155963"/>
    <w:p w14:paraId="4C0264E2" w14:textId="77777777" w:rsidR="00155963" w:rsidRDefault="00155963" w:rsidP="00155963">
      <w:pPr>
        <w:pStyle w:val="Heading4"/>
      </w:pPr>
      <w:r>
        <w:t>Beware the space industrial complex- “corporate innovations” are really government handouts that extend unequal social relations to the stars. Neg futurism should be viewed with extreme skepticism</w:t>
      </w:r>
    </w:p>
    <w:p w14:paraId="12E50414" w14:textId="77777777" w:rsidR="00155963" w:rsidRPr="005516CE" w:rsidRDefault="00155963" w:rsidP="00155963">
      <w:pPr>
        <w:rPr>
          <w:rStyle w:val="Style13ptBold"/>
        </w:rPr>
      </w:pPr>
      <w:r w:rsidRPr="005516CE">
        <w:rPr>
          <w:rStyle w:val="Style13ptBold"/>
        </w:rPr>
        <w:t>Savage 21</w:t>
      </w:r>
    </w:p>
    <w:p w14:paraId="76DA1BCC" w14:textId="77777777" w:rsidR="00155963" w:rsidRPr="005516CE" w:rsidRDefault="00155963" w:rsidP="00155963">
      <w:pPr>
        <w:rPr>
          <w:sz w:val="16"/>
        </w:rPr>
      </w:pPr>
      <w:r w:rsidRPr="005516CE">
        <w:rPr>
          <w:sz w:val="16"/>
        </w:rPr>
        <w:t>(Luke, Editor, https://www.jacobinmag.com/2021/05/spacex-blue-origin-musk-bezos-space-race-endless-frontier-act)</w:t>
      </w:r>
    </w:p>
    <w:p w14:paraId="28696B94" w14:textId="77777777" w:rsidR="00155963" w:rsidRPr="00B7002F" w:rsidRDefault="00155963" w:rsidP="00155963">
      <w:pPr>
        <w:rPr>
          <w:rFonts w:eastAsia="Cambria"/>
        </w:rPr>
      </w:pPr>
      <w:r w:rsidRPr="00B7002F">
        <w:rPr>
          <w:rFonts w:eastAsia="Cambria"/>
          <w:u w:val="single"/>
        </w:rPr>
        <w:t>In its promethean quest to conquer the heavens</w:t>
      </w:r>
      <w:r w:rsidRPr="00B7002F">
        <w:rPr>
          <w:rFonts w:eastAsia="Cambria"/>
          <w:sz w:val="16"/>
        </w:rPr>
        <w:t xml:space="preserve"> and transcend the limitations of earthly existence, </w:t>
      </w:r>
      <w:proofErr w:type="gramStart"/>
      <w:r w:rsidRPr="00B7002F">
        <w:rPr>
          <w:rFonts w:eastAsia="Cambria"/>
          <w:u w:val="single"/>
        </w:rPr>
        <w:t>the human race</w:t>
      </w:r>
      <w:proofErr w:type="gramEnd"/>
      <w:r w:rsidRPr="00B7002F">
        <w:rPr>
          <w:rFonts w:eastAsia="Cambria"/>
          <w:u w:val="single"/>
        </w:rPr>
        <w:t xml:space="preserve"> may be on the cusp of reaching an historic milestone:</w:t>
      </w:r>
      <w:r w:rsidRPr="00B7002F">
        <w:rPr>
          <w:rFonts w:eastAsia="Cambria"/>
          <w:sz w:val="16"/>
        </w:rPr>
        <w:t xml:space="preserve"> in this case, </w:t>
      </w:r>
      <w:r w:rsidRPr="00B7002F">
        <w:rPr>
          <w:rFonts w:eastAsia="Cambria"/>
          <w:u w:val="single"/>
        </w:rPr>
        <w:t>the successful launch of a giant barrel filled with pork into outer space</w:t>
      </w:r>
      <w:r w:rsidRPr="00B7002F">
        <w:rPr>
          <w:rFonts w:eastAsia="Cambria"/>
          <w:sz w:val="16"/>
        </w:rPr>
        <w:t xml:space="preserve">. </w:t>
      </w:r>
      <w:r w:rsidRPr="00B7002F">
        <w:rPr>
          <w:rFonts w:eastAsia="Cambria"/>
          <w:highlight w:val="green"/>
          <w:u w:val="single"/>
        </w:rPr>
        <w:t>Thanks</w:t>
      </w:r>
      <w:r w:rsidRPr="00B7002F">
        <w:rPr>
          <w:rFonts w:eastAsia="Cambria"/>
          <w:u w:val="single"/>
        </w:rPr>
        <w:t xml:space="preserve"> in large part </w:t>
      </w:r>
      <w:r w:rsidRPr="00B7002F">
        <w:rPr>
          <w:rFonts w:eastAsia="Cambria"/>
          <w:highlight w:val="green"/>
          <w:u w:val="single"/>
        </w:rPr>
        <w:t>to</w:t>
      </w:r>
      <w:r w:rsidRPr="00B7002F">
        <w:rPr>
          <w:rFonts w:eastAsia="Cambria"/>
          <w:u w:val="single"/>
        </w:rPr>
        <w:t xml:space="preserve"> the </w:t>
      </w:r>
      <w:r w:rsidRPr="00B7002F">
        <w:rPr>
          <w:rFonts w:eastAsia="Cambria"/>
          <w:b/>
          <w:iCs/>
          <w:u w:val="single"/>
        </w:rPr>
        <w:t xml:space="preserve">giant </w:t>
      </w:r>
      <w:r w:rsidRPr="00B7002F">
        <w:rPr>
          <w:rFonts w:eastAsia="Cambria"/>
          <w:b/>
          <w:iCs/>
          <w:highlight w:val="green"/>
          <w:u w:val="single"/>
        </w:rPr>
        <w:t>corporate PR machines</w:t>
      </w:r>
      <w:r w:rsidRPr="00B7002F">
        <w:rPr>
          <w:rFonts w:eastAsia="Cambria"/>
          <w:sz w:val="16"/>
        </w:rPr>
        <w:t xml:space="preserve"> now in the fray, </w:t>
      </w:r>
      <w:r w:rsidRPr="00B7002F">
        <w:rPr>
          <w:rFonts w:eastAsia="Cambria"/>
          <w:highlight w:val="green"/>
          <w:u w:val="single"/>
        </w:rPr>
        <w:t>the</w:t>
      </w:r>
      <w:r w:rsidRPr="00B7002F">
        <w:rPr>
          <w:rFonts w:eastAsia="Cambria"/>
          <w:u w:val="single"/>
        </w:rPr>
        <w:t xml:space="preserve"> burgeoning </w:t>
      </w:r>
      <w:r w:rsidRPr="00B7002F">
        <w:rPr>
          <w:rFonts w:eastAsia="Cambria"/>
          <w:highlight w:val="green"/>
          <w:u w:val="single"/>
        </w:rPr>
        <w:t>contest for dominance of</w:t>
      </w:r>
      <w:r w:rsidRPr="00B7002F">
        <w:rPr>
          <w:rFonts w:eastAsia="Cambria"/>
          <w:u w:val="single"/>
        </w:rPr>
        <w:t xml:space="preserve"> the twenty-first century </w:t>
      </w:r>
      <w:r w:rsidRPr="00B7002F">
        <w:rPr>
          <w:rFonts w:eastAsia="Cambria"/>
          <w:highlight w:val="green"/>
          <w:u w:val="single"/>
        </w:rPr>
        <w:t>space</w:t>
      </w:r>
      <w:r w:rsidRPr="00B7002F">
        <w:rPr>
          <w:rFonts w:eastAsia="Cambria"/>
          <w:u w:val="single"/>
        </w:rPr>
        <w:t xml:space="preserve"> travel market tends to be </w:t>
      </w:r>
      <w:r w:rsidRPr="00B7002F">
        <w:rPr>
          <w:rFonts w:eastAsia="Cambria"/>
          <w:highlight w:val="green"/>
          <w:u w:val="single"/>
        </w:rPr>
        <w:t xml:space="preserve">perceived in the </w:t>
      </w:r>
      <w:r w:rsidRPr="00B7002F">
        <w:rPr>
          <w:rFonts w:eastAsia="Cambria"/>
          <w:b/>
          <w:iCs/>
          <w:highlight w:val="green"/>
          <w:u w:val="single"/>
        </w:rPr>
        <w:t>loftiest of terms</w:t>
      </w:r>
      <w:r w:rsidRPr="00B7002F">
        <w:rPr>
          <w:rFonts w:eastAsia="Cambria"/>
          <w:sz w:val="16"/>
          <w:highlight w:val="green"/>
        </w:rPr>
        <w:t>:</w:t>
      </w:r>
      <w:r w:rsidRPr="00B7002F">
        <w:rPr>
          <w:rFonts w:eastAsia="Cambria"/>
          <w:sz w:val="16"/>
        </w:rPr>
        <w:t xml:space="preserve"> </w:t>
      </w:r>
      <w:r w:rsidRPr="00B7002F">
        <w:rPr>
          <w:rFonts w:eastAsia="Cambria"/>
          <w:b/>
          <w:iCs/>
          <w:highlight w:val="green"/>
          <w:u w:val="single"/>
        </w:rPr>
        <w:t>saturated with futurist mythology and defined by grandiose pronouncements</w:t>
      </w:r>
      <w:r w:rsidRPr="00B7002F">
        <w:rPr>
          <w:rFonts w:eastAsia="Cambria"/>
          <w:sz w:val="16"/>
        </w:rPr>
        <w:t xml:space="preserve"> </w:t>
      </w:r>
      <w:r w:rsidRPr="00B7002F">
        <w:rPr>
          <w:rFonts w:eastAsia="Cambria"/>
          <w:u w:val="single"/>
        </w:rPr>
        <w:t>about asteroid mining, multiyear voyages to Mars, and interstellar colonization</w:t>
      </w:r>
      <w:r w:rsidRPr="00B7002F">
        <w:rPr>
          <w:rFonts w:eastAsia="Cambria"/>
          <w:sz w:val="16"/>
        </w:rPr>
        <w:t xml:space="preserve">. </w:t>
      </w:r>
      <w:r w:rsidRPr="00B7002F">
        <w:rPr>
          <w:rFonts w:eastAsia="Cambria"/>
          <w:highlight w:val="green"/>
          <w:u w:val="single"/>
        </w:rPr>
        <w:t>But</w:t>
      </w:r>
      <w:r w:rsidRPr="00B7002F">
        <w:rPr>
          <w:rFonts w:eastAsia="Cambria"/>
          <w:u w:val="single"/>
        </w:rPr>
        <w:t>, as this week’s wrangling</w:t>
      </w:r>
      <w:r w:rsidRPr="00B7002F">
        <w:rPr>
          <w:rFonts w:eastAsia="Cambria"/>
          <w:sz w:val="16"/>
        </w:rPr>
        <w:t xml:space="preserve"> in Congress </w:t>
      </w:r>
      <w:r w:rsidRPr="00B7002F">
        <w:rPr>
          <w:rFonts w:eastAsia="Cambria"/>
          <w:u w:val="single"/>
        </w:rPr>
        <w:t xml:space="preserve">suggests, the accelerating </w:t>
      </w:r>
      <w:r w:rsidRPr="00B7002F">
        <w:rPr>
          <w:rFonts w:eastAsia="Cambria"/>
          <w:highlight w:val="green"/>
          <w:u w:val="single"/>
        </w:rPr>
        <w:t>rivalry</w:t>
      </w:r>
      <w:r w:rsidRPr="00B7002F">
        <w:rPr>
          <w:rFonts w:eastAsia="Cambria"/>
          <w:u w:val="single"/>
        </w:rPr>
        <w:t xml:space="preserve"> between</w:t>
      </w:r>
      <w:r w:rsidRPr="00B7002F">
        <w:rPr>
          <w:rFonts w:eastAsia="Cambria"/>
          <w:sz w:val="16"/>
        </w:rPr>
        <w:t xml:space="preserve"> Elon Musk’s </w:t>
      </w:r>
      <w:r w:rsidRPr="00B7002F">
        <w:rPr>
          <w:rFonts w:eastAsia="Cambria"/>
          <w:u w:val="single"/>
        </w:rPr>
        <w:t>SpaceX and</w:t>
      </w:r>
      <w:r w:rsidRPr="00B7002F">
        <w:rPr>
          <w:rFonts w:eastAsia="Cambria"/>
          <w:sz w:val="16"/>
        </w:rPr>
        <w:t xml:space="preserve"> Jeff Bezos’ </w:t>
      </w:r>
      <w:r w:rsidRPr="00B7002F">
        <w:rPr>
          <w:rFonts w:eastAsia="Cambria"/>
          <w:u w:val="single"/>
        </w:rPr>
        <w:t xml:space="preserve">Blue Origin </w:t>
      </w:r>
      <w:r w:rsidRPr="00B7002F">
        <w:rPr>
          <w:rFonts w:eastAsia="Cambria"/>
          <w:highlight w:val="green"/>
          <w:u w:val="single"/>
        </w:rPr>
        <w:t>is destined to play out in</w:t>
      </w:r>
      <w:r w:rsidRPr="00B7002F">
        <w:rPr>
          <w:rFonts w:eastAsia="Cambria"/>
          <w:u w:val="single"/>
        </w:rPr>
        <w:t xml:space="preserve"> a decidedly </w:t>
      </w:r>
      <w:r w:rsidRPr="00B7002F">
        <w:rPr>
          <w:rFonts w:eastAsia="Cambria"/>
          <w:b/>
          <w:iCs/>
          <w:highlight w:val="green"/>
          <w:u w:val="single"/>
        </w:rPr>
        <w:t>less than utopian</w:t>
      </w:r>
      <w:r w:rsidRPr="00B7002F">
        <w:rPr>
          <w:rFonts w:eastAsia="Cambria"/>
          <w:b/>
          <w:iCs/>
          <w:u w:val="single"/>
        </w:rPr>
        <w:t xml:space="preserve"> fashion</w:t>
      </w:r>
      <w:r w:rsidRPr="00B7002F">
        <w:rPr>
          <w:rFonts w:eastAsia="Cambria"/>
          <w:sz w:val="16"/>
        </w:rPr>
        <w:t xml:space="preserve">. </w:t>
      </w:r>
      <w:r w:rsidRPr="00B7002F">
        <w:rPr>
          <w:rFonts w:eastAsia="Cambria"/>
          <w:highlight w:val="green"/>
          <w:u w:val="single"/>
        </w:rPr>
        <w:t>The tel</w:t>
      </w:r>
      <w:r w:rsidRPr="00B7002F">
        <w:rPr>
          <w:rFonts w:eastAsia="Cambria"/>
          <w:u w:val="single"/>
        </w:rPr>
        <w:t>l,</w:t>
      </w:r>
      <w:r w:rsidRPr="00B7002F">
        <w:rPr>
          <w:rFonts w:eastAsia="Cambria"/>
          <w:sz w:val="16"/>
        </w:rPr>
        <w:t xml:space="preserve"> as documented in a recent report from the Intercept, </w:t>
      </w:r>
      <w:r w:rsidRPr="00B7002F">
        <w:rPr>
          <w:rFonts w:eastAsia="Cambria"/>
          <w:u w:val="single"/>
        </w:rPr>
        <w:t xml:space="preserve">is </w:t>
      </w:r>
      <w:r w:rsidRPr="00B7002F">
        <w:rPr>
          <w:rFonts w:eastAsia="Cambria"/>
          <w:highlight w:val="green"/>
          <w:u w:val="single"/>
        </w:rPr>
        <w:t>an absurd $10 billion amendment</w:t>
      </w:r>
      <w:r w:rsidRPr="00B7002F">
        <w:rPr>
          <w:rFonts w:eastAsia="Cambria"/>
          <w:u w:val="single"/>
        </w:rPr>
        <w:t xml:space="preserve"> to the sinisterly titled Endless Frontier Act</w:t>
      </w:r>
      <w:r w:rsidRPr="00B7002F">
        <w:rPr>
          <w:rFonts w:eastAsia="Cambria"/>
          <w:sz w:val="16"/>
        </w:rPr>
        <w:t xml:space="preserve"> introduced by Washington senator Maria Cantwell. Under the highly dubious auspices of funding scientific and technological research, </w:t>
      </w:r>
      <w:r w:rsidRPr="00B7002F">
        <w:rPr>
          <w:rFonts w:eastAsia="Cambria"/>
          <w:highlight w:val="green"/>
          <w:u w:val="single"/>
        </w:rPr>
        <w:t>the cash would almost certainly go straight to Blue Origin</w:t>
      </w:r>
      <w:r w:rsidRPr="00B7002F">
        <w:rPr>
          <w:rFonts w:eastAsia="Cambria"/>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7002F">
        <w:rPr>
          <w:rFonts w:eastAsia="Cambria"/>
          <w:b/>
          <w:iCs/>
          <w:highlight w:val="green"/>
          <w:u w:val="single"/>
        </w:rPr>
        <w:t>the</w:t>
      </w:r>
      <w:r w:rsidRPr="00B7002F">
        <w:rPr>
          <w:rFonts w:eastAsia="Cambria"/>
          <w:b/>
          <w:iCs/>
          <w:u w:val="single"/>
        </w:rPr>
        <w:t xml:space="preserve"> whole </w:t>
      </w:r>
      <w:r w:rsidRPr="00B7002F">
        <w:rPr>
          <w:rFonts w:eastAsia="Cambria"/>
          <w:b/>
          <w:iCs/>
          <w:highlight w:val="green"/>
          <w:u w:val="single"/>
        </w:rPr>
        <w:t>episode looks like</w:t>
      </w:r>
      <w:r w:rsidRPr="00B7002F">
        <w:rPr>
          <w:rFonts w:eastAsia="Cambria"/>
          <w:b/>
          <w:iCs/>
          <w:u w:val="single"/>
        </w:rPr>
        <w:t xml:space="preserve"> a textbook case of </w:t>
      </w:r>
      <w:r w:rsidRPr="00B7002F">
        <w:rPr>
          <w:rFonts w:eastAsia="Cambria"/>
          <w:b/>
          <w:iCs/>
          <w:highlight w:val="green"/>
          <w:u w:val="single"/>
        </w:rPr>
        <w:t>pork barrel politics</w:t>
      </w:r>
      <w:r w:rsidRPr="00B7002F">
        <w:rPr>
          <w:rFonts w:eastAsia="Cambria"/>
          <w:b/>
          <w:iCs/>
          <w:u w:val="single"/>
        </w:rPr>
        <w:t xml:space="preserve"> run amok</w:t>
      </w:r>
      <w:r w:rsidRPr="00B7002F">
        <w:rPr>
          <w:rFonts w:eastAsia="Cambria"/>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7002F">
        <w:rPr>
          <w:rFonts w:eastAsia="Cambria"/>
          <w:u w:val="single"/>
        </w:rPr>
        <w:t xml:space="preserve">Bezos’s wealth is by this point less an actual number than a matter for philosophical debate, and </w:t>
      </w:r>
      <w:r w:rsidRPr="00B7002F">
        <w:rPr>
          <w:rFonts w:eastAsia="Cambria"/>
          <w:highlight w:val="green"/>
          <w:u w:val="single"/>
        </w:rPr>
        <w:t xml:space="preserve">there is no </w:t>
      </w:r>
      <w:r w:rsidRPr="00B7002F">
        <w:rPr>
          <w:rFonts w:eastAsia="Cambria"/>
          <w:u w:val="single"/>
        </w:rPr>
        <w:t xml:space="preserve">tenable </w:t>
      </w:r>
      <w:r w:rsidRPr="00B7002F">
        <w:rPr>
          <w:rFonts w:eastAsia="Cambria"/>
          <w:highlight w:val="green"/>
          <w:u w:val="single"/>
        </w:rPr>
        <w:t>justification for handing him public money</w:t>
      </w:r>
      <w:r w:rsidRPr="00B7002F">
        <w:rPr>
          <w:rFonts w:eastAsia="Cambria"/>
          <w:u w:val="single"/>
        </w:rPr>
        <w:t xml:space="preserve">. He was equally right in using the occasion to </w:t>
      </w:r>
      <w:r w:rsidRPr="00B7002F">
        <w:rPr>
          <w:rFonts w:eastAsia="Cambria"/>
          <w:b/>
          <w:iCs/>
          <w:u w:val="single"/>
        </w:rPr>
        <w:t>question the whole idea</w:t>
      </w:r>
      <w:r w:rsidRPr="00B7002F">
        <w:rPr>
          <w:rFonts w:eastAsia="Cambria"/>
          <w:u w:val="single"/>
        </w:rPr>
        <w:t xml:space="preserve"> of privately led space exploration</w:t>
      </w:r>
      <w:r w:rsidRPr="00B7002F">
        <w:rPr>
          <w:rFonts w:eastAsia="Cambria"/>
          <w:sz w:val="16"/>
        </w:rPr>
        <w:t xml:space="preserve">: When we were younger, and Neil Armstrong made it to the Moon, there was incredible joy and pride in this country that the United States of America did something people had forever thought was impossible: </w:t>
      </w:r>
      <w:r w:rsidRPr="00B7002F">
        <w:rPr>
          <w:rFonts w:eastAsia="Cambria"/>
          <w:u w:val="single"/>
        </w:rPr>
        <w:t>we sent a man to the Moon … an extraordinary accomplishment for all of humanity, not just the United States</w:t>
      </w:r>
      <w:r w:rsidRPr="00B7002F">
        <w:rPr>
          <w:rFonts w:eastAsia="Cambria"/>
          <w:sz w:val="16"/>
        </w:rPr>
        <w:t xml:space="preserve">…. I worry very much that </w:t>
      </w:r>
      <w:r w:rsidRPr="00B7002F">
        <w:rPr>
          <w:rFonts w:eastAsia="Cambria"/>
          <w:u w:val="single"/>
        </w:rPr>
        <w:t>what we are seeing now is two of the wealthiest people in this country</w:t>
      </w:r>
      <w:r w:rsidRPr="00B7002F">
        <w:rPr>
          <w:rFonts w:eastAsia="Cambria"/>
          <w:sz w:val="16"/>
        </w:rPr>
        <w:t xml:space="preserve"> — Elon Musk and Mr. Bezos — d</w:t>
      </w:r>
      <w:r w:rsidRPr="00B7002F">
        <w:rPr>
          <w:rFonts w:eastAsia="Cambria"/>
          <w:u w:val="single"/>
        </w:rPr>
        <w:t>eciding that they are going to take control over our [efforts] to get to the Moon and, maybe, even the extraordinary accomplishment of getting to Mars</w:t>
      </w:r>
      <w:r w:rsidRPr="00B7002F">
        <w:rPr>
          <w:rFonts w:eastAsia="Cambria"/>
          <w:sz w:val="16"/>
        </w:rPr>
        <w:t xml:space="preserve">…. I have a real problem that, to a significant degree, </w:t>
      </w:r>
      <w:r w:rsidRPr="00B7002F">
        <w:rPr>
          <w:rFonts w:eastAsia="Cambria"/>
          <w:b/>
          <w:iCs/>
          <w:u w:val="single"/>
        </w:rPr>
        <w:t>we are privatizing that effort</w:t>
      </w:r>
      <w:r w:rsidRPr="00B7002F">
        <w:rPr>
          <w:rFonts w:eastAsia="Cambria"/>
          <w:sz w:val="16"/>
        </w:rPr>
        <w:t xml:space="preserve">…. </w:t>
      </w:r>
      <w:r w:rsidRPr="00B7002F">
        <w:rPr>
          <w:rFonts w:eastAsia="Cambria"/>
          <w:highlight w:val="green"/>
          <w:u w:val="single"/>
        </w:rPr>
        <w:t xml:space="preserve">This is something that … </w:t>
      </w:r>
      <w:r w:rsidRPr="00B7002F">
        <w:rPr>
          <w:rFonts w:eastAsia="Cambria"/>
          <w:b/>
          <w:iCs/>
          <w:highlight w:val="green"/>
          <w:u w:val="single"/>
        </w:rPr>
        <w:t>all of us should be part of</w:t>
      </w:r>
      <w:r w:rsidRPr="00B7002F">
        <w:rPr>
          <w:rFonts w:eastAsia="Cambria"/>
          <w:b/>
          <w:iCs/>
          <w:u w:val="single"/>
        </w:rPr>
        <w:t xml:space="preserve">, and </w:t>
      </w:r>
      <w:r w:rsidRPr="00B7002F">
        <w:rPr>
          <w:rFonts w:eastAsia="Cambria"/>
          <w:b/>
          <w:iCs/>
          <w:highlight w:val="green"/>
          <w:u w:val="single"/>
        </w:rPr>
        <w:t>not simply a private corporate undertaking</w:t>
      </w:r>
      <w:r w:rsidRPr="00B7002F">
        <w:rPr>
          <w:rFonts w:eastAsia="Cambria"/>
          <w:u w:val="single"/>
        </w:rPr>
        <w:t xml:space="preserve">. As </w:t>
      </w:r>
      <w:r w:rsidRPr="00B7002F">
        <w:rPr>
          <w:rFonts w:eastAsia="Cambria"/>
          <w:highlight w:val="green"/>
          <w:u w:val="single"/>
        </w:rPr>
        <w:t>the</w:t>
      </w:r>
      <w:r w:rsidRPr="00B7002F">
        <w:rPr>
          <w:rFonts w:eastAsia="Cambria"/>
          <w:u w:val="single"/>
        </w:rPr>
        <w:t xml:space="preserve"> </w:t>
      </w:r>
      <w:r w:rsidRPr="00B7002F">
        <w:rPr>
          <w:rFonts w:eastAsia="Cambria"/>
          <w:highlight w:val="green"/>
          <w:u w:val="single"/>
        </w:rPr>
        <w:t xml:space="preserve">free market </w:t>
      </w:r>
      <w:r w:rsidRPr="00B7002F">
        <w:rPr>
          <w:rFonts w:eastAsia="Cambria"/>
          <w:b/>
          <w:iCs/>
          <w:highlight w:val="green"/>
          <w:u w:val="single"/>
        </w:rPr>
        <w:t>innovates its way to monopolistic control</w:t>
      </w:r>
      <w:r w:rsidRPr="00B7002F">
        <w:rPr>
          <w:rFonts w:eastAsia="Cambria"/>
          <w:b/>
          <w:iCs/>
          <w:u w:val="single"/>
        </w:rPr>
        <w:t xml:space="preserve"> of the solar system</w:t>
      </w:r>
      <w:r w:rsidRPr="00B7002F">
        <w:rPr>
          <w:rFonts w:eastAsia="Cambria"/>
          <w:sz w:val="16"/>
        </w:rPr>
        <w:t xml:space="preserve"> </w:t>
      </w:r>
      <w:r w:rsidRPr="00B7002F">
        <w:rPr>
          <w:rFonts w:eastAsia="Cambria"/>
          <w:u w:val="single"/>
        </w:rPr>
        <w:t xml:space="preserve">by the Earth’s two richest men, it remains </w:t>
      </w:r>
      <w:proofErr w:type="gramStart"/>
      <w:r w:rsidRPr="00B7002F">
        <w:rPr>
          <w:rFonts w:eastAsia="Cambria"/>
          <w:u w:val="single"/>
        </w:rPr>
        <w:t>as yet</w:t>
      </w:r>
      <w:proofErr w:type="gramEnd"/>
      <w:r w:rsidRPr="00B7002F">
        <w:rPr>
          <w:rFonts w:eastAsia="Cambria"/>
          <w:u w:val="single"/>
        </w:rPr>
        <w:t xml:space="preserve"> unclear how far both </w:t>
      </w:r>
      <w:r w:rsidRPr="00B7002F">
        <w:rPr>
          <w:rFonts w:eastAsia="Cambria"/>
          <w:u w:val="single"/>
        </w:rPr>
        <w:lastRenderedPageBreak/>
        <w:t xml:space="preserve">technology and capitalism will actually allow the billionaire-dominated venture to go. </w:t>
      </w:r>
      <w:r w:rsidRPr="00B7002F">
        <w:rPr>
          <w:rFonts w:eastAsia="Cambria"/>
          <w:highlight w:val="green"/>
          <w:u w:val="single"/>
        </w:rPr>
        <w:t>Bezos and Musk</w:t>
      </w:r>
      <w:r w:rsidRPr="00B7002F">
        <w:rPr>
          <w:rFonts w:eastAsia="Cambria"/>
          <w:sz w:val="16"/>
        </w:rPr>
        <w:t xml:space="preserve">, as you might expect, </w:t>
      </w:r>
      <w:r w:rsidRPr="00B7002F">
        <w:rPr>
          <w:rFonts w:eastAsia="Cambria"/>
          <w:b/>
          <w:iCs/>
          <w:highlight w:val="green"/>
          <w:u w:val="single"/>
        </w:rPr>
        <w:t>paint a utopian portrait of interplanetary</w:t>
      </w:r>
      <w:r w:rsidRPr="00B7002F">
        <w:rPr>
          <w:rFonts w:eastAsia="Cambria"/>
          <w:sz w:val="16"/>
          <w:highlight w:val="green"/>
        </w:rPr>
        <w:t xml:space="preserve"> </w:t>
      </w:r>
      <w:r w:rsidRPr="00B7002F">
        <w:rPr>
          <w:rFonts w:eastAsia="Cambria"/>
          <w:highlight w:val="green"/>
          <w:u w:val="single"/>
        </w:rPr>
        <w:t>colonies</w:t>
      </w:r>
      <w:r w:rsidRPr="00B7002F">
        <w:rPr>
          <w:rFonts w:eastAsia="Cambria"/>
          <w:u w:val="single"/>
        </w:rPr>
        <w:t xml:space="preserve"> and abundant life flourishing off-world.</w:t>
      </w:r>
      <w:r w:rsidRPr="00B7002F">
        <w:rPr>
          <w:rFonts w:eastAsia="Cambria"/>
          <w:sz w:val="16"/>
        </w:rPr>
        <w:t xml:space="preserve"> </w:t>
      </w:r>
      <w:r w:rsidRPr="00B7002F">
        <w:rPr>
          <w:rFonts w:eastAsia="Cambria"/>
          <w:u w:val="single"/>
        </w:rPr>
        <w:t>Investors in speculative companies</w:t>
      </w:r>
      <w:r w:rsidRPr="00B7002F">
        <w:rPr>
          <w:rFonts w:eastAsia="Cambria"/>
          <w:sz w:val="16"/>
        </w:rPr>
        <w:t xml:space="preserve"> like Planetary Resources and Deep Space Industries, meanwhile, </w:t>
      </w:r>
      <w:r w:rsidRPr="00B7002F">
        <w:rPr>
          <w:rFonts w:eastAsia="Cambria"/>
          <w:u w:val="single"/>
        </w:rPr>
        <w:t>hope that the mining of precious metals</w:t>
      </w:r>
      <w:r w:rsidRPr="00B7002F">
        <w:rPr>
          <w:rFonts w:eastAsia="Cambria"/>
          <w:sz w:val="16"/>
        </w:rPr>
        <w:t xml:space="preserve"> from asteroids </w:t>
      </w:r>
      <w:r w:rsidRPr="00B7002F">
        <w:rPr>
          <w:rFonts w:eastAsia="Cambria"/>
          <w:u w:val="single"/>
        </w:rPr>
        <w:t>will unlock untold wealth</w:t>
      </w:r>
      <w:r w:rsidRPr="00B7002F">
        <w:rPr>
          <w:rFonts w:eastAsia="Cambria"/>
          <w:sz w:val="16"/>
        </w:rPr>
        <w:t xml:space="preserve"> and bring about a new industrial revolution. </w:t>
      </w:r>
      <w:r w:rsidRPr="00B7002F">
        <w:rPr>
          <w:rFonts w:eastAsia="Cambria"/>
          <w:highlight w:val="green"/>
          <w:u w:val="single"/>
        </w:rPr>
        <w:t>The most probable scenario</w:t>
      </w:r>
      <w:r w:rsidRPr="00B7002F">
        <w:rPr>
          <w:rFonts w:eastAsia="Cambria"/>
          <w:u w:val="single"/>
        </w:rPr>
        <w:t xml:space="preserve"> </w:t>
      </w:r>
      <w:r w:rsidRPr="00B7002F">
        <w:rPr>
          <w:rFonts w:eastAsia="Cambria"/>
          <w:sz w:val="16"/>
        </w:rPr>
        <w:t xml:space="preserve">for such efforts, of course, </w:t>
      </w:r>
      <w:r w:rsidRPr="00B7002F">
        <w:rPr>
          <w:rFonts w:eastAsia="Cambria"/>
          <w:u w:val="single"/>
        </w:rPr>
        <w:t>is</w:t>
      </w:r>
      <w:r w:rsidRPr="00B7002F">
        <w:rPr>
          <w:rFonts w:eastAsia="Cambria"/>
          <w:sz w:val="16"/>
        </w:rPr>
        <w:t xml:space="preserve"> also </w:t>
      </w:r>
      <w:r w:rsidRPr="00B7002F">
        <w:rPr>
          <w:rFonts w:eastAsia="Cambria"/>
          <w:u w:val="single"/>
        </w:rPr>
        <w:t xml:space="preserve">far more banal: </w:t>
      </w:r>
      <w:r w:rsidRPr="00B7002F">
        <w:rPr>
          <w:rFonts w:eastAsia="Cambria"/>
          <w:b/>
          <w:iCs/>
          <w:highlight w:val="green"/>
          <w:u w:val="single"/>
        </w:rPr>
        <w:t>a</w:t>
      </w:r>
      <w:r w:rsidRPr="00B7002F">
        <w:rPr>
          <w:rFonts w:eastAsia="Cambria"/>
          <w:b/>
          <w:iCs/>
          <w:u w:val="single"/>
        </w:rPr>
        <w:t xml:space="preserve"> primary </w:t>
      </w:r>
      <w:r w:rsidRPr="00B7002F">
        <w:rPr>
          <w:rFonts w:eastAsia="Cambria"/>
          <w:b/>
          <w:iCs/>
          <w:highlight w:val="green"/>
          <w:u w:val="single"/>
        </w:rPr>
        <w:t>focus on control of vital infrastructure</w:t>
      </w:r>
      <w:r w:rsidRPr="00B7002F">
        <w:rPr>
          <w:rFonts w:eastAsia="Cambria"/>
          <w:b/>
          <w:iCs/>
          <w:u w:val="single"/>
        </w:rPr>
        <w:t xml:space="preserve"> like satellites </w:t>
      </w:r>
      <w:r w:rsidRPr="00B7002F">
        <w:rPr>
          <w:rFonts w:eastAsia="Cambria"/>
          <w:b/>
          <w:iCs/>
          <w:highlight w:val="green"/>
          <w:u w:val="single"/>
        </w:rPr>
        <w:t>by large corporations</w:t>
      </w:r>
      <w:r w:rsidRPr="00B7002F">
        <w:rPr>
          <w:rFonts w:eastAsia="Cambria"/>
          <w:b/>
          <w:iCs/>
          <w:u w:val="single"/>
        </w:rPr>
        <w:t xml:space="preserve"> and their billionaire owners. </w:t>
      </w:r>
      <w:r w:rsidRPr="00B7002F">
        <w:rPr>
          <w:rFonts w:eastAsia="Cambria"/>
          <w:u w:val="single"/>
        </w:rPr>
        <w:t>In the unlikely event that technology ever does allow interstellar colonization to be both possible and profitable</w:t>
      </w:r>
      <w:r w:rsidRPr="00B7002F">
        <w:rPr>
          <w:rFonts w:eastAsia="Cambria"/>
          <w:sz w:val="16"/>
        </w:rPr>
        <w:t xml:space="preserve">, however, </w:t>
      </w:r>
      <w:r w:rsidRPr="00B7002F">
        <w:rPr>
          <w:rFonts w:eastAsia="Cambria"/>
          <w:u w:val="single"/>
        </w:rPr>
        <w:t xml:space="preserve">it’s safe to assume </w:t>
      </w:r>
      <w:r w:rsidRPr="00B7002F">
        <w:rPr>
          <w:rFonts w:eastAsia="Cambria"/>
          <w:highlight w:val="green"/>
          <w:u w:val="single"/>
        </w:rPr>
        <w:t xml:space="preserve">the result will look more </w:t>
      </w:r>
      <w:r w:rsidRPr="00B7002F">
        <w:rPr>
          <w:rFonts w:eastAsia="Cambria"/>
          <w:b/>
          <w:iCs/>
          <w:highlight w:val="green"/>
          <w:u w:val="single"/>
        </w:rPr>
        <w:t>like Blade Runner than Star Tre</w:t>
      </w:r>
      <w:r w:rsidRPr="00B7002F">
        <w:rPr>
          <w:rFonts w:eastAsia="Cambria"/>
          <w:b/>
          <w:iCs/>
          <w:u w:val="single"/>
        </w:rPr>
        <w:t>k</w:t>
      </w:r>
      <w:r w:rsidRPr="00B7002F">
        <w:rPr>
          <w:rFonts w:eastAsia="Cambria"/>
          <w:sz w:val="16"/>
        </w:rPr>
        <w:t xml:space="preserve"> </w:t>
      </w:r>
      <w:r w:rsidRPr="00B7002F">
        <w:rPr>
          <w:rFonts w:eastAsia="Cambria"/>
          <w:u w:val="single"/>
        </w:rPr>
        <w:t>if people like Musk and Bezos are involved</w:t>
      </w:r>
      <w:r w:rsidRPr="00B7002F">
        <w:rPr>
          <w:rFonts w:eastAsia="Cambria"/>
          <w:sz w:val="16"/>
        </w:rPr>
        <w:t xml:space="preserve">. </w:t>
      </w:r>
      <w:r w:rsidRPr="00B7002F">
        <w:rPr>
          <w:rFonts w:eastAsia="Cambria"/>
          <w:u w:val="single"/>
        </w:rPr>
        <w:t>There’s no reason to believe</w:t>
      </w:r>
      <w:r w:rsidRPr="00B7002F">
        <w:rPr>
          <w:rFonts w:eastAsia="Cambria"/>
          <w:sz w:val="16"/>
        </w:rPr>
        <w:t xml:space="preserve">, after all, </w:t>
      </w:r>
      <w:r w:rsidRPr="00B7002F">
        <w:rPr>
          <w:rFonts w:eastAsia="Cambria"/>
          <w:u w:val="single"/>
        </w:rPr>
        <w:t xml:space="preserve">that extending the profit motive into outer space would yield a </w:t>
      </w:r>
      <w:r w:rsidRPr="00B7002F">
        <w:rPr>
          <w:rFonts w:eastAsia="Cambria"/>
          <w:b/>
          <w:iCs/>
          <w:u w:val="single"/>
        </w:rPr>
        <w:t>different set of social relations</w:t>
      </w:r>
      <w:r w:rsidRPr="00B7002F">
        <w:rPr>
          <w:rFonts w:eastAsia="Cambria"/>
          <w:u w:val="single"/>
        </w:rPr>
        <w:t xml:space="preserve"> than the ones it already produces here on Earth </w:t>
      </w:r>
      <w:r w:rsidRPr="00B7002F">
        <w:rPr>
          <w:rFonts w:eastAsia="Cambria"/>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7002F">
        <w:rPr>
          <w:rFonts w:eastAsia="Cambria"/>
          <w:u w:val="single"/>
        </w:rPr>
        <w:t xml:space="preserve">as any that a privatized space race has far more to do with earthly vice than off-world utopia. Billionaires have already been allowed to devour much of the global economy. </w:t>
      </w:r>
      <w:r w:rsidRPr="00B7002F">
        <w:rPr>
          <w:rFonts w:eastAsia="Cambria"/>
          <w:b/>
          <w:iCs/>
          <w:u w:val="single"/>
        </w:rPr>
        <w:t xml:space="preserve">Must we let them own the solar system too? </w:t>
      </w:r>
    </w:p>
    <w:p w14:paraId="16F86E6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4A7F94"/>
    <w:multiLevelType w:val="hybridMultilevel"/>
    <w:tmpl w:val="8D009EAC"/>
    <w:lvl w:ilvl="0" w:tplc="C3A87F8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37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96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02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AD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70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6DFB94"/>
  <w14:defaultImageDpi w14:val="300"/>
  <w15:docId w15:val="{6B07FEE4-9573-5D48-BD63-CC5C09A6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596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937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37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37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937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37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3709"/>
  </w:style>
  <w:style w:type="character" w:customStyle="1" w:styleId="Heading1Char">
    <w:name w:val="Heading 1 Char"/>
    <w:aliases w:val="Pocket Char"/>
    <w:basedOn w:val="DefaultParagraphFont"/>
    <w:link w:val="Heading1"/>
    <w:uiPriority w:val="9"/>
    <w:rsid w:val="00A937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37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370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9370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93709"/>
    <w:rPr>
      <w:b/>
      <w:sz w:val="26"/>
      <w:u w:val="none"/>
    </w:rPr>
  </w:style>
  <w:style w:type="character" w:customStyle="1" w:styleId="StyleUnderline">
    <w:name w:val="Style Underline"/>
    <w:aliases w:val="Underline"/>
    <w:basedOn w:val="DefaultParagraphFont"/>
    <w:uiPriority w:val="1"/>
    <w:qFormat/>
    <w:rsid w:val="00A93709"/>
    <w:rPr>
      <w:b w:val="0"/>
      <w:sz w:val="22"/>
      <w:u w:val="single"/>
    </w:rPr>
  </w:style>
  <w:style w:type="character" w:styleId="Emphasis">
    <w:name w:val="Emphasis"/>
    <w:basedOn w:val="DefaultParagraphFont"/>
    <w:uiPriority w:val="20"/>
    <w:qFormat/>
    <w:rsid w:val="00A9370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93709"/>
    <w:rPr>
      <w:color w:val="auto"/>
      <w:u w:val="none"/>
    </w:rPr>
  </w:style>
  <w:style w:type="character" w:styleId="Hyperlink">
    <w:name w:val="Hyperlink"/>
    <w:basedOn w:val="DefaultParagraphFont"/>
    <w:uiPriority w:val="99"/>
    <w:unhideWhenUsed/>
    <w:rsid w:val="00A93709"/>
    <w:rPr>
      <w:color w:val="auto"/>
      <w:u w:val="none"/>
    </w:rPr>
  </w:style>
  <w:style w:type="paragraph" w:styleId="DocumentMap">
    <w:name w:val="Document Map"/>
    <w:basedOn w:val="Normal"/>
    <w:link w:val="DocumentMapChar"/>
    <w:uiPriority w:val="99"/>
    <w:semiHidden/>
    <w:unhideWhenUsed/>
    <w:rsid w:val="00A937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3709"/>
    <w:rPr>
      <w:rFonts w:ascii="Lucida Grande" w:hAnsi="Lucida Grande" w:cs="Lucida Grande"/>
    </w:rPr>
  </w:style>
  <w:style w:type="paragraph" w:styleId="ListParagraph">
    <w:name w:val="List Paragraph"/>
    <w:basedOn w:val="Normal"/>
    <w:uiPriority w:val="34"/>
    <w:qFormat/>
    <w:rsid w:val="001559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nnahmessay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9D2C07-C631-3046-9A40-6B7CCB9EB9EB}">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9481</Words>
  <Characters>54044</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2</cp:revision>
  <dcterms:created xsi:type="dcterms:W3CDTF">2022-01-16T01:57:00Z</dcterms:created>
  <dcterms:modified xsi:type="dcterms:W3CDTF">2022-01-16T02:07:00Z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