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3ADEE" w14:textId="77777777" w:rsidR="00EC1092" w:rsidRDefault="00EC1092" w:rsidP="00EC1092">
      <w:pPr>
        <w:pStyle w:val="Heading1"/>
      </w:pPr>
      <w:r>
        <w:t>1AC</w:t>
      </w:r>
    </w:p>
    <w:p w14:paraId="22948996" w14:textId="77777777" w:rsidR="00EC1092" w:rsidRDefault="00EC1092" w:rsidP="00EC1092">
      <w:pPr>
        <w:pStyle w:val="Heading4"/>
      </w:pPr>
      <w:r>
        <w:t xml:space="preserve">Contention 1: Vaccine Inequality </w:t>
      </w:r>
    </w:p>
    <w:p w14:paraId="376EF85D" w14:textId="77777777" w:rsidR="00EC1092" w:rsidRDefault="00EC1092" w:rsidP="00EC1092">
      <w:pPr>
        <w:pStyle w:val="Heading4"/>
      </w:pPr>
      <w:r>
        <w:t>1. Global health inequality threatens progress in fight vs COVID-19 encouraging vaccine resistant mutations</w:t>
      </w:r>
    </w:p>
    <w:p w14:paraId="373ADC74" w14:textId="77777777" w:rsidR="00EC1092" w:rsidRPr="006057FE" w:rsidRDefault="00EC1092" w:rsidP="00EC1092">
      <w:pPr>
        <w:rPr>
          <w:rStyle w:val="Style13ptBold"/>
        </w:rPr>
      </w:pPr>
      <w:r w:rsidRPr="006057FE">
        <w:rPr>
          <w:rStyle w:val="Style13ptBold"/>
        </w:rPr>
        <w:t>Fink 7-30-21</w:t>
      </w:r>
    </w:p>
    <w:p w14:paraId="682831B8" w14:textId="77777777" w:rsidR="00EC1092" w:rsidRPr="006057FE" w:rsidRDefault="00EC1092" w:rsidP="00EC1092">
      <w:pPr>
        <w:rPr>
          <w:sz w:val="16"/>
        </w:rPr>
      </w:pPr>
      <w:r w:rsidRPr="006057FE">
        <w:rPr>
          <w:sz w:val="16"/>
        </w:rPr>
        <w:t>(Jenni, https://www.newsweek.com/who-warns-world-blind-understanding-covid-spread-hurting-ability-end-pandemic-1614722)</w:t>
      </w:r>
    </w:p>
    <w:p w14:paraId="6908490A" w14:textId="77777777" w:rsidR="00EC1092" w:rsidRPr="006057FE" w:rsidRDefault="00EC1092" w:rsidP="00EC1092">
      <w:pPr>
        <w:rPr>
          <w:rStyle w:val="StyleUnderline"/>
        </w:rPr>
      </w:pPr>
      <w:r w:rsidRPr="00AE696A">
        <w:rPr>
          <w:rStyle w:val="StyleUnderline"/>
        </w:rPr>
        <w:t>A lack of testing</w:t>
      </w:r>
      <w:r w:rsidRPr="006057FE">
        <w:rPr>
          <w:rStyle w:val="StyleUnderline"/>
        </w:rPr>
        <w:t xml:space="preserve"> for COVID-19 in parts of the world is preventing countries from having a clear picture of how the virus </w:t>
      </w:r>
      <w:r w:rsidRPr="00AE696A">
        <w:rPr>
          <w:rStyle w:val="StyleUnderline"/>
        </w:rPr>
        <w:t>is</w:t>
      </w:r>
      <w:r w:rsidRPr="006057FE">
        <w:rPr>
          <w:rStyle w:val="StyleUnderline"/>
        </w:rPr>
        <w:t xml:space="preserve"> spreading and therefore </w:t>
      </w:r>
      <w:r w:rsidRPr="00AE696A">
        <w:rPr>
          <w:rStyle w:val="StyleUnderline"/>
        </w:rPr>
        <w:t>hurting</w:t>
      </w:r>
      <w:r w:rsidRPr="006057FE">
        <w:rPr>
          <w:rStyle w:val="StyleUnderline"/>
        </w:rPr>
        <w:t xml:space="preserve"> </w:t>
      </w:r>
      <w:r w:rsidRPr="00AE696A">
        <w:rPr>
          <w:rStyle w:val="StyleUnderline"/>
        </w:rPr>
        <w:t xml:space="preserve">the world's chances at </w:t>
      </w:r>
      <w:r w:rsidRPr="00AE696A">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2D6B7D">
        <w:rPr>
          <w:rStyle w:val="Emphasis"/>
          <w:highlight w:val="green"/>
        </w:rPr>
        <w:t>Health inequities</w:t>
      </w:r>
      <w:r w:rsidRPr="006057FE">
        <w:rPr>
          <w:sz w:val="16"/>
        </w:rPr>
        <w:t xml:space="preserve"> throughout the world </w:t>
      </w:r>
      <w:r w:rsidRPr="002D6B7D">
        <w:rPr>
          <w:rStyle w:val="StyleUnderline"/>
          <w:highlight w:val="green"/>
        </w:rPr>
        <w:t>have plagued the global response to COVID-19</w:t>
      </w:r>
      <w:r w:rsidRPr="006057FE">
        <w:rPr>
          <w:rStyle w:val="StyleUnderline"/>
        </w:rPr>
        <w:t xml:space="preserve">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failure to </w:t>
      </w:r>
      <w:r w:rsidRPr="006057FE">
        <w:rPr>
          <w:rStyle w:val="Emphasis"/>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DB7177">
        <w:rPr>
          <w:rStyle w:val="StyleUnderline"/>
          <w:highlight w:val="green"/>
        </w:rPr>
        <w:t>countries</w:t>
      </w:r>
      <w:r w:rsidRPr="006057FE">
        <w:rPr>
          <w:rStyle w:val="StyleUnderline"/>
        </w:rPr>
        <w:t xml:space="preserve">, especially those </w:t>
      </w:r>
      <w:r w:rsidRPr="0035499E">
        <w:rPr>
          <w:rStyle w:val="StyleUnderline"/>
        </w:rPr>
        <w:t>in Africa</w:t>
      </w:r>
      <w:r w:rsidRPr="002D6B7D">
        <w:rPr>
          <w:rStyle w:val="StyleUnderline"/>
          <w:highlight w:val="green"/>
        </w:rPr>
        <w:t xml:space="preserve">, haven't been able to vaccinate </w:t>
      </w:r>
      <w:r w:rsidRPr="00DB7177">
        <w:rPr>
          <w:rStyle w:val="StyleUnderline"/>
        </w:rPr>
        <w:t xml:space="preserve">even </w:t>
      </w:r>
      <w:r w:rsidRPr="002D6B7D">
        <w:rPr>
          <w:rStyle w:val="StyleUnderline"/>
          <w:highlight w:val="green"/>
        </w:rPr>
        <w:t>10 percent of their population</w:t>
      </w:r>
      <w:r w:rsidRPr="006057FE">
        <w:rPr>
          <w:rStyle w:val="StyleUnderline"/>
        </w:rPr>
        <w:t xml:space="preserve">. </w:t>
      </w:r>
      <w:r w:rsidRPr="00DB7177">
        <w:rPr>
          <w:rStyle w:val="StyleUnderline"/>
        </w:rPr>
        <w:t xml:space="preserve">This puts the entire world at risk because </w:t>
      </w:r>
      <w:r w:rsidRPr="002D6B7D">
        <w:rPr>
          <w:rStyle w:val="StyleUnderline"/>
          <w:highlight w:val="green"/>
        </w:rPr>
        <w:t>when the virus is able to spread</w:t>
      </w:r>
      <w:r w:rsidRPr="006057FE">
        <w:rPr>
          <w:rStyle w:val="StyleUnderline"/>
        </w:rPr>
        <w:t xml:space="preserve"> throughout communities </w:t>
      </w:r>
      <w:r w:rsidRPr="002D6B7D">
        <w:rPr>
          <w:rStyle w:val="StyleUnderline"/>
          <w:highlight w:val="green"/>
        </w:rPr>
        <w:t xml:space="preserve">it </w:t>
      </w:r>
      <w:r w:rsidRPr="002D6B7D">
        <w:rPr>
          <w:rStyle w:val="Emphasis"/>
          <w:highlight w:val="green"/>
        </w:rPr>
        <w:t>has the ability to mutate</w:t>
      </w:r>
      <w:r w:rsidRPr="002D6B7D">
        <w:rPr>
          <w:rStyle w:val="StyleUnderline"/>
          <w:highlight w:val="green"/>
        </w:rPr>
        <w:t xml:space="preserve">, </w:t>
      </w:r>
      <w:r w:rsidRPr="0035499E">
        <w:rPr>
          <w:rStyle w:val="StyleUnderline"/>
        </w:rPr>
        <w:t xml:space="preserve">thereby </w:t>
      </w:r>
      <w:r w:rsidRPr="002D6B7D">
        <w:rPr>
          <w:rStyle w:val="StyleUnderline"/>
          <w:highlight w:val="green"/>
        </w:rPr>
        <w:t xml:space="preserve">increasing the possibility that a mutation could </w:t>
      </w:r>
      <w:r w:rsidRPr="002D6B7D">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2D6B7D">
        <w:rPr>
          <w:rStyle w:val="StyleUnderline"/>
          <w:highlight w:val="green"/>
        </w:rPr>
        <w:t xml:space="preserve">hard won </w:t>
      </w:r>
      <w:r w:rsidRPr="002D6B7D">
        <w:rPr>
          <w:rStyle w:val="Emphasis"/>
          <w:highlight w:val="green"/>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2D6B7D">
        <w:rPr>
          <w:rStyle w:val="StyleUnderline"/>
          <w:highlight w:val="green"/>
        </w:rPr>
        <w:t xml:space="preserve">health systems in many countries </w:t>
      </w:r>
      <w:r w:rsidRPr="002D6B7D">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B7177">
        <w:rPr>
          <w:rStyle w:val="StyleUnderline"/>
        </w:rPr>
        <w:t xml:space="preserve">That </w:t>
      </w:r>
      <w:r w:rsidRPr="002D6B7D">
        <w:rPr>
          <w:rStyle w:val="StyleUnderline"/>
          <w:highlight w:val="green"/>
        </w:rPr>
        <w:t>strain will only become more exacerbated if a mutation occurs that evades the vaccine</w:t>
      </w:r>
      <w:r w:rsidRPr="006057FE">
        <w:rPr>
          <w:rStyle w:val="StyleUnderline"/>
        </w:rPr>
        <w:t>,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7DE705BB" w14:textId="77777777" w:rsidR="00EC1092" w:rsidRDefault="00EC1092" w:rsidP="00EC1092">
      <w:pPr>
        <w:pStyle w:val="Heading4"/>
      </w:pPr>
      <w:r>
        <w:lastRenderedPageBreak/>
        <w:t xml:space="preserve">2. IP protections are the vital internal link to reduce vaccine inequality. Empirics disprove all pro patent arguments </w:t>
      </w:r>
    </w:p>
    <w:p w14:paraId="22D3D5DD" w14:textId="77777777" w:rsidR="00EC1092" w:rsidRPr="009E1383" w:rsidRDefault="00EC1092" w:rsidP="00EC1092">
      <w:pPr>
        <w:rPr>
          <w:rStyle w:val="Style13ptBold"/>
        </w:rPr>
      </w:pPr>
      <w:r w:rsidRPr="009E1383">
        <w:rPr>
          <w:rStyle w:val="Style13ptBold"/>
        </w:rPr>
        <w:t xml:space="preserve">Kumar, PhD, 7-12-21 </w:t>
      </w:r>
    </w:p>
    <w:p w14:paraId="33C04DBC" w14:textId="77777777" w:rsidR="00EC1092" w:rsidRPr="009E1383" w:rsidRDefault="00EC1092" w:rsidP="00EC1092">
      <w:pPr>
        <w:rPr>
          <w:sz w:val="16"/>
        </w:rPr>
      </w:pPr>
      <w:r w:rsidRPr="009E1383">
        <w:rPr>
          <w:sz w:val="16"/>
        </w:rPr>
        <w:t>(Rajeesh, Associate Fellow Manohar Parrikar Institute for Defence Studies and Analysis, https://www.idsa.in/issuebrief/wto-trips-waiver-covid-vaccine-rkumar-120721)</w:t>
      </w:r>
    </w:p>
    <w:p w14:paraId="737305F4" w14:textId="77777777" w:rsidR="00EC1092" w:rsidRDefault="00EC1092" w:rsidP="00EC1092">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DB7177">
        <w:rPr>
          <w:rStyle w:val="StyleUnderline"/>
        </w:rPr>
        <w:t xml:space="preserve">a </w:t>
      </w:r>
      <w:r w:rsidRPr="002D6B7D">
        <w:rPr>
          <w:rStyle w:val="StyleUnderline"/>
          <w:highlight w:val="green"/>
        </w:rPr>
        <w:t xml:space="preserve">waiver will </w:t>
      </w:r>
      <w:r w:rsidRPr="002D6B7D">
        <w:rPr>
          <w:rStyle w:val="Emphasis"/>
          <w:highlight w:val="green"/>
        </w:rPr>
        <w:t>enable timely and equitable access</w:t>
      </w:r>
      <w:r w:rsidRPr="002D6B7D">
        <w:rPr>
          <w:rStyle w:val="StyleUnderline"/>
          <w:highlight w:val="green"/>
        </w:rPr>
        <w:t xml:space="preserve"> to</w:t>
      </w:r>
      <w:r w:rsidRPr="00504B00">
        <w:rPr>
          <w:rStyle w:val="StyleUnderline"/>
        </w:rPr>
        <w:t xml:space="preserve"> affordable health products and technologies, including </w:t>
      </w:r>
      <w:r w:rsidRPr="002D6B7D">
        <w:rPr>
          <w:rStyle w:val="StyleUnderline"/>
          <w:highlight w:val="green"/>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2D6B7D">
        <w:rPr>
          <w:rStyle w:val="StyleUnderline"/>
          <w:highlight w:val="green"/>
        </w:rPr>
        <w:t xml:space="preserve">Two </w:t>
      </w:r>
      <w:r w:rsidRPr="00DB7177">
        <w:rPr>
          <w:rStyle w:val="StyleUnderline"/>
        </w:rPr>
        <w:t xml:space="preserve">significant </w:t>
      </w:r>
      <w:r w:rsidRPr="002D6B7D">
        <w:rPr>
          <w:rStyle w:val="StyleUnderline"/>
          <w:highlight w:val="green"/>
        </w:rPr>
        <w:t>factors rekindle</w:t>
      </w:r>
      <w:r w:rsidRPr="009E1383">
        <w:rPr>
          <w:rStyle w:val="StyleUnderline"/>
        </w:rPr>
        <w:t xml:space="preserve">d the </w:t>
      </w:r>
      <w:r w:rsidRPr="002D6B7D">
        <w:rPr>
          <w:rStyle w:val="StyleUnderline"/>
          <w:highlight w:val="green"/>
        </w:rPr>
        <w:t>debate</w:t>
      </w:r>
      <w:r w:rsidRPr="009E1383">
        <w:rPr>
          <w:rStyle w:val="StyleUnderline"/>
        </w:rPr>
        <w:t xml:space="preserve"> on TRIPS waiver for essential medical products—first, </w:t>
      </w:r>
      <w:r w:rsidRPr="002D6B7D">
        <w:rPr>
          <w:rStyle w:val="StyleUnderline"/>
          <w:highlight w:val="green"/>
        </w:rPr>
        <w:t>vaccine inequity, and</w:t>
      </w:r>
      <w:r w:rsidRPr="009E1383">
        <w:rPr>
          <w:rStyle w:val="StyleUnderline"/>
        </w:rPr>
        <w:t xml:space="preserve"> second, </w:t>
      </w:r>
      <w:r w:rsidRPr="002D6B7D">
        <w:rPr>
          <w:rStyle w:val="StyleUnderline"/>
          <w:highlight w:val="green"/>
        </w:rPr>
        <w:t>the insufficiency of existing waiver provisions in fighting</w:t>
      </w:r>
      <w:r w:rsidRPr="009E1383">
        <w:rPr>
          <w:rStyle w:val="StyleUnderline"/>
        </w:rPr>
        <w:t xml:space="preserve"> the </w:t>
      </w:r>
      <w:r w:rsidRPr="002D6B7D">
        <w:rPr>
          <w:rStyle w:val="StyleUnderline"/>
          <w:highlight w:val="green"/>
        </w:rPr>
        <w:t>COVID-</w:t>
      </w:r>
      <w:r w:rsidRPr="009E1383">
        <w:rPr>
          <w:rStyle w:val="StyleUnderline"/>
        </w:rPr>
        <w:t xml:space="preserve">19 pandemic. </w:t>
      </w:r>
      <w:r w:rsidRPr="002D6B7D">
        <w:rPr>
          <w:rStyle w:val="StyleUnderline"/>
          <w:highlight w:val="green"/>
        </w:rPr>
        <w:t>COVID</w:t>
      </w:r>
      <w:r w:rsidRPr="009E1383">
        <w:rPr>
          <w:rStyle w:val="StyleUnderline"/>
        </w:rPr>
        <w:t xml:space="preserve">-19 </w:t>
      </w:r>
      <w:r w:rsidRPr="002D6B7D">
        <w:rPr>
          <w:rStyle w:val="StyleUnderline"/>
          <w:highlight w:val="green"/>
        </w:rPr>
        <w:t xml:space="preserve">is an </w:t>
      </w:r>
      <w:r w:rsidRPr="002D6B7D">
        <w:rPr>
          <w:rStyle w:val="Emphasis"/>
          <w:highlight w:val="green"/>
        </w:rPr>
        <w:t>exceptional circumstance</w:t>
      </w:r>
      <w:r w:rsidRPr="002D6B7D">
        <w:rPr>
          <w:rStyle w:val="StyleUnderline"/>
          <w:highlight w:val="green"/>
        </w:rPr>
        <w:t xml:space="preserve">, and </w:t>
      </w:r>
      <w:r w:rsidRPr="002D6B7D">
        <w:rPr>
          <w:rStyle w:val="Emphasis"/>
          <w:highlight w:val="green"/>
        </w:rPr>
        <w:t>equitable global access</w:t>
      </w:r>
      <w:r w:rsidRPr="002D6B7D">
        <w:rPr>
          <w:rStyle w:val="StyleUnderline"/>
          <w:highlight w:val="green"/>
        </w:rPr>
        <w:t xml:space="preserve"> to the vaccine is necessary to </w:t>
      </w:r>
      <w:r w:rsidRPr="002D6B7D">
        <w:rPr>
          <w:rStyle w:val="Emphasis"/>
          <w:highlight w:val="green"/>
        </w:rPr>
        <w:t>bring the pandemic under control</w:t>
      </w:r>
      <w:r w:rsidRPr="002D6B7D">
        <w:rPr>
          <w:rStyle w:val="StyleUnderline"/>
          <w:highlight w:val="green"/>
        </w:rPr>
        <w:t>.</w:t>
      </w:r>
      <w:r w:rsidRPr="009E1383">
        <w:rPr>
          <w:rStyle w:val="StyleUnderline"/>
        </w:rPr>
        <w:t xml:space="preserve"> However, </w:t>
      </w:r>
      <w:r w:rsidRPr="002D6B7D">
        <w:rPr>
          <w:rStyle w:val="StyleUnderline"/>
          <w:highlight w:val="green"/>
        </w:rPr>
        <w:t>the world is witnessing quite the reverse</w:t>
      </w:r>
      <w:r w:rsidRPr="009E1383">
        <w:rPr>
          <w:rStyle w:val="StyleUnderline"/>
        </w:rPr>
        <w:t xml:space="preserve">, i.e., </w:t>
      </w:r>
      <w:r w:rsidRPr="002D6B7D">
        <w:rPr>
          <w:rStyle w:val="Emphasis"/>
          <w:highlight w:val="green"/>
        </w:rPr>
        <w:t>vaccine nationalism</w:t>
      </w:r>
      <w:r w:rsidRPr="009E1383">
        <w:rPr>
          <w:sz w:val="16"/>
        </w:rPr>
        <w:t xml:space="preserve">. </w:t>
      </w:r>
      <w:r w:rsidRPr="009E1383">
        <w:rPr>
          <w:rStyle w:val="StyleUnderline"/>
        </w:rPr>
        <w:t>Vaccine nationalism is “</w:t>
      </w:r>
      <w:r w:rsidRPr="002D6B7D">
        <w:rPr>
          <w:rStyle w:val="StyleUnderline"/>
          <w:highlight w:val="green"/>
        </w:rPr>
        <w:t xml:space="preserve">my </w:t>
      </w:r>
      <w:r w:rsidRPr="002D6B7D">
        <w:rPr>
          <w:rStyle w:val="StyleUnderline"/>
          <w:highlight w:val="green"/>
        </w:rPr>
        <w:lastRenderedPageBreak/>
        <w:t>nation first” approach to securing and stockpiling vaccines before making them available in other countries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DB7177">
        <w:rPr>
          <w:rStyle w:val="StyleUnderline"/>
        </w:rPr>
        <w:t xml:space="preserve">rich nations representing just </w:t>
      </w:r>
      <w:r w:rsidRPr="002D6B7D">
        <w:rPr>
          <w:rStyle w:val="StyleUnderline"/>
          <w:highlight w:val="green"/>
        </w:rPr>
        <w:t xml:space="preserve">14 per cent of the world population have bought up to 53 per cent of the most </w:t>
      </w:r>
      <w:r w:rsidRPr="00DB7177">
        <w:rPr>
          <w:rStyle w:val="StyleUnderline"/>
          <w:highlight w:val="green"/>
        </w:rPr>
        <w:t>promising vaccines</w:t>
      </w:r>
      <w:r w:rsidRPr="00DB7177">
        <w:rPr>
          <w:rStyle w:val="StyleUnderline"/>
        </w:rPr>
        <w:t xml:space="preserve"> so </w:t>
      </w:r>
      <w:r w:rsidRPr="00DB7177">
        <w:rPr>
          <w:rStyle w:val="StyleUnderline"/>
          <w:highlight w:val="green"/>
        </w:rPr>
        <w:t>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2D6B7D">
        <w:rPr>
          <w:rStyle w:val="StyleUnderline"/>
          <w:highlight w:val="green"/>
        </w:rPr>
        <w:t>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2D6B7D">
        <w:rPr>
          <w:rStyle w:val="Emphasis"/>
          <w:highlight w:val="green"/>
        </w:rPr>
        <w:t>only one per cent</w:t>
      </w:r>
      <w:r w:rsidRPr="002D6B7D">
        <w:rPr>
          <w:rStyle w:val="StyleUnderline"/>
          <w:highlight w:val="green"/>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2D6B7D">
        <w:rPr>
          <w:rStyle w:val="StyleUnderline"/>
          <w:highlight w:val="green"/>
        </w:rPr>
        <w:t xml:space="preserve">vaccine inequity is </w:t>
      </w:r>
      <w:r w:rsidRPr="00DB7177">
        <w:rPr>
          <w:rStyle w:val="StyleUnderline"/>
        </w:rPr>
        <w:t xml:space="preserve">not only morally indefensible but also </w:t>
      </w:r>
      <w:r w:rsidRPr="002D6B7D">
        <w:rPr>
          <w:rStyle w:val="Emphasis"/>
          <w:highlight w:val="green"/>
        </w:rPr>
        <w:t>clinically 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2D6B7D">
        <w:rPr>
          <w:rStyle w:val="StyleUnderline"/>
          <w:highlight w:val="green"/>
        </w:rPr>
        <w:t xml:space="preserve">Allowing most of the world’s population to go unvaccinated will </w:t>
      </w:r>
      <w:r w:rsidRPr="00DB7177">
        <w:rPr>
          <w:rStyle w:val="StyleUnderline"/>
        </w:rPr>
        <w:t xml:space="preserve">also </w:t>
      </w:r>
      <w:r w:rsidRPr="002D6B7D">
        <w:rPr>
          <w:rStyle w:val="Emphasis"/>
          <w:highlight w:val="green"/>
        </w:rPr>
        <w:t>spawn new virus mutations, more contagious viruse</w:t>
      </w:r>
      <w:r w:rsidRPr="00DB7177">
        <w:rPr>
          <w:rStyle w:val="Emphasis"/>
          <w:highlight w:val="green"/>
        </w:rPr>
        <w:t>s</w:t>
      </w:r>
      <w:r w:rsidRPr="00DB7177">
        <w:rPr>
          <w:sz w:val="16"/>
        </w:rPr>
        <w:t xml:space="preserve"> </w:t>
      </w:r>
      <w:r w:rsidRPr="00DB7177">
        <w:rPr>
          <w:rStyle w:val="StyleUnderline"/>
        </w:rPr>
        <w:t xml:space="preserve">leading to a steep rise in COVID-19 cases. Such a scenario </w:t>
      </w:r>
      <w:r w:rsidRPr="002D6B7D">
        <w:rPr>
          <w:rStyle w:val="StyleUnderline"/>
          <w:highlight w:val="green"/>
        </w:rPr>
        <w:t xml:space="preserve">could cause </w:t>
      </w:r>
      <w:r w:rsidRPr="002D6B7D">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2D6B7D">
        <w:rPr>
          <w:rStyle w:val="StyleUnderline"/>
          <w:highlight w:val="green"/>
        </w:rPr>
        <w:t xml:space="preserve">Preventing this </w:t>
      </w:r>
      <w:r w:rsidRPr="00DB7177">
        <w:rPr>
          <w:rStyle w:val="StyleUnderline"/>
        </w:rPr>
        <w:t xml:space="preserve">humanitarian </w:t>
      </w:r>
      <w:r w:rsidRPr="002D6B7D">
        <w:rPr>
          <w:rStyle w:val="StyleUnderline"/>
          <w:highlight w:val="green"/>
        </w:rPr>
        <w:t xml:space="preserve">catastrophe requires </w:t>
      </w:r>
      <w:r w:rsidRPr="002D6B7D">
        <w:rPr>
          <w:rStyle w:val="Emphasis"/>
          <w:highlight w:val="green"/>
        </w:rPr>
        <w:t>removing all barriers</w:t>
      </w:r>
      <w:r w:rsidRPr="002D6B7D">
        <w:rPr>
          <w:rStyle w:val="StyleUnderline"/>
          <w:highlight w:val="green"/>
        </w:rPr>
        <w:t xml:space="preserve"> to the production and distribution of 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2D6B7D">
        <w:rPr>
          <w:rStyle w:val="StyleUnderline"/>
          <w:highlight w:val="green"/>
        </w:rPr>
        <w:t>opponents</w:t>
      </w:r>
      <w:r w:rsidRPr="009E1383">
        <w:rPr>
          <w:rStyle w:val="StyleUnderline"/>
        </w:rPr>
        <w:t xml:space="preserve"> of the waiver</w:t>
      </w:r>
      <w:r w:rsidRPr="009E1383">
        <w:rPr>
          <w:sz w:val="16"/>
        </w:rPr>
        <w:t xml:space="preserve"> proposal </w:t>
      </w:r>
      <w:r w:rsidRPr="002D6B7D">
        <w:rPr>
          <w:rStyle w:val="StyleUnderline"/>
          <w:highlight w:val="green"/>
        </w:rPr>
        <w:t>argue</w:t>
      </w:r>
      <w:r w:rsidRPr="009E1383">
        <w:rPr>
          <w:sz w:val="16"/>
        </w:rPr>
        <w:t xml:space="preserve"> that </w:t>
      </w:r>
      <w:r w:rsidRPr="002D6B7D">
        <w:rPr>
          <w:rStyle w:val="StyleUnderline"/>
          <w:highlight w:val="green"/>
        </w:rPr>
        <w:t>IPR are not a significant barrier to equitable access</w:t>
      </w:r>
      <w:r w:rsidRPr="009E1383">
        <w:rPr>
          <w:sz w:val="16"/>
        </w:rPr>
        <w:t xml:space="preserve"> to health care, and existing TRIPS flexibilities are sufficient to address the COVID-19 pandemic. </w:t>
      </w:r>
      <w:r w:rsidRPr="002D6B7D">
        <w:rPr>
          <w:rStyle w:val="Emphasis"/>
          <w:highlight w:val="green"/>
        </w:rPr>
        <w:t>However, 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w:t>
      </w:r>
      <w:r w:rsidRPr="00DB7177">
        <w:rPr>
          <w:rStyle w:val="StyleUnderline"/>
        </w:rPr>
        <w:t xml:space="preserve">how </w:t>
      </w:r>
      <w:r w:rsidRPr="00DB7177">
        <w:rPr>
          <w:rStyle w:val="Emphasis"/>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 xml:space="preserve">patents pose a severe threat to access to </w:t>
      </w:r>
      <w:r w:rsidRPr="009E1383">
        <w:rPr>
          <w:rStyle w:val="StyleUnderline"/>
        </w:rPr>
        <w:lastRenderedPageBreak/>
        <w:t>affordable versions of newer vaccines.</w:t>
      </w:r>
      <w:r w:rsidRPr="009E1383">
        <w:rPr>
          <w:sz w:val="16"/>
        </w:rPr>
        <w:t xml:space="preserve">21 Source:“COVID-19 Vaccine R&amp;D Investments”, Global Health Centre, Graduate Institute, Geneva, Updated 9 July 2021. The </w:t>
      </w:r>
      <w:r w:rsidRPr="002D6B7D">
        <w:rPr>
          <w:rStyle w:val="StyleUnderline"/>
          <w:highlight w:val="green"/>
        </w:rPr>
        <w:t>opponents</w:t>
      </w:r>
      <w:r w:rsidRPr="009E1383">
        <w:rPr>
          <w:rStyle w:val="StyleUnderline"/>
        </w:rPr>
        <w:t xml:space="preserve"> of the TRIPS waiver</w:t>
      </w:r>
      <w:r w:rsidRPr="009E1383">
        <w:rPr>
          <w:sz w:val="16"/>
        </w:rPr>
        <w:t xml:space="preserve"> also </w:t>
      </w:r>
      <w:r w:rsidRPr="002D6B7D">
        <w:rPr>
          <w:rStyle w:val="StyleUnderline"/>
          <w:highlight w:val="green"/>
        </w:rPr>
        <w:t>argue</w:t>
      </w:r>
      <w:r w:rsidRPr="009E1383">
        <w:rPr>
          <w:sz w:val="16"/>
        </w:rPr>
        <w:t xml:space="preserve"> that </w:t>
      </w:r>
      <w:r w:rsidRPr="002D6B7D">
        <w:rPr>
          <w:rStyle w:val="Emphasis"/>
          <w:highlight w:val="green"/>
        </w:rPr>
        <w:t>IP is the incentive for innovation</w:t>
      </w:r>
      <w:r w:rsidRPr="009E1383">
        <w:rPr>
          <w:sz w:val="16"/>
        </w:rPr>
        <w:t xml:space="preserve"> and if it is undermined, future innovation will suffer. </w:t>
      </w:r>
      <w:r w:rsidRPr="002D6B7D">
        <w:rPr>
          <w:rStyle w:val="StyleUnderline"/>
          <w:highlight w:val="green"/>
        </w:rPr>
        <w:t xml:space="preserve">However, </w:t>
      </w:r>
      <w:r w:rsidRPr="00DB7177">
        <w:rPr>
          <w:rStyle w:val="StyleUnderline"/>
          <w:highlight w:val="green"/>
        </w:rPr>
        <w:t>most of</w:t>
      </w:r>
      <w:r w:rsidRPr="00DB7177">
        <w:rPr>
          <w:rStyle w:val="StyleUnderline"/>
        </w:rPr>
        <w:t xml:space="preserve"> the COVID-19 medical innovations, particularly </w:t>
      </w:r>
      <w:r w:rsidRPr="002D6B7D">
        <w:rPr>
          <w:rStyle w:val="StyleUnderline"/>
          <w:highlight w:val="green"/>
        </w:rPr>
        <w:t xml:space="preserve">vaccines, are developed with </w:t>
      </w:r>
      <w:r w:rsidRPr="002D6B7D">
        <w:rPr>
          <w:rStyle w:val="Emphasis"/>
          <w:highlight w:val="green"/>
        </w:rPr>
        <w:t xml:space="preserve">public financing </w:t>
      </w:r>
      <w:r w:rsidRPr="00DB7177">
        <w:rPr>
          <w:rStyle w:val="Emphasis"/>
          <w:highlight w:val="green"/>
        </w:rPr>
        <w:t>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Notably</w:t>
      </w:r>
      <w:r w:rsidRPr="00DB7177">
        <w:rPr>
          <w:sz w:val="16"/>
        </w:rPr>
        <w:t xml:space="preserve">, </w:t>
      </w:r>
      <w:r w:rsidRPr="002D6B7D">
        <w:rPr>
          <w:rStyle w:val="StyleUnderline"/>
          <w:highlight w:val="green"/>
        </w:rPr>
        <w:t>out of $6.1 billion in investment tracked up to July 2021</w:t>
      </w:r>
      <w:r w:rsidRPr="002D6B7D">
        <w:rPr>
          <w:rStyle w:val="Emphasis"/>
          <w:highlight w:val="green"/>
        </w:rPr>
        <w:t>, 98.12</w:t>
      </w:r>
      <w:r w:rsidRPr="002D6B7D">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2D6B7D">
        <w:rPr>
          <w:rStyle w:val="StyleUnderline"/>
          <w:highlight w:val="green"/>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13212A">
        <w:rPr>
          <w:sz w:val="16"/>
        </w:rPr>
        <w:t xml:space="preserve">23 </w:t>
      </w:r>
      <w:r w:rsidRPr="0013212A">
        <w:rPr>
          <w:rStyle w:val="StyleUnderline"/>
        </w:rPr>
        <w:t>The argument</w:t>
      </w:r>
      <w:r w:rsidRPr="009E1383">
        <w:rPr>
          <w:rStyle w:val="StyleUnderline"/>
        </w:rPr>
        <w:t xml:space="preserve"> is that </w:t>
      </w:r>
      <w:r w:rsidRPr="002D6B7D">
        <w:rPr>
          <w:rStyle w:val="StyleUnderline"/>
          <w:highlight w:val="green"/>
        </w:rPr>
        <w:t>vaccines are developed with the support of substantial public financing</w:t>
      </w:r>
      <w:r w:rsidRPr="009E1383">
        <w:rPr>
          <w:rStyle w:val="StyleUnderline"/>
        </w:rPr>
        <w:t xml:space="preserve">, hence </w:t>
      </w:r>
      <w:r w:rsidRPr="002D6B7D">
        <w:rPr>
          <w:rStyle w:val="StyleUnderline"/>
          <w:highlight w:val="green"/>
        </w:rPr>
        <w:t xml:space="preserve">there is a public right to the scientific </w:t>
      </w:r>
      <w:r w:rsidRPr="00DB7177">
        <w:rPr>
          <w:rStyle w:val="StyleUnderline"/>
          <w:highlight w:val="green"/>
        </w:rPr>
        <w:t>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DB7177">
        <w:rPr>
          <w:rStyle w:val="Emphasis"/>
        </w:rPr>
        <w:t xml:space="preserve">, </w:t>
      </w:r>
      <w:r w:rsidRPr="002D6B7D">
        <w:rPr>
          <w:rStyle w:val="Emphasis"/>
          <w:highlight w:val="green"/>
        </w:rPr>
        <w:t>a waiver would be the first but essential step to increase manufacturing capacity worldwid</w:t>
      </w:r>
      <w:r w:rsidRPr="002D6B7D">
        <w:rPr>
          <w:sz w:val="16"/>
          <w:highlight w:val="green"/>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2D6B7D">
        <w:rPr>
          <w:rStyle w:val="StyleUnderline"/>
          <w:highlight w:val="green"/>
        </w:rPr>
        <w:t>the argument</w:t>
      </w:r>
      <w:r w:rsidRPr="00DB7177">
        <w:rPr>
          <w:rStyle w:val="StyleUnderline"/>
        </w:rPr>
        <w:t xml:space="preserve">s such as </w:t>
      </w:r>
      <w:r w:rsidRPr="002D6B7D">
        <w:rPr>
          <w:rStyle w:val="StyleUnderline"/>
          <w:highlight w:val="green"/>
        </w:rPr>
        <w:t xml:space="preserve">that no other manufacturers can carry out the </w:t>
      </w:r>
      <w:r w:rsidRPr="00DB7177">
        <w:rPr>
          <w:rStyle w:val="StyleUnderline"/>
        </w:rPr>
        <w:t xml:space="preserve">complex </w:t>
      </w:r>
      <w:r w:rsidRPr="002D6B7D">
        <w:rPr>
          <w:rStyle w:val="StyleUnderline"/>
          <w:highlight w:val="green"/>
        </w:rPr>
        <w:t>manufacturing process of COVID-19</w:t>
      </w:r>
      <w:r w:rsidRPr="00DB7177">
        <w:rPr>
          <w:rStyle w:val="StyleUnderline"/>
        </w:rPr>
        <w:t xml:space="preserve"> vaccines and generic manufacturing as that </w:t>
      </w:r>
      <w:r w:rsidRPr="00DB7177">
        <w:rPr>
          <w:rStyle w:val="Emphasis"/>
        </w:rPr>
        <w:t>would jeopardise quality</w:t>
      </w:r>
      <w:r w:rsidRPr="00DB7177">
        <w:rPr>
          <w:rStyle w:val="StyleUnderline"/>
        </w:rPr>
        <w:t xml:space="preserve">, </w:t>
      </w:r>
      <w:r w:rsidRPr="002D6B7D">
        <w:rPr>
          <w:rStyle w:val="StyleUnderline"/>
          <w:highlight w:val="green"/>
        </w:rPr>
        <w:t xml:space="preserve">have also been </w:t>
      </w:r>
      <w:r w:rsidRPr="002D6B7D">
        <w:rPr>
          <w:rStyle w:val="Emphasis"/>
          <w:highlight w:val="green"/>
        </w:rPr>
        <w:t>proven wrong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9E1383">
        <w:rPr>
          <w:sz w:val="16"/>
        </w:rPr>
        <w:lastRenderedPageBreak/>
        <w:t xml:space="preserve">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1EB8479F" w14:textId="77777777" w:rsidR="00EC1092" w:rsidRPr="00076D8A" w:rsidRDefault="00EC1092" w:rsidP="00EC1092">
      <w:pPr>
        <w:pStyle w:val="Heading4"/>
      </w:pPr>
      <w:r>
        <w:t xml:space="preserve">3. </w:t>
      </w:r>
      <w:r w:rsidRPr="00076D8A">
        <w:t xml:space="preserve">Failure to contain COVID-19 causes extinction </w:t>
      </w:r>
    </w:p>
    <w:p w14:paraId="1EA05A7B" w14:textId="77777777" w:rsidR="00EC1092" w:rsidRPr="00076D8A" w:rsidRDefault="00EC1092" w:rsidP="00EC1092">
      <w:pPr>
        <w:rPr>
          <w:rFonts w:cs="Calibri"/>
          <w:sz w:val="16"/>
        </w:rPr>
      </w:pPr>
      <w:r w:rsidRPr="00076D8A">
        <w:rPr>
          <w:rFonts w:cs="Calibri"/>
          <w:sz w:val="16"/>
        </w:rPr>
        <w:t xml:space="preserve">Guy R. </w:t>
      </w:r>
      <w:r w:rsidRPr="00076D8A">
        <w:rPr>
          <w:rFonts w:cs="Calibri"/>
          <w:b/>
          <w:bCs/>
          <w:u w:val="single"/>
        </w:rPr>
        <w:t>McPherson, PhD, 20</w:t>
      </w:r>
      <w:r w:rsidRPr="00076D8A">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rFonts w:cs="Calibri"/>
            <w:sz w:val="16"/>
          </w:rPr>
          <w:t>https://opastonline.com/wp-content/uploads/2020/04/will-covid-19-trigger-extinction-of-all-life-on-earth-eesrr-20-.pdf</w:t>
        </w:r>
      </w:hyperlink>
    </w:p>
    <w:p w14:paraId="08BBF19C" w14:textId="77777777" w:rsidR="00EC1092" w:rsidRPr="006057FE" w:rsidRDefault="00EC1092" w:rsidP="00EC1092">
      <w:pPr>
        <w:rPr>
          <w:rFonts w:cs="Calibri"/>
          <w:sz w:val="16"/>
        </w:rPr>
      </w:pPr>
      <w:r w:rsidRPr="006057FE">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2D6B7D">
        <w:rPr>
          <w:rFonts w:cs="Calibri"/>
          <w:b/>
          <w:highlight w:val="green"/>
          <w:u w:val="single"/>
        </w:rPr>
        <w:t xml:space="preserve">The </w:t>
      </w:r>
      <w:r w:rsidRPr="00DB7177">
        <w:rPr>
          <w:rFonts w:cs="Calibri"/>
          <w:b/>
          <w:u w:val="single"/>
        </w:rPr>
        <w:t xml:space="preserve">novel </w:t>
      </w:r>
      <w:r w:rsidRPr="002D6B7D">
        <w:rPr>
          <w:rFonts w:cs="Calibri"/>
          <w:b/>
          <w:highlight w:val="green"/>
          <w:u w:val="single"/>
        </w:rPr>
        <w:t xml:space="preserve">coronavirus could </w:t>
      </w:r>
      <w:r w:rsidRPr="002D6B7D">
        <w:rPr>
          <w:rFonts w:cs="Calibri"/>
          <w:b/>
          <w:iCs/>
          <w:highlight w:val="green"/>
          <w:u w:val="single"/>
          <w:bdr w:val="single" w:sz="8" w:space="0" w:color="auto"/>
        </w:rPr>
        <w:t>trigger extinction of humans</w:t>
      </w:r>
      <w:r w:rsidRPr="002D6B7D">
        <w:rPr>
          <w:rFonts w:cs="Calibri"/>
          <w:b/>
          <w:highlight w:val="green"/>
          <w:u w:val="single"/>
        </w:rPr>
        <w:t xml:space="preserve">, and therefore the </w:t>
      </w:r>
      <w:r w:rsidRPr="002D6B7D">
        <w:rPr>
          <w:rFonts w:cs="Calibri"/>
          <w:b/>
          <w:iCs/>
          <w:highlight w:val="green"/>
          <w:u w:val="single"/>
          <w:bdr w:val="single" w:sz="8" w:space="0" w:color="auto"/>
        </w:rPr>
        <w:t>extinction of all life on Earth</w:t>
      </w:r>
      <w:r w:rsidRPr="006057FE">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2D6B7D">
        <w:rPr>
          <w:rFonts w:cs="Calibri"/>
          <w:b/>
          <w:highlight w:val="green"/>
          <w:u w:val="single"/>
        </w:rPr>
        <w:t xml:space="preserve">the ongoing reduction in industrial activity as a result of COVID-19 almost certainly leads to loss of habitat for human animals, hence putting us on the </w:t>
      </w:r>
      <w:r w:rsidRPr="002D6B7D">
        <w:rPr>
          <w:rFonts w:cs="Calibri"/>
          <w:b/>
          <w:iCs/>
          <w:highlight w:val="green"/>
          <w:u w:val="single"/>
          <w:bdr w:val="single" w:sz="8" w:space="0" w:color="auto"/>
        </w:rPr>
        <w:t>fast track to human extinction</w:t>
      </w:r>
      <w:r w:rsidRPr="006057FE">
        <w:rPr>
          <w:rFonts w:cs="Calibri"/>
          <w:sz w:val="16"/>
        </w:rPr>
        <w:t>. I doubt the knowledgeable “elite” are interested in altering the sweet deal they are experiencing with the current set of living arrangements. The aerosol masking effect, or global dimming, has been described in the peer-reviewed literature since at least 1929 [2, 3</w:t>
      </w:r>
      <w:r w:rsidRPr="00EC6944">
        <w:rPr>
          <w:rFonts w:cs="Calibri"/>
          <w:sz w:val="16"/>
        </w:rPr>
        <w:t xml:space="preserve">]. </w:t>
      </w:r>
      <w:r w:rsidRPr="00EC6944">
        <w:rPr>
          <w:rFonts w:cs="Calibri"/>
          <w:b/>
          <w:u w:val="single"/>
        </w:rPr>
        <w:t xml:space="preserve">Coincident with industrial activity adding to greenhouse gases that warm the planet, </w:t>
      </w:r>
      <w:r w:rsidRPr="00EC6944">
        <w:rPr>
          <w:rFonts w:cs="Calibri"/>
          <w:b/>
          <w:highlight w:val="green"/>
          <w:u w:val="single"/>
        </w:rPr>
        <w:t xml:space="preserve">industrial </w:t>
      </w:r>
      <w:r w:rsidRPr="002D6B7D">
        <w:rPr>
          <w:rFonts w:cs="Calibri"/>
          <w:b/>
          <w:highlight w:val="green"/>
          <w:u w:val="single"/>
        </w:rPr>
        <w:t xml:space="preserve">activity </w:t>
      </w:r>
      <w:r w:rsidRPr="00EC6944">
        <w:rPr>
          <w:rFonts w:cs="Calibri"/>
          <w:b/>
          <w:u w:val="single"/>
        </w:rPr>
        <w:t xml:space="preserve">simultaneously </w:t>
      </w:r>
      <w:r w:rsidRPr="002D6B7D">
        <w:rPr>
          <w:rFonts w:cs="Calibri"/>
          <w:b/>
          <w:highlight w:val="green"/>
          <w:u w:val="single"/>
        </w:rPr>
        <w:t xml:space="preserve">cools the planet by adding aerosols to the atmosphere. These aerosols block incoming sunlight, thereby keeping cool </w:t>
      </w:r>
      <w:r w:rsidRPr="00DB7177">
        <w:rPr>
          <w:rFonts w:cs="Calibri"/>
          <w:b/>
          <w:u w:val="single"/>
        </w:rPr>
        <w:t xml:space="preserve">our </w:t>
      </w:r>
      <w:r w:rsidRPr="00EC6944">
        <w:rPr>
          <w:rFonts w:cs="Calibri"/>
          <w:b/>
          <w:u w:val="single"/>
        </w:rPr>
        <w:t xml:space="preserve">pale </w:t>
      </w:r>
      <w:r w:rsidRPr="00DB7177">
        <w:rPr>
          <w:rFonts w:cs="Calibri"/>
          <w:b/>
          <w:u w:val="single"/>
        </w:rPr>
        <w:t>blue dot</w:t>
      </w:r>
      <w:r w:rsidRPr="002D6B7D">
        <w:rPr>
          <w:rFonts w:cs="Calibri"/>
          <w:b/>
          <w:highlight w:val="green"/>
          <w:u w:val="single"/>
        </w:rPr>
        <w:t xml:space="preserve">. Reducing industrial activity by as little as 35 percent is expected to cause a </w:t>
      </w:r>
      <w:r w:rsidRPr="002D6B7D">
        <w:rPr>
          <w:rFonts w:cs="Calibri"/>
          <w:b/>
          <w:iCs/>
          <w:highlight w:val="green"/>
          <w:u w:val="single"/>
          <w:bdr w:val="single" w:sz="8" w:space="0" w:color="auto"/>
        </w:rPr>
        <w:t>global-average temperature rise of 1 degree Celsius within a few weeks</w:t>
      </w:r>
      <w:r w:rsidRPr="006057FE">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2D30A7BE" w14:textId="77777777" w:rsidR="00EC1092" w:rsidRPr="006057FE" w:rsidRDefault="00EC1092" w:rsidP="00EC1092">
      <w:pPr>
        <w:rPr>
          <w:rFonts w:cs="Calibri"/>
          <w:sz w:val="16"/>
        </w:rPr>
      </w:pPr>
      <w:r w:rsidRPr="006057FE">
        <w:rPr>
          <w:rFonts w:cs="Calibri"/>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3E9FF519" w14:textId="77777777" w:rsidR="00EC1092" w:rsidRPr="006057FE" w:rsidRDefault="00EC1092" w:rsidP="00EC1092">
      <w:pPr>
        <w:rPr>
          <w:rFonts w:cs="Calibri"/>
          <w:sz w:val="16"/>
        </w:rPr>
      </w:pPr>
      <w:r w:rsidRPr="006057FE">
        <w:rPr>
          <w:rFonts w:cs="Calibri"/>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w:t>
      </w:r>
      <w:r w:rsidRPr="006057FE">
        <w:rPr>
          <w:rFonts w:cs="Calibri"/>
          <w:sz w:val="16"/>
        </w:rPr>
        <w:lastRenderedPageBreak/>
        <w:t xml:space="preserve">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rFonts w:cs="Calibri"/>
          <w:b/>
          <w:iCs/>
          <w:u w:val="single"/>
          <w:bdr w:val="single" w:sz="8" w:space="0" w:color="auto"/>
        </w:rPr>
        <w:t>Every civilization requires bread and circuses</w:t>
      </w:r>
      <w:r w:rsidRPr="006057FE">
        <w:rPr>
          <w:rFonts w:cs="Calibri"/>
          <w:sz w:val="16"/>
        </w:rPr>
        <w:t xml:space="preserve">. There is little doubt </w:t>
      </w:r>
      <w:r w:rsidRPr="006057FE">
        <w:rPr>
          <w:rFonts w:cs="Calibri"/>
          <w:b/>
          <w:u w:val="single"/>
        </w:rPr>
        <w:t xml:space="preserve">the circuses attendant to industrial civilization will continue until the end of the planetary show for Homo sapiens. </w:t>
      </w:r>
      <w:r w:rsidRPr="006057FE">
        <w:rPr>
          <w:rFonts w:cs="Calibri"/>
          <w:b/>
          <w:iCs/>
          <w:u w:val="single"/>
          <w:bdr w:val="single" w:sz="8" w:space="0" w:color="auto"/>
        </w:rPr>
        <w:t>Bread, however, requires wheat</w:t>
      </w:r>
      <w:r w:rsidRPr="006057FE">
        <w:rPr>
          <w:rFonts w:cs="Calibri"/>
          <w:b/>
          <w:u w:val="single"/>
        </w:rPr>
        <w:t xml:space="preserve">. </w:t>
      </w:r>
      <w:r w:rsidRPr="002D6B7D">
        <w:rPr>
          <w:rFonts w:cs="Calibri"/>
          <w:b/>
          <w:highlight w:val="green"/>
          <w:u w:val="single"/>
        </w:rPr>
        <w:t>Wheat production requires a delicate balance of growing conditions that, like habitat for humans, teeters on the brin</w:t>
      </w:r>
      <w:r w:rsidRPr="006057FE">
        <w:rPr>
          <w:rFonts w:cs="Calibri"/>
          <w:b/>
          <w:u w:val="single"/>
        </w:rPr>
        <w:t>k</w:t>
      </w:r>
      <w:r w:rsidRPr="006057FE">
        <w:rPr>
          <w:rFonts w:cs="Calibri"/>
          <w:sz w:val="16"/>
        </w:rPr>
        <w:t xml:space="preserve"> [15]. </w:t>
      </w:r>
      <w:r w:rsidRPr="002D6B7D">
        <w:rPr>
          <w:rFonts w:cs="Calibri"/>
          <w:b/>
          <w:highlight w:val="green"/>
          <w:u w:val="single"/>
        </w:rPr>
        <w:t xml:space="preserve">The path to near-term human extinction thus runs from a tiny virus underlying a pandemic </w:t>
      </w:r>
      <w:r w:rsidRPr="00DA50C5">
        <w:rPr>
          <w:rFonts w:cs="Calibri"/>
          <w:b/>
          <w:highlight w:val="green"/>
          <w:u w:val="single"/>
        </w:rPr>
        <w:t>through a reduction of industrial activity that overheats a planet already running a fever</w:t>
      </w:r>
      <w:r w:rsidRPr="006057FE">
        <w:rPr>
          <w:rFonts w:cs="Calibri"/>
          <w:sz w:val="16"/>
        </w:rPr>
        <w:t>.</w:t>
      </w:r>
    </w:p>
    <w:p w14:paraId="198A8817" w14:textId="77777777" w:rsidR="00EC1092" w:rsidRPr="00134F7F" w:rsidRDefault="00EC1092" w:rsidP="00EC1092">
      <w:pPr>
        <w:rPr>
          <w:rFonts w:cs="Calibri"/>
          <w:sz w:val="16"/>
        </w:rPr>
      </w:pPr>
      <w:r w:rsidRPr="002D6B7D">
        <w:rPr>
          <w:rFonts w:cs="Calibri"/>
          <w:b/>
          <w:highlight w:val="green"/>
          <w:u w:val="single"/>
        </w:rPr>
        <w:t xml:space="preserve">The outbreak of COVID-19 </w:t>
      </w:r>
      <w:r w:rsidRPr="002D6B7D">
        <w:rPr>
          <w:rFonts w:cs="Calibri"/>
          <w:b/>
          <w:iCs/>
          <w:highlight w:val="green"/>
          <w:u w:val="single"/>
          <w:bdr w:val="single" w:sz="8" w:space="0" w:color="auto"/>
        </w:rPr>
        <w:t>could very well be the event that accelerates human extinction</w:t>
      </w:r>
      <w:r w:rsidRPr="002D6B7D">
        <w:rPr>
          <w:rFonts w:cs="Calibri"/>
          <w:b/>
          <w:highlight w:val="green"/>
          <w:u w:val="single"/>
        </w:rPr>
        <w:t xml:space="preserve"> via reduction of industrial activity, hence loss of habitat for Homo sapiens. As a result of the rapid environmental change likely to follow, </w:t>
      </w:r>
      <w:r w:rsidRPr="002D6B7D">
        <w:rPr>
          <w:rFonts w:cs="Calibri"/>
          <w:b/>
          <w:iCs/>
          <w:highlight w:val="green"/>
          <w:u w:val="single"/>
          <w:bdr w:val="single" w:sz="8" w:space="0" w:color="auto"/>
        </w:rPr>
        <w:t>we are almost certain to lose all life on Earth</w:t>
      </w:r>
      <w:r w:rsidRPr="006057FE">
        <w:rPr>
          <w:rFonts w:cs="Calibri"/>
          <w:sz w:val="16"/>
        </w:rPr>
        <w:t xml:space="preserve"> [16]. History is replete with examples of human hubris. We thought we were mighty, and we certainly have left our mark on Earth. </w:t>
      </w:r>
      <w:r w:rsidRPr="00DB7177">
        <w:rPr>
          <w:rFonts w:cs="Calibri"/>
          <w:b/>
          <w:u w:val="single"/>
        </w:rPr>
        <w:t>How embarrassing for the big-brained human species that a microscopic virus could pull the trigger on our extinction</w:t>
      </w:r>
      <w:r w:rsidRPr="006057FE">
        <w:rPr>
          <w:rFonts w:cs="Calibri"/>
          <w:sz w:val="16"/>
        </w:rPr>
        <w:t xml:space="preserve"> [15].</w:t>
      </w:r>
    </w:p>
    <w:p w14:paraId="7293A32F" w14:textId="77777777" w:rsidR="00EC1092" w:rsidRDefault="00EC1092" w:rsidP="00EC1092">
      <w:pPr>
        <w:pStyle w:val="Heading4"/>
      </w:pPr>
      <w:r>
        <w:t>Contention 2: Global Security</w:t>
      </w:r>
    </w:p>
    <w:p w14:paraId="24E83132" w14:textId="77777777" w:rsidR="00EC1092" w:rsidRPr="004E4CBD" w:rsidRDefault="00EC1092" w:rsidP="00EC1092">
      <w:pPr>
        <w:pStyle w:val="Heading4"/>
      </w:pPr>
      <w:r>
        <w:t xml:space="preserve">1. </w:t>
      </w:r>
      <w:r w:rsidRPr="004E4CBD">
        <w:t>Continued COVID spread causes great power war</w:t>
      </w:r>
      <w:r>
        <w:t xml:space="preserve"> and is the death knell of the LIO </w:t>
      </w:r>
      <w:r w:rsidRPr="004E4CBD">
        <w:t>-diversion, nationalism, psychology</w:t>
      </w:r>
    </w:p>
    <w:p w14:paraId="7AB40D06" w14:textId="77777777" w:rsidR="00EC1092" w:rsidRPr="004E4CBD" w:rsidRDefault="00EC1092" w:rsidP="00EC1092">
      <w:pPr>
        <w:rPr>
          <w:rStyle w:val="Style13ptBold"/>
        </w:rPr>
      </w:pPr>
      <w:r w:rsidRPr="004E4CBD">
        <w:rPr>
          <w:rStyle w:val="Style13ptBold"/>
        </w:rPr>
        <w:t xml:space="preserve">Kitfield 20 </w:t>
      </w:r>
    </w:p>
    <w:p w14:paraId="6864926B" w14:textId="77777777" w:rsidR="00EC1092" w:rsidRPr="004E4CBD" w:rsidRDefault="00EC1092" w:rsidP="00EC1092">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10" w:history="1">
        <w:r w:rsidRPr="004E4CBD">
          <w:rPr>
            <w:rStyle w:val="Hyperlink"/>
            <w:sz w:val="16"/>
          </w:rPr>
          <w:t>https://breakingdefense.com/2020/05/will-covid-19-kill-the-liberal-world-order/</w:t>
        </w:r>
      </w:hyperlink>
      <w:r w:rsidRPr="004E4CBD">
        <w:rPr>
          <w:rStyle w:val="StyleUnderline"/>
          <w:sz w:val="16"/>
          <w:u w:val="none"/>
        </w:rPr>
        <w:t>, 5-22)</w:t>
      </w:r>
    </w:p>
    <w:p w14:paraId="7551FACB" w14:textId="77777777" w:rsidR="00EC1092" w:rsidRDefault="00EC1092" w:rsidP="00EC1092">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Unfortunately, this crisis is likely to unfold in three consecutive waves,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2D6B7D">
        <w:rPr>
          <w:rStyle w:val="StyleUnderline"/>
          <w:highlight w:val="green"/>
        </w:rPr>
        <w:t>The U</w:t>
      </w:r>
      <w:r w:rsidRPr="004E4CBD">
        <w:rPr>
          <w:sz w:val="16"/>
        </w:rPr>
        <w:t xml:space="preserve">nited </w:t>
      </w:r>
      <w:r w:rsidRPr="002D6B7D">
        <w:rPr>
          <w:rStyle w:val="StyleUnderline"/>
          <w:highlight w:val="green"/>
        </w:rPr>
        <w:t>S</w:t>
      </w:r>
      <w:r w:rsidRPr="004E4CBD">
        <w:rPr>
          <w:sz w:val="16"/>
        </w:rPr>
        <w:t xml:space="preserve">tates </w:t>
      </w:r>
      <w:r w:rsidRPr="002D6B7D">
        <w:rPr>
          <w:rStyle w:val="StyleUnderline"/>
          <w:highlight w:val="green"/>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2D6B7D">
        <w:rPr>
          <w:rStyle w:val="StyleUnderline"/>
          <w:highlight w:val="green"/>
        </w:rPr>
        <w:t xml:space="preserve">Adding to that </w:t>
      </w:r>
      <w:r w:rsidRPr="00DB7177">
        <w:rPr>
          <w:rStyle w:val="StyleUnderline"/>
        </w:rPr>
        <w:t xml:space="preserve">combustible mixture </w:t>
      </w:r>
      <w:r w:rsidRPr="002D6B7D">
        <w:rPr>
          <w:rStyle w:val="StyleUnderline"/>
          <w:highlight w:val="green"/>
        </w:rPr>
        <w:t xml:space="preserve">is likely to be a </w:t>
      </w:r>
      <w:r w:rsidRPr="002D6B7D">
        <w:rPr>
          <w:rStyle w:val="Emphasis"/>
          <w:highlight w:val="green"/>
        </w:rPr>
        <w:t xml:space="preserve">second wave of the </w:t>
      </w:r>
      <w:r w:rsidRPr="00DB7177">
        <w:rPr>
          <w:rStyle w:val="Emphasis"/>
          <w:highlight w:val="green"/>
        </w:rPr>
        <w:t>virus</w:t>
      </w:r>
      <w:r w:rsidRPr="004E4CBD">
        <w:rPr>
          <w:sz w:val="16"/>
        </w:rPr>
        <w:t xml:space="preserve"> expected to hit in the fall</w:t>
      </w:r>
      <w:r w:rsidRPr="00DA50C5">
        <w:rPr>
          <w:sz w:val="16"/>
        </w:rPr>
        <w:t xml:space="preserve">, </w:t>
      </w:r>
      <w:r w:rsidRPr="00DA50C5">
        <w:rPr>
          <w:rStyle w:val="StyleUnderline"/>
        </w:rPr>
        <w:t>and foreign actors like Russian and China 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DA50C5">
        <w:rPr>
          <w:rStyle w:val="StyleUnderline"/>
        </w:rPr>
        <w:t>Given the likelihood of internal instability and anti-government anger</w:t>
      </w:r>
      <w:r w:rsidRPr="00476B36">
        <w:rPr>
          <w:rStyle w:val="StyleUnderline"/>
        </w:rPr>
        <w:t xml:space="preserve"> here and around the world, </w:t>
      </w:r>
      <w:r w:rsidRPr="002D6B7D">
        <w:rPr>
          <w:rStyle w:val="StyleUnderline"/>
          <w:highlight w:val="green"/>
        </w:rPr>
        <w:t>there will be a huge incentive for leaders</w:t>
      </w:r>
      <w:r w:rsidRPr="004E4CBD">
        <w:rPr>
          <w:sz w:val="16"/>
        </w:rPr>
        <w:t xml:space="preserve"> who personalize politics like Trump, [Russian President Vladimir] Putin and [Chinese President] Xi Jinping </w:t>
      </w:r>
      <w:r w:rsidRPr="002D6B7D">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2D6B7D">
        <w:rPr>
          <w:rStyle w:val="StyleUnderline"/>
          <w:highlight w:val="green"/>
        </w:rPr>
        <w:t>the international system</w:t>
      </w:r>
      <w:r w:rsidRPr="004E4CBD">
        <w:rPr>
          <w:sz w:val="16"/>
        </w:rPr>
        <w:t xml:space="preserve"> that we’ve known since the end of World War II </w:t>
      </w:r>
      <w:r w:rsidRPr="00DA50C5">
        <w:rPr>
          <w:rStyle w:val="Emphasis"/>
          <w:highlight w:val="green"/>
        </w:rPr>
        <w:t xml:space="preserve">was already </w:t>
      </w:r>
      <w:r w:rsidRPr="002D6B7D">
        <w:rPr>
          <w:rStyle w:val="Emphasis"/>
          <w:highlight w:val="green"/>
        </w:rPr>
        <w:t>rotting and weaker than it appears</w:t>
      </w:r>
      <w:r w:rsidRPr="002D6B7D">
        <w:rPr>
          <w:sz w:val="16"/>
          <w:highlight w:val="green"/>
        </w:rPr>
        <w:t xml:space="preserve">. </w:t>
      </w:r>
      <w:r w:rsidRPr="002D6B7D">
        <w:rPr>
          <w:rStyle w:val="StyleUnderline"/>
          <w:highlight w:val="green"/>
        </w:rPr>
        <w:t xml:space="preserve">It </w:t>
      </w:r>
      <w:r w:rsidRPr="00DA50C5">
        <w:rPr>
          <w:rStyle w:val="StyleUnderline"/>
          <w:highlight w:val="green"/>
        </w:rPr>
        <w:t xml:space="preserve">may only take </w:t>
      </w:r>
      <w:r w:rsidRPr="00DA50C5">
        <w:rPr>
          <w:rStyle w:val="Emphasis"/>
          <w:highlight w:val="green"/>
        </w:rPr>
        <w:t xml:space="preserve">one </w:t>
      </w:r>
      <w:r w:rsidRPr="002D6B7D">
        <w:rPr>
          <w:rStyle w:val="Emphasis"/>
          <w:highlight w:val="green"/>
        </w:rPr>
        <w:t>big shock to bring that whole structure down,</w:t>
      </w:r>
      <w:r w:rsidRPr="00476B36">
        <w:rPr>
          <w:rStyle w:val="StyleUnderline"/>
        </w:rPr>
        <w:t xml:space="preserve"> </w:t>
      </w:r>
      <w:r w:rsidRPr="004E4CBD">
        <w:rPr>
          <w:sz w:val="16"/>
        </w:rPr>
        <w:t xml:space="preserve">and, </w:t>
      </w:r>
      <w:r w:rsidRPr="00476B36">
        <w:rPr>
          <w:rStyle w:val="StyleUnderline"/>
        </w:rPr>
        <w:t xml:space="preserve">if we’re not </w:t>
      </w:r>
      <w:r w:rsidRPr="00476B36">
        <w:rPr>
          <w:rStyle w:val="StyleUnderline"/>
        </w:rPr>
        <w:lastRenderedPageBreak/>
        <w:t xml:space="preserve">very careful, the pandemic could be that shock. So </w:t>
      </w:r>
      <w:r w:rsidRPr="00DB7177">
        <w:rPr>
          <w:rStyle w:val="StyleUnderline"/>
        </w:rPr>
        <w:t xml:space="preserve">this is the </w:t>
      </w:r>
      <w:r w:rsidRPr="00DB7177">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DA50C5">
        <w:rPr>
          <w:rStyle w:val="StyleUnderline"/>
          <w:highlight w:val="green"/>
        </w:rPr>
        <w:t>As the</w:t>
      </w:r>
      <w:r w:rsidRPr="00476B36">
        <w:rPr>
          <w:rStyle w:val="StyleUnderline"/>
        </w:rPr>
        <w:t xml:space="preserve"> Trump </w:t>
      </w:r>
      <w:r w:rsidRPr="002D6B7D">
        <w:rPr>
          <w:rStyle w:val="StyleUnderline"/>
          <w:highlight w:val="green"/>
        </w:rPr>
        <w:t xml:space="preserve">administration weighs retribution against China, it has continued to ratchet up the rhetoric and provocations, </w:t>
      </w:r>
      <w:r w:rsidRPr="002D6B7D">
        <w:rPr>
          <w:rStyle w:val="Emphasis"/>
          <w:highlight w:val="green"/>
        </w:rPr>
        <w:t xml:space="preserve">angering and worrying </w:t>
      </w:r>
      <w:r w:rsidRPr="00DB7177">
        <w:rPr>
          <w:rStyle w:val="Emphasis"/>
        </w:rPr>
        <w:t>allies</w:t>
      </w:r>
      <w:r w:rsidRPr="00DB7177">
        <w:rPr>
          <w:rStyle w:val="StyleUnderline"/>
        </w:rPr>
        <w:t xml:space="preserve"> by cutting critical funding to the</w:t>
      </w:r>
      <w:r w:rsidRPr="004E4CBD">
        <w:rPr>
          <w:sz w:val="16"/>
        </w:rPr>
        <w:t xml:space="preserve"> World Health Organization </w:t>
      </w:r>
      <w:r w:rsidRPr="00476B36">
        <w:rPr>
          <w:rStyle w:val="StyleUnderline"/>
        </w:rPr>
        <w:t>(</w:t>
      </w:r>
      <w:r w:rsidRPr="00DB7177">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2D6B7D">
        <w:rPr>
          <w:rStyle w:val="StyleUnderline"/>
          <w:highlight w:val="green"/>
        </w:rPr>
        <w:t xml:space="preserve">History is rife with cautionary examples of natural disasters or economic crises conflating with geopolitical tensions, with cataclysmic results. </w:t>
      </w:r>
      <w:r w:rsidRPr="00582DF4">
        <w:rPr>
          <w:rStyle w:val="StyleUnderline"/>
        </w:rPr>
        <w:t>The catastrophic 1918 Spanish flu</w:t>
      </w:r>
      <w:r w:rsidRPr="004E4CBD">
        <w:rPr>
          <w:sz w:val="16"/>
        </w:rPr>
        <w:t xml:space="preserve"> pandemic, which killed more than 20 million victims worldwide, </w:t>
      </w:r>
      <w:r w:rsidRPr="00582DF4">
        <w:rPr>
          <w:rStyle w:val="StyleUnderline"/>
        </w:rPr>
        <w:t>was accelerated and spread by troop movements during World War I</w:t>
      </w:r>
      <w:r w:rsidRPr="00582DF4">
        <w:rPr>
          <w:sz w:val="16"/>
        </w:rPr>
        <w:t>.</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2D6B7D">
        <w:rPr>
          <w:rStyle w:val="StyleUnderline"/>
          <w:highlight w:val="green"/>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A50C5">
        <w:rPr>
          <w:rStyle w:val="StyleUnderline"/>
        </w:rPr>
        <w:t xml:space="preserve">in the current pandemic </w:t>
      </w:r>
      <w:r w:rsidRPr="002D6B7D">
        <w:rPr>
          <w:rStyle w:val="StyleUnderline"/>
          <w:highlight w:val="green"/>
        </w:rPr>
        <w:t xml:space="preserve">we’re likely only in </w:t>
      </w:r>
      <w:r w:rsidRPr="002D6B7D">
        <w:rPr>
          <w:rStyle w:val="Emphasis"/>
          <w:highlight w:val="green"/>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 xml:space="preserve">The </w:t>
      </w:r>
      <w:r w:rsidRPr="00476B36">
        <w:rPr>
          <w:rStyle w:val="StyleUnderline"/>
        </w:rPr>
        <w:lastRenderedPageBreak/>
        <w:t>very real potential for the pandemic crisis to propel the major powers towards outright military conflict was noted recently by</w:t>
      </w:r>
      <w:r w:rsidRPr="004E4CBD">
        <w:rPr>
          <w:sz w:val="16"/>
        </w:rPr>
        <w:t xml:space="preserve"> the </w:t>
      </w:r>
      <w:r w:rsidRPr="002D6B7D">
        <w:rPr>
          <w:rStyle w:val="StyleUnderline"/>
          <w:highlight w:val="green"/>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w:t>
      </w:r>
      <w:r w:rsidRPr="002D6B7D">
        <w:rPr>
          <w:rStyle w:val="StyleUnderline"/>
          <w:highlight w:val="green"/>
        </w:rPr>
        <w:t>reportedly concluded that</w:t>
      </w:r>
      <w:r w:rsidRPr="00476B36">
        <w:rPr>
          <w:rStyle w:val="StyleUnderline"/>
        </w:rPr>
        <w:t xml:space="preserve">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2D6B7D">
        <w:rPr>
          <w:rStyle w:val="StyleUnderline"/>
          <w:highlight w:val="green"/>
        </w:rPr>
        <w:t xml:space="preserve">China needs to be prepared for a worst-case scenario of </w:t>
      </w:r>
      <w:r w:rsidRPr="002D6B7D">
        <w:rPr>
          <w:rStyle w:val="Emphasis"/>
          <w:highlight w:val="green"/>
        </w:rPr>
        <w:t>armed confrontation with the United States</w:t>
      </w:r>
      <w:r w:rsidRPr="004E4CBD">
        <w:rPr>
          <w:sz w:val="16"/>
        </w:rPr>
        <w:t xml:space="preserve">. Despite the warnings, </w:t>
      </w:r>
      <w:r w:rsidRPr="00DA50C5">
        <w:rPr>
          <w:rStyle w:val="StyleUnderline"/>
        </w:rPr>
        <w:t>Xi</w:t>
      </w:r>
      <w:r w:rsidRPr="00476B36">
        <w:rPr>
          <w:rStyle w:val="StyleUnderline"/>
        </w:rPr>
        <w:t xml:space="preserve"> </w:t>
      </w:r>
      <w:r w:rsidRPr="004E4CBD">
        <w:rPr>
          <w:sz w:val="16"/>
        </w:rPr>
        <w:t xml:space="preserve">Jinping </w:t>
      </w:r>
      <w:r w:rsidRPr="00DA50C5">
        <w:rPr>
          <w:rStyle w:val="StyleUnderline"/>
        </w:rPr>
        <w:t>has doubled down in recent months on provocative military maneuvers</w:t>
      </w:r>
      <w:r w:rsidRPr="00DA50C5">
        <w:rPr>
          <w:sz w:val="16"/>
        </w:rPr>
        <w:t xml:space="preserve"> i</w:t>
      </w:r>
      <w:r w:rsidRPr="004E4CBD">
        <w:rPr>
          <w:sz w:val="16"/>
        </w:rPr>
        <w:t xml:space="preserve">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2D6B7D">
        <w:rPr>
          <w:rStyle w:val="StyleUnderline"/>
          <w:highlight w:val="green"/>
        </w:rPr>
        <w:t xml:space="preserve">Those provocations are exactly the kind of saber-rattling that can escalate </w:t>
      </w:r>
      <w:r w:rsidRPr="002D6B7D">
        <w:rPr>
          <w:rStyle w:val="Emphasis"/>
          <w:highlight w:val="green"/>
        </w:rPr>
        <w:t>dangerously 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2D6B7D">
        <w:rPr>
          <w:rStyle w:val="StyleUnderline"/>
          <w:highlight w:val="green"/>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w:t>
      </w:r>
      <w:r w:rsidRPr="002D6B7D">
        <w:rPr>
          <w:rStyle w:val="StyleUnderline"/>
          <w:highlight w:val="green"/>
        </w:rPr>
        <w:t xml:space="preserve">convinced that their rivals are trying to </w:t>
      </w:r>
      <w:r w:rsidRPr="002D6B7D">
        <w:rPr>
          <w:rStyle w:val="Emphasis"/>
          <w:highlight w:val="green"/>
        </w:rPr>
        <w:t>exploit the pandemic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650F3B79" w14:textId="77777777" w:rsidR="00EC1092" w:rsidRDefault="00EC1092" w:rsidP="00EC1092">
      <w:pPr>
        <w:pStyle w:val="Heading4"/>
      </w:pPr>
      <w:r>
        <w:t>2. Risk of U.S.-China nuclear escalation to total war is high – Chinese planners don’t believe nuclear weapons are usable and US decisionmakers are too confident in limited nuclear war.</w:t>
      </w:r>
    </w:p>
    <w:p w14:paraId="1469895F" w14:textId="77777777" w:rsidR="00EC1092" w:rsidRPr="00F03D24" w:rsidRDefault="00EC1092" w:rsidP="00EC1092">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FC7B104" w14:textId="77777777" w:rsidR="00EC1092" w:rsidRDefault="00EC1092" w:rsidP="00EC1092">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2D6B7D">
        <w:rPr>
          <w:rStyle w:val="StyleUnderline"/>
          <w:highlight w:val="green"/>
        </w:rPr>
        <w:t>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2D6B7D">
        <w:rPr>
          <w:rStyle w:val="StyleUnderline"/>
          <w:highlight w:val="green"/>
        </w:rPr>
        <w:t>China's confidence that a U.S.-China conflict would not escalate to the use of nuclear weapons may hamper its ability to identify nuclear escalation risks in such a scenario</w:t>
      </w:r>
      <w:r w:rsidRPr="00A87DCB">
        <w:rPr>
          <w:rStyle w:val="StyleUnderline"/>
        </w:rPr>
        <w:t>.</w:t>
      </w:r>
      <w:r w:rsidRPr="00F03D24">
        <w:rPr>
          <w:sz w:val="16"/>
        </w:rPr>
        <w:t xml:space="preserve"> Meanwhile, </w:t>
      </w:r>
      <w:r w:rsidRPr="002D6B7D">
        <w:rPr>
          <w:rStyle w:val="StyleUnderline"/>
          <w:highlight w:val="green"/>
        </w:rPr>
        <w:t>U.S. scholars and policymakers</w:t>
      </w:r>
      <w:r w:rsidRPr="00F03D24">
        <w:rPr>
          <w:sz w:val="16"/>
        </w:rPr>
        <w:t xml:space="preserve"> emphasize the risk of inadvertent escalation in a conflict with China, but </w:t>
      </w:r>
      <w:r w:rsidRPr="00D471C6">
        <w:rPr>
          <w:sz w:val="16"/>
        </w:rPr>
        <w:t xml:space="preserve">they </w:t>
      </w:r>
      <w:r w:rsidRPr="002D6B7D">
        <w:rPr>
          <w:rStyle w:val="StyleUnderline"/>
          <w:highlight w:val="green"/>
        </w:rPr>
        <w:t xml:space="preserve">are more confident than their Chinese counterparts that the use of nuclear weapons could remain limited. When combined, these contrasting views could create pressure </w:t>
      </w:r>
      <w:r w:rsidRPr="002D6B7D">
        <w:rPr>
          <w:rStyle w:val="StyleUnderline"/>
          <w:highlight w:val="green"/>
        </w:rPr>
        <w:lastRenderedPageBreak/>
        <w:t xml:space="preserve">for a U.S.-China conflict to escalate rapidly into an </w:t>
      </w:r>
      <w:r w:rsidRPr="002D6B7D">
        <w:rPr>
          <w:rStyle w:val="StyleUnderline"/>
          <w:bCs/>
          <w:highlight w:val="green"/>
        </w:rPr>
        <w:t>unlimited nuclear war</w:t>
      </w:r>
      <w:r w:rsidRPr="002D6B7D">
        <w:rPr>
          <w:sz w:val="16"/>
          <w:highlight w:val="green"/>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1ADEC670" w14:textId="77777777" w:rsidR="00EC1092" w:rsidRDefault="00EC1092" w:rsidP="00EC1092"/>
    <w:p w14:paraId="6F6F8450" w14:textId="77777777" w:rsidR="00EC1092" w:rsidRPr="007818EB" w:rsidRDefault="00EC1092" w:rsidP="00EC1092">
      <w:pPr>
        <w:pStyle w:val="Heading4"/>
        <w:rPr>
          <w:rFonts w:eastAsia="Times New Roman"/>
        </w:rPr>
      </w:pPr>
      <w:r>
        <w:rPr>
          <w:rFonts w:eastAsia="Times New Roman"/>
        </w:rPr>
        <w:t xml:space="preserve">3. The LIO is crucial to resolve a laundry list of existential threats- alternatives will magnify existing problems post transition war </w:t>
      </w:r>
    </w:p>
    <w:p w14:paraId="2433D1CC" w14:textId="77777777" w:rsidR="00EC1092" w:rsidRPr="00E66F42" w:rsidRDefault="00EC1092" w:rsidP="00EC1092">
      <w:pPr>
        <w:rPr>
          <w:rStyle w:val="Style13ptBold"/>
        </w:rPr>
      </w:pPr>
      <w:r w:rsidRPr="00E66F42">
        <w:rPr>
          <w:rStyle w:val="Style13ptBold"/>
        </w:rPr>
        <w:t>Deudney and Ikenberry, PhDs, 18</w:t>
      </w:r>
    </w:p>
    <w:p w14:paraId="730445C4" w14:textId="77777777" w:rsidR="00EC1092" w:rsidRPr="007818EB" w:rsidRDefault="00EC1092" w:rsidP="00EC1092">
      <w:pPr>
        <w:rPr>
          <w:sz w:val="16"/>
        </w:rPr>
      </w:pPr>
      <w:r w:rsidRPr="00E66F42">
        <w:rPr>
          <w:sz w:val="16"/>
        </w:rPr>
        <w:t xml:space="preserve">(Daniel, PoliSci@JohnsHopkins, G. John , InternationalAffairs@Princeton, </w:t>
      </w:r>
      <w:hyperlink r:id="rId11" w:history="1">
        <w:r w:rsidRPr="00E66F42">
          <w:rPr>
            <w:rStyle w:val="Hyperlink"/>
            <w:sz w:val="16"/>
          </w:rPr>
          <w:t>https://www.foreignaffairs.com/articles/world/2018-06-14/liberal-world</w:t>
        </w:r>
      </w:hyperlink>
      <w:r w:rsidRPr="00E66F42">
        <w:rPr>
          <w:sz w:val="16"/>
        </w:rPr>
        <w:t>, 6-14)</w:t>
      </w:r>
    </w:p>
    <w:p w14:paraId="05F5550F" w14:textId="77777777" w:rsidR="00EC1092" w:rsidRPr="00134F7F" w:rsidRDefault="00EC1092" w:rsidP="00EC1092">
      <w:pPr>
        <w:rPr>
          <w:sz w:val="16"/>
        </w:rPr>
      </w:pPr>
      <w:r w:rsidRPr="007818EB">
        <w:rPr>
          <w:rFonts w:eastAsia="Calibri" w:cs="Calibri"/>
          <w:sz w:val="16"/>
        </w:rPr>
        <w:t xml:space="preserve">In many respects, </w:t>
      </w:r>
      <w:r w:rsidRPr="007818EB">
        <w:rPr>
          <w:rFonts w:eastAsia="Calibri" w:cs="Calibri"/>
          <w:u w:val="single"/>
        </w:rPr>
        <w:t xml:space="preserve">today's liberal democratic malaise is a </w:t>
      </w:r>
      <w:r w:rsidRPr="007818EB">
        <w:rPr>
          <w:rFonts w:eastAsia="Calibri" w:cs="Calibri"/>
          <w:iCs/>
          <w:u w:val="single"/>
          <w:bdr w:val="single" w:sz="8" w:space="0" w:color="auto"/>
        </w:rPr>
        <w:t>byproduct of the liberal world order's success.</w:t>
      </w:r>
      <w:r w:rsidRPr="007818EB">
        <w:rPr>
          <w:rFonts w:eastAsia="Calibri" w:cs="Calibri"/>
          <w:sz w:val="16"/>
        </w:rPr>
        <w:t xml:space="preserve"> After the Cold War, that order became a global system, expanding beyond its birthplace in the West. But </w:t>
      </w:r>
      <w:r w:rsidRPr="007818EB">
        <w:rPr>
          <w:rFonts w:eastAsia="Calibri" w:cs="Calibri"/>
          <w:u w:val="single"/>
        </w:rPr>
        <w:t xml:space="preserve">as free markets spread, problems began to crop up: economic inequality grew, old political bargains between capital and labor broke down, and social supports eroded. </w:t>
      </w:r>
      <w:r w:rsidRPr="007818EB">
        <w:rPr>
          <w:rFonts w:eastAsia="Calibri" w:cs="Calibri"/>
          <w:sz w:val="16"/>
        </w:rPr>
        <w:t xml:space="preserve">The </w:t>
      </w:r>
      <w:r w:rsidRPr="007818EB">
        <w:rPr>
          <w:rFonts w:eastAsia="Calibri" w:cs="Calibri"/>
          <w:u w:val="single"/>
        </w:rPr>
        <w:t xml:space="preserve">benefits of globalization and economic expansion were distributed disproportionately to elites. Oligarchic power bloomed. A modulated form of capitalism morphed into winnertake- all casino capitalism. </w:t>
      </w:r>
      <w:r w:rsidRPr="007818EB">
        <w:rPr>
          <w:rFonts w:eastAsia="Calibri" w:cs="Calibri"/>
          <w:sz w:val="16"/>
        </w:rPr>
        <w:t xml:space="preserve">Many </w:t>
      </w:r>
      <w:r w:rsidRPr="007818EB">
        <w:rPr>
          <w:rFonts w:eastAsia="Calibri" w:cs="Calibri"/>
          <w:u w:val="single"/>
        </w:rPr>
        <w:t xml:space="preserve">new democracies turned out to lack the traditions and habits necessary to sustain democratic institutions. </w:t>
      </w:r>
      <w:r w:rsidRPr="007818EB">
        <w:rPr>
          <w:rFonts w:eastAsia="Calibri" w:cs="Calibri"/>
          <w:sz w:val="16"/>
        </w:rPr>
        <w:t>And</w:t>
      </w:r>
      <w:r w:rsidRPr="007818EB">
        <w:rPr>
          <w:rFonts w:eastAsia="Calibri" w:cs="Calibri"/>
          <w:u w:val="single"/>
        </w:rPr>
        <w:t xml:space="preserve"> large flows of immigrants triggered a xenophobic backlash. </w:t>
      </w:r>
      <w:r w:rsidRPr="007818EB">
        <w:rPr>
          <w:rFonts w:eastAsia="Calibri" w:cs="Calibri"/>
          <w:sz w:val="16"/>
        </w:rPr>
        <w:t xml:space="preserve">Together, these developments have called into question the legitimacy of liberal democratic life and created openings for opportunistic demagogues. </w:t>
      </w:r>
      <w:r w:rsidRPr="007818EB">
        <w:rPr>
          <w:rFonts w:eastAsia="Calibri" w:cs="Calibri"/>
          <w:u w:val="single"/>
        </w:rPr>
        <w:t xml:space="preserve">Just as the causes of this malaise are clear, so is its solution: a return to the </w:t>
      </w:r>
      <w:r w:rsidRPr="007818EB">
        <w:rPr>
          <w:rFonts w:eastAsia="Calibri" w:cs="Calibri"/>
          <w:iCs/>
          <w:u w:val="single"/>
          <w:bdr w:val="single" w:sz="8" w:space="0" w:color="auto"/>
        </w:rPr>
        <w:t>fundamentals of liberal democracy</w:t>
      </w:r>
      <w:r w:rsidRPr="007818EB">
        <w:rPr>
          <w:rFonts w:eastAsia="Calibri" w:cs="Calibri"/>
          <w:u w:val="single"/>
        </w:rPr>
        <w:t>. Rather than deeply challenging the first principles of liberal democracy</w:t>
      </w:r>
      <w:r w:rsidRPr="007818EB">
        <w:rPr>
          <w:rFonts w:eastAsia="Calibri" w:cs="Calibri"/>
          <w:sz w:val="16"/>
        </w:rPr>
        <w:t xml:space="preserve">, the </w:t>
      </w:r>
      <w:r w:rsidRPr="007818EB">
        <w:rPr>
          <w:rFonts w:eastAsia="Calibri" w:cs="Calibri"/>
          <w:u w:val="single"/>
        </w:rPr>
        <w:t>current problems call for reforms to better realize them. To reduce inequality, political leaders will need to return to</w:t>
      </w:r>
      <w:r w:rsidRPr="007818EB">
        <w:rPr>
          <w:rFonts w:eastAsia="Calibri" w:cs="Calibri"/>
          <w:sz w:val="16"/>
        </w:rPr>
        <w:t xml:space="preserve"> the </w:t>
      </w:r>
      <w:r w:rsidRPr="007818EB">
        <w:rPr>
          <w:rFonts w:eastAsia="Calibri" w:cs="Calibri"/>
          <w:u w:val="single"/>
        </w:rPr>
        <w:t>social democratic policies</w:t>
      </w:r>
      <w:r w:rsidRPr="007818EB">
        <w:rPr>
          <w:rFonts w:eastAsia="Calibri" w:cs="Calibri"/>
          <w:sz w:val="16"/>
        </w:rPr>
        <w:t xml:space="preserve"> embodied in the New Deal, </w:t>
      </w:r>
      <w:r w:rsidRPr="007818EB">
        <w:rPr>
          <w:rFonts w:eastAsia="Calibri" w:cs="Calibri"/>
          <w:u w:val="single"/>
        </w:rPr>
        <w:t>pass more progressive taxation, and invest in education and infrastructure. To foster a sense of liberal democratic identity, they will need to emphasize education</w:t>
      </w:r>
      <w:r w:rsidRPr="007818EB">
        <w:rPr>
          <w:rFonts w:eastAsia="Calibri" w:cs="Calibri"/>
          <w:sz w:val="16"/>
        </w:rPr>
        <w:t xml:space="preserve"> as a catalyst for assimilation </w:t>
      </w:r>
      <w:r w:rsidRPr="007818EB">
        <w:rPr>
          <w:rFonts w:eastAsia="Calibri" w:cs="Calibri"/>
          <w:u w:val="single"/>
        </w:rPr>
        <w:t>and promote national and public service.</w:t>
      </w:r>
      <w:r w:rsidRPr="007818EB">
        <w:rPr>
          <w:rFonts w:eastAsia="Calibri" w:cs="Calibri"/>
          <w:sz w:val="16"/>
        </w:rPr>
        <w:t xml:space="preserve"> In other words, </w:t>
      </w:r>
      <w:r w:rsidRPr="00EC6944">
        <w:rPr>
          <w:rFonts w:eastAsia="Calibri" w:cs="Calibri"/>
          <w:highlight w:val="green"/>
          <w:u w:val="single"/>
        </w:rPr>
        <w:t xml:space="preserve">the remedy for the problems of liberal </w:t>
      </w:r>
      <w:r w:rsidRPr="00EC6944">
        <w:rPr>
          <w:rFonts w:eastAsia="Calibri" w:cs="Calibri"/>
          <w:highlight w:val="green"/>
          <w:u w:val="single"/>
        </w:rPr>
        <w:lastRenderedPageBreak/>
        <w:t>democracy is more liberal democracy</w:t>
      </w:r>
      <w:r w:rsidRPr="007818EB">
        <w:rPr>
          <w:rFonts w:eastAsia="Calibri" w:cs="Calibri"/>
          <w:u w:val="single"/>
        </w:rPr>
        <w:t>;</w:t>
      </w:r>
      <w:r w:rsidRPr="007818EB">
        <w:rPr>
          <w:rFonts w:eastAsia="Calibri" w:cs="Calibri"/>
          <w:iCs/>
          <w:u w:val="single"/>
          <w:bdr w:val="single" w:sz="8" w:space="0" w:color="auto"/>
        </w:rPr>
        <w:t xml:space="preserve"> liberalism contains the seeds of its own salvation. </w:t>
      </w:r>
      <w:r w:rsidRPr="007818EB">
        <w:rPr>
          <w:rFonts w:eastAsia="Calibri" w:cs="Calibri"/>
          <w:sz w:val="16"/>
        </w:rPr>
        <w:t>Indeed,</w:t>
      </w:r>
      <w:r w:rsidRPr="007818EB">
        <w:rPr>
          <w:rFonts w:eastAsia="Calibri" w:cs="Calibri"/>
          <w:u w:val="single"/>
        </w:rPr>
        <w:t xml:space="preserve"> </w:t>
      </w:r>
      <w:r w:rsidRPr="00EC6944">
        <w:rPr>
          <w:rFonts w:eastAsia="Calibri" w:cs="Calibri"/>
          <w:highlight w:val="green"/>
          <w:u w:val="single"/>
        </w:rPr>
        <w:t xml:space="preserve">liberal democracies have </w:t>
      </w:r>
      <w:r w:rsidRPr="00EC6944">
        <w:rPr>
          <w:rFonts w:eastAsia="Calibri" w:cs="Calibri"/>
          <w:iCs/>
          <w:highlight w:val="green"/>
          <w:u w:val="single"/>
          <w:bdr w:val="single" w:sz="8" w:space="0" w:color="auto"/>
        </w:rPr>
        <w:t>repeatedly recovered</w:t>
      </w:r>
      <w:r w:rsidRPr="00EC6944">
        <w:rPr>
          <w:rFonts w:eastAsia="Calibri" w:cs="Calibri"/>
          <w:highlight w:val="green"/>
          <w:u w:val="single"/>
        </w:rPr>
        <w:t xml:space="preserve"> from crises resulting from their own </w:t>
      </w:r>
      <w:r w:rsidRPr="00D471C6">
        <w:rPr>
          <w:rFonts w:eastAsia="Calibri" w:cs="Calibri"/>
          <w:highlight w:val="green"/>
          <w:u w:val="single"/>
        </w:rPr>
        <w:t>excesses</w:t>
      </w:r>
      <w:r w:rsidRPr="007818EB">
        <w:rPr>
          <w:rFonts w:eastAsia="Calibri" w:cs="Calibri"/>
          <w:u w:val="single"/>
        </w:rPr>
        <w:t>.</w:t>
      </w:r>
      <w:r w:rsidRPr="007818EB">
        <w:rPr>
          <w:rFonts w:eastAsia="Calibri" w:cs="Calibri"/>
          <w:sz w:val="16"/>
        </w:rPr>
        <w:t xml:space="preserve"> In the 1930s,</w:t>
      </w:r>
      <w:r w:rsidRPr="007818EB">
        <w:rPr>
          <w:rFonts w:eastAsia="Calibri" w:cs="Calibri"/>
          <w:u w:val="single"/>
        </w:rPr>
        <w:t xml:space="preserve"> </w:t>
      </w:r>
      <w:r w:rsidRPr="00EC6944">
        <w:rPr>
          <w:rFonts w:eastAsia="Calibri" w:cs="Calibri"/>
          <w:highlight w:val="green"/>
          <w:u w:val="single"/>
        </w:rPr>
        <w:t>overproduction</w:t>
      </w:r>
      <w:r w:rsidRPr="007818EB">
        <w:rPr>
          <w:rFonts w:eastAsia="Calibri" w:cs="Calibri"/>
          <w:u w:val="single"/>
        </w:rPr>
        <w:t xml:space="preserve"> and the integration of financial markets brought about an economic depression, which </w:t>
      </w:r>
      <w:r w:rsidRPr="00EC6944">
        <w:rPr>
          <w:rFonts w:eastAsia="Calibri" w:cs="Calibri"/>
          <w:highlight w:val="green"/>
          <w:u w:val="single"/>
        </w:rPr>
        <w:t>triggered</w:t>
      </w:r>
      <w:r w:rsidRPr="007818EB">
        <w:rPr>
          <w:rFonts w:eastAsia="Calibri" w:cs="Calibri"/>
          <w:sz w:val="16"/>
        </w:rPr>
        <w:t xml:space="preserve"> the rise of</w:t>
      </w:r>
      <w:r w:rsidRPr="007818EB">
        <w:rPr>
          <w:rFonts w:eastAsia="Calibri" w:cs="Calibri"/>
          <w:u w:val="single"/>
        </w:rPr>
        <w:t xml:space="preserve"> </w:t>
      </w:r>
      <w:r w:rsidRPr="00EC6944">
        <w:rPr>
          <w:rFonts w:eastAsia="Calibri" w:cs="Calibri"/>
          <w:highlight w:val="green"/>
          <w:u w:val="single"/>
        </w:rPr>
        <w:t>fascism</w:t>
      </w:r>
      <w:r w:rsidRPr="007818EB">
        <w:rPr>
          <w:rFonts w:eastAsia="Calibri" w:cs="Calibri"/>
          <w:u w:val="single"/>
        </w:rPr>
        <w:t xml:space="preserve">. </w:t>
      </w:r>
      <w:r w:rsidRPr="00EC6944">
        <w:rPr>
          <w:rFonts w:eastAsia="Calibri" w:cs="Calibri"/>
          <w:highlight w:val="green"/>
          <w:u w:val="single"/>
        </w:rPr>
        <w:t>But</w:t>
      </w:r>
      <w:r w:rsidRPr="007818EB">
        <w:rPr>
          <w:rFonts w:eastAsia="Calibri" w:cs="Calibri"/>
          <w:u w:val="single"/>
        </w:rPr>
        <w:t xml:space="preserve"> it </w:t>
      </w:r>
      <w:r w:rsidRPr="00EC6944">
        <w:rPr>
          <w:rFonts w:eastAsia="Calibri" w:cs="Calibri"/>
          <w:highlight w:val="green"/>
          <w:u w:val="single"/>
        </w:rPr>
        <w:t>also triggered</w:t>
      </w:r>
      <w:r w:rsidRPr="007818EB">
        <w:rPr>
          <w:rFonts w:eastAsia="Calibri" w:cs="Calibri"/>
          <w:u w:val="single"/>
        </w:rPr>
        <w:t xml:space="preserve"> the New Deal and social democracy, leading to a </w:t>
      </w:r>
      <w:r w:rsidRPr="00EC6944">
        <w:rPr>
          <w:rFonts w:eastAsia="Calibri" w:cs="Calibri"/>
          <w:highlight w:val="green"/>
          <w:u w:val="single"/>
        </w:rPr>
        <w:t>more stable form of capitalism</w:t>
      </w:r>
      <w:r w:rsidRPr="007818EB">
        <w:rPr>
          <w:rFonts w:eastAsia="Calibri" w:cs="Calibri"/>
          <w:u w:val="single"/>
        </w:rPr>
        <w:t xml:space="preserve">. </w:t>
      </w:r>
      <w:r w:rsidRPr="007818EB">
        <w:rPr>
          <w:rFonts w:eastAsia="Calibri" w:cs="Calibri"/>
          <w:sz w:val="16"/>
        </w:rPr>
        <w:t xml:space="preserve">In the 1950s, the success of </w:t>
      </w:r>
      <w:r w:rsidRPr="007818EB">
        <w:rPr>
          <w:rFonts w:eastAsia="Calibri" w:cs="Calibri"/>
          <w:u w:val="single"/>
        </w:rPr>
        <w:t xml:space="preserve">the </w:t>
      </w:r>
      <w:r w:rsidRPr="00EC6944">
        <w:rPr>
          <w:rFonts w:eastAsia="Calibri" w:cs="Calibri"/>
          <w:highlight w:val="green"/>
          <w:u w:val="single"/>
        </w:rPr>
        <w:t>Manhattan Project</w:t>
      </w:r>
      <w:r w:rsidRPr="007818EB">
        <w:rPr>
          <w:rFonts w:eastAsia="Calibri" w:cs="Calibri"/>
          <w:u w:val="single"/>
        </w:rPr>
        <w:t xml:space="preserve">, combined with the emerging U.S.-Soviet rivalry, </w:t>
      </w:r>
      <w:r w:rsidRPr="00EC6944">
        <w:rPr>
          <w:rFonts w:eastAsia="Calibri" w:cs="Calibri"/>
          <w:u w:val="single"/>
        </w:rPr>
        <w:t>created the</w:t>
      </w:r>
      <w:r w:rsidRPr="007818EB">
        <w:rPr>
          <w:rFonts w:eastAsia="Calibri" w:cs="Calibri"/>
          <w:u w:val="single"/>
        </w:rPr>
        <w:t xml:space="preserve"> novel </w:t>
      </w:r>
      <w:r w:rsidRPr="00EC6944">
        <w:rPr>
          <w:rFonts w:eastAsia="Calibri" w:cs="Calibri"/>
          <w:u w:val="single"/>
        </w:rPr>
        <w:t>threat of a</w:t>
      </w:r>
      <w:r w:rsidRPr="007818EB">
        <w:rPr>
          <w:rFonts w:eastAsia="Calibri" w:cs="Calibri"/>
          <w:u w:val="single"/>
        </w:rPr>
        <w:t xml:space="preserve"> worldwide </w:t>
      </w:r>
      <w:r w:rsidRPr="00EC6944">
        <w:rPr>
          <w:rFonts w:eastAsia="Calibri" w:cs="Calibri"/>
          <w:u w:val="single"/>
        </w:rPr>
        <w:t>nuclear holocaust</w:t>
      </w:r>
      <w:r w:rsidRPr="007818EB">
        <w:rPr>
          <w:rFonts w:eastAsia="Calibri" w:cs="Calibri"/>
          <w:u w:val="single"/>
        </w:rPr>
        <w:t xml:space="preserve">. That </w:t>
      </w:r>
      <w:r w:rsidRPr="00EC6944">
        <w:rPr>
          <w:rFonts w:eastAsia="Calibri" w:cs="Calibri"/>
          <w:sz w:val="16"/>
        </w:rPr>
        <w:t xml:space="preserve">threat </w:t>
      </w:r>
      <w:r w:rsidRPr="00EC6944">
        <w:rPr>
          <w:rFonts w:eastAsia="Calibri" w:cs="Calibri"/>
          <w:highlight w:val="green"/>
          <w:u w:val="single"/>
        </w:rPr>
        <w:t>gave rise to arms control pacts and agreements concerning the governance of global spaces</w:t>
      </w:r>
      <w:r w:rsidRPr="007818EB">
        <w:rPr>
          <w:rFonts w:eastAsia="Calibri" w:cs="Calibri"/>
          <w:u w:val="single"/>
        </w:rPr>
        <w:t xml:space="preserve">, </w:t>
      </w:r>
      <w:r w:rsidRPr="007818EB">
        <w:rPr>
          <w:rFonts w:eastAsia="Calibri" w:cs="Calibri"/>
          <w:sz w:val="16"/>
        </w:rPr>
        <w:t>deals forged by the United States in collaboration with the Soviet Union. In the 1970s,</w:t>
      </w:r>
      <w:r w:rsidRPr="007818EB">
        <w:rPr>
          <w:rFonts w:eastAsia="Calibri" w:cs="Calibri"/>
          <w:u w:val="single"/>
        </w:rPr>
        <w:t xml:space="preserve"> rising middle-class consumption led to oil shortages, economic stagnation, and environmental decay. </w:t>
      </w:r>
      <w:r w:rsidRPr="007818EB">
        <w:rPr>
          <w:rFonts w:eastAsia="Calibri" w:cs="Calibri"/>
          <w:sz w:val="16"/>
        </w:rPr>
        <w:t>In response,</w:t>
      </w:r>
      <w:r w:rsidRPr="007818EB">
        <w:rPr>
          <w:rFonts w:eastAsia="Calibri" w:cs="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cs="Calibri"/>
          <w:iCs/>
          <w:u w:val="single"/>
          <w:bdr w:val="single" w:sz="8" w:space="0" w:color="auto"/>
        </w:rPr>
        <w:t>certainly not more challenging</w:t>
      </w:r>
      <w:r w:rsidRPr="007818EB">
        <w:rPr>
          <w:rFonts w:eastAsia="Calibri" w:cs="Calibri"/>
          <w:u w:val="single"/>
        </w:rPr>
        <w:t xml:space="preserve"> than those that they have faced and overcome in these historically recent decades. </w:t>
      </w:r>
      <w:r w:rsidRPr="007818EB">
        <w:rPr>
          <w:rFonts w:eastAsia="Calibri" w:cs="Calibri"/>
          <w:sz w:val="16"/>
        </w:rPr>
        <w:t xml:space="preserve">Of course, there is no guarantee that liberal democracies will successfully rise to the occasion, but </w:t>
      </w:r>
      <w:r w:rsidRPr="007818EB">
        <w:rPr>
          <w:rFonts w:eastAsia="Calibri" w:cs="Calibri"/>
          <w:u w:val="single"/>
        </w:rPr>
        <w:t xml:space="preserve">to count them out would </w:t>
      </w:r>
      <w:r w:rsidRPr="007818EB">
        <w:rPr>
          <w:rFonts w:eastAsia="Calibri" w:cs="Calibri"/>
          <w:iCs/>
          <w:u w:val="single"/>
          <w:bdr w:val="single" w:sz="8" w:space="0" w:color="auto"/>
        </w:rPr>
        <w:t>fly in the face</w:t>
      </w:r>
      <w:r w:rsidRPr="007818EB">
        <w:rPr>
          <w:rFonts w:eastAsia="Calibri" w:cs="Calibri"/>
          <w:u w:val="single"/>
        </w:rPr>
        <w:t xml:space="preserve"> of repeated historical experiences. Today's </w:t>
      </w:r>
      <w:r w:rsidRPr="00EC6944">
        <w:rPr>
          <w:rFonts w:eastAsia="Calibri" w:cs="Calibri"/>
          <w:highlight w:val="green"/>
          <w:u w:val="single"/>
        </w:rPr>
        <w:t xml:space="preserve">dire predictions ignore these past </w:t>
      </w:r>
      <w:r w:rsidRPr="00D471C6">
        <w:rPr>
          <w:rFonts w:eastAsia="Calibri" w:cs="Calibri"/>
          <w:highlight w:val="green"/>
          <w:u w:val="single"/>
        </w:rPr>
        <w:t xml:space="preserve">successes. They suffer </w:t>
      </w:r>
      <w:r w:rsidRPr="00EC6944">
        <w:rPr>
          <w:rFonts w:eastAsia="Calibri" w:cs="Calibri"/>
          <w:highlight w:val="green"/>
          <w:u w:val="single"/>
        </w:rPr>
        <w:t>from</w:t>
      </w:r>
      <w:r w:rsidRPr="007818EB">
        <w:rPr>
          <w:rFonts w:eastAsia="Calibri" w:cs="Calibri"/>
          <w:sz w:val="16"/>
        </w:rPr>
        <w:t xml:space="preserve"> a blinding </w:t>
      </w:r>
      <w:r w:rsidRPr="00EC6944">
        <w:rPr>
          <w:rFonts w:eastAsia="Calibri" w:cs="Calibri"/>
          <w:highlight w:val="green"/>
          <w:u w:val="single"/>
        </w:rPr>
        <w:t>presentism</w:t>
      </w:r>
      <w:r w:rsidRPr="007818EB">
        <w:rPr>
          <w:rFonts w:eastAsia="Calibri" w:cs="Calibri"/>
          <w:u w:val="single"/>
        </w:rPr>
        <w:t>. Taking what is new and threatening</w:t>
      </w:r>
      <w:r w:rsidRPr="007818EB">
        <w:rPr>
          <w:rFonts w:eastAsia="Calibri" w:cs="Calibri"/>
          <w:sz w:val="16"/>
        </w:rPr>
        <w:t xml:space="preserve"> as the master pattern is an understandable reflex in the face of change, but it </w:t>
      </w:r>
      <w:r w:rsidRPr="007818EB">
        <w:rPr>
          <w:rFonts w:eastAsia="Calibri" w:cs="Calibri"/>
          <w:u w:val="single"/>
        </w:rPr>
        <w:t xml:space="preserve">is almost never a very good guide to the future. Large-scale human arrangements such as liberal democracy </w:t>
      </w:r>
      <w:r w:rsidRPr="007818EB">
        <w:rPr>
          <w:rFonts w:eastAsia="Calibri" w:cs="Calibri"/>
          <w:iCs/>
          <w:u w:val="single"/>
          <w:bdr w:val="single" w:sz="8" w:space="0" w:color="auto"/>
        </w:rPr>
        <w:t xml:space="preserve">rarely change as rapidly or as radically </w:t>
      </w:r>
      <w:r w:rsidRPr="007818EB">
        <w:rPr>
          <w:rFonts w:eastAsia="Calibri" w:cs="Calibri"/>
          <w:u w:val="single"/>
        </w:rPr>
        <w:t xml:space="preserve">as they seem to in the moment. If history is any guide, today's illiberal populists and authoritarians will evoke resistance and countermovements. </w:t>
      </w:r>
      <w:r w:rsidRPr="007818EB">
        <w:rPr>
          <w:rFonts w:eastAsia="Calibri" w:cs="Calibri"/>
          <w:sz w:val="16"/>
        </w:rPr>
        <w:t xml:space="preserve">THE RESILIENT ORDER </w:t>
      </w:r>
      <w:r w:rsidRPr="007818EB">
        <w:rPr>
          <w:rFonts w:eastAsia="Calibri" w:cs="Calibri"/>
          <w:u w:val="single"/>
        </w:rPr>
        <w:t>After World War II, liberal democracies joined together to create an international order</w:t>
      </w:r>
      <w:r w:rsidRPr="007818EB">
        <w:rPr>
          <w:rFonts w:eastAsia="Calibri" w:cs="Calibri"/>
          <w:sz w:val="16"/>
        </w:rPr>
        <w:t xml:space="preserve"> that reflected their shared interests. And as is the case with liberal democracy itself, </w:t>
      </w:r>
      <w:r w:rsidRPr="007818EB">
        <w:rPr>
          <w:rFonts w:eastAsia="Calibri" w:cs="Calibri"/>
          <w:u w:val="single"/>
        </w:rPr>
        <w:t xml:space="preserve">the order that emerged </w:t>
      </w:r>
      <w:r w:rsidRPr="007818EB">
        <w:rPr>
          <w:rFonts w:eastAsia="Calibri" w:cs="Calibri"/>
          <w:sz w:val="16"/>
        </w:rPr>
        <w:t xml:space="preserve">to accompany it </w:t>
      </w:r>
      <w:r w:rsidRPr="007818EB">
        <w:rPr>
          <w:rFonts w:eastAsia="Calibri" w:cs="Calibri"/>
          <w:u w:val="single"/>
        </w:rPr>
        <w:t xml:space="preserve">cannot be easily undone. </w:t>
      </w:r>
      <w:r w:rsidRPr="007818EB">
        <w:rPr>
          <w:rFonts w:eastAsia="Calibri" w:cs="Calibri"/>
          <w:sz w:val="16"/>
        </w:rPr>
        <w:t xml:space="preserve">For one thing, </w:t>
      </w:r>
      <w:r w:rsidRPr="007818EB">
        <w:rPr>
          <w:rFonts w:eastAsia="Calibri" w:cs="Calibri"/>
          <w:u w:val="single"/>
        </w:rPr>
        <w:t>it is deeply embedded.</w:t>
      </w:r>
      <w:r w:rsidRPr="007818EB">
        <w:rPr>
          <w:rFonts w:eastAsia="Calibri" w:cs="Calibri"/>
          <w:sz w:val="16"/>
        </w:rPr>
        <w:t xml:space="preserve"> Hundreds of millions, if not </w:t>
      </w:r>
      <w:r w:rsidRPr="007818EB">
        <w:rPr>
          <w:rFonts w:eastAsia="Calibri" w:cs="Calibri"/>
          <w:u w:val="single"/>
        </w:rPr>
        <w:t>billions</w:t>
      </w:r>
      <w:r w:rsidRPr="007818EB">
        <w:rPr>
          <w:rFonts w:eastAsia="Calibri" w:cs="Calibri"/>
          <w:sz w:val="16"/>
        </w:rPr>
        <w:t xml:space="preserve">, </w:t>
      </w:r>
      <w:r w:rsidRPr="007818EB">
        <w:rPr>
          <w:rFonts w:eastAsia="Calibri" w:cs="Calibri"/>
          <w:u w:val="single"/>
        </w:rPr>
        <w:t>of people have geared their activities and expectations to the order's institutions and incentives, from farmers to microchip makers. However unappealing aspects</w:t>
      </w:r>
      <w:r w:rsidRPr="007818EB">
        <w:rPr>
          <w:rFonts w:eastAsia="Calibri" w:cs="Calibri"/>
          <w:sz w:val="16"/>
        </w:rPr>
        <w:t xml:space="preserve"> of it </w:t>
      </w:r>
      <w:r w:rsidRPr="007818EB">
        <w:rPr>
          <w:rFonts w:eastAsia="Calibri" w:cs="Calibri"/>
          <w:u w:val="single"/>
        </w:rPr>
        <w:t>may be, replacing the liberal order with something significantly different would be</w:t>
      </w:r>
      <w:r w:rsidRPr="007818EB">
        <w:rPr>
          <w:rFonts w:eastAsia="Calibri" w:cs="Calibri"/>
          <w:iCs/>
          <w:u w:val="single"/>
          <w:bdr w:val="single" w:sz="8" w:space="0" w:color="auto"/>
        </w:rPr>
        <w:t xml:space="preserve"> extremely difficult.</w:t>
      </w:r>
      <w:r w:rsidRPr="007818EB">
        <w:rPr>
          <w:rFonts w:eastAsia="Calibri" w:cs="Calibri"/>
          <w:u w:val="single"/>
        </w:rPr>
        <w:t xml:space="preserve"> Despite the high expectations they generate, revolutionary moments often </w:t>
      </w:r>
      <w:r w:rsidRPr="007818EB">
        <w:rPr>
          <w:rFonts w:eastAsia="Calibri" w:cs="Calibri"/>
          <w:iCs/>
          <w:u w:val="single"/>
          <w:bdr w:val="single" w:sz="8" w:space="0" w:color="auto"/>
        </w:rPr>
        <w:t>fail to make enduring changes.</w:t>
      </w:r>
      <w:r w:rsidRPr="007818EB">
        <w:rPr>
          <w:rFonts w:eastAsia="Calibri" w:cs="Calibri"/>
          <w:u w:val="single"/>
        </w:rPr>
        <w:t xml:space="preserve"> </w:t>
      </w:r>
      <w:r w:rsidRPr="007818EB">
        <w:rPr>
          <w:rFonts w:eastAsia="Calibri" w:cs="Calibri"/>
          <w:sz w:val="16"/>
        </w:rPr>
        <w:t xml:space="preserve">It is unrealistic today to think that a few years of nationalist demagoguery will dramatically undo liberalism. </w:t>
      </w:r>
      <w:r w:rsidRPr="007818EB">
        <w:rPr>
          <w:rFonts w:eastAsia="Calibri" w:cs="Calibri"/>
          <w:u w:val="single"/>
        </w:rPr>
        <w:t xml:space="preserve">Growing interdependence makes the order especially difficult to overturn. </w:t>
      </w:r>
      <w:r w:rsidRPr="00D471C6">
        <w:rPr>
          <w:rFonts w:eastAsia="Calibri" w:cs="Calibri"/>
          <w:highlight w:val="green"/>
          <w:u w:val="single"/>
        </w:rPr>
        <w:t>Ever since its inception</w:t>
      </w:r>
      <w:r w:rsidRPr="007818EB">
        <w:rPr>
          <w:rFonts w:eastAsia="Calibri" w:cs="Calibri"/>
          <w:sz w:val="16"/>
        </w:rPr>
        <w:t xml:space="preserve"> in the eighteenth century, </w:t>
      </w:r>
      <w:r w:rsidRPr="00D471C6">
        <w:rPr>
          <w:rFonts w:eastAsia="Calibri" w:cs="Calibri"/>
          <w:highlight w:val="green"/>
          <w:u w:val="single"/>
        </w:rPr>
        <w:t>liberalism has been deeply committed to the progressive improvement of the human condition through scientific discovery and technological advancements</w:t>
      </w:r>
      <w:r w:rsidRPr="007818EB">
        <w:rPr>
          <w:rFonts w:eastAsia="Calibri" w:cs="Calibri"/>
          <w:u w:val="single"/>
        </w:rPr>
        <w:t>.</w:t>
      </w:r>
      <w:r w:rsidRPr="007818EB">
        <w:rPr>
          <w:rFonts w:eastAsia="Calibri" w:cs="Calibri"/>
          <w:sz w:val="16"/>
        </w:rPr>
        <w:t xml:space="preserve"> </w:t>
      </w:r>
      <w:r w:rsidRPr="007818EB">
        <w:rPr>
          <w:rFonts w:eastAsia="Calibri" w:cs="Calibri"/>
          <w:u w:val="single"/>
        </w:rPr>
        <w:t xml:space="preserve">This </w:t>
      </w:r>
      <w:r w:rsidRPr="007818EB">
        <w:rPr>
          <w:rFonts w:eastAsia="Calibri" w:cs="Calibri"/>
          <w:sz w:val="16"/>
        </w:rPr>
        <w:t xml:space="preserve">Enlightenment project </w:t>
      </w:r>
      <w:r w:rsidRPr="007818EB">
        <w:rPr>
          <w:rFonts w:eastAsia="Calibri" w:cs="Calibri"/>
          <w:u w:val="single"/>
        </w:rPr>
        <w:t xml:space="preserve">began to bear practical fruits on a large scale in the nineteenth century, transforming </w:t>
      </w:r>
      <w:r w:rsidRPr="007818EB">
        <w:rPr>
          <w:rFonts w:eastAsia="Calibri" w:cs="Calibri"/>
          <w:iCs/>
          <w:u w:val="single"/>
          <w:bdr w:val="single" w:sz="8" w:space="0" w:color="auto"/>
        </w:rPr>
        <w:t xml:space="preserve">virtually every aspect </w:t>
      </w:r>
      <w:r w:rsidRPr="007818EB">
        <w:rPr>
          <w:rFonts w:eastAsia="Calibri" w:cs="Calibri"/>
          <w:u w:val="single"/>
        </w:rPr>
        <w:t>of human life.</w:t>
      </w:r>
      <w:r w:rsidRPr="007818EB">
        <w:rPr>
          <w:rFonts w:eastAsia="Calibri" w:cs="Calibri"/>
          <w:sz w:val="16"/>
        </w:rPr>
        <w:t xml:space="preserve"> </w:t>
      </w:r>
      <w:r w:rsidRPr="007818EB">
        <w:rPr>
          <w:rFonts w:eastAsia="Calibri" w:cs="Calibri"/>
          <w:u w:val="single"/>
        </w:rPr>
        <w:t xml:space="preserve">New techniques for production, communication, transportation, and destruction poured forth. </w:t>
      </w:r>
      <w:r w:rsidRPr="00D471C6">
        <w:rPr>
          <w:rFonts w:eastAsia="Calibri" w:cs="Calibri"/>
          <w:highlight w:val="green"/>
          <w:u w:val="single"/>
        </w:rPr>
        <w:t>The liberal system has been at the forefront not just of stoking those fires</w:t>
      </w:r>
      <w:r w:rsidRPr="007818EB">
        <w:rPr>
          <w:rFonts w:eastAsia="Calibri" w:cs="Calibri"/>
          <w:u w:val="single"/>
        </w:rPr>
        <w:t xml:space="preserve"> </w:t>
      </w:r>
      <w:r w:rsidRPr="007818EB">
        <w:rPr>
          <w:rFonts w:eastAsia="Calibri" w:cs="Calibri"/>
          <w:sz w:val="16"/>
        </w:rPr>
        <w:t xml:space="preserve">of innovation </w:t>
      </w:r>
      <w:r w:rsidRPr="00D471C6">
        <w:rPr>
          <w:rFonts w:eastAsia="Calibri" w:cs="Calibri"/>
          <w:highlight w:val="green"/>
          <w:u w:val="single"/>
        </w:rPr>
        <w:t>but also</w:t>
      </w:r>
      <w:r w:rsidRPr="007818EB">
        <w:rPr>
          <w:rFonts w:eastAsia="Calibri" w:cs="Calibri"/>
          <w:sz w:val="16"/>
        </w:rPr>
        <w:t xml:space="preserve"> of</w:t>
      </w:r>
      <w:r w:rsidRPr="007818EB">
        <w:rPr>
          <w:rFonts w:eastAsia="Calibri" w:cs="Calibri"/>
          <w:u w:val="single"/>
        </w:rPr>
        <w:t xml:space="preserve"> </w:t>
      </w:r>
      <w:r w:rsidRPr="00D471C6">
        <w:rPr>
          <w:rFonts w:eastAsia="Calibri" w:cs="Calibri"/>
          <w:highlight w:val="green"/>
          <w:u w:val="single"/>
        </w:rPr>
        <w:t>addressing</w:t>
      </w:r>
      <w:r w:rsidRPr="007818EB">
        <w:rPr>
          <w:rFonts w:eastAsia="Calibri" w:cs="Calibri"/>
          <w:u w:val="single"/>
        </w:rPr>
        <w:t xml:space="preserve"> </w:t>
      </w:r>
      <w:r w:rsidRPr="007818EB">
        <w:rPr>
          <w:rFonts w:eastAsia="Calibri" w:cs="Calibri"/>
          <w:sz w:val="16"/>
        </w:rPr>
        <w:t xml:space="preserve">the </w:t>
      </w:r>
      <w:r w:rsidRPr="00D471C6">
        <w:rPr>
          <w:rFonts w:eastAsia="Calibri" w:cs="Calibri"/>
          <w:highlight w:val="green"/>
          <w:u w:val="single"/>
        </w:rPr>
        <w:t>negative consequences</w:t>
      </w:r>
      <w:r w:rsidRPr="007818EB">
        <w:rPr>
          <w:rFonts w:eastAsia="Calibri" w:cs="Calibri"/>
          <w:sz w:val="16"/>
        </w:rPr>
        <w:t xml:space="preserve">. Adam Smith's case for free trade, for example, was strengthened when it became easier to establish supply chains across global distances. </w:t>
      </w:r>
      <w:r w:rsidRPr="00DA50C5">
        <w:rPr>
          <w:rFonts w:eastAsia="Calibri" w:cs="Calibri"/>
          <w:sz w:val="16"/>
        </w:rPr>
        <w:t xml:space="preserve">And </w:t>
      </w:r>
      <w:r w:rsidRPr="00DA50C5">
        <w:rPr>
          <w:rFonts w:eastAsia="Calibri" w:cs="Calibri"/>
          <w:u w:val="single"/>
        </w:rPr>
        <w:t>the age-old case for peace was vastly strengthened when weapons evolved from being simple and limited in their destruction to the city-busting missiles of the nuclear era.</w:t>
      </w:r>
      <w:r w:rsidRPr="007818EB">
        <w:rPr>
          <w:rFonts w:eastAsia="Calibri" w:cs="Calibri"/>
          <w:u w:val="single"/>
        </w:rPr>
        <w:t xml:space="preserve"> </w:t>
      </w:r>
      <w:r w:rsidRPr="00D471C6">
        <w:rPr>
          <w:rFonts w:eastAsia="Calibri" w:cs="Calibri"/>
          <w:highlight w:val="green"/>
          <w:u w:val="single"/>
        </w:rPr>
        <w:t>Liberal democratic capitalist societies have thrived</w:t>
      </w:r>
      <w:r w:rsidRPr="007818EB">
        <w:rPr>
          <w:rFonts w:eastAsia="Calibri" w:cs="Calibri"/>
          <w:u w:val="single"/>
        </w:rPr>
        <w:t xml:space="preserve"> and expanded </w:t>
      </w:r>
      <w:r w:rsidRPr="00D471C6">
        <w:rPr>
          <w:rFonts w:eastAsia="Calibri" w:cs="Calibri"/>
          <w:highlight w:val="green"/>
          <w:u w:val="single"/>
        </w:rPr>
        <w:t>because they</w:t>
      </w:r>
      <w:r w:rsidRPr="007818EB">
        <w:rPr>
          <w:rFonts w:eastAsia="Calibri" w:cs="Calibri"/>
          <w:u w:val="single"/>
        </w:rPr>
        <w:t xml:space="preserve"> have been particularly </w:t>
      </w:r>
      <w:r w:rsidRPr="00D471C6">
        <w:rPr>
          <w:rFonts w:eastAsia="Calibri" w:cs="Calibri"/>
          <w:highlight w:val="green"/>
          <w:u w:val="single"/>
        </w:rPr>
        <w:t>adept at</w:t>
      </w:r>
      <w:r w:rsidRPr="00D471C6">
        <w:rPr>
          <w:rFonts w:eastAsia="Calibri" w:cs="Calibri"/>
          <w:iCs/>
          <w:highlight w:val="green"/>
          <w:u w:val="single"/>
          <w:bdr w:val="single" w:sz="8" w:space="0" w:color="auto"/>
        </w:rPr>
        <w:t xml:space="preserve"> stimulating and exploiting innovation</w:t>
      </w:r>
      <w:r w:rsidRPr="00D471C6">
        <w:rPr>
          <w:rFonts w:eastAsia="Calibri" w:cs="Calibri"/>
          <w:highlight w:val="green"/>
          <w:u w:val="single"/>
        </w:rPr>
        <w:t xml:space="preserve"> and at </w:t>
      </w:r>
      <w:r w:rsidRPr="00D471C6">
        <w:rPr>
          <w:rFonts w:eastAsia="Calibri" w:cs="Calibri"/>
          <w:iCs/>
          <w:highlight w:val="green"/>
          <w:u w:val="single"/>
          <w:bdr w:val="single" w:sz="8" w:space="0" w:color="auto"/>
        </w:rPr>
        <w:t>coping with their</w:t>
      </w:r>
      <w:r w:rsidRPr="007818EB">
        <w:rPr>
          <w:rFonts w:eastAsia="Calibri" w:cs="Calibri"/>
          <w:sz w:val="16"/>
        </w:rPr>
        <w:t xml:space="preserve"> spillover effects and</w:t>
      </w:r>
      <w:r w:rsidRPr="007818EB">
        <w:rPr>
          <w:rFonts w:eastAsia="Calibri" w:cs="Calibri"/>
          <w:u w:val="single"/>
        </w:rPr>
        <w:t xml:space="preserve"> </w:t>
      </w:r>
      <w:r w:rsidRPr="007818EB">
        <w:rPr>
          <w:rFonts w:eastAsia="Calibri" w:cs="Calibri"/>
          <w:iCs/>
          <w:u w:val="single"/>
          <w:bdr w:val="single" w:sz="8" w:space="0" w:color="auto"/>
        </w:rPr>
        <w:t>negative externalities</w:t>
      </w:r>
      <w:r w:rsidRPr="007818EB">
        <w:rPr>
          <w:rFonts w:eastAsia="Calibri" w:cs="Calibri"/>
          <w:u w:val="single"/>
        </w:rPr>
        <w:t>.</w:t>
      </w:r>
      <w:r w:rsidRPr="007818EB">
        <w:rPr>
          <w:rFonts w:eastAsia="Calibri" w:cs="Calibri"/>
          <w:sz w:val="16"/>
        </w:rPr>
        <w:t xml:space="preserve"> In short, </w:t>
      </w:r>
      <w:r w:rsidRPr="007818EB">
        <w:rPr>
          <w:rFonts w:eastAsia="Calibri" w:cs="Calibri"/>
          <w:iCs/>
          <w:u w:val="single"/>
          <w:bdr w:val="single" w:sz="8" w:space="0" w:color="auto"/>
        </w:rPr>
        <w:t xml:space="preserve">liberal modernity excels at both harvesting the fruits of modern advance and guarding against its dangers. </w:t>
      </w:r>
      <w:r w:rsidRPr="007818EB">
        <w:rPr>
          <w:rFonts w:eastAsia="Calibri" w:cs="Calibri"/>
          <w:u w:val="single"/>
        </w:rPr>
        <w:t xml:space="preserve">This dynamic of constant change and ever-increasing interdependence is only </w:t>
      </w:r>
      <w:r w:rsidRPr="007818EB">
        <w:rPr>
          <w:rFonts w:eastAsia="Calibri" w:cs="Calibri"/>
          <w:iCs/>
          <w:u w:val="single"/>
          <w:bdr w:val="single" w:sz="8" w:space="0" w:color="auto"/>
        </w:rPr>
        <w:t>accelerating</w:t>
      </w:r>
      <w:r w:rsidRPr="007818EB">
        <w:rPr>
          <w:rFonts w:eastAsia="Calibri" w:cs="Calibri"/>
          <w:u w:val="single"/>
        </w:rPr>
        <w:t xml:space="preserve">. </w:t>
      </w:r>
      <w:r w:rsidRPr="007818EB">
        <w:rPr>
          <w:rFonts w:eastAsia="Calibri" w:cs="Calibri"/>
          <w:sz w:val="16"/>
        </w:rPr>
        <w:t xml:space="preserve">Human progress has caused </w:t>
      </w:r>
      <w:r w:rsidRPr="007818EB">
        <w:rPr>
          <w:rFonts w:eastAsia="Calibri" w:cs="Calibri"/>
          <w:sz w:val="16"/>
        </w:rPr>
        <w:lastRenderedPageBreak/>
        <w:t xml:space="preserve">grave harm to the planet and its atmosphere, yet </w:t>
      </w:r>
      <w:r w:rsidRPr="007818EB">
        <w:rPr>
          <w:rFonts w:eastAsia="Calibri" w:cs="Calibri"/>
          <w:u w:val="single"/>
        </w:rPr>
        <w:t>climate change will also require unprecedented levels of international cooperation. With</w:t>
      </w:r>
      <w:r w:rsidRPr="007818EB">
        <w:rPr>
          <w:rFonts w:eastAsia="Calibri" w:cs="Calibri"/>
          <w:sz w:val="16"/>
        </w:rPr>
        <w:t xml:space="preserve"> the rise of </w:t>
      </w:r>
      <w:r w:rsidRPr="007818EB">
        <w:rPr>
          <w:rFonts w:eastAsia="Calibri" w:cs="Calibri"/>
          <w:u w:val="single"/>
        </w:rPr>
        <w:t xml:space="preserve">bioweapons and cyberwarfare, the capabilities to wreak mass destruction are getting cheaper and ever more accessible, making </w:t>
      </w:r>
      <w:r w:rsidRPr="007818EB">
        <w:rPr>
          <w:rFonts w:eastAsia="Calibri" w:cs="Calibri"/>
          <w:sz w:val="16"/>
        </w:rPr>
        <w:t xml:space="preserve">the </w:t>
      </w:r>
      <w:r w:rsidRPr="007818EB">
        <w:rPr>
          <w:rFonts w:eastAsia="Calibri" w:cs="Calibri"/>
          <w:u w:val="single"/>
        </w:rPr>
        <w:t>international regulation</w:t>
      </w:r>
      <w:r w:rsidRPr="007818EB">
        <w:rPr>
          <w:rFonts w:eastAsia="Calibri" w:cs="Calibri"/>
          <w:sz w:val="16"/>
        </w:rPr>
        <w:t xml:space="preserve"> of these technologies </w:t>
      </w:r>
      <w:r w:rsidRPr="007818EB">
        <w:rPr>
          <w:rFonts w:eastAsia="Calibri" w:cs="Calibri"/>
          <w:u w:val="single"/>
        </w:rPr>
        <w:t xml:space="preserve">a </w:t>
      </w:r>
      <w:r w:rsidRPr="007818EB">
        <w:rPr>
          <w:rFonts w:eastAsia="Calibri" w:cs="Calibri"/>
          <w:iCs/>
          <w:u w:val="single"/>
          <w:bdr w:val="single" w:sz="8" w:space="0" w:color="auto"/>
        </w:rPr>
        <w:t>vital national security imperative</w:t>
      </w:r>
      <w:r w:rsidRPr="007818EB">
        <w:rPr>
          <w:rFonts w:eastAsia="Calibri" w:cs="Calibri"/>
          <w:sz w:val="16"/>
        </w:rPr>
        <w:t xml:space="preserve"> for all countries. At the same time, </w:t>
      </w:r>
      <w:r w:rsidRPr="007818EB">
        <w:rPr>
          <w:rFonts w:eastAsia="Calibri" w:cs="Calibri"/>
          <w:u w:val="single"/>
        </w:rPr>
        <w:t>global capitalism has drawn more people and countries into cross-border webs of exchange,</w:t>
      </w:r>
      <w:r w:rsidRPr="007818EB">
        <w:rPr>
          <w:rFonts w:eastAsia="Calibri" w:cs="Calibri"/>
          <w:sz w:val="16"/>
        </w:rPr>
        <w:t xml:space="preserve"> thus </w:t>
      </w:r>
      <w:r w:rsidRPr="007818EB">
        <w:rPr>
          <w:rFonts w:eastAsia="Calibri" w:cs="Calibri"/>
          <w:u w:val="single"/>
        </w:rPr>
        <w:t xml:space="preserve">making virtually everyone dependent on the </w:t>
      </w:r>
      <w:r w:rsidRPr="007818EB">
        <w:rPr>
          <w:rFonts w:eastAsia="Calibri" w:cs="Calibri"/>
          <w:iCs/>
          <w:u w:val="single"/>
          <w:bdr w:val="single" w:sz="8" w:space="0" w:color="auto"/>
        </w:rPr>
        <w:t>competent management</w:t>
      </w:r>
      <w:r w:rsidRPr="007818EB">
        <w:rPr>
          <w:rFonts w:eastAsia="Calibri" w:cs="Calibri"/>
          <w:u w:val="single"/>
        </w:rPr>
        <w:t xml:space="preserve"> of international finance and trade</w:t>
      </w:r>
      <w:r w:rsidRPr="007818EB">
        <w:rPr>
          <w:rFonts w:eastAsia="Calibri" w:cs="Calibri"/>
          <w:sz w:val="16"/>
        </w:rPr>
        <w:t>. In the age of global interdependence, even a realist must be an internationalist. The international order is also likely to persist because its survival does not depend on all of its members being liberal democracies</w:t>
      </w:r>
      <w:r w:rsidRPr="007818EB">
        <w:rPr>
          <w:rFonts w:eastAsia="Calibri" w:cs="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cs="Calibri"/>
          <w:sz w:val="16"/>
        </w:rPr>
        <w:t xml:space="preserve">. But </w:t>
      </w:r>
      <w:r w:rsidRPr="007818EB">
        <w:rPr>
          <w:rFonts w:eastAsia="Calibri" w:cs="Calibri"/>
          <w:u w:val="single"/>
        </w:rPr>
        <w:t xml:space="preserve">contrary to the conventional wisdom, many of its institutions are not uniquely liberal </w:t>
      </w:r>
      <w:r w:rsidRPr="007818EB">
        <w:rPr>
          <w:rFonts w:eastAsia="Calibri" w:cs="Calibri"/>
          <w:sz w:val="16"/>
        </w:rPr>
        <w:t>in character.</w:t>
      </w:r>
      <w:r w:rsidRPr="007818EB">
        <w:rPr>
          <w:rFonts w:eastAsia="Calibri" w:cs="Calibri"/>
          <w:u w:val="single"/>
        </w:rPr>
        <w:t xml:space="preserve"> Rather, they are Westphalian</w:t>
      </w:r>
      <w:r w:rsidRPr="007818EB">
        <w:rPr>
          <w:rFonts w:eastAsia="Calibri" w:cs="Calibri"/>
          <w:sz w:val="16"/>
        </w:rPr>
        <w:t xml:space="preserve">, in that </w:t>
      </w:r>
      <w:r w:rsidRPr="007818EB">
        <w:rPr>
          <w:rFonts w:eastAsia="Calibri" w:cs="Calibri"/>
          <w:u w:val="single"/>
        </w:rPr>
        <w:t xml:space="preserve">they are designed merely to solve problems of </w:t>
      </w:r>
      <w:r w:rsidRPr="007818EB">
        <w:rPr>
          <w:rFonts w:eastAsia="Calibri" w:cs="Calibri"/>
          <w:iCs/>
          <w:u w:val="single"/>
          <w:bdr w:val="single" w:sz="8" w:space="0" w:color="auto"/>
        </w:rPr>
        <w:t>sovereign states</w:t>
      </w:r>
      <w:r w:rsidRPr="007818EB">
        <w:rPr>
          <w:rFonts w:eastAsia="Calibri" w:cs="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cs="Calibri"/>
          <w:u w:val="single"/>
        </w:rPr>
        <w:t>during the Cold War</w:t>
      </w:r>
      <w:r w:rsidRPr="007818EB">
        <w:rPr>
          <w:rFonts w:eastAsia="Calibri" w:cs="Calibri"/>
          <w:sz w:val="16"/>
        </w:rPr>
        <w:t xml:space="preserve">. Back then, the liberal world order was primarily an arrangement among liberal democracies in Europe, North America, and East Asia. Even so, </w:t>
      </w:r>
      <w:r w:rsidRPr="007818EB">
        <w:rPr>
          <w:rFonts w:eastAsia="Calibri" w:cs="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cs="Calibri"/>
          <w:iCs/>
          <w:u w:val="single"/>
          <w:bdr w:val="single" w:sz="8" w:space="0" w:color="auto"/>
        </w:rPr>
        <w:t>raft of arms control agreements.</w:t>
      </w:r>
      <w:r w:rsidRPr="007818EB">
        <w:rPr>
          <w:rFonts w:eastAsia="Calibri" w:cs="Calibri"/>
          <w:sz w:val="16"/>
        </w:rPr>
        <w:t xml:space="preserve"> </w:t>
      </w:r>
      <w:r w:rsidRPr="007818EB">
        <w:rPr>
          <w:rFonts w:eastAsia="Calibri" w:cs="Calibri"/>
          <w:u w:val="single"/>
        </w:rPr>
        <w:t xml:space="preserve">Nor did it stop it from cooperating with Washington through the World Health Organization to spearhead a global campaign to </w:t>
      </w:r>
      <w:r w:rsidRPr="007818EB">
        <w:rPr>
          <w:rFonts w:eastAsia="Calibri" w:cs="Calibri"/>
          <w:iCs/>
          <w:u w:val="single"/>
          <w:bdr w:val="single" w:sz="8" w:space="0" w:color="auto"/>
        </w:rPr>
        <w:t>eradicate smallpox</w:t>
      </w:r>
      <w:r w:rsidRPr="007818EB">
        <w:rPr>
          <w:rFonts w:eastAsia="Calibri" w:cs="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EC6944">
        <w:rPr>
          <w:rFonts w:eastAsia="Calibri" w:cs="Calibri"/>
          <w:highlight w:val="green"/>
          <w:u w:val="single"/>
        </w:rPr>
        <w:t>Westphalian approaches have also thrived when it comes to governing the commons</w:t>
      </w:r>
      <w:r w:rsidRPr="007818EB">
        <w:rPr>
          <w:rFonts w:eastAsia="Calibri" w:cs="Calibri"/>
          <w:u w:val="single"/>
        </w:rPr>
        <w:t xml:space="preserve">, such as the </w:t>
      </w:r>
      <w:r w:rsidRPr="007818EB">
        <w:rPr>
          <w:rFonts w:eastAsia="Calibri" w:cs="Calibri"/>
          <w:iCs/>
          <w:u w:val="single"/>
          <w:bdr w:val="single" w:sz="8" w:space="0" w:color="auto"/>
        </w:rPr>
        <w:t>ocean, the atmosphere, outer space, and Antarctica</w:t>
      </w:r>
      <w:r w:rsidRPr="007818EB">
        <w:rPr>
          <w:rFonts w:eastAsia="Calibri" w:cs="Calibri"/>
          <w:u w:val="single"/>
        </w:rPr>
        <w:t>.</w:t>
      </w:r>
      <w:r w:rsidRPr="007818EB">
        <w:rPr>
          <w:rFonts w:eastAsia="Calibri" w:cs="Calibri"/>
          <w:sz w:val="16"/>
        </w:rPr>
        <w:t xml:space="preserve"> To name just one example, the 1987 Montreal Protocol, which has thwarted the destruction of the ozone layer, has been actively supported by democracies and dictatorships alike. Such </w:t>
      </w:r>
      <w:r w:rsidRPr="007818EB">
        <w:rPr>
          <w:rFonts w:eastAsia="Calibri" w:cs="Calibri"/>
          <w:u w:val="single"/>
        </w:rPr>
        <w:t xml:space="preserve">agreements are </w:t>
      </w:r>
      <w:r w:rsidRPr="007818EB">
        <w:rPr>
          <w:rFonts w:eastAsia="Calibri" w:cs="Calibri"/>
          <w:sz w:val="16"/>
        </w:rPr>
        <w:t xml:space="preserve">not challenges to the sovereignty of the states that create them but </w:t>
      </w:r>
      <w:r w:rsidRPr="007818EB">
        <w:rPr>
          <w:rFonts w:eastAsia="Calibri" w:cs="Calibri"/>
          <w:u w:val="single"/>
        </w:rPr>
        <w:t>collective measures to solve problems they cannot address on their own.</w:t>
      </w:r>
      <w:r w:rsidRPr="007818EB">
        <w:rPr>
          <w:rFonts w:eastAsia="Calibri" w:cs="Calibri"/>
          <w:sz w:val="16"/>
        </w:rPr>
        <w:t xml:space="preserve"> </w:t>
      </w:r>
      <w:r w:rsidRPr="007818EB">
        <w:rPr>
          <w:rFonts w:eastAsia="Calibri" w:cs="Calibri"/>
          <w:u w:val="single"/>
        </w:rPr>
        <w:t>Most institutions</w:t>
      </w:r>
      <w:r w:rsidRPr="007818EB">
        <w:rPr>
          <w:rFonts w:eastAsia="Calibri" w:cs="Calibri"/>
          <w:sz w:val="16"/>
        </w:rPr>
        <w:t xml:space="preserve"> in the liberal order </w:t>
      </w:r>
      <w:r w:rsidRPr="007818EB">
        <w:rPr>
          <w:rFonts w:eastAsia="Calibri" w:cs="Calibri"/>
          <w:u w:val="single"/>
        </w:rPr>
        <w:t>do not demand that their backers be liberal democracies; they only require</w:t>
      </w:r>
      <w:r w:rsidRPr="007818EB">
        <w:rPr>
          <w:rFonts w:eastAsia="Calibri" w:cs="Calibri"/>
          <w:sz w:val="16"/>
        </w:rPr>
        <w:t xml:space="preserve"> that </w:t>
      </w:r>
      <w:r w:rsidRPr="007818EB">
        <w:rPr>
          <w:rFonts w:eastAsia="Calibri" w:cs="Calibri"/>
          <w:u w:val="single"/>
        </w:rPr>
        <w:t>they be</w:t>
      </w:r>
      <w:r w:rsidRPr="007818EB">
        <w:rPr>
          <w:rFonts w:eastAsia="Calibri" w:cs="Calibri"/>
          <w:sz w:val="16"/>
        </w:rPr>
        <w:t xml:space="preserve"> status quo powers and </w:t>
      </w:r>
      <w:r w:rsidRPr="007818EB">
        <w:rPr>
          <w:rFonts w:eastAsia="Calibri" w:cs="Calibri"/>
          <w:u w:val="single"/>
        </w:rPr>
        <w:t xml:space="preserve">capable of fulfilling their commitments. They do not challenge the Westphalian system; they </w:t>
      </w:r>
      <w:r w:rsidRPr="007818EB">
        <w:rPr>
          <w:rFonts w:eastAsia="Calibri" w:cs="Calibri"/>
          <w:iCs/>
          <w:u w:val="single"/>
          <w:bdr w:val="single" w:sz="8" w:space="0" w:color="auto"/>
        </w:rPr>
        <w:t>codify it.</w:t>
      </w:r>
      <w:r w:rsidRPr="007818EB">
        <w:rPr>
          <w:rFonts w:eastAsia="Calibri" w:cs="Calibri"/>
          <w:u w:val="single"/>
        </w:rPr>
        <w:t xml:space="preserve"> </w:t>
      </w:r>
      <w:r w:rsidRPr="007818EB">
        <w:rPr>
          <w:rFonts w:eastAsia="Calibri" w:cs="Calibri"/>
          <w:sz w:val="16"/>
        </w:rPr>
        <w:t xml:space="preserve">The UN, for example, enshrines the principle of state sovereignty and, through the permanent members of the Security Council, the notion of great-power decision-making. </w:t>
      </w:r>
      <w:r w:rsidRPr="00EF6E48">
        <w:rPr>
          <w:rFonts w:eastAsia="Calibri" w:cs="Calibri"/>
          <w:iCs/>
          <w:u w:val="single"/>
          <w:bdr w:val="single" w:sz="8" w:space="0" w:color="auto"/>
        </w:rPr>
        <w:t>All of this makes the order more durable</w:t>
      </w:r>
      <w:r w:rsidRPr="007818EB">
        <w:rPr>
          <w:rFonts w:eastAsia="Calibri" w:cs="Calibri"/>
          <w:iCs/>
          <w:u w:val="single"/>
          <w:bdr w:val="single" w:sz="8" w:space="0" w:color="auto"/>
        </w:rPr>
        <w:t xml:space="preserve">. </w:t>
      </w:r>
      <w:r w:rsidRPr="007818EB">
        <w:rPr>
          <w:rFonts w:eastAsia="Calibri" w:cs="Calibri"/>
          <w:sz w:val="16"/>
        </w:rPr>
        <w:t>Because much of international cooperation has nothing at all to do with liberalism or democracy, when politicians who are hostile to all things liberal are in power, they can still retain their international agendas and keep the order alive</w:t>
      </w:r>
      <w:r w:rsidRPr="00EF6E48">
        <w:rPr>
          <w:rFonts w:eastAsia="Calibri" w:cs="Calibri"/>
          <w:sz w:val="16"/>
          <w:highlight w:val="green"/>
        </w:rPr>
        <w:t xml:space="preserve">. </w:t>
      </w:r>
      <w:r w:rsidRPr="00EF6E48">
        <w:rPr>
          <w:rFonts w:eastAsia="Calibri" w:cs="Calibri"/>
          <w:highlight w:val="green"/>
          <w:u w:val="single"/>
        </w:rPr>
        <w:t>The persistence of Westphalian institutions provides a</w:t>
      </w:r>
      <w:r w:rsidRPr="00EF6E48">
        <w:rPr>
          <w:rFonts w:eastAsia="Calibri" w:cs="Calibri"/>
          <w:iCs/>
          <w:highlight w:val="green"/>
          <w:u w:val="single"/>
          <w:bdr w:val="single" w:sz="8" w:space="0" w:color="auto"/>
        </w:rPr>
        <w:t xml:space="preserve"> lasting foundation</w:t>
      </w:r>
      <w:r w:rsidRPr="00EF6E48">
        <w:rPr>
          <w:rFonts w:eastAsia="Calibri" w:cs="Calibri"/>
          <w:highlight w:val="green"/>
          <w:u w:val="single"/>
        </w:rPr>
        <w:t xml:space="preserve"> on which distinctively liberal and democratic institutions can be erected in the future</w:t>
      </w:r>
      <w:r w:rsidRPr="007818EB">
        <w:rPr>
          <w:rFonts w:eastAsia="Calibri" w:cs="Calibri"/>
          <w:u w:val="single"/>
        </w:rPr>
        <w:t xml:space="preserve">. </w:t>
      </w:r>
      <w:r w:rsidRPr="007818EB">
        <w:rPr>
          <w:rFonts w:eastAsia="Calibri" w:cs="Calibri"/>
          <w:sz w:val="16"/>
        </w:rPr>
        <w:t xml:space="preserve">Another reason to believe that the liberal order will endure involves the return of ideological rivalry. </w:t>
      </w:r>
      <w:r w:rsidRPr="007818EB">
        <w:rPr>
          <w:rFonts w:eastAsia="Calibri" w:cs="Calibri"/>
          <w:u w:val="single"/>
        </w:rPr>
        <w:t xml:space="preserve">The last two and a half decades have been profoundly anomalous in that liberalism has had </w:t>
      </w:r>
      <w:r w:rsidRPr="007818EB">
        <w:rPr>
          <w:rFonts w:eastAsia="Calibri" w:cs="Calibri"/>
          <w:iCs/>
          <w:u w:val="single"/>
          <w:bdr w:val="single" w:sz="8" w:space="0" w:color="auto"/>
        </w:rPr>
        <w:t>no credible competitor</w:t>
      </w:r>
      <w:r w:rsidRPr="007818EB">
        <w:rPr>
          <w:rFonts w:eastAsia="Calibri" w:cs="Calibri"/>
          <w:u w:val="single"/>
        </w:rPr>
        <w:t xml:space="preserve">. During the rest of its existence, it faced competition that made it stronger. </w:t>
      </w:r>
      <w:r w:rsidRPr="007818EB">
        <w:rPr>
          <w:rFonts w:eastAsia="Calibri" w:cs="Calibri"/>
          <w:sz w:val="16"/>
        </w:rPr>
        <w:t xml:space="preserve">Throughout the nineteenth century, liberal democracies sought to outperform </w:t>
      </w:r>
      <w:r w:rsidRPr="007818EB">
        <w:rPr>
          <w:rFonts w:eastAsia="Calibri" w:cs="Calibri"/>
          <w:u w:val="single"/>
        </w:rPr>
        <w:t>monarchical, hereditary,</w:t>
      </w:r>
      <w:r w:rsidRPr="007818EB">
        <w:rPr>
          <w:rFonts w:eastAsia="Calibri" w:cs="Calibri"/>
          <w:sz w:val="16"/>
        </w:rPr>
        <w:t xml:space="preserve"> and </w:t>
      </w:r>
      <w:r w:rsidRPr="007818EB">
        <w:rPr>
          <w:rFonts w:eastAsia="Calibri" w:cs="Calibri"/>
          <w:u w:val="single"/>
        </w:rPr>
        <w:t xml:space="preserve">aristocratic </w:t>
      </w:r>
      <w:r w:rsidRPr="007818EB">
        <w:rPr>
          <w:rFonts w:eastAsia="Calibri" w:cs="Calibri"/>
          <w:sz w:val="16"/>
        </w:rPr>
        <w:t xml:space="preserve">regimes. During the first half of the twentieth century, </w:t>
      </w:r>
      <w:r w:rsidRPr="007818EB">
        <w:rPr>
          <w:rFonts w:eastAsia="Calibri" w:cs="Calibri"/>
          <w:u w:val="single"/>
        </w:rPr>
        <w:t xml:space="preserve">autocratic and fascist competitors created strong incentives for the liberal democracies to get their own houses in order and band together. </w:t>
      </w:r>
      <w:r w:rsidRPr="007818EB">
        <w:rPr>
          <w:rFonts w:eastAsia="Calibri" w:cs="Calibri"/>
          <w:sz w:val="16"/>
        </w:rPr>
        <w:t xml:space="preserve">And after World War II, they built the liberal order in part to contain the threat of the Soviet Union and international communism. </w:t>
      </w:r>
      <w:r w:rsidRPr="007818EB">
        <w:rPr>
          <w:rFonts w:eastAsia="Calibri" w:cs="Calibri"/>
          <w:u w:val="single"/>
        </w:rPr>
        <w:t>The Chinese Communist Party appears increasingly likely to seek to offer an alternative</w:t>
      </w:r>
      <w:r w:rsidRPr="007818EB">
        <w:rPr>
          <w:rFonts w:eastAsia="Calibri" w:cs="Calibri"/>
          <w:sz w:val="16"/>
        </w:rPr>
        <w:t xml:space="preserve"> to the components of the existing order that have to do with economic liberalism and human rights.</w:t>
      </w:r>
      <w:r w:rsidRPr="007818EB">
        <w:rPr>
          <w:rFonts w:eastAsia="Calibri" w:cs="Calibri"/>
          <w:u w:val="single"/>
        </w:rPr>
        <w:t xml:space="preserve"> If it ends up competing with the liberal democracies, they will again face pressure to champion their </w:t>
      </w:r>
      <w:r w:rsidRPr="007818EB">
        <w:rPr>
          <w:rFonts w:eastAsia="Calibri" w:cs="Calibri"/>
          <w:u w:val="single"/>
        </w:rPr>
        <w:lastRenderedPageBreak/>
        <w:t>values</w:t>
      </w:r>
      <w:r w:rsidRPr="007818EB">
        <w:rPr>
          <w:rFonts w:eastAsia="Calibri" w:cs="Calibri"/>
          <w:sz w:val="16"/>
        </w:rPr>
        <w:t>. As during the Cold War,</w:t>
      </w:r>
      <w:r w:rsidRPr="007818EB">
        <w:rPr>
          <w:rFonts w:eastAsia="Calibri" w:cs="Calibri"/>
          <w:u w:val="single"/>
        </w:rPr>
        <w:t xml:space="preserve"> they will have incentives to undertake </w:t>
      </w:r>
      <w:r w:rsidRPr="007818EB">
        <w:rPr>
          <w:rFonts w:eastAsia="Calibri" w:cs="Calibri"/>
          <w:iCs/>
          <w:u w:val="single"/>
          <w:bdr w:val="single" w:sz="8" w:space="0" w:color="auto"/>
        </w:rPr>
        <w:t>domestic reforms and strengthen their international alliances.</w:t>
      </w:r>
      <w:r w:rsidRPr="007818EB">
        <w:rPr>
          <w:rFonts w:eastAsia="Calibri" w:cs="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cs="Calibri"/>
          <w:u w:val="single"/>
        </w:rPr>
        <w:t xml:space="preserve">The bad news of renewed ideological rivalry could be </w:t>
      </w:r>
      <w:r w:rsidRPr="007818EB">
        <w:rPr>
          <w:rFonts w:eastAsia="Calibri" w:cs="Calibri"/>
          <w:iCs/>
          <w:u w:val="single"/>
          <w:bdr w:val="single" w:sz="8" w:space="0" w:color="auto"/>
        </w:rPr>
        <w:t xml:space="preserve">good news for the liberal international order. </w:t>
      </w:r>
    </w:p>
    <w:p w14:paraId="2FCCE6CF" w14:textId="77777777" w:rsidR="00EC1092" w:rsidRDefault="00EC1092" w:rsidP="00EC1092">
      <w:pPr>
        <w:pStyle w:val="Heading4"/>
      </w:pPr>
      <w:r>
        <w:t>Contention 3: WTO</w:t>
      </w:r>
    </w:p>
    <w:p w14:paraId="62BF5C2D" w14:textId="77777777" w:rsidR="00EC1092" w:rsidRPr="00CB7830" w:rsidRDefault="00EC1092" w:rsidP="00EC1092">
      <w:pPr>
        <w:pStyle w:val="Heading4"/>
      </w:pPr>
      <w:r>
        <w:t xml:space="preserve">1. COVID vaccine debate will kill the WTO- there are no alternate causes and solvency is reverse causal </w:t>
      </w:r>
    </w:p>
    <w:p w14:paraId="62402767" w14:textId="77777777" w:rsidR="00EC1092" w:rsidRPr="00CB7830" w:rsidRDefault="00EC1092" w:rsidP="00EC1092">
      <w:pPr>
        <w:rPr>
          <w:rStyle w:val="Style13ptBold"/>
        </w:rPr>
      </w:pPr>
      <w:r w:rsidRPr="00CB7830">
        <w:rPr>
          <w:rStyle w:val="Style13ptBold"/>
        </w:rPr>
        <w:t>Meyer 6-18-21</w:t>
      </w:r>
    </w:p>
    <w:p w14:paraId="52347A53" w14:textId="77777777" w:rsidR="00EC1092" w:rsidRPr="00CB7830" w:rsidRDefault="00EC1092" w:rsidP="00EC1092">
      <w:pPr>
        <w:rPr>
          <w:rStyle w:val="StyleUnderline"/>
          <w:sz w:val="16"/>
          <w:u w:val="none"/>
        </w:rPr>
      </w:pPr>
      <w:r w:rsidRPr="00CB7830">
        <w:rPr>
          <w:rStyle w:val="StyleUnderline"/>
          <w:sz w:val="16"/>
          <w:u w:val="none"/>
        </w:rPr>
        <w:t>(David, Senior Writer,  https://fortune.com/2021/06/18/wto-covid-vaccines-patents-waiver-south-africa-trips/)</w:t>
      </w:r>
    </w:p>
    <w:p w14:paraId="4245AF2C" w14:textId="77777777" w:rsidR="00EC1092" w:rsidRPr="007A6DCA" w:rsidRDefault="00EC1092" w:rsidP="00EC1092">
      <w:pPr>
        <w:rPr>
          <w:sz w:val="16"/>
        </w:rPr>
      </w:pPr>
      <w:r w:rsidRPr="00C209DB">
        <w:rPr>
          <w:rStyle w:val="StyleUnderline"/>
        </w:rPr>
        <w:t>The W</w:t>
      </w:r>
      <w:r w:rsidRPr="00CB7830">
        <w:rPr>
          <w:sz w:val="16"/>
        </w:rPr>
        <w:t xml:space="preserve">orld </w:t>
      </w:r>
      <w:r w:rsidRPr="00C209DB">
        <w:rPr>
          <w:rStyle w:val="StyleUnderline"/>
        </w:rPr>
        <w:t>T</w:t>
      </w:r>
      <w:r w:rsidRPr="00C209DB">
        <w:rPr>
          <w:sz w:val="16"/>
        </w:rPr>
        <w:t>rade</w:t>
      </w:r>
      <w:r w:rsidRPr="00CB7830">
        <w:rPr>
          <w:sz w:val="16"/>
        </w:rPr>
        <w:t xml:space="preserve"> </w:t>
      </w:r>
      <w:r w:rsidRPr="00C209DB">
        <w:rPr>
          <w:rStyle w:val="StyleUnderline"/>
        </w:rPr>
        <w:t>O</w:t>
      </w:r>
      <w:r w:rsidRPr="00CB7830">
        <w:rPr>
          <w:sz w:val="16"/>
        </w:rPr>
        <w:t xml:space="preserve">rganization </w:t>
      </w:r>
      <w:r w:rsidRPr="00C209DB">
        <w:rPr>
          <w:rStyle w:val="Emphasis"/>
        </w:rPr>
        <w:t>knows all about crises</w:t>
      </w:r>
      <w:r w:rsidRPr="00CB7830">
        <w:rPr>
          <w:sz w:val="16"/>
        </w:rPr>
        <w:t xml:space="preserve">. Former U.S. President Donald </w:t>
      </w:r>
      <w:r w:rsidRPr="00C209DB">
        <w:rPr>
          <w:rStyle w:val="StyleUnderline"/>
        </w:rPr>
        <w:t>Trump threw a wrench into its core function</w:t>
      </w:r>
      <w:r w:rsidRPr="00526BD9">
        <w:rPr>
          <w:rStyle w:val="StyleUnderline"/>
        </w:rPr>
        <w:t xml:space="preserve"> of resolving trade disputes</w:t>
      </w:r>
      <w:r w:rsidRPr="00CB7830">
        <w:rPr>
          <w:sz w:val="16"/>
        </w:rPr>
        <w:t>—a blocker that President Joe Biden has not yet removed—</w:t>
      </w:r>
      <w:r w:rsidRPr="00C209DB">
        <w:rPr>
          <w:rStyle w:val="StyleUnderline"/>
        </w:rPr>
        <w:t xml:space="preserve">and there is widespread dissatisfaction over the </w:t>
      </w:r>
      <w:r w:rsidRPr="00C209DB">
        <w:rPr>
          <w:rStyle w:val="Emphasis"/>
        </w:rPr>
        <w:t>fairness of the global trade rulebook</w:t>
      </w:r>
      <w:r w:rsidRPr="00C209DB">
        <w:rPr>
          <w:sz w:val="16"/>
        </w:rPr>
        <w:t>.</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2D6B7D">
        <w:rPr>
          <w:rStyle w:val="Emphasis"/>
          <w:highlight w:val="green"/>
        </w:rPr>
        <w:t>one crisis is more pressing than the others</w:t>
      </w:r>
      <w:r w:rsidRPr="002D6B7D">
        <w:rPr>
          <w:sz w:val="16"/>
          <w:highlight w:val="green"/>
        </w:rPr>
        <w:t xml:space="preserve">: </w:t>
      </w:r>
      <w:r w:rsidRPr="002D6B7D">
        <w:rPr>
          <w:rStyle w:val="Emphasis"/>
          <w:highlight w:val="green"/>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2D6B7D">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2D6B7D">
        <w:rPr>
          <w:rStyle w:val="StyleUnderline"/>
          <w:highlight w:val="green"/>
        </w:rPr>
        <w:t>this</w:t>
      </w:r>
      <w:r w:rsidRPr="00526BD9">
        <w:rPr>
          <w:rStyle w:val="StyleUnderline"/>
        </w:rPr>
        <w:t xml:space="preserve"> would be </w:t>
      </w:r>
      <w:r w:rsidRPr="002D6B7D">
        <w:rPr>
          <w:rStyle w:val="StyleUnderline"/>
          <w:highlight w:val="green"/>
        </w:rPr>
        <w:t xml:space="preserve">an </w:t>
      </w:r>
      <w:r w:rsidRPr="002D6B7D">
        <w:rPr>
          <w:rStyle w:val="Emphasis"/>
          <w:highlight w:val="green"/>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526BD9">
        <w:rPr>
          <w:rStyle w:val="StyleUnderline"/>
        </w:rPr>
        <w:t xml:space="preserve">If, in the face of one of humanity's greatest challenges in a century, the WTO functionally becomes an obstacle as in contrast to part of the solution, I </w:t>
      </w:r>
      <w:r w:rsidRPr="00C209DB">
        <w:rPr>
          <w:rStyle w:val="StyleUnderline"/>
        </w:rPr>
        <w:t xml:space="preserve">think </w:t>
      </w:r>
      <w:r w:rsidRPr="00C209DB">
        <w:rPr>
          <w:rStyle w:val="Emphasis"/>
        </w:rPr>
        <w:t xml:space="preserve">it </w:t>
      </w:r>
      <w:r w:rsidRPr="002D6B7D">
        <w:rPr>
          <w:rStyle w:val="Emphasis"/>
          <w:highlight w:val="green"/>
        </w:rPr>
        <w:t xml:space="preserve">could be the </w:t>
      </w:r>
      <w:r w:rsidRPr="002D6B7D">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2D6B7D">
        <w:rPr>
          <w:rStyle w:val="StyleUnderline"/>
          <w:highlight w:val="green"/>
        </w:rPr>
        <w:t>If the</w:t>
      </w:r>
      <w:r w:rsidRPr="00526BD9">
        <w:rPr>
          <w:sz w:val="16"/>
        </w:rPr>
        <w:t xml:space="preserve"> TRIPS </w:t>
      </w:r>
      <w:r w:rsidRPr="002D6B7D">
        <w:rPr>
          <w:rStyle w:val="StyleUnderline"/>
          <w:highlight w:val="green"/>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2D6B7D">
        <w:rPr>
          <w:rStyle w:val="StyleUnderline"/>
          <w:highlight w:val="green"/>
        </w:rPr>
        <w:t xml:space="preserve">it could </w:t>
      </w:r>
      <w:r w:rsidRPr="002D6B7D">
        <w:rPr>
          <w:rStyle w:val="Emphasis"/>
          <w:highlight w:val="green"/>
        </w:rPr>
        <w:t>create</w:t>
      </w:r>
      <w:r w:rsidRPr="002D6B7D">
        <w:rPr>
          <w:rStyle w:val="StyleUnderline"/>
          <w:highlight w:val="green"/>
        </w:rPr>
        <w:t xml:space="preserve"> </w:t>
      </w:r>
      <w:r w:rsidRPr="002D6B7D">
        <w:rPr>
          <w:rStyle w:val="Emphasis"/>
          <w:highlight w:val="green"/>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w:t>
      </w:r>
      <w:r w:rsidRPr="00526BD9">
        <w:rPr>
          <w:sz w:val="16"/>
        </w:rPr>
        <w:lastRenderedPageBreak/>
        <w:t xml:space="preserve">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2D6B7D">
        <w:rPr>
          <w:rStyle w:val="Emphasis"/>
          <w:highlight w:val="green"/>
        </w:rPr>
        <w:t>the will and the good faith</w:t>
      </w:r>
      <w:r w:rsidRPr="002D6B7D">
        <w:rPr>
          <w:rStyle w:val="StyleUnderline"/>
          <w:highlight w:val="green"/>
        </w:rPr>
        <w:t xml:space="preserve"> to tackle these challenges is </w:t>
      </w:r>
      <w:r w:rsidRPr="002D6B7D">
        <w:rPr>
          <w:rStyle w:val="Emphasis"/>
          <w:highlight w:val="green"/>
        </w:rPr>
        <w:t>increased enormously</w:t>
      </w:r>
      <w:r w:rsidRPr="002D6B7D">
        <w:rPr>
          <w:rStyle w:val="StyleUnderline"/>
          <w:highlight w:val="green"/>
        </w:rPr>
        <w:t xml:space="preserve"> if the WTO has the </w:t>
      </w:r>
      <w:r w:rsidRPr="002D6B7D">
        <w:rPr>
          <w:rStyle w:val="Emphasis"/>
          <w:highlight w:val="green"/>
        </w:rPr>
        <w:t>experience of being part of the solution, not just an obstacle.</w:t>
      </w:r>
      <w:r w:rsidRPr="00526BD9">
        <w:rPr>
          <w:rStyle w:val="Emphasis"/>
        </w:rPr>
        <w:t>"</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2D6B7D">
        <w:rPr>
          <w:rStyle w:val="StyleUnderline"/>
          <w:highlight w:val="green"/>
        </w:rPr>
        <w:t xml:space="preserve">The WTO must </w:t>
      </w:r>
      <w:r w:rsidRPr="002D6B7D">
        <w:rPr>
          <w:rStyle w:val="Emphasis"/>
          <w:highlight w:val="green"/>
        </w:rPr>
        <w:t>demonstrate that global trade rules can help address the human catastrophe</w:t>
      </w:r>
      <w:r w:rsidRPr="002D6B7D">
        <w:rPr>
          <w:rStyle w:val="StyleUnderline"/>
          <w:highlight w:val="green"/>
        </w:rPr>
        <w:t xml:space="preserve"> o</w:t>
      </w:r>
      <w:r w:rsidRPr="00526BD9">
        <w:rPr>
          <w:rStyle w:val="StyleUnderline"/>
        </w:rPr>
        <w:t xml:space="preserve">f the </w:t>
      </w:r>
      <w:r w:rsidRPr="002D6B7D">
        <w:rPr>
          <w:rStyle w:val="StyleUnderline"/>
          <w:highlight w:val="green"/>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065E0FD7" w14:textId="77777777" w:rsidR="00EC1092" w:rsidRDefault="00EC1092" w:rsidP="00EC1092">
      <w:pPr>
        <w:pStyle w:val="Heading4"/>
      </w:pPr>
      <w:r>
        <w:t xml:space="preserve">2. The WTO dampens US-China great power conflict which is crucial to solve a laundry list of existential threats. Cooperation on global vaccine distribution is a vital test case </w:t>
      </w:r>
    </w:p>
    <w:p w14:paraId="61927150" w14:textId="77777777" w:rsidR="00EC1092" w:rsidRPr="00AB68B0" w:rsidRDefault="00EC1092" w:rsidP="00EC1092">
      <w:pPr>
        <w:rPr>
          <w:rStyle w:val="Style13ptBold"/>
        </w:rPr>
      </w:pPr>
      <w:r w:rsidRPr="00AB68B0">
        <w:rPr>
          <w:rStyle w:val="Style13ptBold"/>
        </w:rPr>
        <w:t xml:space="preserve">Shaffer, JD Stanford, 21 </w:t>
      </w:r>
    </w:p>
    <w:p w14:paraId="4A11EB78" w14:textId="77777777" w:rsidR="00EC1092" w:rsidRPr="00AB68B0" w:rsidRDefault="00EC1092" w:rsidP="00EC1092">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AB68B0">
          <w:rPr>
            <w:rStyle w:val="Hyperlink"/>
            <w:sz w:val="16"/>
          </w:rPr>
          <w:t>https://thehill.com/opinion/international/559049-the-us-must-engage-with-china-even-when-countering-china</w:t>
        </w:r>
      </w:hyperlink>
      <w:r w:rsidRPr="00AB68B0">
        <w:rPr>
          <w:sz w:val="16"/>
        </w:rPr>
        <w:t xml:space="preserve">, 6-21) </w:t>
      </w:r>
    </w:p>
    <w:p w14:paraId="2C833988" w14:textId="77777777" w:rsidR="00EC1092" w:rsidRPr="007A6DCA" w:rsidRDefault="00EC1092" w:rsidP="00EC1092">
      <w:pPr>
        <w:rPr>
          <w:u w:val="single"/>
        </w:rPr>
      </w:pPr>
      <w:r w:rsidRPr="00AB68B0">
        <w:rPr>
          <w:sz w:val="16"/>
        </w:rPr>
        <w:lastRenderedPageBreak/>
        <w:t xml:space="preserve">A policy statement heard around the world is that </w:t>
      </w:r>
      <w:r w:rsidRPr="00E3799C">
        <w:rPr>
          <w:rStyle w:val="StyleUnderline"/>
        </w:rPr>
        <w:t>U.S. engagement with China “has come to an end</w:t>
      </w:r>
      <w:r w:rsidRPr="00AB68B0">
        <w:rPr>
          <w:sz w:val="16"/>
        </w:rPr>
        <w:t xml:space="preserve">.” It suggests that the </w:t>
      </w:r>
      <w:r w:rsidRPr="00E3799C">
        <w:rPr>
          <w:rStyle w:val="StyleUnderline"/>
        </w:rPr>
        <w:t xml:space="preserve">Biden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2D6B7D">
        <w:rPr>
          <w:rStyle w:val="Emphasis"/>
          <w:highlight w:val="green"/>
        </w:rPr>
        <w:t xml:space="preserve">Trade </w:t>
      </w:r>
      <w:r w:rsidRPr="00C209DB">
        <w:rPr>
          <w:rStyle w:val="Emphasis"/>
        </w:rPr>
        <w:t xml:space="preserve">and technology </w:t>
      </w:r>
      <w:r w:rsidRPr="002D6B7D">
        <w:rPr>
          <w:rStyle w:val="Emphasis"/>
          <w:highlight w:val="green"/>
        </w:rPr>
        <w:t>policies are rife with rivalry and competition</w:t>
      </w:r>
      <w:r w:rsidRPr="002D6B7D">
        <w:rPr>
          <w:sz w:val="16"/>
          <w:highlight w:val="green"/>
        </w:rPr>
        <w:t xml:space="preserve">. </w:t>
      </w:r>
      <w:r w:rsidRPr="002D6B7D">
        <w:rPr>
          <w:rStyle w:val="Emphasis"/>
          <w:highlight w:val="green"/>
        </w:rPr>
        <w:t xml:space="preserve">These policies can trigger harmful </w:t>
      </w:r>
      <w:r w:rsidRPr="00C209DB">
        <w:rPr>
          <w:rStyle w:val="Emphasis"/>
        </w:rPr>
        <w:t>tit-for-tat</w:t>
      </w:r>
      <w:r w:rsidRPr="002D6B7D">
        <w:rPr>
          <w:rStyle w:val="Emphasis"/>
          <w:highlight w:val="green"/>
        </w:rPr>
        <w:t xml:space="preserve"> escalations if they are not grounded in agreed rules and understandings</w:t>
      </w:r>
      <w:r w:rsidRPr="00E3799C">
        <w:rPr>
          <w:rStyle w:val="Emphasis"/>
        </w:rPr>
        <w:t>.</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C209DB">
        <w:rPr>
          <w:rStyle w:val="StyleUnderline"/>
          <w:highlight w:val="green"/>
        </w:rPr>
        <w:t>the</w:t>
      </w:r>
      <w:r w:rsidRPr="00AB68B0">
        <w:rPr>
          <w:sz w:val="16"/>
        </w:rPr>
        <w:t xml:space="preserve"> World Trade Organization </w:t>
      </w:r>
      <w:r w:rsidRPr="00E3799C">
        <w:rPr>
          <w:rStyle w:val="Emphasis"/>
        </w:rPr>
        <w:t>(</w:t>
      </w:r>
      <w:r w:rsidRPr="002D6B7D">
        <w:rPr>
          <w:rStyle w:val="Emphasis"/>
          <w:highlight w:val="green"/>
        </w:rPr>
        <w:t>WTO</w:t>
      </w:r>
      <w:r w:rsidRPr="00E3799C">
        <w:rPr>
          <w:rStyle w:val="Emphasis"/>
        </w:rPr>
        <w:t>)</w:t>
      </w:r>
      <w:r w:rsidRPr="00AB68B0">
        <w:rPr>
          <w:sz w:val="16"/>
        </w:rPr>
        <w:t xml:space="preserve"> can </w:t>
      </w:r>
      <w:r w:rsidRPr="002D6B7D">
        <w:rPr>
          <w:rStyle w:val="Emphasis"/>
          <w:highlight w:val="green"/>
        </w:rPr>
        <w:t>help parties manage their conflicts</w:t>
      </w:r>
      <w:r w:rsidRPr="002D6B7D">
        <w:rPr>
          <w:rStyle w:val="StyleUnderline"/>
          <w:highlight w:val="green"/>
        </w:rPr>
        <w:t xml:space="preserve"> so that they are </w:t>
      </w:r>
      <w:r w:rsidRPr="002D6B7D">
        <w:rPr>
          <w:rStyle w:val="Emphasis"/>
          <w:highlight w:val="green"/>
        </w:rPr>
        <w:t>not mutually destructive.</w:t>
      </w:r>
      <w:r w:rsidRPr="00AB68B0">
        <w:rPr>
          <w:sz w:val="16"/>
        </w:rPr>
        <w:t xml:space="preserve"> China will be indispensable in any U.S. effort to update and “reform” WTO rules. Second</w:t>
      </w:r>
      <w:r w:rsidRPr="002D6B7D">
        <w:rPr>
          <w:sz w:val="16"/>
          <w:highlight w:val="green"/>
        </w:rPr>
        <w:t xml:space="preserve">, </w:t>
      </w:r>
      <w:r w:rsidRPr="002D6B7D">
        <w:rPr>
          <w:rStyle w:val="StyleUnderline"/>
          <w:highlight w:val="green"/>
        </w:rPr>
        <w:t>the U</w:t>
      </w:r>
      <w:r w:rsidRPr="00AB68B0">
        <w:rPr>
          <w:sz w:val="16"/>
        </w:rPr>
        <w:t xml:space="preserve">nited </w:t>
      </w:r>
      <w:r w:rsidRPr="002D6B7D">
        <w:rPr>
          <w:rStyle w:val="StyleUnderline"/>
          <w:highlight w:val="green"/>
        </w:rPr>
        <w:t>S</w:t>
      </w:r>
      <w:r w:rsidRPr="00AB68B0">
        <w:rPr>
          <w:sz w:val="16"/>
        </w:rPr>
        <w:t xml:space="preserve">tates </w:t>
      </w:r>
      <w:r w:rsidRPr="002D6B7D">
        <w:rPr>
          <w:rStyle w:val="StyleUnderline"/>
          <w:highlight w:val="green"/>
        </w:rPr>
        <w:t xml:space="preserve">needs to work with China to effectively address </w:t>
      </w:r>
      <w:r w:rsidRPr="002D6B7D">
        <w:rPr>
          <w:rStyle w:val="Emphasis"/>
          <w:highlight w:val="green"/>
        </w:rPr>
        <w:t>common global, existential challenges</w:t>
      </w:r>
      <w:r w:rsidRPr="00AB68B0">
        <w:rPr>
          <w:sz w:val="16"/>
        </w:rPr>
        <w:t xml:space="preserve">. Campbell mentioned three: </w:t>
      </w:r>
      <w:r w:rsidRPr="002D6B7D">
        <w:rPr>
          <w:rStyle w:val="Emphasis"/>
          <w:highlight w:val="green"/>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C209DB">
        <w:rPr>
          <w:rStyle w:val="StyleUnderline"/>
        </w:rPr>
        <w:t>The U.S.</w:t>
      </w:r>
      <w:r w:rsidRPr="00AB68B0">
        <w:rPr>
          <w:rStyle w:val="StyleUnderline"/>
        </w:rPr>
        <w:t xml:space="preserve"> also </w:t>
      </w:r>
      <w:r w:rsidRPr="00C209DB">
        <w:rPr>
          <w:rStyle w:val="StyleUnderline"/>
        </w:rPr>
        <w:t>worked with China to stem Iran’s ability to develop nuclear weapons under the Joint Comprehensive Plan of Action</w:t>
      </w:r>
      <w:r w:rsidRPr="00AB68B0">
        <w:rPr>
          <w:rStyle w:val="StyleUnderline"/>
        </w:rPr>
        <w:t>. It needs to do the same regarding North Korea’s nuclear program.</w:t>
      </w:r>
      <w:r>
        <w:rPr>
          <w:rStyle w:val="StyleUnderline"/>
        </w:rPr>
        <w:t xml:space="preserve"> </w:t>
      </w:r>
      <w:r w:rsidRPr="00C209DB">
        <w:rPr>
          <w:rStyle w:val="StyleUnderline"/>
        </w:rPr>
        <w:t>Even in these areas of mutual concern, competition and rivalry are present.</w:t>
      </w:r>
      <w:r w:rsidRPr="00AB68B0">
        <w:rPr>
          <w:rStyle w:val="StyleUnderline"/>
        </w:rPr>
        <w:t xml:space="preserve"> Yet such </w:t>
      </w:r>
      <w:r w:rsidRPr="002D6B7D">
        <w:rPr>
          <w:rStyle w:val="StyleUnderline"/>
          <w:highlight w:val="green"/>
        </w:rPr>
        <w:t>competition</w:t>
      </w:r>
      <w:r w:rsidRPr="00AB68B0">
        <w:rPr>
          <w:rStyle w:val="StyleUnderline"/>
        </w:rPr>
        <w:t xml:space="preserve"> also </w:t>
      </w:r>
      <w:r w:rsidRPr="002D6B7D">
        <w:rPr>
          <w:rStyle w:val="StyleUnderline"/>
          <w:highlight w:val="green"/>
        </w:rPr>
        <w:t>can lead to mutually beneficial outcomes</w:t>
      </w:r>
      <w:r w:rsidRPr="002D6B7D">
        <w:rPr>
          <w:rStyle w:val="Emphasis"/>
          <w:highlight w:val="green"/>
        </w:rPr>
        <w:t>, such as to provide vaccines globally</w:t>
      </w:r>
      <w:r w:rsidRPr="00AB68B0">
        <w:rPr>
          <w:rStyle w:val="StyleUnderline"/>
        </w:rPr>
        <w:t xml:space="preserve"> and to develop green technologies.</w:t>
      </w:r>
    </w:p>
    <w:p w14:paraId="4142CF34" w14:textId="77777777" w:rsidR="00EC1092" w:rsidRDefault="00EC1092" w:rsidP="00EC1092">
      <w:pPr>
        <w:pStyle w:val="Heading4"/>
      </w:pPr>
      <w:r>
        <w:t>3. The WTO reduces war through peace dividends, interdependence, and rule of law</w:t>
      </w:r>
    </w:p>
    <w:p w14:paraId="3B13CB98" w14:textId="77777777" w:rsidR="00EC1092" w:rsidRPr="00B51DB2" w:rsidRDefault="00EC1092" w:rsidP="00EC1092">
      <w:pPr>
        <w:rPr>
          <w:rStyle w:val="Style13ptBold"/>
        </w:rPr>
      </w:pPr>
      <w:r w:rsidRPr="00B51DB2">
        <w:rPr>
          <w:rStyle w:val="Style13ptBold"/>
        </w:rPr>
        <w:t>Baldwin, PhD, and Nakotomi 15</w:t>
      </w:r>
    </w:p>
    <w:p w14:paraId="0176478F" w14:textId="77777777" w:rsidR="00EC1092" w:rsidRPr="00B51DB2" w:rsidRDefault="00EC1092" w:rsidP="00EC1092">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3" w:history="1">
        <w:r w:rsidRPr="00B51DB2">
          <w:rPr>
            <w:rStyle w:val="Hyperlink"/>
            <w:sz w:val="16"/>
          </w:rPr>
          <w:t>https://cepr.org/sites/default/files/policy_insights/PolicyInsight84.pdf</w:t>
        </w:r>
      </w:hyperlink>
      <w:r w:rsidRPr="00B51DB2">
        <w:rPr>
          <w:sz w:val="16"/>
        </w:rPr>
        <w:t>, July)</w:t>
      </w:r>
    </w:p>
    <w:p w14:paraId="31A3FB69" w14:textId="77777777" w:rsidR="00EC1092" w:rsidRPr="007A6DCA" w:rsidRDefault="00EC1092" w:rsidP="00EC1092">
      <w:pPr>
        <w:rPr>
          <w:u w:val="single"/>
        </w:rPr>
      </w:pPr>
      <w:r w:rsidRPr="002D6B7D">
        <w:rPr>
          <w:rStyle w:val="StyleUnderline"/>
          <w:highlight w:val="green"/>
        </w:rPr>
        <w:t>The WTO</w:t>
      </w:r>
      <w:r w:rsidRPr="002D6B7D">
        <w:rPr>
          <w:sz w:val="16"/>
          <w:highlight w:val="green"/>
        </w:rPr>
        <w:t>,</w:t>
      </w:r>
      <w:r w:rsidRPr="00B51DB2">
        <w:rPr>
          <w:sz w:val="16"/>
        </w:rPr>
        <w:t xml:space="preserve"> and the GATT before it, </w:t>
      </w:r>
      <w:r w:rsidRPr="002D6B7D">
        <w:rPr>
          <w:rStyle w:val="StyleUnderline"/>
          <w:highlight w:val="green"/>
        </w:rPr>
        <w:t xml:space="preserve">has been one the planet’s </w:t>
      </w:r>
      <w:r w:rsidRPr="002D6B7D">
        <w:rPr>
          <w:rStyle w:val="Emphasis"/>
          <w:highlight w:val="green"/>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2D6B7D">
        <w:rPr>
          <w:rStyle w:val="StyleUnderline"/>
          <w:highlight w:val="green"/>
        </w:rPr>
        <w:t>cooperation supports and encourages trade</w:t>
      </w:r>
      <w:r w:rsidRPr="00957338">
        <w:rPr>
          <w:rStyle w:val="StyleUnderline"/>
        </w:rPr>
        <w:t>, which,</w:t>
      </w:r>
      <w:r>
        <w:rPr>
          <w:rStyle w:val="StyleUnderline"/>
        </w:rPr>
        <w:t xml:space="preserve"> </w:t>
      </w:r>
      <w:r w:rsidRPr="00957338">
        <w:rPr>
          <w:rStyle w:val="StyleUnderline"/>
        </w:rPr>
        <w:t xml:space="preserve">in turn, </w:t>
      </w:r>
      <w:r w:rsidRPr="002D6B7D">
        <w:rPr>
          <w:rStyle w:val="StyleUnderline"/>
          <w:highlight w:val="green"/>
        </w:rPr>
        <w:t xml:space="preserve">fosters </w:t>
      </w:r>
      <w:r w:rsidRPr="002D6B7D">
        <w:rPr>
          <w:rStyle w:val="Emphasis"/>
          <w:highlight w:val="green"/>
        </w:rPr>
        <w:t>peace and rising living standards</w:t>
      </w:r>
      <w:r w:rsidRPr="002D6B7D">
        <w:rPr>
          <w:rStyle w:val="StyleUnderline"/>
          <w:highlight w:val="green"/>
        </w:rPr>
        <w:t xml:space="preserve"> 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 xml:space="preserve">scale. With access </w:t>
      </w:r>
      <w:r w:rsidRPr="00957338">
        <w:rPr>
          <w:rStyle w:val="StyleUnderline"/>
        </w:rPr>
        <w:lastRenderedPageBreak/>
        <w:t>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2D6B7D">
        <w:rPr>
          <w:rStyle w:val="StyleUnderline"/>
          <w:highlight w:val="green"/>
        </w:rPr>
        <w:t>Trade</w:t>
      </w:r>
      <w:r w:rsidRPr="00957338">
        <w:rPr>
          <w:sz w:val="16"/>
        </w:rPr>
        <w:t xml:space="preserve">, in other words, </w:t>
      </w:r>
      <w:r w:rsidRPr="002D6B7D">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209DB">
        <w:rPr>
          <w:rStyle w:val="StyleUnderline"/>
        </w:rPr>
        <w:t>The</w:t>
      </w:r>
      <w:r w:rsidRPr="00957338">
        <w:rPr>
          <w:rStyle w:val="StyleUnderline"/>
        </w:rPr>
        <w:t xml:space="preserve"> </w:t>
      </w:r>
      <w:r w:rsidRPr="00957338">
        <w:rPr>
          <w:sz w:val="16"/>
        </w:rPr>
        <w:t>result is what could be called the GATT/</w:t>
      </w:r>
      <w:r w:rsidRPr="00C209DB">
        <w:rPr>
          <w:rStyle w:val="StyleUnderline"/>
        </w:rPr>
        <w:t>WTO ‘code of good conduct’</w:t>
      </w:r>
      <w:r w:rsidRPr="00957338">
        <w:rPr>
          <w:rStyle w:val="StyleUnderline"/>
        </w:rPr>
        <w: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 xml:space="preserve">The </w:t>
      </w:r>
      <w:r w:rsidRPr="00C209DB">
        <w:rPr>
          <w:rStyle w:val="StyleUnderline"/>
        </w:rPr>
        <w:t>resulting economic success was nothing short of spectacular</w:t>
      </w:r>
      <w:r w:rsidRPr="00957338">
        <w:rPr>
          <w:rStyle w:val="StyleUnderline"/>
        </w:rPr>
        <w:t>.</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2D6B7D">
        <w:rPr>
          <w:rStyle w:val="StyleUnderline"/>
          <w:highlight w:val="green"/>
        </w:rPr>
        <w:t xml:space="preserve">This success produced a </w:t>
      </w:r>
      <w:r w:rsidRPr="002D6B7D">
        <w:rPr>
          <w:rStyle w:val="Emphasis"/>
          <w:highlight w:val="green"/>
        </w:rPr>
        <w:t>historic shift in the mindset of global political, business, and labour leaders</w:t>
      </w:r>
      <w:r w:rsidRPr="002D6B7D">
        <w:rPr>
          <w:rStyle w:val="StyleUnderline"/>
          <w:highlight w:val="green"/>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selfreinforcing cycle. </w:t>
      </w:r>
      <w:r w:rsidRPr="002D6B7D">
        <w:rPr>
          <w:rStyle w:val="StyleUnderline"/>
          <w:highlight w:val="green"/>
        </w:rPr>
        <w:t xml:space="preserve">Booming trade and incomes strengthened GATT members’ belief that following the code of conduct was good policy </w:t>
      </w:r>
      <w:r w:rsidRPr="00C209DB">
        <w:rPr>
          <w:rStyle w:val="StyleUnderline"/>
        </w:rPr>
        <w:t xml:space="preserve">from a </w:t>
      </w:r>
      <w:r w:rsidRPr="00C209DB">
        <w:rPr>
          <w:rStyle w:val="Emphasis"/>
        </w:rPr>
        <w:t>purely 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 xml:space="preserve">to expect that the rules would be respected, </w:t>
      </w:r>
      <w:r w:rsidRPr="002D6B7D">
        <w:rPr>
          <w:rStyle w:val="StyleUnderline"/>
          <w:highlight w:val="green"/>
        </w:rPr>
        <w:t xml:space="preserve">they adopted behaviours that conformed to the rules – thus </w:t>
      </w:r>
      <w:r w:rsidRPr="002D6B7D">
        <w:rPr>
          <w:rStyle w:val="Emphasis"/>
          <w:highlight w:val="green"/>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C209DB">
        <w:rPr>
          <w:rStyle w:val="Emphasis"/>
          <w:highlight w:val="green"/>
        </w:rPr>
        <w:t xml:space="preserve">It is a </w:t>
      </w:r>
      <w:r w:rsidRPr="002D6B7D">
        <w:rPr>
          <w:rStyle w:val="Emphasis"/>
          <w:highlight w:val="green"/>
        </w:rPr>
        <w:t>precious ‘public good’ for world trade and, more generally, for world peace; multilateral cooperation on anything 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7AF0C967" w14:textId="77777777" w:rsidR="00EC1092" w:rsidRDefault="00EC1092" w:rsidP="00EC1092">
      <w:pPr>
        <w:pStyle w:val="Heading4"/>
      </w:pPr>
      <w:r>
        <w:t xml:space="preserve">Plan: Member nations of the World Trade Organization ought to reduce intellectual property protections for medicines for COVID-19 </w:t>
      </w:r>
    </w:p>
    <w:p w14:paraId="026B6D18" w14:textId="77777777" w:rsidR="00EC1092" w:rsidRPr="002D1555" w:rsidRDefault="00EC1092" w:rsidP="00EC1092"/>
    <w:p w14:paraId="6E44E68A" w14:textId="77777777" w:rsidR="00EC1092" w:rsidRDefault="00EC1092" w:rsidP="00EC1092">
      <w:pPr>
        <w:pStyle w:val="Heading4"/>
      </w:pPr>
      <w:r>
        <w:t xml:space="preserve">Contention 4: Solvency </w:t>
      </w:r>
    </w:p>
    <w:p w14:paraId="644D3E82" w14:textId="77777777" w:rsidR="00EC1092" w:rsidRDefault="00EC1092" w:rsidP="00EC1092">
      <w:pPr>
        <w:pStyle w:val="Heading4"/>
      </w:pPr>
      <w:r>
        <w:t>1.</w:t>
      </w:r>
      <w:r w:rsidRPr="00134F7F">
        <w:t xml:space="preserve"> </w:t>
      </w:r>
      <w:r>
        <w:t>The plan creates a new goldilocks patent law that exempts pandemics</w:t>
      </w:r>
    </w:p>
    <w:p w14:paraId="0263F43F" w14:textId="77777777" w:rsidR="00EC1092" w:rsidRPr="00D15B9E" w:rsidRDefault="00EC1092" w:rsidP="00EC1092">
      <w:pPr>
        <w:rPr>
          <w:rStyle w:val="Style13ptBold"/>
        </w:rPr>
      </w:pPr>
      <w:r w:rsidRPr="00D15B9E">
        <w:rPr>
          <w:rStyle w:val="Style13ptBold"/>
        </w:rPr>
        <w:t>Lindsey, JD Harvard, 21</w:t>
      </w:r>
    </w:p>
    <w:p w14:paraId="4F9DC165" w14:textId="77777777" w:rsidR="00EC1092" w:rsidRPr="00D15B9E" w:rsidRDefault="00EC1092" w:rsidP="00EC1092">
      <w:pPr>
        <w:rPr>
          <w:sz w:val="16"/>
        </w:rPr>
      </w:pPr>
      <w:r w:rsidRPr="00D15B9E">
        <w:rPr>
          <w:sz w:val="16"/>
        </w:rPr>
        <w:lastRenderedPageBreak/>
        <w:t xml:space="preserve">(Brink, </w:t>
      </w:r>
      <w:hyperlink r:id="rId14" w:history="1">
        <w:r w:rsidRPr="00D15B9E">
          <w:rPr>
            <w:rStyle w:val="Hyperlink"/>
            <w:sz w:val="16"/>
          </w:rPr>
          <w:t>https://www.brookings.edu/blog/up-front/2021/06/03/why-intellectual-property-and-pandemics-dont-mix/</w:t>
        </w:r>
      </w:hyperlink>
      <w:r w:rsidRPr="00D15B9E">
        <w:rPr>
          <w:sz w:val="16"/>
        </w:rPr>
        <w:t>, 6-3)</w:t>
      </w:r>
    </w:p>
    <w:p w14:paraId="7211157C" w14:textId="77777777" w:rsidR="00EC1092" w:rsidRDefault="00EC1092" w:rsidP="00EC1092">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D6B7D">
        <w:rPr>
          <w:rStyle w:val="StyleUnderline"/>
          <w:highlight w:val="green"/>
        </w:rPr>
        <w:t>Criticisms of the</w:t>
      </w:r>
      <w:r w:rsidRPr="00D15B9E">
        <w:rPr>
          <w:sz w:val="16"/>
        </w:rPr>
        <w:t xml:space="preserve"> TRIPS </w:t>
      </w:r>
      <w:r w:rsidRPr="002D6B7D">
        <w:rPr>
          <w:rStyle w:val="StyleUnderline"/>
          <w:highlight w:val="green"/>
        </w:rPr>
        <w:t xml:space="preserve">waiver </w:t>
      </w:r>
      <w:r w:rsidRPr="001436E3">
        <w:rPr>
          <w:rStyle w:val="StyleUnderline"/>
        </w:rPr>
        <w:t xml:space="preserve">that focus only on the next few months </w:t>
      </w:r>
      <w:r w:rsidRPr="002D6B7D">
        <w:rPr>
          <w:rStyle w:val="StyleUnderline"/>
          <w:highlight w:val="green"/>
        </w:rPr>
        <w:t xml:space="preserve">are </w:t>
      </w:r>
      <w:r w:rsidRPr="001436E3">
        <w:rPr>
          <w:rStyle w:val="StyleUnderline"/>
        </w:rPr>
        <w:t xml:space="preserve">therefore </w:t>
      </w:r>
      <w:r w:rsidRPr="002D6B7D">
        <w:rPr>
          <w:rStyle w:val="StyleUnderline"/>
          <w:highlight w:val="green"/>
        </w:rPr>
        <w:t xml:space="preserve">short-sighted: this pandemic could well drag on long enough for elimination of patent restrictions </w:t>
      </w:r>
      <w:r w:rsidRPr="002D6B7D">
        <w:rPr>
          <w:rStyle w:val="Emphasis"/>
          <w:highlight w:val="green"/>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D6B7D">
        <w:rPr>
          <w:rStyle w:val="StyleUnderline"/>
          <w:highlight w:val="green"/>
        </w:rPr>
        <w:t xml:space="preserve">Everything we do </w:t>
      </w:r>
      <w:r w:rsidRPr="001436E3">
        <w:rPr>
          <w:rStyle w:val="StyleUnderline"/>
        </w:rPr>
        <w:t xml:space="preserve">and learn in the current crisis </w:t>
      </w:r>
      <w:r w:rsidRPr="002D6B7D">
        <w:rPr>
          <w:rStyle w:val="StyleUnderline"/>
          <w:highlight w:val="green"/>
        </w:rPr>
        <w:t xml:space="preserve">should be </w:t>
      </w:r>
      <w:r w:rsidRPr="001436E3">
        <w:rPr>
          <w:rStyle w:val="StyleUnderline"/>
          <w:highlight w:val="green"/>
        </w:rPr>
        <w:t xml:space="preserve">viewed </w:t>
      </w:r>
      <w:r w:rsidRPr="001436E3">
        <w:rPr>
          <w:rStyle w:val="StyleUnderline"/>
        </w:rPr>
        <w:t xml:space="preserve">from the perspective </w:t>
      </w:r>
      <w:r w:rsidRPr="002D6B7D">
        <w:rPr>
          <w:rStyle w:val="StyleUnderline"/>
          <w:highlight w:val="green"/>
        </w:rPr>
        <w:t xml:space="preserve">of getting </w:t>
      </w:r>
      <w:r w:rsidRPr="002D6B7D">
        <w:rPr>
          <w:rStyle w:val="Emphasis"/>
          <w:highlight w:val="green"/>
        </w:rPr>
        <w:t>ready for next time</w:t>
      </w:r>
      <w:r w:rsidRPr="00D15B9E">
        <w:rPr>
          <w:rStyle w:val="Emphasis"/>
        </w:rPr>
        <w:t>.</w:t>
      </w:r>
      <w:r w:rsidRPr="00D15B9E">
        <w:rPr>
          <w:sz w:val="16"/>
        </w:rPr>
        <w:t xml:space="preserve"> THE NATURE OF THE PATENT BARGAIN </w:t>
      </w:r>
      <w:r w:rsidRPr="002D6B7D">
        <w:rPr>
          <w:rStyle w:val="StyleUnderline"/>
          <w:highlight w:val="green"/>
        </w:rPr>
        <w:t xml:space="preserve">When we take the longer view, we can see a fundamental mismatch between the </w:t>
      </w:r>
      <w:r w:rsidRPr="001436E3">
        <w:rPr>
          <w:rStyle w:val="StyleUnderline"/>
        </w:rPr>
        <w:t xml:space="preserve">policy </w:t>
      </w:r>
      <w:r w:rsidRPr="002D6B7D">
        <w:rPr>
          <w:rStyle w:val="StyleUnderline"/>
          <w:highlight w:val="green"/>
        </w:rPr>
        <w:t>design of i</w:t>
      </w:r>
      <w:r w:rsidRPr="001436E3">
        <w:rPr>
          <w:rStyle w:val="StyleUnderline"/>
        </w:rPr>
        <w:t xml:space="preserve">ntellectual </w:t>
      </w:r>
      <w:r w:rsidRPr="002D6B7D">
        <w:rPr>
          <w:rStyle w:val="StyleUnderline"/>
          <w:highlight w:val="green"/>
        </w:rPr>
        <w:t>p</w:t>
      </w:r>
      <w:r w:rsidRPr="001436E3">
        <w:rPr>
          <w:rStyle w:val="StyleUnderline"/>
        </w:rPr>
        <w:t xml:space="preserve">roperty </w:t>
      </w:r>
      <w:r w:rsidRPr="002D6B7D">
        <w:rPr>
          <w:rStyle w:val="StyleUnderline"/>
          <w:highlight w:val="green"/>
        </w:rPr>
        <w:t>p</w:t>
      </w:r>
      <w:r w:rsidRPr="001436E3">
        <w:rPr>
          <w:rStyle w:val="StyleUnderline"/>
        </w:rPr>
        <w:t xml:space="preserve">rotection </w:t>
      </w:r>
      <w:r w:rsidRPr="002D6B7D">
        <w:rPr>
          <w:rStyle w:val="StyleUnderline"/>
          <w:highlight w:val="green"/>
        </w:rPr>
        <w:t xml:space="preserve">and the policy requirements of </w:t>
      </w:r>
      <w:r w:rsidRPr="002D6B7D">
        <w:rPr>
          <w:rStyle w:val="Emphasis"/>
          <w:highlight w:val="green"/>
        </w:rPr>
        <w:t>effective pandemic response.</w:t>
      </w:r>
      <w:r w:rsidRPr="00D15B9E">
        <w:rPr>
          <w:sz w:val="16"/>
        </w:rPr>
        <w:t xml:space="preserve"> Although </w:t>
      </w:r>
      <w:r w:rsidRPr="002D6B7D">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2D6B7D">
        <w:rPr>
          <w:rStyle w:val="StyleUnderline"/>
          <w:highlight w:val="green"/>
        </w:rPr>
        <w:t xml:space="preserve">progress is </w:t>
      </w:r>
      <w:r w:rsidRPr="001436E3">
        <w:rPr>
          <w:rStyle w:val="Emphasis"/>
        </w:rPr>
        <w:t xml:space="preserve">singularly </w:t>
      </w:r>
      <w:r w:rsidRPr="002D6B7D">
        <w:rPr>
          <w:rStyle w:val="Emphasis"/>
          <w:highlight w:val="green"/>
        </w:rPr>
        <w:t>ill-suited</w:t>
      </w:r>
      <w:r w:rsidRPr="002D6B7D">
        <w:rPr>
          <w:rStyle w:val="StyleUnderline"/>
          <w:highlight w:val="green"/>
        </w:rPr>
        <w:t xml:space="preserve"> to the </w:t>
      </w:r>
      <w:r w:rsidRPr="001436E3">
        <w:rPr>
          <w:rStyle w:val="StyleUnderline"/>
        </w:rPr>
        <w:t xml:space="preserve">emergency </w:t>
      </w:r>
      <w:r w:rsidRPr="002D6B7D">
        <w:rPr>
          <w:rStyle w:val="StyleUnderline"/>
          <w:highlight w:val="green"/>
        </w:rPr>
        <w:t>conditions of a pandemic</w:t>
      </w:r>
      <w:r w:rsidRPr="00D15B9E">
        <w:rPr>
          <w:rStyle w:val="StyleUnderline"/>
        </w:rPr>
        <w:t xml:space="preserve"> or other public health crisis. </w:t>
      </w:r>
      <w:r w:rsidRPr="002D6B7D">
        <w:rPr>
          <w:rStyle w:val="StyleUnderline"/>
          <w:highlight w:val="green"/>
        </w:rPr>
        <w:t>Securing a TRIPS waiver</w:t>
      </w:r>
      <w:r w:rsidRPr="00D15B9E">
        <w:rPr>
          <w:sz w:val="16"/>
        </w:rPr>
        <w:t xml:space="preserve"> for COVID-19 vaccines and treatments </w:t>
      </w:r>
      <w:r w:rsidRPr="002D6B7D">
        <w:rPr>
          <w:rStyle w:val="StyleUnderline"/>
          <w:highlight w:val="green"/>
        </w:rPr>
        <w:t>would</w:t>
      </w:r>
      <w:r w:rsidRPr="00D15B9E">
        <w:rPr>
          <w:sz w:val="16"/>
        </w:rPr>
        <w:t xml:space="preserve"> thus </w:t>
      </w:r>
      <w:r w:rsidRPr="002D6B7D">
        <w:rPr>
          <w:rStyle w:val="Emphasis"/>
          <w:highlight w:val="green"/>
        </w:rPr>
        <w:t>establish a salutary precedent</w:t>
      </w:r>
      <w:r w:rsidRPr="002D6B7D">
        <w:rPr>
          <w:sz w:val="16"/>
          <w:highlight w:val="green"/>
        </w:rPr>
        <w:t xml:space="preserve"> </w:t>
      </w:r>
      <w:r w:rsidRPr="002D6B7D">
        <w:rPr>
          <w:rStyle w:val="StyleUnderline"/>
          <w:highlight w:val="green"/>
        </w:rPr>
        <w:t>that,</w:t>
      </w:r>
      <w:r w:rsidRPr="002D6B7D">
        <w:rPr>
          <w:sz w:val="16"/>
          <w:highlight w:val="green"/>
        </w:rPr>
        <w:t xml:space="preserve"> </w:t>
      </w:r>
      <w:r w:rsidRPr="002D6B7D">
        <w:rPr>
          <w:rStyle w:val="StyleUnderline"/>
          <w:highlight w:val="green"/>
        </w:rPr>
        <w:t xml:space="preserve">in emergencies </w:t>
      </w:r>
      <w:r w:rsidRPr="00D158EF">
        <w:rPr>
          <w:rStyle w:val="StyleUnderline"/>
        </w:rPr>
        <w:t>of this kind</w:t>
      </w:r>
      <w:r w:rsidRPr="002D6B7D">
        <w:rPr>
          <w:rStyle w:val="StyleUnderline"/>
          <w:highlight w:val="green"/>
        </w:rPr>
        <w:t xml:space="preserve">, governments should employ other, </w:t>
      </w:r>
      <w:r w:rsidRPr="002D6B7D">
        <w:rPr>
          <w:rStyle w:val="Emphasis"/>
          <w:highlight w:val="green"/>
        </w:rPr>
        <w:t>more direct means to incentivize</w:t>
      </w:r>
      <w:r w:rsidRPr="00D15B9E">
        <w:rPr>
          <w:rStyle w:val="StyleUnderline"/>
        </w:rPr>
        <w:t xml:space="preserve"> the </w:t>
      </w:r>
      <w:r w:rsidRPr="002D6B7D">
        <w:rPr>
          <w:rStyle w:val="StyleUnderline"/>
          <w:highlight w:val="green"/>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2D6B7D">
        <w:rPr>
          <w:rStyle w:val="StyleUnderline"/>
          <w:highlight w:val="green"/>
        </w:rPr>
        <w:t xml:space="preserve">the U.S. patent system at </w:t>
      </w:r>
      <w:r w:rsidRPr="002D6B7D">
        <w:rPr>
          <w:rStyle w:val="Emphasis"/>
          <w:highlight w:val="green"/>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w:t>
      </w:r>
      <w:r w:rsidRPr="002D6B7D">
        <w:rPr>
          <w:rStyle w:val="StyleUnderline"/>
          <w:highlight w:val="green"/>
        </w:rPr>
        <w:t>, firms have abused the law by piling up patents for trivial, therapeutically irrelevant “innovations” that allow them to extend their monopolies and keep raising prices long beyond the statutorily contemplated 20 years</w:t>
      </w:r>
      <w:r w:rsidRPr="00D15B9E">
        <w:rPr>
          <w:rStyle w:val="StyleUnderline"/>
        </w:rPr>
        <w:t>.</w:t>
      </w:r>
      <w:r w:rsidRPr="00D15B9E">
        <w:rPr>
          <w:sz w:val="16"/>
        </w:rPr>
        <w:t xml:space="preserve"> </w:t>
      </w:r>
      <w:r w:rsidRPr="00D15B9E">
        <w:rPr>
          <w:rStyle w:val="StyleUnderline"/>
        </w:rPr>
        <w:t xml:space="preserve">Patent law is creating these unintended consequences because policymakers have been caught in an ideological fog that conflates “intellectual property” with actual property rights </w:t>
      </w:r>
      <w:r w:rsidRPr="00D15B9E">
        <w:rPr>
          <w:rStyle w:val="StyleUnderline"/>
        </w:rPr>
        <w:lastRenderedPageBreak/>
        <w:t>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D15B9E">
        <w:rPr>
          <w:rStyle w:val="Emphasis"/>
        </w:rPr>
        <w:t>patents’ mix of costs and benefits is misaligned with what is needed for an effective 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14722611" w14:textId="77777777" w:rsidR="00EC1092" w:rsidRDefault="00EC1092" w:rsidP="00EC1092">
      <w:pPr>
        <w:pStyle w:val="Heading4"/>
      </w:pPr>
      <w:r>
        <w:t>2. Critics of the IP waiver are wrong- it’s the most effective way to combat covid inequality, alternatives fail</w:t>
      </w:r>
    </w:p>
    <w:p w14:paraId="7A2B22EE" w14:textId="77777777" w:rsidR="00EC1092" w:rsidRPr="001E1AF1" w:rsidRDefault="00EC1092" w:rsidP="00EC1092">
      <w:pPr>
        <w:rPr>
          <w:rStyle w:val="Style13ptBold"/>
        </w:rPr>
      </w:pPr>
      <w:r w:rsidRPr="001E1AF1">
        <w:rPr>
          <w:rStyle w:val="Style13ptBold"/>
        </w:rPr>
        <w:t>Erfani et al, 21</w:t>
      </w:r>
    </w:p>
    <w:p w14:paraId="63E7EC9C" w14:textId="77777777" w:rsidR="00EC1092" w:rsidRDefault="00EC1092" w:rsidP="00EC1092">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8B3DFB">
        <w:rPr>
          <w:rStyle w:val="StyleUnderline"/>
        </w:rPr>
        <w:t xml:space="preserve">The </w:t>
      </w:r>
      <w:r w:rsidRPr="001436E3">
        <w:rPr>
          <w:rStyle w:val="StyleUnderline"/>
          <w:highlight w:val="green"/>
        </w:rPr>
        <w:t>barrier to</w:t>
      </w:r>
      <w:r w:rsidRPr="001E1AF1">
        <w:rPr>
          <w:sz w:val="16"/>
        </w:rPr>
        <w:t xml:space="preserve"> adequate </w:t>
      </w:r>
      <w:r w:rsidRPr="001436E3">
        <w:rPr>
          <w:rStyle w:val="StyleUnderline"/>
          <w:highlight w:val="green"/>
        </w:rPr>
        <w:t>vaccine supply</w:t>
      </w:r>
      <w:r w:rsidRPr="008B3DFB">
        <w:rPr>
          <w:rStyle w:val="StyleUnderline"/>
        </w:rPr>
        <w:t xml:space="preserve"> </w:t>
      </w:r>
      <w:r w:rsidRPr="001E1AF1">
        <w:rPr>
          <w:sz w:val="16"/>
        </w:rPr>
        <w:t xml:space="preserve">today </w:t>
      </w:r>
      <w:r w:rsidRPr="001436E3">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436E3">
        <w:rPr>
          <w:sz w:val="16"/>
          <w:highlight w:val="green"/>
        </w:rPr>
        <w:t>(</w:t>
      </w:r>
      <w:r w:rsidRPr="001436E3">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1436E3">
        <w:rPr>
          <w:rStyle w:val="StyleUnderline"/>
          <w:highlight w:val="green"/>
        </w:rPr>
        <w:t xml:space="preserve">LMICs </w:t>
      </w:r>
      <w:r w:rsidRPr="001436E3">
        <w:rPr>
          <w:rStyle w:val="StyleUnderline"/>
        </w:rPr>
        <w:t xml:space="preserve">are </w:t>
      </w:r>
      <w:r w:rsidRPr="001436E3">
        <w:rPr>
          <w:rStyle w:val="Emphasis"/>
        </w:rPr>
        <w:t xml:space="preserve">wary about participating </w:t>
      </w:r>
      <w:r w:rsidRPr="001436E3">
        <w:rPr>
          <w:rStyle w:val="StyleUnderline"/>
        </w:rPr>
        <w:t xml:space="preserve">in well worn dynamics of </w:t>
      </w:r>
      <w:r w:rsidRPr="001436E3">
        <w:rPr>
          <w:rStyle w:val="Emphasis"/>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w:t>
      </w:r>
      <w:r w:rsidRPr="001436E3">
        <w:rPr>
          <w:rStyle w:val="StyleUnderline"/>
          <w:highlight w:val="green"/>
        </w:rPr>
        <w:t>are mobilising to overcome the fundamental paucity of available vaccines by challenging</w:t>
      </w:r>
      <w:r w:rsidRPr="008B3DFB">
        <w:rPr>
          <w:rStyle w:val="StyleUnderline"/>
        </w:rPr>
        <w:t xml:space="preserve"> established </w:t>
      </w:r>
      <w:r w:rsidRPr="001436E3">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8B3DFB">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w:t>
      </w:r>
      <w:r w:rsidRPr="001E1AF1">
        <w:rPr>
          <w:sz w:val="16"/>
        </w:rPr>
        <w:lastRenderedPageBreak/>
        <w:t xml:space="preserve">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414FED">
        <w:rPr>
          <w:rStyle w:val="Emphasis"/>
          <w:highlight w:val="green"/>
        </w:rPr>
        <w:t>global health analyses suggest that it will be vital to equitable and effective action against covid-19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1E1AF1">
        <w:rPr>
          <w:rStyle w:val="StyleUnderline"/>
        </w:rPr>
        <w:t>Rem</w:t>
      </w:r>
      <w:r w:rsidRPr="00414FED">
        <w:rPr>
          <w:rStyle w:val="StyleUnderline"/>
          <w:highlight w:val="green"/>
        </w:rPr>
        <w:t>oving IP barrier</w:t>
      </w:r>
      <w:r w:rsidRPr="001E1AF1">
        <w:rPr>
          <w:rStyle w:val="StyleUnderline"/>
        </w:rPr>
        <w:t>s</w:t>
      </w:r>
      <w:r w:rsidRPr="001E1AF1">
        <w:rPr>
          <w:sz w:val="16"/>
        </w:rPr>
        <w:t xml:space="preserve"> through the waiver </w:t>
      </w:r>
      <w:r w:rsidRPr="00414FED">
        <w:rPr>
          <w:rStyle w:val="Emphasis"/>
          <w:highlight w:val="green"/>
        </w:rPr>
        <w:t>will facilitate these efforts, more rapidly enable future hubs, engage a greater number of manufacturers, and 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414FED">
        <w:rPr>
          <w:rStyle w:val="StyleUnderline"/>
          <w:highlight w:val="green"/>
        </w:rPr>
        <w:t>the waiver</w:t>
      </w:r>
      <w:r w:rsidRPr="001E1AF1">
        <w:rPr>
          <w:sz w:val="16"/>
        </w:rPr>
        <w:t>—which encompasses the IP of all covid-19 vaccine-related technology</w:t>
      </w:r>
      <w:r w:rsidRPr="00414FED">
        <w:rPr>
          <w:sz w:val="16"/>
          <w:highlight w:val="green"/>
        </w:rPr>
        <w:t xml:space="preserve">— </w:t>
      </w:r>
      <w:r w:rsidRPr="00414FED">
        <w:rPr>
          <w:rStyle w:val="Emphasis"/>
          <w:highlight w:val="green"/>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while compulsory licences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w:t>
      </w:r>
      <w:r w:rsidRPr="001E1AF1">
        <w:rPr>
          <w:sz w:val="16"/>
        </w:rPr>
        <w:lastRenderedPageBreak/>
        <w:t xml:space="preserve">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414FED">
        <w:rPr>
          <w:rStyle w:val="Emphasis"/>
          <w:highlight w:val="green"/>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414FED">
        <w:rPr>
          <w:rStyle w:val="StyleUnderline"/>
          <w:highlight w:val="green"/>
        </w:rPr>
        <w:t>An IP waiver</w:t>
      </w:r>
      <w:r w:rsidRPr="001E1AF1">
        <w:rPr>
          <w:sz w:val="16"/>
        </w:rPr>
        <w:t xml:space="preserve"> for covid-19 vaccines </w:t>
      </w:r>
      <w:r w:rsidRPr="00414FED">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w:t>
      </w:r>
      <w:r w:rsidRPr="00414FED">
        <w:rPr>
          <w:rStyle w:val="StyleUnderline"/>
          <w:highlight w:val="green"/>
        </w:rPr>
        <w:t xml:space="preserve">and </w:t>
      </w:r>
      <w:r w:rsidRPr="00414FED">
        <w:rPr>
          <w:rStyle w:val="Emphasis"/>
          <w:highlight w:val="gree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536D0918" w14:textId="77777777" w:rsidR="00EC1092" w:rsidRPr="002D1555" w:rsidRDefault="00EC1092" w:rsidP="00EC1092"/>
    <w:p w14:paraId="3CF40FBB" w14:textId="77777777" w:rsidR="00EC1092" w:rsidRDefault="00EC1092" w:rsidP="00EC1092">
      <w:pPr>
        <w:pStyle w:val="Heading1"/>
      </w:pPr>
      <w:r>
        <w:lastRenderedPageBreak/>
        <w:t>1AR</w:t>
      </w:r>
    </w:p>
    <w:p w14:paraId="7A0C6055" w14:textId="77777777" w:rsidR="00EC1092" w:rsidRDefault="00EC1092" w:rsidP="00EC1092">
      <w:pPr>
        <w:pStyle w:val="Heading2"/>
      </w:pPr>
      <w:r>
        <w:lastRenderedPageBreak/>
        <w:t>Case</w:t>
      </w:r>
    </w:p>
    <w:p w14:paraId="47D89032" w14:textId="77777777" w:rsidR="00EC1092" w:rsidRDefault="00EC1092" w:rsidP="00EC1092">
      <w:pPr>
        <w:pStyle w:val="Heading3"/>
      </w:pPr>
      <w:r>
        <w:lastRenderedPageBreak/>
        <w:t>AT: Lack of Knowledge</w:t>
      </w:r>
    </w:p>
    <w:p w14:paraId="5A20969E" w14:textId="77777777" w:rsidR="00EC1092" w:rsidRDefault="00EC1092" w:rsidP="00EC1092">
      <w:pPr>
        <w:pStyle w:val="Heading4"/>
      </w:pPr>
      <w:r>
        <w:t xml:space="preserve">1. Removing IP protections will increase production, diversify supply, and spur innovations that protect against future pandemics </w:t>
      </w:r>
    </w:p>
    <w:p w14:paraId="2F3F1E0A" w14:textId="77777777" w:rsidR="00EC1092" w:rsidRDefault="00EC1092" w:rsidP="00EC1092">
      <w:r w:rsidRPr="00236871">
        <w:rPr>
          <w:rStyle w:val="Style13ptBold"/>
        </w:rPr>
        <w:t>Human Rights Watch 6-3-21</w:t>
      </w:r>
      <w:r>
        <w:t xml:space="preserve"> https://www.hrw.org/news/2021/06/03/seven-reasons-eu-wrong-oppose-trips-waiver#</w:t>
      </w:r>
    </w:p>
    <w:p w14:paraId="23703C07" w14:textId="77777777" w:rsidR="00EC1092" w:rsidRPr="00236871" w:rsidRDefault="00EC1092" w:rsidP="00EC1092">
      <w:pPr>
        <w:rPr>
          <w:rStyle w:val="StyleUnderline"/>
        </w:rPr>
      </w:pPr>
      <w:r w:rsidRPr="00414FED">
        <w:rPr>
          <w:rStyle w:val="StyleUnderline"/>
          <w:highlight w:val="green"/>
        </w:rPr>
        <w:t>I</w:t>
      </w:r>
      <w:r w:rsidRPr="00236871">
        <w:rPr>
          <w:sz w:val="16"/>
        </w:rPr>
        <w:t xml:space="preserve">ntellectual </w:t>
      </w:r>
      <w:r w:rsidRPr="00414FED">
        <w:rPr>
          <w:rStyle w:val="StyleUnderline"/>
          <w:highlight w:val="green"/>
        </w:rPr>
        <w:t>p</w:t>
      </w:r>
      <w:r w:rsidRPr="00236871">
        <w:rPr>
          <w:sz w:val="16"/>
        </w:rPr>
        <w:t xml:space="preserve">roperty </w:t>
      </w:r>
      <w:r w:rsidRPr="00414FED">
        <w:rPr>
          <w:rStyle w:val="StyleUnderline"/>
          <w:highlight w:val="green"/>
        </w:rPr>
        <w:t>is</w:t>
      </w:r>
      <w:r w:rsidRPr="00236871">
        <w:rPr>
          <w:rStyle w:val="StyleUnderline"/>
        </w:rPr>
        <w:t xml:space="preserve"> </w:t>
      </w:r>
      <w:r w:rsidRPr="00414FED">
        <w:rPr>
          <w:rStyle w:val="StyleUnderline"/>
          <w:highlight w:val="green"/>
        </w:rPr>
        <w:t>currently a barrier to swiftly scaling up and diversifying the production of</w:t>
      </w:r>
      <w:r w:rsidRPr="00236871">
        <w:rPr>
          <w:rStyle w:val="StyleUnderline"/>
        </w:rPr>
        <w:t xml:space="preserve"> Covid-19 health products, including </w:t>
      </w:r>
      <w:r w:rsidRPr="00414FED">
        <w:rPr>
          <w:rStyle w:val="StyleUnderline"/>
          <w:highlight w:val="green"/>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Right now</w:t>
      </w:r>
      <w:r w:rsidRPr="00414FED">
        <w:rPr>
          <w:rStyle w:val="StyleUnderline"/>
          <w:highlight w:val="green"/>
        </w:rPr>
        <w:t>, there are manufacturers with capacity to produce additional Covid-19 vaccines</w:t>
      </w:r>
      <w:r w:rsidRPr="00236871">
        <w:rPr>
          <w:rStyle w:val="StyleUnderline"/>
        </w:rPr>
        <w:t xml:space="preserve"> and other health products at </w:t>
      </w:r>
      <w:r w:rsidRPr="00414FED">
        <w:rPr>
          <w:rStyle w:val="StyleUnderline"/>
          <w:highlight w:val="green"/>
        </w:rPr>
        <w:t>factories in Bangladesh, Canada, Denmark, India, and Israel</w:t>
      </w:r>
      <w:r w:rsidRPr="00236871">
        <w:rPr>
          <w:rStyle w:val="StyleUnderline"/>
        </w:rPr>
        <w:t xml:space="preserve">, but </w:t>
      </w:r>
      <w:r w:rsidRPr="00414FED">
        <w:rPr>
          <w:rStyle w:val="StyleUnderline"/>
          <w:highlight w:val="green"/>
        </w:rPr>
        <w:t>they are unable to contribute because they do not yet have the right 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w:t>
      </w:r>
      <w:r w:rsidRPr="00414FED">
        <w:rPr>
          <w:rStyle w:val="StyleUnderline"/>
          <w:highlight w:val="green"/>
        </w:rPr>
        <w:t>a waiver</w:t>
      </w:r>
      <w:r w:rsidRPr="00236871">
        <w:rPr>
          <w:rStyle w:val="StyleUnderline"/>
        </w:rPr>
        <w:t xml:space="preserve"> will not automatically expand production overnight, it </w:t>
      </w:r>
      <w:r w:rsidRPr="00414FED">
        <w:rPr>
          <w:rStyle w:val="StyleUnderline"/>
          <w:highlight w:val="green"/>
        </w:rPr>
        <w:t xml:space="preserve">paves the way for </w:t>
      </w:r>
      <w:r w:rsidRPr="00414FED">
        <w:rPr>
          <w:rStyle w:val="Emphasis"/>
          <w:highlight w:val="green"/>
        </w:rPr>
        <w:t>speedy technology 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it will </w:t>
      </w:r>
      <w:r w:rsidRPr="00414FED">
        <w:rPr>
          <w:rStyle w:val="StyleUnderline"/>
        </w:rPr>
        <w:t>ease</w:t>
      </w:r>
      <w:r w:rsidRPr="00236871">
        <w:rPr>
          <w:rStyle w:val="StyleUnderline"/>
        </w:rPr>
        <w:t xml:space="preserv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waiver will enable governments around the world to be prepared </w:t>
      </w:r>
      <w:r w:rsidRPr="00414FED">
        <w:rPr>
          <w:rStyle w:val="StyleUnderline"/>
          <w:highlight w:val="green"/>
        </w:rPr>
        <w:t xml:space="preserve">for </w:t>
      </w:r>
      <w:r w:rsidRPr="00414FED">
        <w:rPr>
          <w:rStyle w:val="Emphasis"/>
          <w:highlight w:val="green"/>
        </w:rPr>
        <w:t>a long-term response</w:t>
      </w:r>
      <w:r w:rsidRPr="00414FED">
        <w:rPr>
          <w:rStyle w:val="StyleUnderline"/>
          <w:highlight w:val="green"/>
        </w:rPr>
        <w:t xml:space="preserve"> to Covid-19</w:t>
      </w:r>
      <w:r w:rsidRPr="00414FED">
        <w:rPr>
          <w:sz w:val="16"/>
          <w:highlight w:val="green"/>
        </w:rPr>
        <w:t xml:space="preserve">. </w:t>
      </w:r>
      <w:r w:rsidRPr="00414FED">
        <w:rPr>
          <w:rStyle w:val="StyleUnderline"/>
          <w:highlight w:val="green"/>
        </w:rPr>
        <w:t>Experts have mapped out plans for how the manufacturing of</w:t>
      </w:r>
      <w:r w:rsidRPr="00236871">
        <w:rPr>
          <w:rStyle w:val="StyleUnderline"/>
        </w:rPr>
        <w:t xml:space="preserve"> mRNA and other vaccines, could be dramatically expanded in a relatively short period of time. </w:t>
      </w:r>
      <w:r w:rsidRPr="00414FED">
        <w:rPr>
          <w:rStyle w:val="StyleUnderline"/>
          <w:highlight w:val="green"/>
        </w:rPr>
        <w:t>Waiving</w:t>
      </w:r>
      <w:r w:rsidRPr="00236871">
        <w:rPr>
          <w:rStyle w:val="StyleUnderline"/>
        </w:rPr>
        <w:t xml:space="preserve"> </w:t>
      </w:r>
      <w:r w:rsidRPr="00414FED">
        <w:rPr>
          <w:rStyle w:val="StyleUnderline"/>
          <w:highlight w:val="green"/>
        </w:rPr>
        <w:t>certain IP rules</w:t>
      </w:r>
      <w:r w:rsidRPr="00236871">
        <w:rPr>
          <w:rStyle w:val="StyleUnderline"/>
        </w:rPr>
        <w:t xml:space="preserve"> in the TRIPS agreement over the next three years could help create diverse regional manufacturing hubs and </w:t>
      </w:r>
      <w:r w:rsidRPr="00414FED">
        <w:rPr>
          <w:rStyle w:val="StyleUnderline"/>
          <w:highlight w:val="green"/>
        </w:rPr>
        <w:t>protect</w:t>
      </w:r>
      <w:r w:rsidRPr="00236871">
        <w:rPr>
          <w:rStyle w:val="StyleUnderline"/>
        </w:rPr>
        <w:t xml:space="preserve"> the EU and </w:t>
      </w:r>
      <w:r w:rsidRPr="00414FED">
        <w:rPr>
          <w:rStyle w:val="StyleUnderline"/>
          <w:highlight w:val="green"/>
        </w:rPr>
        <w:t>the</w:t>
      </w:r>
      <w:r w:rsidRPr="00236871">
        <w:rPr>
          <w:rStyle w:val="StyleUnderline"/>
        </w:rPr>
        <w:t xml:space="preserve"> rest of the </w:t>
      </w:r>
      <w:r w:rsidRPr="00414FED">
        <w:rPr>
          <w:rStyle w:val="StyleUnderline"/>
          <w:highlight w:val="green"/>
        </w:rPr>
        <w:t xml:space="preserve">world </w:t>
      </w:r>
      <w:r w:rsidRPr="00414FED">
        <w:rPr>
          <w:rStyle w:val="Emphasis"/>
          <w:highlight w:val="green"/>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23BB9C94" w14:textId="77777777" w:rsidR="00EC1092" w:rsidRDefault="00EC1092" w:rsidP="00EC1092">
      <w:pPr>
        <w:pStyle w:val="Heading3"/>
        <w:rPr>
          <w:rStyle w:val="Style13ptBold"/>
        </w:rPr>
      </w:pPr>
      <w:r>
        <w:rPr>
          <w:rStyle w:val="Style13ptBold"/>
        </w:rPr>
        <w:lastRenderedPageBreak/>
        <w:t>AT: Slow</w:t>
      </w:r>
    </w:p>
    <w:p w14:paraId="6F72B0E8" w14:textId="77777777" w:rsidR="00EC1092" w:rsidRDefault="00EC1092" w:rsidP="00EC1092">
      <w:pPr>
        <w:rPr>
          <w:rStyle w:val="Style13ptBold"/>
        </w:rPr>
      </w:pPr>
      <w:r>
        <w:rPr>
          <w:rStyle w:val="Style13ptBold"/>
        </w:rPr>
        <w:t xml:space="preserve">Previous estimates wrong- waiver fast enough to solve </w:t>
      </w:r>
    </w:p>
    <w:p w14:paraId="1DF997A3" w14:textId="77777777" w:rsidR="00EC1092" w:rsidRPr="00CA0937" w:rsidRDefault="00EC1092" w:rsidP="00EC1092">
      <w:pPr>
        <w:rPr>
          <w:rStyle w:val="Style13ptBold"/>
        </w:rPr>
      </w:pPr>
      <w:r w:rsidRPr="00CA0937">
        <w:rPr>
          <w:rStyle w:val="Style13ptBold"/>
        </w:rPr>
        <w:t>Jecker and Atuire , PhDs, 21</w:t>
      </w:r>
    </w:p>
    <w:p w14:paraId="0B3B1CAA" w14:textId="77777777" w:rsidR="00EC1092" w:rsidRPr="00CA0937" w:rsidRDefault="00EC1092" w:rsidP="00EC1092">
      <w:pPr>
        <w:rPr>
          <w:rStyle w:val="StyleUnderline"/>
          <w:sz w:val="14"/>
          <w:u w:val="none"/>
        </w:rPr>
      </w:pPr>
      <w:r w:rsidRPr="00CA0937">
        <w:rPr>
          <w:sz w:val="14"/>
        </w:rPr>
        <w:t>(Nancy S., 1 Department of Bioethics &amp; Humanities, University of Washington School of Medicine, Caesar, Department of Philosophy and Classics, University of Ghana, https://jme.bmj.com/content/medethics/47/9/595.full.pdf)</w:t>
      </w:r>
    </w:p>
    <w:p w14:paraId="75C74E11" w14:textId="77777777" w:rsidR="00EC1092" w:rsidRPr="00CA0937" w:rsidRDefault="00EC1092" w:rsidP="00EC1092">
      <w:pPr>
        <w:rPr>
          <w:rStyle w:val="StyleUnderline"/>
        </w:rPr>
      </w:pPr>
      <w:r w:rsidRPr="00575649">
        <w:rPr>
          <w:rStyle w:val="StyleUnderline"/>
          <w:highlight w:val="green"/>
        </w:rPr>
        <w:t xml:space="preserve">It might be objected that waiving IP protections will not increase supply, because it takes years to establish manufacturing capacity. However, since the pandemic began, we have learnt it </w:t>
      </w:r>
      <w:r w:rsidRPr="00575649">
        <w:rPr>
          <w:rStyle w:val="Emphasis"/>
          <w:highlight w:val="green"/>
        </w:rPr>
        <w:t>takes less time</w:t>
      </w:r>
      <w:r w:rsidRPr="00575649">
        <w:rPr>
          <w:rStyle w:val="StyleUnderline"/>
          <w:highlight w:val="green"/>
        </w:rPr>
        <w:t>.</w:t>
      </w:r>
      <w:r w:rsidRPr="00CA0937">
        <w:rPr>
          <w:sz w:val="14"/>
        </w:rPr>
        <w:t xml:space="preserve"> </w:t>
      </w:r>
      <w:r w:rsidRPr="00CA0937">
        <w:rPr>
          <w:rStyle w:val="StyleUnderline"/>
        </w:rPr>
        <w:t>Repurposing facilities and vetting them for safety</w:t>
      </w:r>
      <w:r>
        <w:rPr>
          <w:rStyle w:val="StyleUnderline"/>
        </w:rPr>
        <w:t xml:space="preserve"> </w:t>
      </w:r>
      <w:r w:rsidRPr="00CA0937">
        <w:rPr>
          <w:rStyle w:val="StyleUnderline"/>
        </w:rPr>
        <w:t>and quality can often happen in 6 or 7months</w:t>
      </w:r>
      <w:r w:rsidRPr="00CA0937">
        <w:rPr>
          <w:sz w:val="14"/>
        </w:rPr>
        <w:t xml:space="preserve">, about </w:t>
      </w:r>
      <w:r w:rsidRPr="00CA0937">
        <w:rPr>
          <w:rStyle w:val="StyleUnderline"/>
        </w:rPr>
        <w:t>half the</w:t>
      </w:r>
      <w:r>
        <w:rPr>
          <w:rStyle w:val="StyleUnderline"/>
        </w:rPr>
        <w:t xml:space="preserve"> </w:t>
      </w:r>
      <w:r w:rsidRPr="00CA0937">
        <w:rPr>
          <w:rStyle w:val="StyleUnderline"/>
        </w:rPr>
        <w:t>time previously thought.</w:t>
      </w:r>
      <w:r w:rsidRPr="00575649">
        <w:rPr>
          <w:rStyle w:val="StyleUnderline"/>
          <w:highlight w:val="green"/>
        </w:rPr>
        <w:t>1</w:t>
      </w:r>
      <w:r w:rsidRPr="00575649">
        <w:rPr>
          <w:sz w:val="14"/>
          <w:highlight w:val="green"/>
        </w:rPr>
        <w:t xml:space="preserve">7 </w:t>
      </w:r>
      <w:r w:rsidRPr="00575649">
        <w:rPr>
          <w:rStyle w:val="StyleUnderline"/>
          <w:highlight w:val="green"/>
        </w:rPr>
        <w:t xml:space="preserve">Since COVID-19 will not be the last pandemic humanity faces, expanding manufacturing capacity is also necessary </w:t>
      </w:r>
      <w:r w:rsidRPr="00575649">
        <w:rPr>
          <w:rStyle w:val="Emphasis"/>
          <w:highlight w:val="green"/>
        </w:rPr>
        <w:t>preparation for future pandemics</w:t>
      </w:r>
      <w:r w:rsidRPr="00CA0937">
        <w:rPr>
          <w:sz w:val="14"/>
        </w:rPr>
        <w:t>. Nkengasong, Director of the African Centres for Disease Control and Prevention, put the point bluntly, ‘</w:t>
      </w:r>
      <w:r w:rsidRPr="00CA0937">
        <w:rPr>
          <w:rStyle w:val="StyleUnderline"/>
        </w:rPr>
        <w:t>Can a continent of 1.2billion</w:t>
      </w:r>
      <w:r>
        <w:rPr>
          <w:rStyle w:val="StyleUnderline"/>
        </w:rPr>
        <w:t xml:space="preserve"> </w:t>
      </w:r>
      <w:r w:rsidRPr="00CA0937">
        <w:rPr>
          <w:rStyle w:val="StyleUnderline"/>
        </w:rPr>
        <w:t>people</w:t>
      </w:r>
      <w:r w:rsidRPr="00CA0937">
        <w:rPr>
          <w:sz w:val="14"/>
        </w:rPr>
        <w:t>—projected to be 2.4billion in 30 years, where one in four people in the world will be African</w:t>
      </w:r>
      <w:r w:rsidRPr="00CA0937">
        <w:rPr>
          <w:rStyle w:val="StyleUnderline"/>
        </w:rPr>
        <w:t>—continue to import</w:t>
      </w:r>
      <w:r>
        <w:rPr>
          <w:rStyle w:val="StyleUnderline"/>
        </w:rPr>
        <w:t xml:space="preserve"> </w:t>
      </w:r>
      <w:r w:rsidRPr="00CA0937">
        <w:rPr>
          <w:rStyle w:val="StyleUnderline"/>
        </w:rPr>
        <w:t>99% of its vaccine?</w:t>
      </w:r>
    </w:p>
    <w:p w14:paraId="7A0AD7BC" w14:textId="77777777" w:rsidR="00EC1092" w:rsidRDefault="00EC1092" w:rsidP="00EC1092">
      <w:pPr>
        <w:pStyle w:val="Heading4"/>
      </w:pPr>
      <w:r>
        <w:t xml:space="preserve">The plan is the only chance for equal distribution </w:t>
      </w:r>
    </w:p>
    <w:p w14:paraId="0D03475A" w14:textId="77777777" w:rsidR="00EC1092" w:rsidRPr="00CA0937" w:rsidRDefault="00EC1092" w:rsidP="00EC1092">
      <w:pPr>
        <w:rPr>
          <w:rStyle w:val="Style13ptBold"/>
        </w:rPr>
      </w:pPr>
      <w:r w:rsidRPr="00CA0937">
        <w:rPr>
          <w:rStyle w:val="Style13ptBold"/>
        </w:rPr>
        <w:t>Jecker and Atuire , PhDs, 21</w:t>
      </w:r>
    </w:p>
    <w:p w14:paraId="51D50B81" w14:textId="77777777" w:rsidR="00EC1092" w:rsidRPr="00CA0937" w:rsidRDefault="00EC1092" w:rsidP="00EC1092">
      <w:pPr>
        <w:rPr>
          <w:sz w:val="16"/>
        </w:rPr>
      </w:pPr>
      <w:r w:rsidRPr="00CA0937">
        <w:rPr>
          <w:sz w:val="16"/>
        </w:rPr>
        <w:t>(Nancy S., 1 Department of Bioethics &amp; Humanities, University of Washington School of Medicine, Caesar, Department of Philosophy and Classics, University of Ghana, https://jme.bmj.com/content/medethics/47/9/595.full.pdf)</w:t>
      </w:r>
    </w:p>
    <w:p w14:paraId="75273C76" w14:textId="77777777" w:rsidR="00EC1092" w:rsidRPr="00CA0937" w:rsidRDefault="00EC1092" w:rsidP="00EC1092">
      <w:pPr>
        <w:rPr>
          <w:sz w:val="16"/>
        </w:rPr>
      </w:pPr>
      <w:r w:rsidRPr="00CA0937">
        <w:rPr>
          <w:rStyle w:val="StyleUnderline"/>
        </w:rPr>
        <w:t>Since consequentialist justifications treat the value of IP as</w:t>
      </w:r>
      <w:r>
        <w:rPr>
          <w:rStyle w:val="StyleUnderline"/>
        </w:rPr>
        <w:t xml:space="preserve"> </w:t>
      </w:r>
      <w:r w:rsidRPr="00CA0937">
        <w:rPr>
          <w:rStyle w:val="StyleUnderline"/>
        </w:rPr>
        <w:t>purely instrumental</w:t>
      </w:r>
      <w:r w:rsidRPr="00CA0937">
        <w:rPr>
          <w:sz w:val="16"/>
        </w:rPr>
        <w:t xml:space="preserve">, they are also vulnerable to counterarguments showing that a sought-after goal is not the sole or most important end. During the COVID-19 pandemic, we submit that the </w:t>
      </w:r>
      <w:r w:rsidRPr="00CA0937">
        <w:rPr>
          <w:rStyle w:val="StyleUnderline"/>
        </w:rPr>
        <w:t>vaccinating the world is an overriding goal</w:t>
      </w:r>
      <w:r w:rsidRPr="00CA0937">
        <w:rPr>
          <w:sz w:val="16"/>
        </w:rPr>
        <w:t xml:space="preserve">. </w:t>
      </w:r>
      <w:r w:rsidRPr="00CA0937">
        <w:rPr>
          <w:rStyle w:val="StyleUnderline"/>
        </w:rPr>
        <w:t>With existing IP</w:t>
      </w:r>
      <w:r>
        <w:rPr>
          <w:rStyle w:val="StyleUnderline"/>
        </w:rPr>
        <w:t xml:space="preserve"> </w:t>
      </w:r>
      <w:r w:rsidRPr="00CA0937">
        <w:rPr>
          <w:rStyle w:val="StyleUnderline"/>
        </w:rPr>
        <w:t>protections intact, the world has fallen well short of this goal.</w:t>
      </w:r>
      <w:r>
        <w:rPr>
          <w:rStyle w:val="StyleUnderline"/>
        </w:rPr>
        <w:t xml:space="preserve"> </w:t>
      </w:r>
      <w:r w:rsidRPr="00CA0937">
        <w:rPr>
          <w:sz w:val="16"/>
        </w:rPr>
        <w:t xml:space="preserve">Current forecasts show that </w:t>
      </w:r>
      <w:r w:rsidRPr="00B87D78">
        <w:rPr>
          <w:rStyle w:val="StyleUnderline"/>
          <w:highlight w:val="green"/>
        </w:rPr>
        <w:t>at the current pace, there will not be enough vaccines to cover the world’s population until 2023 or 2024.15 IP protections further frustrate the goal of universal access to vaccines by limiting who can manufacturer them</w:t>
      </w:r>
      <w:r w:rsidRPr="00CA0937">
        <w:rPr>
          <w:sz w:val="16"/>
        </w:rPr>
        <w:t>. The WHO reports that 80% of global sales for COVID-19 vaccines come from five large multinational corporations.</w:t>
      </w:r>
      <w:r w:rsidRPr="00B87D78">
        <w:rPr>
          <w:sz w:val="16"/>
          <w:highlight w:val="green"/>
        </w:rPr>
        <w:t xml:space="preserve">16 </w:t>
      </w:r>
      <w:r w:rsidRPr="00B87D78">
        <w:rPr>
          <w:rStyle w:val="StyleUnderline"/>
          <w:highlight w:val="green"/>
        </w:rPr>
        <w:t>Increasing the number of manufacturers globally would not only increase supply, but reduce prices, making vaccines more affordable to LMICs</w:t>
      </w:r>
      <w:r w:rsidRPr="00CA0937">
        <w:rPr>
          <w:rStyle w:val="StyleUnderline"/>
        </w:rPr>
        <w:t>. It would stabilise supply, minimising disruptions of the</w:t>
      </w:r>
      <w:r>
        <w:rPr>
          <w:rStyle w:val="StyleUnderline"/>
        </w:rPr>
        <w:t xml:space="preserve"> </w:t>
      </w:r>
      <w:r w:rsidRPr="00CA0937">
        <w:rPr>
          <w:rStyle w:val="StyleUnderline"/>
        </w:rPr>
        <w:t>kind that occurred when India halted vaccine exports amidst a</w:t>
      </w:r>
      <w:r>
        <w:rPr>
          <w:rStyle w:val="StyleUnderline"/>
        </w:rPr>
        <w:t xml:space="preserve"> </w:t>
      </w:r>
      <w:r w:rsidRPr="00CA0937">
        <w:rPr>
          <w:rStyle w:val="StyleUnderline"/>
        </w:rPr>
        <w:t>surge of COVID-19 cases</w:t>
      </w:r>
      <w:r w:rsidRPr="00CA0937">
        <w:rPr>
          <w:sz w:val="16"/>
        </w:rPr>
        <w:t>.</w:t>
      </w:r>
    </w:p>
    <w:p w14:paraId="7D476A95" w14:textId="77777777" w:rsidR="00EC1092" w:rsidRDefault="00EC1092" w:rsidP="00EC1092">
      <w:pPr>
        <w:pStyle w:val="Heading3"/>
      </w:pPr>
      <w:r>
        <w:lastRenderedPageBreak/>
        <w:t>AT: FW Theory</w:t>
      </w:r>
    </w:p>
    <w:p w14:paraId="37D0CFBD" w14:textId="77777777" w:rsidR="00EC1092" w:rsidRDefault="00EC1092" w:rsidP="00EC1092">
      <w:pPr>
        <w:pStyle w:val="Heading4"/>
      </w:pPr>
      <w:r>
        <w:t xml:space="preserve">The standard is maximizing expected well-being. [To clarify, hedonistic act util]. Prefer – </w:t>
      </w:r>
    </w:p>
    <w:p w14:paraId="60BE5801" w14:textId="77777777" w:rsidR="00EC1092" w:rsidRPr="00E95BD4" w:rsidRDefault="00EC1092" w:rsidP="00EC1092">
      <w:pPr>
        <w:keepNext/>
        <w:keepLines/>
        <w:spacing w:before="40" w:after="0" w:line="276" w:lineRule="auto"/>
        <w:outlineLvl w:val="3"/>
        <w:rPr>
          <w:rFonts w:eastAsia="DengXian Light"/>
          <w:b/>
          <w:bCs/>
          <w:iCs/>
          <w:sz w:val="26"/>
          <w:u w:val="single"/>
        </w:rPr>
      </w:pPr>
      <w:r>
        <w:rPr>
          <w:rFonts w:eastAsia="DengXian Light"/>
          <w:b/>
          <w:bCs/>
          <w:iCs/>
          <w:sz w:val="26"/>
        </w:rPr>
        <w:t xml:space="preserve">1] </w:t>
      </w:r>
      <w:r w:rsidRPr="00E95BD4">
        <w:rPr>
          <w:rFonts w:eastAsia="DengXian Light"/>
          <w:b/>
          <w:bCs/>
          <w:iCs/>
          <w:sz w:val="26"/>
        </w:rPr>
        <w:t xml:space="preserve">Pleasure and pain </w:t>
      </w:r>
      <w:r w:rsidRPr="00E95BD4">
        <w:rPr>
          <w:rFonts w:eastAsia="DengXian Light"/>
          <w:b/>
          <w:bCs/>
          <w:i/>
          <w:sz w:val="26"/>
        </w:rPr>
        <w:t>are</w:t>
      </w:r>
      <w:r w:rsidRPr="00E95BD4">
        <w:rPr>
          <w:rFonts w:eastAsia="DengXian Light"/>
          <w:b/>
          <w:bCs/>
          <w:iCs/>
          <w:sz w:val="26"/>
        </w:rPr>
        <w:t xml:space="preserve"> intrinsic </w:t>
      </w:r>
      <w:r w:rsidRPr="00E95BD4">
        <w:rPr>
          <w:rFonts w:eastAsia="DengXian Light"/>
          <w:b/>
          <w:bCs/>
          <w:iCs/>
          <w:sz w:val="26"/>
          <w:u w:val="single"/>
        </w:rPr>
        <w:t>value</w:t>
      </w:r>
      <w:r w:rsidRPr="00E95BD4">
        <w:rPr>
          <w:rFonts w:eastAsia="DengXian Light"/>
          <w:b/>
          <w:bCs/>
          <w:iCs/>
          <w:sz w:val="26"/>
        </w:rPr>
        <w:t xml:space="preserve"> and </w:t>
      </w:r>
      <w:r w:rsidRPr="00E95BD4">
        <w:rPr>
          <w:rFonts w:eastAsia="DengXian Light"/>
          <w:b/>
          <w:bCs/>
          <w:iCs/>
          <w:sz w:val="26"/>
          <w:u w:val="single"/>
        </w:rPr>
        <w:t>disvalue</w:t>
      </w:r>
      <w:r w:rsidRPr="00E95BD4">
        <w:rPr>
          <w:rFonts w:eastAsia="DengXian Light"/>
          <w:b/>
          <w:bCs/>
          <w:iCs/>
          <w:sz w:val="26"/>
        </w:rPr>
        <w:t xml:space="preserve"> – everything else </w:t>
      </w:r>
      <w:r w:rsidRPr="00E95BD4">
        <w:rPr>
          <w:rFonts w:eastAsia="DengXian Light"/>
          <w:b/>
          <w:bCs/>
          <w:i/>
          <w:sz w:val="26"/>
        </w:rPr>
        <w:t>regresses</w:t>
      </w:r>
      <w:r w:rsidRPr="00E95BD4">
        <w:rPr>
          <w:rFonts w:eastAsia="DengXian Light"/>
          <w:b/>
          <w:bCs/>
          <w:iCs/>
          <w:sz w:val="26"/>
        </w:rPr>
        <w:t xml:space="preserve"> – </w:t>
      </w:r>
      <w:r w:rsidRPr="00E95BD4">
        <w:rPr>
          <w:rFonts w:eastAsia="DengXian Light"/>
          <w:b/>
          <w:bCs/>
          <w:iCs/>
          <w:sz w:val="26"/>
          <w:u w:val="single"/>
        </w:rPr>
        <w:t>robust neuroscience.</w:t>
      </w:r>
    </w:p>
    <w:p w14:paraId="0143101C" w14:textId="77777777" w:rsidR="00EC1092" w:rsidRPr="00E95BD4" w:rsidRDefault="00EC1092" w:rsidP="00EC1092">
      <w:pPr>
        <w:spacing w:line="276" w:lineRule="auto"/>
        <w:rPr>
          <w:rFonts w:eastAsia="Calibri"/>
          <w:b/>
          <w:bCs/>
          <w:sz w:val="26"/>
        </w:rPr>
      </w:pPr>
      <w:r w:rsidRPr="00E95BD4">
        <w:rPr>
          <w:rFonts w:eastAsia="Calibri"/>
          <w:b/>
          <w:bCs/>
          <w:sz w:val="26"/>
        </w:rPr>
        <w:t>Blum et al. 18</w:t>
      </w:r>
    </w:p>
    <w:p w14:paraId="04CDAB50" w14:textId="77777777" w:rsidR="00EC1092" w:rsidRPr="00E95BD4" w:rsidRDefault="00EC1092" w:rsidP="00EC1092">
      <w:pPr>
        <w:spacing w:line="276" w:lineRule="auto"/>
        <w:rPr>
          <w:rFonts w:eastAsia="Calibri"/>
          <w:sz w:val="16"/>
          <w:szCs w:val="16"/>
        </w:rPr>
      </w:pPr>
      <w:r w:rsidRPr="00E95BD4">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E95BD4">
          <w:rPr>
            <w:rFonts w:eastAsia="Calibri"/>
            <w:color w:val="000000"/>
            <w:sz w:val="16"/>
            <w:szCs w:val="16"/>
          </w:rPr>
          <w:t>https://www.ncbi.nlm.nih.gov/pmc/articles/PMC6446569/</w:t>
        </w:r>
      </w:hyperlink>
      <w:r w:rsidRPr="00E95BD4">
        <w:rPr>
          <w:rFonts w:eastAsia="Calibri"/>
          <w:sz w:val="16"/>
          <w:szCs w:val="16"/>
        </w:rPr>
        <w:t>, R.S.</w:t>
      </w:r>
    </w:p>
    <w:p w14:paraId="6131C4D3" w14:textId="77777777" w:rsidR="00EC1092" w:rsidRPr="00E95BD4" w:rsidRDefault="00EC1092" w:rsidP="00EC1092">
      <w:pPr>
        <w:spacing w:line="276" w:lineRule="auto"/>
        <w:rPr>
          <w:rFonts w:eastAsia="Calibri"/>
          <w:sz w:val="16"/>
        </w:rPr>
      </w:pPr>
      <w:r w:rsidRPr="00E95BD4">
        <w:rPr>
          <w:rFonts w:eastAsia="Calibri"/>
          <w:b/>
          <w:bCs/>
          <w:highlight w:val="green"/>
          <w:u w:val="single"/>
        </w:rPr>
        <w:t>Pleasure</w:t>
      </w:r>
      <w:r w:rsidRPr="00E95BD4">
        <w:rPr>
          <w:rFonts w:eastAsia="Calibri"/>
          <w:u w:val="single"/>
        </w:rPr>
        <w:t xml:space="preserve"> is not only</w:t>
      </w:r>
      <w:r w:rsidRPr="00E95BD4">
        <w:rPr>
          <w:rFonts w:eastAsia="Calibri"/>
          <w:sz w:val="16"/>
        </w:rPr>
        <w:t xml:space="preserve"> one of the three </w:t>
      </w:r>
      <w:r w:rsidRPr="00E95BD4">
        <w:rPr>
          <w:rFonts w:eastAsia="Calibri"/>
          <w:u w:val="single"/>
        </w:rPr>
        <w:t>primary reward functions</w:t>
      </w:r>
      <w:r w:rsidRPr="00E95BD4">
        <w:rPr>
          <w:rFonts w:eastAsia="Calibri"/>
          <w:sz w:val="16"/>
        </w:rPr>
        <w:t xml:space="preserve"> but </w:t>
      </w:r>
      <w:r w:rsidRPr="00E95BD4">
        <w:rPr>
          <w:rFonts w:eastAsia="Calibri"/>
          <w:u w:val="single"/>
        </w:rPr>
        <w:t xml:space="preserve">it also </w:t>
      </w:r>
      <w:r w:rsidRPr="00E95BD4">
        <w:rPr>
          <w:rFonts w:eastAsia="Calibri"/>
          <w:b/>
          <w:bCs/>
          <w:highlight w:val="green"/>
          <w:u w:val="single"/>
        </w:rPr>
        <w:t>defines reward.</w:t>
      </w:r>
      <w:r w:rsidRPr="00E95BD4">
        <w:rPr>
          <w:rFonts w:eastAsia="Calibri"/>
          <w:sz w:val="16"/>
        </w:rPr>
        <w:t xml:space="preserve"> As homeostasis explains the </w:t>
      </w:r>
      <w:r w:rsidRPr="00E95BD4">
        <w:rPr>
          <w:rFonts w:eastAsia="Calibri"/>
          <w:u w:val="single"/>
        </w:rPr>
        <w:t>functions of</w:t>
      </w:r>
      <w:r w:rsidRPr="00E95BD4">
        <w:rPr>
          <w:rFonts w:eastAsia="Calibri"/>
          <w:sz w:val="16"/>
        </w:rPr>
        <w:t xml:space="preserve"> only a limited number of </w:t>
      </w:r>
      <w:r w:rsidRPr="00E95BD4">
        <w:rPr>
          <w:rFonts w:eastAsia="Calibri"/>
          <w:u w:val="single"/>
        </w:rPr>
        <w:t>rewards, the</w:t>
      </w:r>
      <w:r w:rsidRPr="00E95BD4">
        <w:rPr>
          <w:rFonts w:eastAsia="Calibri"/>
          <w:sz w:val="16"/>
        </w:rPr>
        <w:t xml:space="preserve"> principal </w:t>
      </w:r>
      <w:r w:rsidRPr="00E95BD4">
        <w:rPr>
          <w:rFonts w:eastAsia="Calibri"/>
          <w:highlight w:val="green"/>
          <w:u w:val="single"/>
        </w:rPr>
        <w:t>reason why particular stimuli</w:t>
      </w:r>
      <w:r w:rsidRPr="00E95BD4">
        <w:rPr>
          <w:rFonts w:eastAsia="Calibri"/>
          <w:u w:val="single"/>
        </w:rPr>
        <w:t xml:space="preserve">, objects, events, situations, and activities </w:t>
      </w:r>
      <w:r w:rsidRPr="00E95BD4">
        <w:rPr>
          <w:rFonts w:eastAsia="Calibri"/>
          <w:highlight w:val="green"/>
          <w:u w:val="single"/>
        </w:rPr>
        <w:t>are rewarding</w:t>
      </w:r>
      <w:r w:rsidRPr="00E95BD4">
        <w:rPr>
          <w:rFonts w:eastAsia="Calibri"/>
          <w:sz w:val="16"/>
        </w:rPr>
        <w:t xml:space="preserve"> may be </w:t>
      </w:r>
      <w:r w:rsidRPr="00E95BD4">
        <w:rPr>
          <w:rFonts w:eastAsia="Calibri"/>
          <w:highlight w:val="green"/>
          <w:u w:val="single"/>
        </w:rPr>
        <w:t>due to pleasure.</w:t>
      </w:r>
      <w:r w:rsidRPr="00E95BD4">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E95BD4">
        <w:rPr>
          <w:rFonts w:eastAsia="Calibri"/>
          <w:u w:val="single"/>
        </w:rPr>
        <w:t>Pleasure, as the primary effect of rewards</w:t>
      </w:r>
      <w:r w:rsidRPr="00E95BD4">
        <w:rPr>
          <w:rFonts w:eastAsia="Calibri"/>
          <w:sz w:val="16"/>
        </w:rPr>
        <w:t xml:space="preserve">, drives the prime reward functions of learning, approach behavior, and decision making and </w:t>
      </w:r>
      <w:r w:rsidRPr="00E95BD4">
        <w:rPr>
          <w:rFonts w:eastAsia="Calibri"/>
          <w:highlight w:val="green"/>
          <w:u w:val="single"/>
        </w:rPr>
        <w:t xml:space="preserve">provides the </w:t>
      </w:r>
      <w:r w:rsidRPr="00E95BD4">
        <w:rPr>
          <w:rFonts w:eastAsia="Calibri"/>
          <w:b/>
          <w:bCs/>
          <w:highlight w:val="green"/>
          <w:u w:val="single"/>
        </w:rPr>
        <w:t>basis for hedonic theories</w:t>
      </w:r>
      <w:r w:rsidRPr="00E95BD4">
        <w:rPr>
          <w:rFonts w:eastAsia="Calibri"/>
          <w:highlight w:val="green"/>
          <w:u w:val="single"/>
        </w:rPr>
        <w:t xml:space="preserve"> of reward</w:t>
      </w:r>
      <w:r w:rsidRPr="00E95BD4">
        <w:rPr>
          <w:rFonts w:eastAsia="Calibri"/>
          <w:u w:val="single"/>
        </w:rPr>
        <w:t xml:space="preserve"> function. We are attracted by</w:t>
      </w:r>
      <w:r w:rsidRPr="00E95BD4">
        <w:rPr>
          <w:rFonts w:eastAsia="Calibri"/>
          <w:sz w:val="16"/>
        </w:rPr>
        <w:t xml:space="preserve"> most </w:t>
      </w:r>
      <w:r w:rsidRPr="00E95BD4">
        <w:rPr>
          <w:rFonts w:eastAsia="Calibri"/>
          <w:u w:val="single"/>
        </w:rPr>
        <w:t>rewards and exert intense efforts to obtain them</w:t>
      </w:r>
      <w:r w:rsidRPr="00E95BD4">
        <w:rPr>
          <w:rFonts w:eastAsia="Calibri"/>
          <w:sz w:val="16"/>
        </w:rPr>
        <w:t xml:space="preserve">, just </w:t>
      </w:r>
      <w:r w:rsidRPr="00E95BD4">
        <w:rPr>
          <w:rFonts w:eastAsia="Calibri"/>
          <w:u w:val="single"/>
        </w:rPr>
        <w:t>because they are enjoyable</w:t>
      </w:r>
      <w:r w:rsidRPr="00E95BD4">
        <w:rPr>
          <w:rFonts w:eastAsia="Calibri"/>
          <w:sz w:val="16"/>
        </w:rPr>
        <w:t xml:space="preserve"> [10].</w:t>
      </w:r>
    </w:p>
    <w:p w14:paraId="4D58B0CB" w14:textId="77777777" w:rsidR="00EC1092" w:rsidRPr="00E95BD4" w:rsidRDefault="00EC1092" w:rsidP="00EC1092">
      <w:pPr>
        <w:spacing w:line="276" w:lineRule="auto"/>
        <w:rPr>
          <w:rFonts w:eastAsia="Calibri"/>
          <w:sz w:val="16"/>
        </w:rPr>
      </w:pPr>
      <w:r w:rsidRPr="00E95BD4">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95BD4">
        <w:rPr>
          <w:rFonts w:eastAsia="Calibri"/>
          <w:u w:val="single"/>
        </w:rPr>
        <w:t>using both humans and detailed invasive brain analysis of animals has discovered some critical ways that the brain processes pleasure</w:t>
      </w:r>
      <w:r w:rsidRPr="00E95BD4">
        <w:rPr>
          <w:rFonts w:eastAsia="Calibri"/>
          <w:sz w:val="16"/>
        </w:rPr>
        <w:t xml:space="preserve"> [14].</w:t>
      </w:r>
    </w:p>
    <w:p w14:paraId="5E834A0A" w14:textId="77777777" w:rsidR="00EC1092" w:rsidRPr="00E95BD4" w:rsidRDefault="00EC1092" w:rsidP="00EC1092">
      <w:pPr>
        <w:spacing w:line="276" w:lineRule="auto"/>
        <w:rPr>
          <w:rFonts w:eastAsia="Calibri"/>
          <w:sz w:val="16"/>
        </w:rPr>
      </w:pPr>
      <w:r w:rsidRPr="00E95BD4">
        <w:rPr>
          <w:rFonts w:eastAsia="Calibri"/>
          <w:u w:val="single"/>
        </w:rPr>
        <w:t>Pleasure as a hallmark of reward is sufficient for defining a reward</w:t>
      </w:r>
      <w:r w:rsidRPr="00E95BD4">
        <w:rPr>
          <w:rFonts w:eastAsia="Calibri"/>
          <w:sz w:val="16"/>
        </w:rPr>
        <w:t xml:space="preserve">, but it may not be necessary. </w:t>
      </w:r>
      <w:r w:rsidRPr="00E95BD4">
        <w:rPr>
          <w:rFonts w:eastAsia="Calibri"/>
          <w:u w:val="single"/>
        </w:rPr>
        <w:t>A reward may generate positive</w:t>
      </w:r>
      <w:r w:rsidRPr="00E95BD4">
        <w:rPr>
          <w:rFonts w:eastAsia="Calibri"/>
          <w:sz w:val="16"/>
        </w:rPr>
        <w:t xml:space="preserve"> learning and approach </w:t>
      </w:r>
      <w:r w:rsidRPr="00E95BD4">
        <w:rPr>
          <w:rFonts w:eastAsia="Calibri"/>
          <w:u w:val="single"/>
        </w:rPr>
        <w:t>behavior</w:t>
      </w:r>
      <w:r w:rsidRPr="00E95BD4">
        <w:rPr>
          <w:rFonts w:eastAsia="Calibri"/>
          <w:sz w:val="16"/>
        </w:rPr>
        <w:t xml:space="preserve"> simply </w:t>
      </w:r>
      <w:r w:rsidRPr="00E95BD4">
        <w:rPr>
          <w:rFonts w:eastAsia="Calibri"/>
          <w:u w:val="single"/>
        </w:rPr>
        <w:t>because it contains substances that are essential for body function.</w:t>
      </w:r>
      <w:r w:rsidRPr="00E95BD4">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w:t>
      </w:r>
      <w:r w:rsidRPr="00E95BD4">
        <w:rPr>
          <w:rFonts w:eastAsia="Calibri"/>
          <w:sz w:val="16"/>
        </w:rPr>
        <w:lastRenderedPageBreak/>
        <w:t>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DBC49DB" w14:textId="77777777" w:rsidR="00EC1092" w:rsidRPr="00E95BD4" w:rsidRDefault="00EC1092" w:rsidP="00EC1092">
      <w:pPr>
        <w:spacing w:line="276" w:lineRule="auto"/>
        <w:rPr>
          <w:rFonts w:eastAsia="Calibri"/>
          <w:sz w:val="16"/>
        </w:rPr>
      </w:pPr>
      <w:r w:rsidRPr="00E95BD4">
        <w:rPr>
          <w:rFonts w:eastAsia="Calibri"/>
          <w:sz w:val="16"/>
        </w:rPr>
        <w:t>Evolutionary theories of pleasure: The love connection BO:D</w:t>
      </w:r>
    </w:p>
    <w:p w14:paraId="6B6A49CC" w14:textId="77777777" w:rsidR="00EC1092" w:rsidRPr="00E95BD4" w:rsidRDefault="00EC1092" w:rsidP="00EC1092">
      <w:pPr>
        <w:spacing w:line="276" w:lineRule="auto"/>
        <w:rPr>
          <w:rFonts w:eastAsia="Calibri"/>
          <w:sz w:val="16"/>
        </w:rPr>
      </w:pPr>
      <w:r w:rsidRPr="00E95BD4">
        <w:rPr>
          <w:rFonts w:eastAsia="Calibri"/>
          <w:sz w:val="16"/>
        </w:rPr>
        <w:t xml:space="preserve">Charles Darwin and other biological scientists that have examined the biological </w:t>
      </w:r>
      <w:r w:rsidRPr="00E95BD4">
        <w:rPr>
          <w:rFonts w:eastAsia="Calibri"/>
          <w:u w:val="single"/>
        </w:rPr>
        <w:t>evolution and its basic principles found</w:t>
      </w:r>
      <w:r w:rsidRPr="00E95BD4">
        <w:rPr>
          <w:rFonts w:eastAsia="Calibri"/>
          <w:sz w:val="16"/>
        </w:rPr>
        <w:t xml:space="preserve"> various </w:t>
      </w:r>
      <w:r w:rsidRPr="00E95BD4">
        <w:rPr>
          <w:rFonts w:eastAsia="Calibri"/>
          <w:u w:val="single"/>
        </w:rPr>
        <w:t>mechanisms that steer behavior and biological development.</w:t>
      </w:r>
      <w:r w:rsidRPr="00E95BD4">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79DFF08" w14:textId="77777777" w:rsidR="00EC1092" w:rsidRPr="00E95BD4" w:rsidRDefault="00EC1092" w:rsidP="00EC1092">
      <w:pPr>
        <w:spacing w:line="276" w:lineRule="auto"/>
        <w:rPr>
          <w:rFonts w:eastAsia="Calibri"/>
          <w:sz w:val="16"/>
        </w:rPr>
      </w:pPr>
      <w:r w:rsidRPr="00E95BD4">
        <w:rPr>
          <w:rFonts w:eastAsia="Calibri"/>
          <w:sz w:val="16"/>
        </w:rPr>
        <w:t xml:space="preserve">It is well established that modern biological theory conjectures that </w:t>
      </w:r>
      <w:r w:rsidRPr="00E95BD4">
        <w:rPr>
          <w:rFonts w:eastAsia="Calibri"/>
          <w:b/>
          <w:bCs/>
          <w:highlight w:val="green"/>
          <w:u w:val="single"/>
        </w:rPr>
        <w:t>organisms are</w:t>
      </w:r>
      <w:r w:rsidRPr="00E95BD4">
        <w:rPr>
          <w:rFonts w:eastAsia="Calibri"/>
          <w:u w:val="single"/>
        </w:rPr>
        <w:t xml:space="preserve"> the </w:t>
      </w:r>
      <w:r w:rsidRPr="00E95BD4">
        <w:rPr>
          <w:rFonts w:eastAsia="Calibri"/>
          <w:b/>
          <w:bCs/>
          <w:highlight w:val="green"/>
          <w:u w:val="single"/>
        </w:rPr>
        <w:t>result of evolutionary competition.</w:t>
      </w:r>
      <w:r w:rsidRPr="00E95BD4">
        <w:rPr>
          <w:rFonts w:eastAsia="Calibri"/>
          <w:sz w:val="16"/>
        </w:rPr>
        <w:t xml:space="preserve"> In fact, Richard </w:t>
      </w:r>
      <w:r w:rsidRPr="00E95BD4">
        <w:rPr>
          <w:rFonts w:eastAsia="Calibri"/>
          <w:u w:val="single"/>
        </w:rPr>
        <w:t>Dawkins stresses gene survival and propagation as the basic mechanism of life</w:t>
      </w:r>
      <w:r w:rsidRPr="00E95BD4">
        <w:rPr>
          <w:rFonts w:eastAsia="Calibri"/>
          <w:sz w:val="16"/>
        </w:rPr>
        <w:t xml:space="preserve"> [20]. Only genes that lead to </w:t>
      </w:r>
      <w:r w:rsidRPr="00E95BD4">
        <w:rPr>
          <w:rFonts w:eastAsia="Calibri"/>
          <w:u w:val="single"/>
        </w:rPr>
        <w:t>the fittest phenotype will make it.</w:t>
      </w:r>
      <w:r w:rsidRPr="00E95BD4">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E95BD4">
        <w:rPr>
          <w:rFonts w:eastAsia="Calibri"/>
          <w:u w:val="single"/>
        </w:rPr>
        <w:t xml:space="preserve">the ultimate, distal function of </w:t>
      </w:r>
      <w:r w:rsidRPr="00E95BD4">
        <w:rPr>
          <w:rFonts w:eastAsia="Calibri"/>
          <w:highlight w:val="green"/>
          <w:u w:val="single"/>
        </w:rPr>
        <w:t>rewards</w:t>
      </w:r>
      <w:r w:rsidRPr="00E95BD4">
        <w:rPr>
          <w:rFonts w:eastAsia="Calibri"/>
          <w:u w:val="single"/>
        </w:rPr>
        <w:t xml:space="preserve"> is to </w:t>
      </w:r>
      <w:r w:rsidRPr="00E95BD4">
        <w:rPr>
          <w:rFonts w:eastAsia="Calibri"/>
          <w:highlight w:val="green"/>
          <w:u w:val="single"/>
        </w:rPr>
        <w:t>increase</w:t>
      </w:r>
      <w:r w:rsidRPr="00E95BD4">
        <w:rPr>
          <w:rFonts w:eastAsia="Calibri"/>
          <w:u w:val="single"/>
        </w:rPr>
        <w:t xml:space="preserve"> evolutionary </w:t>
      </w:r>
      <w:r w:rsidRPr="00E95BD4">
        <w:rPr>
          <w:rFonts w:eastAsia="Calibri"/>
          <w:highlight w:val="green"/>
          <w:u w:val="single"/>
        </w:rPr>
        <w:t>fitness</w:t>
      </w:r>
      <w:r w:rsidRPr="00E95BD4">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34DD3B6" w14:textId="77777777" w:rsidR="00EC1092" w:rsidRPr="00E95BD4" w:rsidRDefault="00EC1092" w:rsidP="00EC1092">
      <w:pPr>
        <w:spacing w:line="276" w:lineRule="auto"/>
        <w:rPr>
          <w:rFonts w:eastAsia="Calibri"/>
          <w:sz w:val="16"/>
          <w:szCs w:val="16"/>
          <w:u w:val="single"/>
        </w:rPr>
      </w:pPr>
      <w:r w:rsidRPr="00E95BD4">
        <w:rPr>
          <w:rFonts w:eastAsia="Calibri"/>
          <w:u w:val="single"/>
        </w:rPr>
        <w:t>Behavioral reward functions have evolved to help individuals to survive and propagate their genes</w:t>
      </w:r>
      <w:r w:rsidRPr="00E95BD4">
        <w:rPr>
          <w:rFonts w:eastAsia="Calibri"/>
          <w:sz w:val="16"/>
        </w:rPr>
        <w:t xml:space="preserve">. Apparently, </w:t>
      </w:r>
      <w:r w:rsidRPr="00E95BD4">
        <w:rPr>
          <w:rFonts w:eastAsia="Calibri"/>
          <w:u w:val="single"/>
        </w:rPr>
        <w:t>people need to live well and long enough to reproduce.</w:t>
      </w:r>
      <w:r w:rsidRPr="00E95BD4">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E95BD4">
        <w:rPr>
          <w:rFonts w:eastAsia="Calibri"/>
          <w:u w:val="single"/>
        </w:rPr>
        <w:t>any small edge will ultimately result in evolutionary advantage</w:t>
      </w:r>
      <w:r w:rsidRPr="00E95BD4">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E95BD4">
        <w:rPr>
          <w:rFonts w:eastAsia="Calibri"/>
          <w:u w:val="single"/>
        </w:rPr>
        <w:t>Thus the distal reward function in gene propagation and evolutionary fitness defines the proximal reward functions that we see</w:t>
      </w:r>
      <w:r w:rsidRPr="00E95BD4">
        <w:rPr>
          <w:rFonts w:eastAsia="Calibri"/>
          <w:sz w:val="16"/>
        </w:rPr>
        <w:t xml:space="preserve"> in everyday behavior. </w:t>
      </w:r>
      <w:r w:rsidRPr="00E95BD4">
        <w:rPr>
          <w:rFonts w:eastAsia="Calibri"/>
          <w:u w:val="single"/>
        </w:rPr>
        <w:t xml:space="preserve">That is why </w:t>
      </w:r>
      <w:r w:rsidRPr="00E95BD4">
        <w:rPr>
          <w:rFonts w:eastAsia="Calibri"/>
          <w:highlight w:val="green"/>
          <w:u w:val="single"/>
        </w:rPr>
        <w:t>foods, drinks, mates, and offspring are rewarding.</w:t>
      </w:r>
    </w:p>
    <w:p w14:paraId="4BBFC5FB" w14:textId="77777777" w:rsidR="00EC1092" w:rsidRPr="00E95BD4" w:rsidRDefault="00EC1092" w:rsidP="00EC1092">
      <w:pPr>
        <w:spacing w:line="276" w:lineRule="auto"/>
        <w:rPr>
          <w:rFonts w:eastAsia="Calibri"/>
          <w:sz w:val="16"/>
        </w:rPr>
      </w:pPr>
      <w:r w:rsidRPr="00E95BD4">
        <w:rPr>
          <w:rFonts w:eastAsia="Calibri"/>
          <w:sz w:val="16"/>
        </w:rPr>
        <w:t xml:space="preserve">There have been theories linking pleasure as a required component of health benefits salutogenesis, (salugenesis). In essence, under these terms, </w:t>
      </w:r>
      <w:r w:rsidRPr="00E95BD4">
        <w:rPr>
          <w:rFonts w:eastAsia="Calibri"/>
          <w:u w:val="single"/>
        </w:rPr>
        <w:t>pleasure is described as a state or feeling of happiness and satisfaction resulting from an experience that one enjoys.</w:t>
      </w:r>
      <w:r w:rsidRPr="00E95BD4">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71B185C" w14:textId="77777777" w:rsidR="00EC1092" w:rsidRPr="00E95BD4" w:rsidRDefault="00EC1092" w:rsidP="00EC1092">
      <w:pPr>
        <w:spacing w:line="276" w:lineRule="auto"/>
        <w:rPr>
          <w:rFonts w:eastAsia="Calibri"/>
          <w:sz w:val="16"/>
        </w:rPr>
      </w:pPr>
      <w:r w:rsidRPr="00E95BD4">
        <w:rPr>
          <w:rFonts w:eastAsia="Calibri"/>
          <w:sz w:val="16"/>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58243AA" w14:textId="77777777" w:rsidR="00EC1092" w:rsidRPr="00E95BD4" w:rsidRDefault="00EC1092" w:rsidP="00EC1092">
      <w:pPr>
        <w:spacing w:line="276" w:lineRule="auto"/>
        <w:rPr>
          <w:rFonts w:eastAsia="Calibri"/>
          <w:sz w:val="16"/>
        </w:rPr>
      </w:pPr>
      <w:r w:rsidRPr="00E95BD4">
        <w:rPr>
          <w:rFonts w:eastAsia="Calibri"/>
          <w:sz w:val="16"/>
        </w:rPr>
        <w:t>Finding happiness is different between apes and humans</w:t>
      </w:r>
    </w:p>
    <w:p w14:paraId="716A73BF" w14:textId="77777777" w:rsidR="00EC1092" w:rsidRPr="00E95BD4" w:rsidRDefault="00EC1092" w:rsidP="00EC1092">
      <w:pPr>
        <w:spacing w:line="276" w:lineRule="auto"/>
        <w:rPr>
          <w:rFonts w:eastAsia="Calibri"/>
          <w:sz w:val="16"/>
        </w:rPr>
      </w:pPr>
      <w:r w:rsidRPr="00E95BD4">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BE75FEC" w14:textId="77777777" w:rsidR="00EC1092" w:rsidRPr="00E95BD4" w:rsidRDefault="00EC1092" w:rsidP="00EC1092">
      <w:pPr>
        <w:spacing w:line="276" w:lineRule="auto"/>
        <w:rPr>
          <w:rFonts w:eastAsia="Calibri"/>
          <w:sz w:val="16"/>
        </w:rPr>
      </w:pPr>
      <w:r w:rsidRPr="00E95BD4">
        <w:rPr>
          <w:rFonts w:eastAsia="Calibri"/>
          <w:sz w:val="16"/>
        </w:rPr>
        <w:t xml:space="preserve">Remarkably, there are </w:t>
      </w:r>
      <w:r w:rsidRPr="00E95BD4">
        <w:rPr>
          <w:rFonts w:eastAsia="Calibri"/>
          <w:u w:val="single"/>
        </w:rPr>
        <w:t>pathways for ordinary liking and pleasure</w:t>
      </w:r>
      <w:r w:rsidRPr="00E95BD4">
        <w:rPr>
          <w:rFonts w:eastAsia="Calibri"/>
          <w:sz w:val="16"/>
        </w:rPr>
        <w:t xml:space="preserve">, which </w:t>
      </w:r>
      <w:r w:rsidRPr="00E95BD4">
        <w:rPr>
          <w:rFonts w:eastAsia="Calibri"/>
          <w:u w:val="single"/>
        </w:rPr>
        <w:t>are limited in scope</w:t>
      </w:r>
      <w:r w:rsidRPr="00E95BD4">
        <w:rPr>
          <w:rFonts w:eastAsia="Calibri"/>
          <w:sz w:val="16"/>
        </w:rPr>
        <w:t xml:space="preserve"> as described above in this commentary. However, </w:t>
      </w:r>
      <w:r w:rsidRPr="00E95BD4">
        <w:rPr>
          <w:rFonts w:eastAsia="Calibri"/>
          <w:u w:val="single"/>
        </w:rPr>
        <w:t xml:space="preserve">there are </w:t>
      </w:r>
      <w:r w:rsidRPr="00E95BD4">
        <w:rPr>
          <w:rFonts w:eastAsia="Calibri"/>
          <w:b/>
          <w:bCs/>
          <w:highlight w:val="green"/>
          <w:u w:val="single"/>
        </w:rPr>
        <w:t>many brain regions</w:t>
      </w:r>
      <w:r w:rsidRPr="00E95BD4">
        <w:rPr>
          <w:rFonts w:eastAsia="Calibri"/>
          <w:sz w:val="16"/>
        </w:rPr>
        <w:t xml:space="preserve">, often termed hot and cold spots, </w:t>
      </w:r>
      <w:r w:rsidRPr="00E95BD4">
        <w:rPr>
          <w:rFonts w:eastAsia="Calibri"/>
          <w:u w:val="single"/>
        </w:rPr>
        <w:t xml:space="preserve">that significantly </w:t>
      </w:r>
      <w:r w:rsidRPr="00E95BD4">
        <w:rPr>
          <w:rFonts w:eastAsia="Calibri"/>
          <w:b/>
          <w:bCs/>
          <w:highlight w:val="green"/>
          <w:u w:val="single"/>
        </w:rPr>
        <w:t>modulate</w:t>
      </w:r>
      <w:r w:rsidRPr="00E95BD4">
        <w:rPr>
          <w:rFonts w:eastAsia="Calibri"/>
          <w:sz w:val="16"/>
        </w:rPr>
        <w:t xml:space="preserve"> (increase or decrease) </w:t>
      </w:r>
      <w:r w:rsidRPr="00E95BD4">
        <w:rPr>
          <w:rFonts w:eastAsia="Calibri"/>
          <w:u w:val="single"/>
        </w:rPr>
        <w:t xml:space="preserve">our </w:t>
      </w:r>
      <w:r w:rsidRPr="00E95BD4">
        <w:rPr>
          <w:rFonts w:eastAsia="Calibri"/>
          <w:b/>
          <w:bCs/>
          <w:highlight w:val="green"/>
          <w:u w:val="single"/>
        </w:rPr>
        <w:t>pleasure or</w:t>
      </w:r>
      <w:r w:rsidRPr="00E95BD4">
        <w:rPr>
          <w:rFonts w:eastAsia="Calibri"/>
          <w:u w:val="single"/>
        </w:rPr>
        <w:t xml:space="preserve"> even produce</w:t>
      </w:r>
      <w:r w:rsidRPr="00E95BD4">
        <w:rPr>
          <w:rFonts w:eastAsia="Calibri"/>
          <w:b/>
          <w:bCs/>
          <w:u w:val="single"/>
        </w:rPr>
        <w:t xml:space="preserve"> </w:t>
      </w:r>
      <w:r w:rsidRPr="00E95BD4">
        <w:rPr>
          <w:rFonts w:eastAsia="Calibri"/>
          <w:b/>
          <w:bCs/>
          <w:highlight w:val="green"/>
          <w:u w:val="single"/>
        </w:rPr>
        <w:t>the opposite</w:t>
      </w:r>
      <w:r w:rsidRPr="00E95BD4">
        <w:rPr>
          <w:rFonts w:eastAsia="Calibri"/>
          <w:sz w:val="16"/>
        </w:rPr>
        <w:t xml:space="preserve"> of pleasure— that is </w:t>
      </w:r>
      <w:r w:rsidRPr="00E95BD4">
        <w:rPr>
          <w:rFonts w:eastAsia="Calibri"/>
          <w:u w:val="single"/>
        </w:rPr>
        <w:t>disgust and fear</w:t>
      </w:r>
      <w:r w:rsidRPr="00E95BD4">
        <w:rPr>
          <w:rFonts w:eastAsia="Calibri"/>
          <w:sz w:val="16"/>
        </w:rPr>
        <w:t xml:space="preserve"> [39]. </w:t>
      </w:r>
      <w:r w:rsidRPr="00E95BD4">
        <w:rPr>
          <w:rFonts w:eastAsia="Calibri"/>
          <w:u w:val="single"/>
        </w:rPr>
        <w:t>One</w:t>
      </w:r>
      <w:r w:rsidRPr="00E95BD4">
        <w:rPr>
          <w:rFonts w:eastAsia="Calibri"/>
          <w:sz w:val="16"/>
        </w:rPr>
        <w:t xml:space="preserve"> specific </w:t>
      </w:r>
      <w:r w:rsidRPr="00E95BD4">
        <w:rPr>
          <w:rFonts w:eastAsia="Calibri"/>
          <w:u w:val="single"/>
        </w:rPr>
        <w:t>region</w:t>
      </w:r>
      <w:r w:rsidRPr="00E95BD4">
        <w:rPr>
          <w:rFonts w:eastAsia="Calibri"/>
          <w:sz w:val="16"/>
        </w:rPr>
        <w:t xml:space="preserve"> of the nucleus accumbens </w:t>
      </w:r>
      <w:r w:rsidRPr="00E95BD4">
        <w:rPr>
          <w:rFonts w:eastAsia="Calibri"/>
          <w:u w:val="single"/>
        </w:rPr>
        <w:t>is organized like a computer keyboard, with particular stimulus triggers in rows</w:t>
      </w:r>
      <w:r w:rsidRPr="00E95BD4">
        <w:rPr>
          <w:rFonts w:eastAsia="Calibri"/>
          <w:sz w:val="16"/>
        </w:rPr>
        <w:t xml:space="preserve">— producing an increase and decrease of pleasure and disgust. Moreover, </w:t>
      </w:r>
      <w:r w:rsidRPr="00E95BD4">
        <w:rPr>
          <w:rFonts w:eastAsia="Calibri"/>
          <w:u w:val="single"/>
        </w:rPr>
        <w:t>the cortex has unique roles in the cognitive evaluation of our feelings of pleasure</w:t>
      </w:r>
      <w:r w:rsidRPr="00E95BD4">
        <w:rPr>
          <w:rFonts w:eastAsia="Calibri"/>
          <w:sz w:val="16"/>
        </w:rPr>
        <w:t xml:space="preserve"> [40]. Importantly, the interplay of these multiple triggers and the higher brain centers in the prefrontal cortex are very intricate and are just being uncovered.</w:t>
      </w:r>
    </w:p>
    <w:p w14:paraId="1657AC31" w14:textId="77777777" w:rsidR="00EC1092" w:rsidRPr="00E95BD4" w:rsidRDefault="00EC1092" w:rsidP="00EC1092">
      <w:pPr>
        <w:spacing w:line="276" w:lineRule="auto"/>
        <w:rPr>
          <w:rFonts w:eastAsia="Calibri"/>
          <w:sz w:val="16"/>
        </w:rPr>
      </w:pPr>
      <w:r w:rsidRPr="00E95BD4">
        <w:rPr>
          <w:rFonts w:eastAsia="Calibri"/>
          <w:sz w:val="16"/>
        </w:rPr>
        <w:t>Desire and reward centers</w:t>
      </w:r>
    </w:p>
    <w:p w14:paraId="3C7583E8" w14:textId="77777777" w:rsidR="00EC1092" w:rsidRPr="00E95BD4" w:rsidRDefault="00EC1092" w:rsidP="00EC1092">
      <w:pPr>
        <w:spacing w:line="276" w:lineRule="auto"/>
        <w:rPr>
          <w:rFonts w:eastAsia="Calibri"/>
          <w:sz w:val="16"/>
        </w:rPr>
      </w:pPr>
      <w:r w:rsidRPr="00E95BD4">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352264A" w14:textId="77777777" w:rsidR="00EC1092" w:rsidRPr="00E95BD4" w:rsidRDefault="00EC1092" w:rsidP="00EC1092">
      <w:pPr>
        <w:spacing w:line="276" w:lineRule="auto"/>
        <w:rPr>
          <w:rFonts w:eastAsia="Calibri"/>
          <w:sz w:val="16"/>
        </w:rPr>
      </w:pPr>
      <w:r w:rsidRPr="00E95BD4">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193918B" w14:textId="77777777" w:rsidR="00EC1092" w:rsidRPr="00E95BD4" w:rsidRDefault="00EC1092" w:rsidP="00EC1092">
      <w:pPr>
        <w:spacing w:line="276" w:lineRule="auto"/>
        <w:rPr>
          <w:rFonts w:eastAsia="Calibri"/>
          <w:sz w:val="16"/>
        </w:rPr>
      </w:pPr>
      <w:r w:rsidRPr="00E95BD4">
        <w:rPr>
          <w:rFonts w:eastAsia="Calibri"/>
          <w:sz w:val="16"/>
        </w:rPr>
        <w:t xml:space="preserve">Furthermore, ordinary </w:t>
      </w:r>
      <w:r w:rsidRPr="00E95BD4">
        <w:rPr>
          <w:rFonts w:eastAsia="Calibri"/>
          <w:u w:val="single"/>
        </w:rPr>
        <w:t>“</w:t>
      </w:r>
      <w:r w:rsidRPr="00E95BD4">
        <w:rPr>
          <w:rFonts w:eastAsia="Calibri"/>
          <w:highlight w:val="green"/>
          <w:u w:val="single"/>
        </w:rPr>
        <w:t>liking</w:t>
      </w:r>
      <w:r w:rsidRPr="00E95BD4">
        <w:rPr>
          <w:rFonts w:eastAsia="Calibri"/>
          <w:u w:val="single"/>
        </w:rPr>
        <w:t xml:space="preserve">” of </w:t>
      </w:r>
      <w:r w:rsidRPr="00E95BD4">
        <w:rPr>
          <w:rFonts w:eastAsia="Calibri"/>
          <w:highlight w:val="green"/>
          <w:u w:val="single"/>
        </w:rPr>
        <w:t>something</w:t>
      </w:r>
      <w:r w:rsidRPr="00E95BD4">
        <w:rPr>
          <w:rFonts w:eastAsia="Calibri"/>
          <w:u w:val="single"/>
        </w:rPr>
        <w:t xml:space="preserve">, or pure pleasure, is </w:t>
      </w:r>
      <w:r w:rsidRPr="00E95BD4">
        <w:rPr>
          <w:rFonts w:eastAsia="Calibri"/>
          <w:highlight w:val="green"/>
          <w:u w:val="single"/>
        </w:rPr>
        <w:t>represented by</w:t>
      </w:r>
      <w:r w:rsidRPr="00E95BD4">
        <w:rPr>
          <w:rFonts w:eastAsia="Calibri"/>
          <w:sz w:val="16"/>
        </w:rPr>
        <w:t xml:space="preserve"> small </w:t>
      </w:r>
      <w:r w:rsidRPr="00E95BD4">
        <w:rPr>
          <w:rFonts w:eastAsia="Calibri"/>
          <w:highlight w:val="green"/>
          <w:u w:val="single"/>
        </w:rPr>
        <w:t>regions</w:t>
      </w:r>
      <w:r w:rsidRPr="00E95BD4">
        <w:rPr>
          <w:rFonts w:eastAsia="Calibri"/>
          <w:sz w:val="16"/>
        </w:rPr>
        <w:t xml:space="preserve"> mainly </w:t>
      </w:r>
      <w:r w:rsidRPr="00E95BD4">
        <w:rPr>
          <w:rFonts w:eastAsia="Calibri"/>
          <w:highlight w:val="green"/>
          <w:u w:val="single"/>
        </w:rPr>
        <w:t>in the limbic system</w:t>
      </w:r>
      <w:r w:rsidRPr="00E95BD4">
        <w:rPr>
          <w:rFonts w:eastAsia="Calibri"/>
          <w:sz w:val="16"/>
        </w:rPr>
        <w:t xml:space="preserve"> (old reptilian part of the brain). These may be </w:t>
      </w:r>
      <w:r w:rsidRPr="00E95BD4">
        <w:rPr>
          <w:rFonts w:eastAsia="Calibri"/>
          <w:u w:val="single"/>
        </w:rPr>
        <w:t>part of larger neural circuits.</w:t>
      </w:r>
      <w:r w:rsidRPr="00E95BD4">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5433EDE" w14:textId="77777777" w:rsidR="00EC1092" w:rsidRPr="00E95BD4" w:rsidRDefault="00EC1092" w:rsidP="00EC1092">
      <w:pPr>
        <w:spacing w:line="276" w:lineRule="auto"/>
        <w:rPr>
          <w:rFonts w:eastAsia="Calibri"/>
          <w:sz w:val="16"/>
          <w:szCs w:val="16"/>
        </w:rPr>
      </w:pPr>
      <w:r w:rsidRPr="00E95BD4">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FCF8C0E" w14:textId="77777777" w:rsidR="00EC1092" w:rsidRPr="00E95BD4" w:rsidRDefault="00EC1092" w:rsidP="00EC1092">
      <w:pPr>
        <w:spacing w:line="276" w:lineRule="auto"/>
        <w:rPr>
          <w:rFonts w:eastAsia="Calibri"/>
          <w:sz w:val="16"/>
          <w:szCs w:val="16"/>
        </w:rPr>
      </w:pPr>
      <w:r w:rsidRPr="00E95BD4">
        <w:rPr>
          <w:rFonts w:eastAsia="Calibr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w:t>
      </w:r>
      <w:r w:rsidRPr="00E95BD4">
        <w:rPr>
          <w:rFonts w:eastAsia="Calibri"/>
          <w:sz w:val="16"/>
          <w:szCs w:val="16"/>
        </w:rPr>
        <w:lastRenderedPageBreak/>
        <w:t>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83CD1C0" w14:textId="77777777" w:rsidR="00EC1092" w:rsidRPr="00E95BD4" w:rsidRDefault="00EC1092" w:rsidP="00EC1092">
      <w:pPr>
        <w:spacing w:line="276" w:lineRule="auto"/>
        <w:rPr>
          <w:rFonts w:eastAsia="Calibri"/>
          <w:sz w:val="16"/>
          <w:szCs w:val="16"/>
        </w:rPr>
      </w:pPr>
      <w:r w:rsidRPr="00E95BD4">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047AEE9" w14:textId="77777777" w:rsidR="00EC1092" w:rsidRPr="00E95BD4" w:rsidRDefault="00EC1092" w:rsidP="00EC1092">
      <w:pPr>
        <w:spacing w:line="276" w:lineRule="auto"/>
        <w:rPr>
          <w:rFonts w:eastAsia="Calibri"/>
          <w:sz w:val="16"/>
          <w:szCs w:val="16"/>
        </w:rPr>
      </w:pPr>
      <w:r w:rsidRPr="00E95BD4">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90DD34B" w14:textId="77777777" w:rsidR="00EC1092" w:rsidRPr="00E95BD4" w:rsidRDefault="00EC1092" w:rsidP="00EC1092">
      <w:pPr>
        <w:spacing w:line="276" w:lineRule="auto"/>
        <w:rPr>
          <w:rFonts w:eastAsia="Calibri"/>
          <w:sz w:val="16"/>
        </w:rPr>
      </w:pPr>
      <w:r w:rsidRPr="00E95BD4">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E95BD4">
        <w:rPr>
          <w:rFonts w:eastAsia="Calibri"/>
          <w:u w:val="single"/>
        </w:rPr>
        <w:t>Sousa et al.</w:t>
      </w:r>
      <w:r w:rsidRPr="00E95BD4">
        <w:rPr>
          <w:rFonts w:eastAsia="Calibri"/>
          <w:sz w:val="16"/>
        </w:rPr>
        <w:t xml:space="preserve"> [50] small case </w:t>
      </w:r>
      <w:r w:rsidRPr="00E95BD4">
        <w:rPr>
          <w:rFonts w:eastAsia="Calibri"/>
          <w:u w:val="single"/>
        </w:rPr>
        <w:t>found various differentially expressed genes, to associate with pleasure related systems.</w:t>
      </w:r>
      <w:r w:rsidRPr="00E95BD4">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26FDC5D" w14:textId="77777777" w:rsidR="00EC1092" w:rsidRPr="00E95BD4" w:rsidRDefault="00EC1092" w:rsidP="00EC1092">
      <w:pPr>
        <w:spacing w:line="276" w:lineRule="auto"/>
        <w:rPr>
          <w:rFonts w:eastAsia="Calibri"/>
          <w:sz w:val="16"/>
        </w:rPr>
      </w:pPr>
      <w:r w:rsidRPr="00E95BD4">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95BD4">
        <w:rPr>
          <w:rFonts w:eastAsia="Calibri"/>
          <w:highlight w:val="green"/>
          <w:u w:val="single"/>
        </w:rPr>
        <w:t>researchers examined</w:t>
      </w:r>
      <w:r w:rsidRPr="00E95BD4">
        <w:rPr>
          <w:rFonts w:eastAsia="Calibri"/>
          <w:u w:val="single"/>
        </w:rPr>
        <w:t xml:space="preserve"> 247 specimens of </w:t>
      </w:r>
      <w:r w:rsidRPr="00E95BD4">
        <w:rPr>
          <w:rFonts w:eastAsia="Calibri"/>
          <w:highlight w:val="green"/>
          <w:u w:val="single"/>
        </w:rPr>
        <w:t>neural tissue</w:t>
      </w:r>
      <w:r w:rsidRPr="00E95BD4">
        <w:rPr>
          <w:rFonts w:eastAsia="Calibri"/>
          <w:u w:val="single"/>
        </w:rPr>
        <w:t xml:space="preserve"> from six humans, five chimpanzees, and five macaque monkeys.</w:t>
      </w:r>
      <w:r w:rsidRPr="00E95BD4">
        <w:rPr>
          <w:rFonts w:eastAsia="Calibri"/>
          <w:sz w:val="16"/>
        </w:rPr>
        <w:t xml:space="preserve"> Moreover, these </w:t>
      </w:r>
      <w:r w:rsidRPr="00E95BD4">
        <w:rPr>
          <w:rFonts w:eastAsia="Calibri"/>
          <w:u w:val="single"/>
        </w:rPr>
        <w:t>investigators analyzed which genes were turned on or off in 16 regions of the brain.</w:t>
      </w:r>
      <w:r w:rsidRPr="00E95BD4">
        <w:rPr>
          <w:rFonts w:eastAsia="Calibri"/>
          <w:sz w:val="16"/>
        </w:rPr>
        <w:t xml:space="preserve"> While </w:t>
      </w:r>
      <w:r w:rsidRPr="00E95BD4">
        <w:rPr>
          <w:rFonts w:eastAsia="Calibri"/>
          <w:u w:val="single"/>
        </w:rPr>
        <w:t xml:space="preserve">the differences among species were subtle, </w:t>
      </w:r>
      <w:r w:rsidRPr="00E95BD4">
        <w:rPr>
          <w:rFonts w:eastAsia="Calibri"/>
          <w:b/>
          <w:bCs/>
          <w:highlight w:val="green"/>
          <w:u w:val="single"/>
        </w:rPr>
        <w:t>there was</w:t>
      </w:r>
      <w:r w:rsidRPr="00E95BD4">
        <w:rPr>
          <w:rFonts w:eastAsia="Calibri"/>
          <w:u w:val="single"/>
        </w:rPr>
        <w:t xml:space="preserve"> a </w:t>
      </w:r>
      <w:r w:rsidRPr="00E95BD4">
        <w:rPr>
          <w:rFonts w:eastAsia="Calibri"/>
          <w:b/>
          <w:bCs/>
          <w:highlight w:val="green"/>
          <w:u w:val="single"/>
        </w:rPr>
        <w:t>remarkable contrast in</w:t>
      </w:r>
      <w:r w:rsidRPr="00E95BD4">
        <w:rPr>
          <w:rFonts w:eastAsia="Calibri"/>
          <w:u w:val="single"/>
        </w:rPr>
        <w:t xml:space="preserve"> the</w:t>
      </w:r>
      <w:r w:rsidRPr="00E95BD4">
        <w:rPr>
          <w:rFonts w:eastAsia="Calibri"/>
          <w:b/>
          <w:bCs/>
          <w:u w:val="single"/>
        </w:rPr>
        <w:t xml:space="preserve"> </w:t>
      </w:r>
      <w:r w:rsidRPr="00E95BD4">
        <w:rPr>
          <w:rFonts w:eastAsia="Calibri"/>
          <w:b/>
          <w:bCs/>
          <w:highlight w:val="green"/>
          <w:u w:val="single"/>
        </w:rPr>
        <w:t>neocortices</w:t>
      </w:r>
      <w:r w:rsidRPr="00E95BD4">
        <w:rPr>
          <w:rFonts w:eastAsia="Calibri"/>
          <w:sz w:val="16"/>
        </w:rPr>
        <w:t xml:space="preserve">, specifically </w:t>
      </w:r>
      <w:r w:rsidRPr="00E95BD4">
        <w:rPr>
          <w:rFonts w:eastAsia="Calibri"/>
          <w:u w:val="single"/>
        </w:rPr>
        <w:t xml:space="preserve">in an </w:t>
      </w:r>
      <w:r w:rsidRPr="00E95BD4">
        <w:rPr>
          <w:rFonts w:eastAsia="Calibri"/>
          <w:highlight w:val="green"/>
          <w:u w:val="single"/>
        </w:rPr>
        <w:t>area of the brain</w:t>
      </w:r>
      <w:r w:rsidRPr="00E95BD4">
        <w:rPr>
          <w:rFonts w:eastAsia="Calibri"/>
          <w:u w:val="single"/>
        </w:rPr>
        <w:t xml:space="preserve"> that is much </w:t>
      </w:r>
      <w:r w:rsidRPr="00E95BD4">
        <w:rPr>
          <w:rFonts w:eastAsia="Calibri"/>
          <w:highlight w:val="green"/>
          <w:u w:val="single"/>
        </w:rPr>
        <w:t>more developed in humans</w:t>
      </w:r>
      <w:r w:rsidRPr="00E95BD4">
        <w:rPr>
          <w:rFonts w:eastAsia="Calibri"/>
          <w:u w:val="single"/>
        </w:rPr>
        <w:t xml:space="preserve"> than in chimpanzees.</w:t>
      </w:r>
      <w:r w:rsidRPr="00E95BD4">
        <w:rPr>
          <w:rFonts w:eastAsia="Calibri"/>
          <w:sz w:val="16"/>
        </w:rPr>
        <w:t xml:space="preserve"> In fact, these researchers found that a gene called </w:t>
      </w:r>
      <w:r w:rsidRPr="00E95BD4">
        <w:rPr>
          <w:rFonts w:eastAsia="Calibri"/>
          <w:u w:val="single"/>
        </w:rPr>
        <w:t>tyrosine hydroxylase (TH) for the enzyme, responsible for the production of dopamine</w:t>
      </w:r>
      <w:r w:rsidRPr="00E95BD4">
        <w:rPr>
          <w:rFonts w:eastAsia="Calibri"/>
          <w:sz w:val="16"/>
        </w:rPr>
        <w:t xml:space="preserve">, was </w:t>
      </w:r>
      <w:r w:rsidRPr="00E95BD4">
        <w:rPr>
          <w:rFonts w:eastAsia="Calibri"/>
          <w:u w:val="single"/>
        </w:rPr>
        <w:t>expressed in the neocortex of humans, but not chimpanzees.</w:t>
      </w:r>
      <w:r w:rsidRPr="00E95BD4">
        <w:rPr>
          <w:rFonts w:eastAsia="Calibri"/>
          <w:sz w:val="16"/>
        </w:rPr>
        <w:t xml:space="preserve"> As discussed earlier, </w:t>
      </w:r>
      <w:r w:rsidRPr="00E95BD4">
        <w:rPr>
          <w:rFonts w:eastAsia="Calibri"/>
          <w:u w:val="single"/>
        </w:rPr>
        <w:t>dopamine is</w:t>
      </w:r>
      <w:r w:rsidRPr="00E95BD4">
        <w:rPr>
          <w:rFonts w:eastAsia="Calibri"/>
          <w:sz w:val="16"/>
        </w:rPr>
        <w:t xml:space="preserve"> best </w:t>
      </w:r>
      <w:r w:rsidRPr="00E95BD4">
        <w:rPr>
          <w:rFonts w:eastAsia="Calibri"/>
          <w:u w:val="single"/>
        </w:rPr>
        <w:t>known for its</w:t>
      </w:r>
      <w:r w:rsidRPr="00E95BD4">
        <w:rPr>
          <w:rFonts w:eastAsia="Calibri"/>
          <w:sz w:val="16"/>
        </w:rPr>
        <w:t xml:space="preserve"> essential </w:t>
      </w:r>
      <w:r w:rsidRPr="00E95BD4">
        <w:rPr>
          <w:rFonts w:eastAsia="Calibri"/>
          <w:u w:val="single"/>
        </w:rPr>
        <w:t>role within the brain’s reward system; the</w:t>
      </w:r>
      <w:r w:rsidRPr="00E95BD4">
        <w:rPr>
          <w:rFonts w:eastAsia="Calibri"/>
          <w:sz w:val="16"/>
        </w:rPr>
        <w:t xml:space="preserve"> very </w:t>
      </w:r>
      <w:r w:rsidRPr="00E95BD4">
        <w:rPr>
          <w:rFonts w:eastAsia="Calibri"/>
          <w:u w:val="single"/>
        </w:rPr>
        <w:t>system that responds to everything from sex, to gambling, to food, and to addictive drugs.</w:t>
      </w:r>
      <w:r w:rsidRPr="00E95BD4">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8657DCE" w14:textId="77777777" w:rsidR="00EC1092" w:rsidRPr="00E95BD4" w:rsidRDefault="00EC1092" w:rsidP="00EC1092">
      <w:pPr>
        <w:spacing w:line="276" w:lineRule="auto"/>
        <w:rPr>
          <w:rFonts w:eastAsia="Calibri"/>
          <w:sz w:val="16"/>
        </w:rPr>
      </w:pPr>
      <w:r w:rsidRPr="00E95BD4">
        <w:rPr>
          <w:rFonts w:eastAsia="Calibri"/>
          <w:sz w:val="16"/>
        </w:rPr>
        <w:t xml:space="preserve">Nora Volkow, the director of NIDA, pointed out that one alluring possibility is that the neurotransmitter </w:t>
      </w:r>
      <w:r w:rsidRPr="00E95BD4">
        <w:rPr>
          <w:rFonts w:eastAsia="Calibri"/>
          <w:highlight w:val="green"/>
          <w:u w:val="single"/>
        </w:rPr>
        <w:t>dopamine plays</w:t>
      </w:r>
      <w:r w:rsidRPr="00E95BD4">
        <w:rPr>
          <w:rFonts w:eastAsia="Calibri"/>
          <w:u w:val="single"/>
        </w:rPr>
        <w:t xml:space="preserve"> a substantial </w:t>
      </w:r>
      <w:r w:rsidRPr="00E95BD4">
        <w:rPr>
          <w:rFonts w:eastAsia="Calibri"/>
          <w:highlight w:val="green"/>
          <w:u w:val="single"/>
        </w:rPr>
        <w:t>role in</w:t>
      </w:r>
      <w:r w:rsidRPr="00E95BD4">
        <w:rPr>
          <w:rFonts w:eastAsia="Calibri"/>
          <w:u w:val="single"/>
        </w:rPr>
        <w:t xml:space="preserve"> humans’ </w:t>
      </w:r>
      <w:r w:rsidRPr="00E95BD4">
        <w:rPr>
          <w:rFonts w:eastAsia="Calibri"/>
          <w:highlight w:val="green"/>
          <w:u w:val="single"/>
        </w:rPr>
        <w:t>ability to pursue</w:t>
      </w:r>
      <w:r w:rsidRPr="00E95BD4">
        <w:rPr>
          <w:rFonts w:eastAsia="Calibri"/>
          <w:u w:val="single"/>
        </w:rPr>
        <w:t xml:space="preserve"> various </w:t>
      </w:r>
      <w:r w:rsidRPr="00E95BD4">
        <w:rPr>
          <w:rFonts w:eastAsia="Calibri"/>
          <w:highlight w:val="green"/>
          <w:u w:val="single"/>
        </w:rPr>
        <w:t>rewards that are</w:t>
      </w:r>
      <w:r w:rsidRPr="00E95BD4">
        <w:rPr>
          <w:rFonts w:eastAsia="Calibri"/>
          <w:u w:val="single"/>
        </w:rPr>
        <w:t xml:space="preserve"> perhaps months or even </w:t>
      </w:r>
      <w:r w:rsidRPr="00E95BD4">
        <w:rPr>
          <w:rFonts w:eastAsia="Calibri"/>
          <w:highlight w:val="green"/>
          <w:u w:val="single"/>
        </w:rPr>
        <w:t>years away</w:t>
      </w:r>
      <w:r w:rsidRPr="00E95BD4">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E95BD4">
        <w:rPr>
          <w:rFonts w:eastAsia="Calibri"/>
          <w:u w:val="single"/>
        </w:rPr>
        <w:t xml:space="preserve">This may explain </w:t>
      </w:r>
      <w:r w:rsidRPr="00E95BD4">
        <w:rPr>
          <w:rFonts w:eastAsia="Calibri"/>
          <w:u w:val="single"/>
        </w:rPr>
        <w:lastRenderedPageBreak/>
        <w:t>what often motivates people to work for things that have no apparent short-term benefit</w:t>
      </w:r>
      <w:r w:rsidRPr="00E95BD4">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980D27" w14:textId="77777777" w:rsidR="00EC1092" w:rsidRPr="00E95BD4" w:rsidRDefault="00EC1092" w:rsidP="00EC1092"/>
    <w:p w14:paraId="4C3D35F5" w14:textId="77777777" w:rsidR="00EC1092" w:rsidRDefault="00EC1092" w:rsidP="00EC1092">
      <w:pPr>
        <w:pStyle w:val="Heading4"/>
      </w:pPr>
      <w:bookmarkStart w:id="0" w:name="_Hlk53580309"/>
      <w:r>
        <w:t>2] No act omission distinction – outweighs on actor specificity because different actors have different obligations.</w:t>
      </w:r>
    </w:p>
    <w:p w14:paraId="634BD8F6" w14:textId="77777777" w:rsidR="00EC1092" w:rsidRPr="00EE67FA" w:rsidRDefault="00EC1092" w:rsidP="00EC1092">
      <w:r>
        <w:rPr>
          <w:rStyle w:val="Style13ptBold"/>
        </w:rPr>
        <w:t xml:space="preserve">Shwartz 19 </w:t>
      </w:r>
      <w:r w:rsidRPr="003152F9">
        <w:t>Schwartz, G</w:t>
      </w:r>
      <w:r>
        <w:t>regory</w:t>
      </w:r>
      <w:r w:rsidRPr="003152F9">
        <w:t>. (2019). THE ETHICS OF OMISSION. Think, 18(51), 117–121. doi:10.1017/s1477175618000404</w:t>
      </w:r>
    </w:p>
    <w:p w14:paraId="6FCF30DA" w14:textId="77777777" w:rsidR="00EC1092" w:rsidRPr="00856B6C" w:rsidRDefault="00EC1092" w:rsidP="00EC1092">
      <w:pPr>
        <w:rPr>
          <w:sz w:val="14"/>
        </w:rPr>
      </w:pPr>
      <w:r w:rsidRPr="003152F9">
        <w:rPr>
          <w:rStyle w:val="StyleUnderline"/>
        </w:rPr>
        <w:t>A trolley worker in Victoria London is near the tracks when he sees a runaway trolley barrelling down. On its current path, it will kill three people tied to the tracks. Seeing a lever, the worker can deviate the trolley’s path to one where only one person is tied down.</w:t>
      </w:r>
      <w:r w:rsidRPr="00856B6C">
        <w:rPr>
          <w:sz w:val="14"/>
        </w:rPr>
        <w:t xml:space="preserve"> The worker must make a decision, to kill a person or to let three people die. This thought experiment is a classic opener to the field of Normative Ethics, which focuses on determining the morality of decisions. This is because the trolley problem highlights the difference between the two main ethical theories, Deontology and Utilitarianism, which are best known in the form championed by Immanuel Kant and John Stuart Mill, respectively. Kant’s Deontology, which focuses on inviolable, categorical rules, argues against pulling the lever because killing is always wrong. Under this theory, the three people who would die do so as a result of the worker’s omission and are consequently not the worker’s fault. However, if the worker pulls the lever then that one person’s death would have been the worker’s fault because that death was a direct result of the worker’s action.Alternatively, Mill’s </w:t>
      </w:r>
      <w:r w:rsidRPr="003152F9">
        <w:rPr>
          <w:rStyle w:val="StyleUnderline"/>
          <w:highlight w:val="green"/>
        </w:rPr>
        <w:t>Utilitarianism</w:t>
      </w:r>
      <w:r w:rsidRPr="003152F9">
        <w:rPr>
          <w:rStyle w:val="StyleUnderline"/>
        </w:rPr>
        <w:t xml:space="preserve">, which focuses on maximizing good, </w:t>
      </w:r>
      <w:r w:rsidRPr="003152F9">
        <w:rPr>
          <w:rStyle w:val="StyleUnderline"/>
          <w:highlight w:val="green"/>
        </w:rPr>
        <w:t>argues that</w:t>
      </w:r>
      <w:r w:rsidRPr="003152F9">
        <w:rPr>
          <w:rStyle w:val="StyleUnderline"/>
        </w:rPr>
        <w:t xml:space="preserve"> the worker should pull the lever</w:t>
      </w:r>
      <w:r>
        <w:rPr>
          <w:rStyle w:val="StyleUnderline"/>
        </w:rPr>
        <w:t xml:space="preserve"> </w:t>
      </w:r>
      <w:r w:rsidRPr="003152F9">
        <w:rPr>
          <w:rStyle w:val="StyleUnderline"/>
        </w:rPr>
        <w:t>so that one person dies instead of three. Under this theory,</w:t>
      </w:r>
      <w:r>
        <w:rPr>
          <w:rStyle w:val="StyleUnderline"/>
        </w:rPr>
        <w:t xml:space="preserve"> </w:t>
      </w:r>
      <w:r w:rsidRPr="003152F9">
        <w:rPr>
          <w:rStyle w:val="StyleUnderline"/>
          <w:highlight w:val="green"/>
        </w:rPr>
        <w:t>each life is</w:t>
      </w:r>
      <w:r w:rsidRPr="003152F9">
        <w:rPr>
          <w:rStyle w:val="StyleUnderline"/>
        </w:rPr>
        <w:t xml:space="preserve"> regarded as </w:t>
      </w:r>
      <w:r w:rsidRPr="003152F9">
        <w:rPr>
          <w:rStyle w:val="StyleUnderline"/>
          <w:highlight w:val="green"/>
        </w:rPr>
        <w:t>equal regardless of whether it is ended by act or omission</w:t>
      </w:r>
      <w:r w:rsidRPr="003152F9">
        <w:rPr>
          <w:rStyle w:val="StyleUnderline"/>
        </w:rPr>
        <w:t>.</w:t>
      </w:r>
      <w:r>
        <w:rPr>
          <w:rStyle w:val="StyleUnderline"/>
        </w:rPr>
        <w:t xml:space="preserve"> </w:t>
      </w:r>
      <w:r w:rsidRPr="00856B6C">
        <w:rPr>
          <w:sz w:val="14"/>
        </w:rPr>
        <w:t xml:space="preserve">Thus, </w:t>
      </w:r>
      <w:r w:rsidRPr="003152F9">
        <w:rPr>
          <w:rStyle w:val="StyleUnderline"/>
        </w:rPr>
        <w:t xml:space="preserve">the validity of </w:t>
      </w:r>
      <w:r w:rsidRPr="003152F9">
        <w:rPr>
          <w:rStyle w:val="StyleUnderline"/>
          <w:highlight w:val="green"/>
        </w:rPr>
        <w:t>Deontology is contingent on</w:t>
      </w:r>
      <w:r w:rsidRPr="003152F9">
        <w:rPr>
          <w:rStyle w:val="StyleUnderline"/>
        </w:rPr>
        <w:t xml:space="preserve"> there</w:t>
      </w:r>
      <w:r>
        <w:rPr>
          <w:rStyle w:val="StyleUnderline"/>
        </w:rPr>
        <w:t xml:space="preserve"> </w:t>
      </w:r>
      <w:r w:rsidRPr="003152F9">
        <w:rPr>
          <w:rStyle w:val="StyleUnderline"/>
        </w:rPr>
        <w:t xml:space="preserve">being </w:t>
      </w:r>
      <w:r w:rsidRPr="003152F9">
        <w:rPr>
          <w:rStyle w:val="StyleUnderline"/>
          <w:highlight w:val="green"/>
        </w:rPr>
        <w:t>an Act–Omission Distinction</w:t>
      </w:r>
      <w:r w:rsidRPr="003152F9">
        <w:rPr>
          <w:rStyle w:val="StyleUnderline"/>
        </w:rPr>
        <w:t xml:space="preserve">. If the Act–Omission Distinction doesn’t exist, then </w:t>
      </w:r>
      <w:r w:rsidRPr="003152F9">
        <w:rPr>
          <w:rStyle w:val="StyleUnderline"/>
          <w:highlight w:val="green"/>
        </w:rPr>
        <w:t>there would be no difference between killing one</w:t>
      </w:r>
      <w:r w:rsidRPr="003152F9">
        <w:rPr>
          <w:rStyle w:val="StyleUnderline"/>
        </w:rPr>
        <w:t xml:space="preserve"> person </w:t>
      </w:r>
      <w:r w:rsidRPr="003152F9">
        <w:rPr>
          <w:rStyle w:val="StyleUnderline"/>
          <w:highlight w:val="green"/>
        </w:rPr>
        <w:t>and</w:t>
      </w:r>
      <w:r w:rsidRPr="003152F9">
        <w:rPr>
          <w:rStyle w:val="StyleUnderline"/>
        </w:rPr>
        <w:t xml:space="preserve"> letting one person die, meaning that Deontology achieves nothing in the Trolley problem except </w:t>
      </w:r>
      <w:r w:rsidRPr="003152F9">
        <w:rPr>
          <w:rStyle w:val="StyleUnderline"/>
          <w:highlight w:val="green"/>
        </w:rPr>
        <w:t>three</w:t>
      </w:r>
      <w:r w:rsidRPr="003152F9">
        <w:rPr>
          <w:rStyle w:val="StyleUnderline"/>
        </w:rPr>
        <w:t xml:space="preserve"> times more death than Utilitarianism</w:t>
      </w:r>
      <w:r w:rsidRPr="00856B6C">
        <w:rPr>
          <w:sz w:val="14"/>
        </w:rPr>
        <w:t xml:space="preserve">. This Act–Omission Distinction, whether having the power to act is the moral equivalent of acting, was first assimilated into popular culture in 1962 when comic writer Stan Lee wrote that ‘with great power comes great responsibility’. </w:t>
      </w:r>
      <w:r w:rsidRPr="003152F9">
        <w:rPr>
          <w:rStyle w:val="StyleUnderline"/>
        </w:rPr>
        <w:t>In</w:t>
      </w:r>
      <w:r>
        <w:rPr>
          <w:rStyle w:val="StyleUnderline"/>
        </w:rPr>
        <w:t xml:space="preserve"> </w:t>
      </w:r>
      <w:r w:rsidRPr="003152F9">
        <w:rPr>
          <w:rStyle w:val="StyleUnderline"/>
        </w:rPr>
        <w:t>the comic, Spider-man learns this lesson when a burglar,</w:t>
      </w:r>
      <w:r>
        <w:rPr>
          <w:rStyle w:val="StyleUnderline"/>
        </w:rPr>
        <w:t xml:space="preserve"> </w:t>
      </w:r>
      <w:r w:rsidRPr="003152F9">
        <w:rPr>
          <w:rStyle w:val="StyleUnderline"/>
        </w:rPr>
        <w:t>whom Spider-man chose not to stop earlier that day, kills</w:t>
      </w:r>
      <w:r>
        <w:rPr>
          <w:rStyle w:val="StyleUnderline"/>
        </w:rPr>
        <w:t xml:space="preserve"> </w:t>
      </w:r>
      <w:r w:rsidRPr="003152F9">
        <w:rPr>
          <w:rStyle w:val="StyleUnderline"/>
        </w:rPr>
        <w:t>his Uncle Ben. Afterwards, Spider-man feels that he killed</w:t>
      </w:r>
      <w:r>
        <w:rPr>
          <w:rStyle w:val="StyleUnderline"/>
        </w:rPr>
        <w:t xml:space="preserve"> </w:t>
      </w:r>
      <w:r w:rsidRPr="003152F9">
        <w:rPr>
          <w:rStyle w:val="StyleUnderline"/>
        </w:rPr>
        <w:t>his Uncle Ben by refusing to act, and the fact that he killed</w:t>
      </w:r>
      <w:r>
        <w:rPr>
          <w:rStyle w:val="StyleUnderline"/>
        </w:rPr>
        <w:t xml:space="preserve"> </w:t>
      </w:r>
      <w:r w:rsidRPr="003152F9">
        <w:rPr>
          <w:rStyle w:val="StyleUnderline"/>
        </w:rPr>
        <w:t>Uncle Ben by omission brings Spider-man no solace.</w:t>
      </w:r>
      <w:r>
        <w:rPr>
          <w:rStyle w:val="StyleUnderline"/>
        </w:rPr>
        <w:t xml:space="preserve"> </w:t>
      </w:r>
      <w:r w:rsidRPr="003152F9">
        <w:rPr>
          <w:rStyle w:val="StyleUnderline"/>
        </w:rPr>
        <w:t>This sounds plausible. But suppose that Spider-man had</w:t>
      </w:r>
      <w:r>
        <w:rPr>
          <w:rStyle w:val="StyleUnderline"/>
        </w:rPr>
        <w:t xml:space="preserve"> </w:t>
      </w:r>
      <w:r w:rsidRPr="003152F9">
        <w:rPr>
          <w:rStyle w:val="StyleUnderline"/>
        </w:rPr>
        <w:t>not received his powers by chance. Rather, the citizens of</w:t>
      </w:r>
      <w:r>
        <w:rPr>
          <w:rStyle w:val="StyleUnderline"/>
        </w:rPr>
        <w:t xml:space="preserve"> </w:t>
      </w:r>
      <w:r w:rsidRPr="003152F9">
        <w:rPr>
          <w:rStyle w:val="StyleUnderline"/>
        </w:rPr>
        <w:t>New York held an election to appoint their protector. After</w:t>
      </w:r>
      <w:r>
        <w:rPr>
          <w:rStyle w:val="StyleUnderline"/>
        </w:rPr>
        <w:t xml:space="preserve"> </w:t>
      </w:r>
      <w:r w:rsidRPr="003152F9">
        <w:rPr>
          <w:rStyle w:val="StyleUnderline"/>
        </w:rPr>
        <w:t>receiving the same power as the randomly selected Spiderman, the Elected Spider-man chooses to let the burglar</w:t>
      </w:r>
      <w:r>
        <w:rPr>
          <w:rStyle w:val="StyleUnderline"/>
        </w:rPr>
        <w:t xml:space="preserve"> </w:t>
      </w:r>
      <w:r w:rsidRPr="003152F9">
        <w:rPr>
          <w:rStyle w:val="StyleUnderline"/>
        </w:rPr>
        <w:t>escape. It seems that this Elected Spider-man would be</w:t>
      </w:r>
      <w:r>
        <w:rPr>
          <w:rStyle w:val="StyleUnderline"/>
        </w:rPr>
        <w:t xml:space="preserve"> </w:t>
      </w:r>
      <w:r w:rsidRPr="003152F9">
        <w:rPr>
          <w:rStyle w:val="StyleUnderline"/>
        </w:rPr>
        <w:t>more blameworthy for omitting to stop a burglar than the</w:t>
      </w:r>
      <w:r>
        <w:rPr>
          <w:rStyle w:val="StyleUnderline"/>
        </w:rPr>
        <w:t xml:space="preserve"> </w:t>
      </w:r>
      <w:r w:rsidRPr="003152F9">
        <w:rPr>
          <w:rStyle w:val="StyleUnderline"/>
        </w:rPr>
        <w:t>randomly selected Spider-man, suggesting that power</w:t>
      </w:r>
      <w:r>
        <w:rPr>
          <w:rStyle w:val="StyleUnderline"/>
        </w:rPr>
        <w:t xml:space="preserve"> </w:t>
      </w:r>
      <w:r w:rsidRPr="003152F9">
        <w:rPr>
          <w:rStyle w:val="StyleUnderline"/>
        </w:rPr>
        <w:t>alone is not a direct contributor to responsibility.</w:t>
      </w:r>
      <w:r>
        <w:rPr>
          <w:rStyle w:val="StyleUnderline"/>
        </w:rPr>
        <w:t xml:space="preserve"> </w:t>
      </w:r>
      <w:r w:rsidRPr="00856B6C">
        <w:rPr>
          <w:sz w:val="14"/>
        </w:rPr>
        <w:t xml:space="preserve">Additionally, </w:t>
      </w:r>
      <w:r w:rsidRPr="003152F9">
        <w:rPr>
          <w:rStyle w:val="StyleUnderline"/>
        </w:rPr>
        <w:t>suppose that someone is driving a car when</w:t>
      </w:r>
      <w:r>
        <w:rPr>
          <w:rStyle w:val="StyleUnderline"/>
        </w:rPr>
        <w:t xml:space="preserve"> </w:t>
      </w:r>
      <w:r w:rsidRPr="003152F9">
        <w:rPr>
          <w:rStyle w:val="StyleUnderline"/>
        </w:rPr>
        <w:t xml:space="preserve">a pedestrian appears in front of her. </w:t>
      </w:r>
      <w:r w:rsidRPr="003152F9">
        <w:rPr>
          <w:rStyle w:val="StyleUnderline"/>
          <w:highlight w:val="green"/>
        </w:rPr>
        <w:t xml:space="preserve">Failure to hit the brakes would be an omission; </w:t>
      </w:r>
      <w:r w:rsidRPr="003152F9">
        <w:rPr>
          <w:rStyle w:val="StyleUnderline"/>
        </w:rPr>
        <w:t>however</w:t>
      </w:r>
      <w:r w:rsidRPr="003152F9">
        <w:rPr>
          <w:rStyle w:val="StyleUnderline"/>
          <w:highlight w:val="green"/>
        </w:rPr>
        <w:t>, it seems odd not to hold the driver accountable for hitting the pedestrian</w:t>
      </w:r>
      <w:r w:rsidRPr="00856B6C">
        <w:rPr>
          <w:sz w:val="14"/>
        </w:rPr>
        <w:t xml:space="preserve">. This Schwartz The Ethics of Omission † 118 https://doi.org/10.1017/S1477175618000404 21 Feb 2019 at 13:32:32, subject to the Cambridge Core terms of use, available at https://www.cambridge.org/core/terms. Downloaded from https://www.cambridge.org/core. Eugene McDermott Library, University of Texas at Dallas, on is where intuition seems to contradict itself, as in the Elected Spider-man and Crashing Car scenarios the omitter seems more culpable than the randomly selected Spider-man, despite committing the same omission; suggesting that there is something wrong with Spider-man’s plausible-sounding argument after all. Normative Ethics tends to be abstract and difficult to conceptualize, so an easier way to explore this conflict further is by examining the application of these moral concepts in the real world. This application of Normative Ethics is commonly known as a separate field, Applied Ethics. One area of application for the Act–Omission Distinction is Law, where it is referred to as the Actus Reus–Omission Distinction. In this, ‘Actus Reus’ refers to a physical action, opposed to ‘Mens Rea’, or mental action. Legally, Actus Reus does not equate to Omission except in three types of situations. The first situation is </w:t>
      </w:r>
      <w:r w:rsidRPr="003152F9">
        <w:rPr>
          <w:rStyle w:val="StyleUnderline"/>
        </w:rPr>
        <w:t xml:space="preserve">when the defendant had </w:t>
      </w:r>
      <w:r w:rsidRPr="003152F9">
        <w:rPr>
          <w:rStyle w:val="StyleUnderline"/>
        </w:rPr>
        <w:lastRenderedPageBreak/>
        <w:t>assumed responsibility for the care of dependents</w:t>
      </w:r>
      <w:r w:rsidRPr="00856B6C">
        <w:rPr>
          <w:sz w:val="14"/>
        </w:rPr>
        <w:t xml:space="preserve">. This was seen in R v Stone &amp; Dobinson, when Stone and Dobinson had agreed to care for Stone’s anorexic sister. They were convicted of manslaughter because they had assumed responsibility for her. </w:t>
      </w:r>
      <w:r w:rsidRPr="003152F9">
        <w:rPr>
          <w:rStyle w:val="StyleUnderline"/>
        </w:rPr>
        <w:t>The second situation is when the defendant has created</w:t>
      </w:r>
      <w:r>
        <w:rPr>
          <w:rStyle w:val="StyleUnderline"/>
        </w:rPr>
        <w:t xml:space="preserve"> </w:t>
      </w:r>
      <w:r w:rsidRPr="003152F9">
        <w:rPr>
          <w:rStyle w:val="StyleUnderline"/>
        </w:rPr>
        <w:t>the danger. This solves the Crashing Car dilemma. Despite</w:t>
      </w:r>
      <w:r>
        <w:rPr>
          <w:rStyle w:val="StyleUnderline"/>
        </w:rPr>
        <w:t xml:space="preserve"> </w:t>
      </w:r>
      <w:r w:rsidRPr="003152F9">
        <w:rPr>
          <w:rStyle w:val="StyleUnderline"/>
        </w:rPr>
        <w:t>not hitting the brakes constituting an omission, the driver is</w:t>
      </w:r>
      <w:r>
        <w:rPr>
          <w:rStyle w:val="StyleUnderline"/>
        </w:rPr>
        <w:t xml:space="preserve"> </w:t>
      </w:r>
      <w:r w:rsidRPr="003152F9">
        <w:rPr>
          <w:rStyle w:val="StyleUnderline"/>
        </w:rPr>
        <w:t>still responsible for stopping because the driver is the one</w:t>
      </w:r>
      <w:r>
        <w:rPr>
          <w:rStyle w:val="StyleUnderline"/>
        </w:rPr>
        <w:t xml:space="preserve"> </w:t>
      </w:r>
      <w:r w:rsidRPr="003152F9">
        <w:rPr>
          <w:rStyle w:val="StyleUnderline"/>
        </w:rPr>
        <w:t>who caused the situation in the first place.</w:t>
      </w:r>
      <w:r>
        <w:rPr>
          <w:rStyle w:val="StyleUnderline"/>
        </w:rPr>
        <w:t xml:space="preserve"> </w:t>
      </w:r>
      <w:r w:rsidRPr="003152F9">
        <w:rPr>
          <w:rStyle w:val="StyleUnderline"/>
        </w:rPr>
        <w:t>The third is when the defendant is required under contract to act</w:t>
      </w:r>
      <w:r w:rsidRPr="00856B6C">
        <w:rPr>
          <w:sz w:val="14"/>
        </w:rPr>
        <w:t xml:space="preserve">. Should a bodyguard agree to protect someone, then by omitting to do so that bodyguard may be held legally culpable. Having secured this understanding of the Actus Reus– Omission Distinction in Applied Ethics, its implications can be translated back over to Normative Ethics. However, while deriving the underlying, driving moral concepts from rules, it is important to note situational differences. Law, for example, is also bound by governmental constraints, Think Spring 2019 † 119 https://doi.org/10.1017/S1477175618000404 21 Feb 2019 at 13:32:32, subject to the Cambridge Core terms of use, available at https://www.cambridge.org/core/terms. Downloaded from https://www.cambridge.org/core. Eugene McDermott Library, University of Texas at Dallas, on whereas the goal of this article is to establish a more universal ideal rather than something to be enforced by a specific actor. This becomes relevant as universal ideals can call upon someone to be a Good Samaritan, someone who goes out of their way, at some cost to themselves, to help those in need. However, it would be highly coercive should a government demand that people help others at a cost to themselves. Now peering beyond these actor-related constraints to find the underlying ethic, it is apparent that omission doesn’t default to omission except in the three scenarios described above, so the question is what makes those circumstances special. One common trait is that each omission was preceded by an act. Before Stone and Dobinson’s omission to care for Stone’s sister, there came the act of accepting responsibility for her. Before the omission to hit the brakes the driver had to take the action of pressing the accelerator. Before the bodyguard’s omission to protect his client, there came the act of accepting to protect the client. However, the issue with equating omissions preceded by an act with acts is that every omission is preceded by an act. Since birth, people take actions and those actions determine where and when they are, meaning that every time a person is in a position to engage in omission their presence there can be traced back to an action. Thus, it becomes necessary to look at the second common trait in the three scenarios, that </w:t>
      </w:r>
      <w:r w:rsidRPr="003152F9">
        <w:rPr>
          <w:rStyle w:val="StyleUnderline"/>
        </w:rPr>
        <w:t>there is a connection between the</w:t>
      </w:r>
      <w:r>
        <w:rPr>
          <w:rStyle w:val="StyleUnderline"/>
        </w:rPr>
        <w:t xml:space="preserve"> </w:t>
      </w:r>
      <w:r w:rsidRPr="003152F9">
        <w:rPr>
          <w:rStyle w:val="StyleUnderline"/>
        </w:rPr>
        <w:t>victim and the omitter.</w:t>
      </w:r>
      <w:r w:rsidRPr="00856B6C">
        <w:rPr>
          <w:sz w:val="14"/>
        </w:rPr>
        <w:t xml:space="preserve"> This connection can be contractual, such as with the bodyguard, it could be verbal, such as with Stone and Dobinson, or it could be physical, such as with the driver, but there must be a connection. So Spider-man’s great power doesn’t come with great responsibility at the time of Uncle Ben’s death as there was no connection between Spider-man and the burglar that he let escape. It was only afterwards, </w:t>
      </w:r>
      <w:r w:rsidRPr="003152F9">
        <w:rPr>
          <w:rStyle w:val="StyleUnderline"/>
        </w:rPr>
        <w:t>when Spider-man made</w:t>
      </w:r>
      <w:r>
        <w:rPr>
          <w:rStyle w:val="StyleUnderline"/>
        </w:rPr>
        <w:t xml:space="preserve"> </w:t>
      </w:r>
      <w:r w:rsidRPr="003152F9">
        <w:rPr>
          <w:rStyle w:val="StyleUnderline"/>
        </w:rPr>
        <w:t xml:space="preserve">a commitment to protect New York, that he became obligated to help when he is able. </w:t>
      </w:r>
      <w:r w:rsidRPr="00856B6C">
        <w:rPr>
          <w:sz w:val="14"/>
        </w:rPr>
        <w:t xml:space="preserve">Thus, should the exact scenario occur, now that Spider-man has declared himself Schwartz The Ethics of Omission † 120 https://doi.org/10.1017/S1477175618000404 21 Feb 2019 at 13:32:32, subject to the Cambridge Core terms of use, available at https://www.cambridge.org/core/terms. Downloaded from https://www.cambridge.org/core. Eugene McDermott Library, University of Texas at Dallas, on New York’s protector he would be morally responsible for omitting to stop the burglar. </w:t>
      </w:r>
      <w:r w:rsidRPr="003152F9">
        <w:rPr>
          <w:rStyle w:val="StyleUnderline"/>
        </w:rPr>
        <w:t xml:space="preserve">This interpretation of </w:t>
      </w:r>
      <w:r w:rsidRPr="003152F9">
        <w:rPr>
          <w:rStyle w:val="StyleUnderline"/>
          <w:highlight w:val="green"/>
        </w:rPr>
        <w:t>the Act–Omission Distinction does not absolve</w:t>
      </w:r>
      <w:r w:rsidRPr="003152F9">
        <w:rPr>
          <w:rStyle w:val="StyleUnderline"/>
        </w:rPr>
        <w:t xml:space="preserve"> groups such as </w:t>
      </w:r>
      <w:r w:rsidRPr="003152F9">
        <w:rPr>
          <w:rStyle w:val="StyleUnderline"/>
          <w:highlight w:val="green"/>
        </w:rPr>
        <w:t>the government from the obligation to act.</w:t>
      </w:r>
      <w:r w:rsidRPr="003152F9">
        <w:rPr>
          <w:rStyle w:val="StyleUnderline"/>
        </w:rPr>
        <w:t xml:space="preserve"> Just like the Elected Spider-Man, </w:t>
      </w:r>
      <w:r w:rsidRPr="003152F9">
        <w:rPr>
          <w:rStyle w:val="StyleUnderline"/>
          <w:highlight w:val="green"/>
        </w:rPr>
        <w:t>governments only have</w:t>
      </w:r>
      <w:r w:rsidRPr="003152F9">
        <w:rPr>
          <w:rStyle w:val="StyleUnderline"/>
        </w:rPr>
        <w:t xml:space="preserve"> great </w:t>
      </w:r>
      <w:r w:rsidRPr="003152F9">
        <w:rPr>
          <w:rStyle w:val="StyleUnderline"/>
          <w:highlight w:val="green"/>
        </w:rPr>
        <w:t xml:space="preserve">power for the purpose of aiding their citizens. </w:t>
      </w:r>
      <w:r w:rsidRPr="003152F9">
        <w:rPr>
          <w:rStyle w:val="StyleUnderline"/>
        </w:rPr>
        <w:t xml:space="preserve">Thus, when </w:t>
      </w:r>
      <w:r w:rsidRPr="003152F9">
        <w:rPr>
          <w:rStyle w:val="StyleUnderline"/>
          <w:highlight w:val="green"/>
        </w:rPr>
        <w:t>policymakers</w:t>
      </w:r>
      <w:r w:rsidRPr="003152F9">
        <w:rPr>
          <w:rStyle w:val="StyleUnderline"/>
        </w:rPr>
        <w:t xml:space="preserve"> (or elected spider-men) accept their position, they accept responsibility to use that</w:t>
      </w:r>
      <w:r>
        <w:rPr>
          <w:rStyle w:val="StyleUnderline"/>
        </w:rPr>
        <w:t xml:space="preserve"> </w:t>
      </w:r>
      <w:r w:rsidRPr="003152F9">
        <w:rPr>
          <w:rStyle w:val="StyleUnderline"/>
        </w:rPr>
        <w:t xml:space="preserve">power for the public’s benefit. This means that they </w:t>
      </w:r>
      <w:r w:rsidRPr="003152F9">
        <w:rPr>
          <w:rStyle w:val="StyleUnderline"/>
          <w:highlight w:val="green"/>
        </w:rPr>
        <w:t>are responsible for their omissions</w:t>
      </w:r>
      <w:r w:rsidRPr="003152F9">
        <w:rPr>
          <w:rStyle w:val="StyleUnderline"/>
        </w:rPr>
        <w:t xml:space="preserve"> to do so.</w:t>
      </w:r>
      <w:r>
        <w:rPr>
          <w:rStyle w:val="StyleUnderline"/>
        </w:rPr>
        <w:t xml:space="preserve"> </w:t>
      </w:r>
      <w:r w:rsidRPr="00856B6C">
        <w:rPr>
          <w:sz w:val="14"/>
        </w:rPr>
        <w:t>Great responsibility doesn’t inherently come with great power. But when power allocation is purposeful, great power is given for a great purpose. Whether this takes the form of being a caretaker, policymaker, or elected spiderman, accepting that power means accepting the responsibility to fulfil that purpose. Spider-man’s premise is an easy one to accept, because power comes with responsibility so often that it’s hard not to correlate the two. But it is important to recognize that power doesn’t spawn responsibility. Rather, power and responsibility come from the same source: consent. Ultimately, the root of responsibility is consent</w:t>
      </w:r>
      <w:r>
        <w:rPr>
          <w:sz w:val="14"/>
        </w:rPr>
        <w:t>.</w:t>
      </w:r>
    </w:p>
    <w:p w14:paraId="7A921314" w14:textId="77777777" w:rsidR="00EC1092" w:rsidRDefault="00EC1092" w:rsidP="00EC1092">
      <w:pPr>
        <w:pStyle w:val="Heading4"/>
      </w:pPr>
      <w:bookmarkStart w:id="1" w:name="_Hlk56853320"/>
      <w:bookmarkEnd w:id="0"/>
      <w:r>
        <w:t>3] Weighability – only consequentialism can explain the ethical difference in breaking a promise to take someone to the hospital and breaking a promise to take someone to lunch</w:t>
      </w:r>
    </w:p>
    <w:p w14:paraId="50F2D815" w14:textId="77777777" w:rsidR="00EC1092" w:rsidRDefault="00EC1092" w:rsidP="00EC1092">
      <w:pPr>
        <w:pStyle w:val="Heading4"/>
      </w:pPr>
      <w:r>
        <w:t xml:space="preserve">A] Resolvability – there’s no way to weigh between competing offense under a deontological fw which means their fw can’t guide action </w:t>
      </w:r>
    </w:p>
    <w:p w14:paraId="0F58742D" w14:textId="77777777" w:rsidR="00EC1092" w:rsidRDefault="00EC1092" w:rsidP="00EC1092">
      <w:pPr>
        <w:pStyle w:val="Heading4"/>
        <w:tabs>
          <w:tab w:val="left" w:pos="2250"/>
        </w:tabs>
        <w:spacing w:line="276" w:lineRule="auto"/>
      </w:pPr>
      <w:r>
        <w:tab/>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bookmarkEnd w:id="1"/>
    <w:p w14:paraId="4F6D8DF5" w14:textId="77777777" w:rsidR="00EC1092" w:rsidRPr="009E6A88" w:rsidRDefault="00EC1092" w:rsidP="00EC1092"/>
    <w:p w14:paraId="6BFDFA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10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09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21470"/>
  <w14:defaultImageDpi w14:val="300"/>
  <w15:docId w15:val="{BB7E7B41-C27E-334E-8D70-29BE47E7B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10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D5EA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EC109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1624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29</Pages>
  <Words>19866</Words>
  <Characters>113237</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cp:revision>
  <dcterms:created xsi:type="dcterms:W3CDTF">2021-09-18T16:44:00Z</dcterms:created>
  <dcterms:modified xsi:type="dcterms:W3CDTF">2021-09-18T16:45:00Z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