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BB554" w14:textId="220F8912" w:rsidR="00A95652" w:rsidRDefault="00ED3769" w:rsidP="00ED3769">
      <w:pPr>
        <w:pStyle w:val="Heading1"/>
      </w:pPr>
      <w:r>
        <w:t>HarWes R5 vs Harker VZ</w:t>
      </w:r>
    </w:p>
    <w:p w14:paraId="5BFD3F35" w14:textId="7D1CB398" w:rsidR="00935261" w:rsidRDefault="00935261" w:rsidP="00935261">
      <w:pPr>
        <w:pStyle w:val="Heading2"/>
      </w:pPr>
      <w:r>
        <w:t>1</w:t>
      </w:r>
    </w:p>
    <w:p w14:paraId="1D6EAFF8" w14:textId="7AFAE8AF" w:rsidR="00935261" w:rsidRDefault="00935261" w:rsidP="00935261">
      <w:pPr>
        <w:pStyle w:val="Heading4"/>
      </w:pPr>
      <w:r>
        <w:t>Interp</w:t>
      </w:r>
      <w:r w:rsidR="0048764B">
        <w:t>retation</w:t>
      </w:r>
      <w:r>
        <w:t>: Affirmatives may not defend only specific instances of outer space appropriation by private entities as unjust.</w:t>
      </w:r>
    </w:p>
    <w:p w14:paraId="3A617D28" w14:textId="77777777" w:rsidR="00935261" w:rsidRPr="004E4A9B" w:rsidRDefault="00935261" w:rsidP="00935261"/>
    <w:p w14:paraId="490B4CFC" w14:textId="77777777" w:rsidR="00935261" w:rsidRDefault="00935261" w:rsidP="00935261">
      <w:pPr>
        <w:pStyle w:val="Heading4"/>
      </w:pPr>
      <w:r>
        <w:t>"The" can either indicate a definite generic or definite description</w:t>
      </w:r>
    </w:p>
    <w:p w14:paraId="51953723" w14:textId="77777777" w:rsidR="00935261" w:rsidRPr="000E65CD" w:rsidRDefault="00935261" w:rsidP="00935261">
      <w:r w:rsidRPr="00F05140">
        <w:rPr>
          <w:rStyle w:val="Style13ptBold"/>
        </w:rPr>
        <w:t>Ojeda 91</w:t>
      </w:r>
      <w:r>
        <w:t xml:space="preserve"> </w:t>
      </w:r>
      <w:r w:rsidRPr="00614F05">
        <w:t>[</w:t>
      </w:r>
      <w:r w:rsidRPr="00F05140">
        <w:t>Almerindo E. Ojeda</w:t>
      </w:r>
      <w:r w:rsidRPr="00614F05">
        <w:t xml:space="preserve">, </w:t>
      </w:r>
      <w:r>
        <w:t>PhD linguistics from UChicago, professor of linguistics at UC Davis</w:t>
      </w:r>
      <w:r w:rsidRPr="00614F05">
        <w:t>. "</w:t>
      </w:r>
      <w:r w:rsidRPr="00C56032">
        <w:t>Definite Descriptions and Definite Generics</w:t>
      </w:r>
      <w:r w:rsidRPr="00614F05">
        <w:t xml:space="preserve">", </w:t>
      </w:r>
      <w:r w:rsidRPr="00AE2D60">
        <w:t>Linguistics and Philosophy, Vol. 14, No. 4, pp. 367-397</w:t>
      </w:r>
      <w:r w:rsidRPr="00614F05">
        <w:t xml:space="preserve">, </w:t>
      </w:r>
      <w:r>
        <w:t xml:space="preserve">Published August 1991, </w:t>
      </w:r>
      <w:r w:rsidRPr="00614F05">
        <w:t>https://www.harvardlds.org/wp-content/uploads/2019/04/1-s2.0-S0010027718300313-main-3.pdf] HWIC</w:t>
      </w:r>
    </w:p>
    <w:p w14:paraId="64712084" w14:textId="77777777" w:rsidR="00935261" w:rsidRDefault="00935261" w:rsidP="00935261">
      <w:r w:rsidRPr="00AE2D60">
        <w:rPr>
          <w:rStyle w:val="StyleUnderline"/>
          <w:highlight w:val="green"/>
        </w:rPr>
        <w:t>A definite noun phrase may be</w:t>
      </w:r>
      <w:r w:rsidRPr="00AE2D60">
        <w:rPr>
          <w:rStyle w:val="StyleUnderline"/>
        </w:rPr>
        <w:t xml:space="preserve"> taken</w:t>
      </w:r>
      <w:r w:rsidRPr="003C19C6">
        <w:rPr>
          <w:rStyle w:val="StyleUnderline"/>
        </w:rPr>
        <w:t xml:space="preserve"> either as </w:t>
      </w:r>
      <w:r w:rsidRPr="00AE2D60">
        <w:rPr>
          <w:rStyle w:val="StyleUnderline"/>
          <w:highlight w:val="green"/>
        </w:rPr>
        <w:t>a definite description or</w:t>
      </w:r>
      <w:r w:rsidRPr="003C19C6">
        <w:rPr>
          <w:rStyle w:val="StyleUnderline"/>
        </w:rPr>
        <w:t xml:space="preserve"> as a definite </w:t>
      </w:r>
      <w:r w:rsidRPr="00AE2D60">
        <w:rPr>
          <w:rStyle w:val="StyleUnderline"/>
          <w:highlight w:val="green"/>
        </w:rPr>
        <w:t>generic</w:t>
      </w:r>
      <w:r w:rsidRPr="003C19C6">
        <w:rPr>
          <w:rStyle w:val="StyleUnderline"/>
        </w:rPr>
        <w:t>.</w:t>
      </w:r>
      <w:r>
        <w:t xml:space="preserve"> Thus, a noun phrase like </w:t>
      </w:r>
      <w:r w:rsidRPr="003C19C6">
        <w:rPr>
          <w:rStyle w:val="StyleUnderline"/>
        </w:rPr>
        <w:t>the origin of the ballad may denote either the origin of an individual ballad we have been discussing, or else the origin of ballads in general as a literary species. In the first case, the ballad has been taken as a definite description; in the second, it has been taken as a definite generic.</w:t>
      </w:r>
      <w:r>
        <w:t xml:space="preserve">2 Notice that the ambiguity between definite descriptions and definite generics can be resolved in certain con texts. Thus, the definite noun phrase </w:t>
      </w:r>
      <w:r w:rsidRPr="002414E4">
        <w:rPr>
          <w:rStyle w:val="StyleUnderline"/>
          <w:highlight w:val="green"/>
        </w:rPr>
        <w:t>the computer is taken</w:t>
      </w:r>
      <w:r>
        <w:t xml:space="preserve"> only </w:t>
      </w:r>
      <w:r w:rsidRPr="002414E4">
        <w:rPr>
          <w:rStyle w:val="StyleUnderline"/>
          <w:highlight w:val="green"/>
        </w:rPr>
        <w:t>as</w:t>
      </w:r>
      <w:r>
        <w:t xml:space="preserve"> a </w:t>
      </w:r>
      <w:r w:rsidRPr="00671C93">
        <w:rPr>
          <w:rStyle w:val="StyleUnderline"/>
        </w:rPr>
        <w:t xml:space="preserve">definite </w:t>
      </w:r>
      <w:r w:rsidRPr="002414E4">
        <w:rPr>
          <w:rStyle w:val="StyleUnderline"/>
          <w:highlight w:val="green"/>
        </w:rPr>
        <w:t>description in (</w:t>
      </w:r>
      <w:r w:rsidRPr="00E512E4">
        <w:rPr>
          <w:rStyle w:val="StyleUnderline"/>
          <w:b/>
          <w:bCs/>
          <w:highlight w:val="green"/>
        </w:rPr>
        <w:t>la</w:t>
      </w:r>
      <w:r w:rsidRPr="002414E4">
        <w:rPr>
          <w:rStyle w:val="StyleUnderline"/>
          <w:highlight w:val="green"/>
        </w:rPr>
        <w:t>), a statement about an individual computer; it is taken</w:t>
      </w:r>
      <w:r w:rsidRPr="00671C93">
        <w:rPr>
          <w:rStyle w:val="StyleUnderline"/>
        </w:rPr>
        <w:t xml:space="preserve"> only </w:t>
      </w:r>
      <w:r w:rsidRPr="002414E4">
        <w:rPr>
          <w:rStyle w:val="StyleUnderline"/>
          <w:highlight w:val="green"/>
        </w:rPr>
        <w:t>as</w:t>
      </w:r>
      <w:r w:rsidRPr="00671C93">
        <w:rPr>
          <w:rStyle w:val="StyleUnderline"/>
        </w:rPr>
        <w:t xml:space="preserve"> a definite </w:t>
      </w:r>
      <w:r w:rsidRPr="002414E4">
        <w:rPr>
          <w:rStyle w:val="StyleUnderline"/>
          <w:highlight w:val="green"/>
        </w:rPr>
        <w:t>generic in (lb), a statement about computers in general</w:t>
      </w:r>
      <w:r>
        <w:t xml:space="preserve">. Similarly, </w:t>
      </w:r>
      <w:r w:rsidRPr="002414E4">
        <w:rPr>
          <w:rStyle w:val="StyleUnderline"/>
        </w:rPr>
        <w:t>the definite noun phrase the dodo</w:t>
      </w:r>
      <w:r w:rsidRPr="002414E4">
        <w:t xml:space="preserve"> may be taken as a definite description in (2a) while it </w:t>
      </w:r>
      <w:r w:rsidRPr="002414E4">
        <w:rPr>
          <w:rStyle w:val="StyleUnderline"/>
        </w:rPr>
        <w:t>must be taken as a definite generic in (2b).</w:t>
      </w:r>
      <w:r w:rsidRPr="002414E4">
        <w:t>3</w:t>
      </w:r>
    </w:p>
    <w:p w14:paraId="62F949E2" w14:textId="77777777" w:rsidR="00935261" w:rsidRPr="002414E4" w:rsidRDefault="00935261" w:rsidP="00935261">
      <w:pPr>
        <w:rPr>
          <w:rStyle w:val="StyleUnderline"/>
        </w:rPr>
      </w:pPr>
      <w:r w:rsidRPr="002414E4">
        <w:rPr>
          <w:rStyle w:val="StyleUnderline"/>
        </w:rPr>
        <w:t>(</w:t>
      </w:r>
      <w:proofErr w:type="gramStart"/>
      <w:r w:rsidRPr="00A26F4A">
        <w:rPr>
          <w:rStyle w:val="StyleUnderline"/>
          <w:b/>
          <w:bCs/>
        </w:rPr>
        <w:t>1)a</w:t>
      </w:r>
      <w:r w:rsidRPr="002414E4">
        <w:rPr>
          <w:rStyle w:val="StyleUnderline"/>
        </w:rPr>
        <w:t>.</w:t>
      </w:r>
      <w:proofErr w:type="gramEnd"/>
      <w:r w:rsidRPr="002414E4">
        <w:rPr>
          <w:rStyle w:val="StyleUnderline"/>
        </w:rPr>
        <w:t xml:space="preserve"> Turing repaired the computer.</w:t>
      </w:r>
    </w:p>
    <w:p w14:paraId="10944C74" w14:textId="77777777" w:rsidR="00935261" w:rsidRPr="002414E4" w:rsidRDefault="00935261" w:rsidP="00935261">
      <w:pPr>
        <w:rPr>
          <w:rStyle w:val="StyleUnderline"/>
        </w:rPr>
      </w:pPr>
      <w:r w:rsidRPr="00A26F4A">
        <w:rPr>
          <w:rStyle w:val="StyleUnderline"/>
          <w:b/>
          <w:bCs/>
        </w:rPr>
        <w:t>b</w:t>
      </w:r>
      <w:r w:rsidRPr="002414E4">
        <w:rPr>
          <w:rStyle w:val="StyleUnderline"/>
        </w:rPr>
        <w:t>. Turing invented the computer.</w:t>
      </w:r>
    </w:p>
    <w:p w14:paraId="2445C074" w14:textId="77777777" w:rsidR="00935261" w:rsidRDefault="00935261" w:rsidP="00935261">
      <w:r>
        <w:t>(</w:t>
      </w:r>
      <w:proofErr w:type="gramStart"/>
      <w:r>
        <w:t>2)a.</w:t>
      </w:r>
      <w:proofErr w:type="gramEnd"/>
      <w:r>
        <w:t xml:space="preserve"> The dodo is dead.</w:t>
      </w:r>
    </w:p>
    <w:p w14:paraId="22F4F277" w14:textId="77777777" w:rsidR="00935261" w:rsidRPr="00A0133E" w:rsidRDefault="00935261" w:rsidP="00935261">
      <w:pPr>
        <w:rPr>
          <w:rStyle w:val="StyleUnderline"/>
        </w:rPr>
      </w:pPr>
      <w:r>
        <w:t xml:space="preserve">b. </w:t>
      </w:r>
      <w:r w:rsidRPr="002414E4">
        <w:rPr>
          <w:rStyle w:val="StyleUnderline"/>
        </w:rPr>
        <w:t>The dodo is extinct</w:t>
      </w:r>
      <w:r w:rsidRPr="00A0133E">
        <w:rPr>
          <w:rStyle w:val="StyleUnderline"/>
        </w:rPr>
        <w:t>.</w:t>
      </w:r>
    </w:p>
    <w:p w14:paraId="2A068E48" w14:textId="77777777" w:rsidR="00935261" w:rsidRDefault="00935261" w:rsidP="00935261"/>
    <w:p w14:paraId="588D2BD5" w14:textId="77777777" w:rsidR="00935261" w:rsidRDefault="00935261" w:rsidP="00935261">
      <w:pPr>
        <w:pStyle w:val="Heading4"/>
      </w:pPr>
      <w:r>
        <w:t>Moral statements are generic normative principles – necessitates the generic interpretation</w:t>
      </w:r>
    </w:p>
    <w:p w14:paraId="3AD775C0" w14:textId="77777777" w:rsidR="00935261" w:rsidRDefault="00935261" w:rsidP="00935261">
      <w:r w:rsidRPr="00905644">
        <w:rPr>
          <w:rStyle w:val="Style13ptBold"/>
        </w:rPr>
        <w:t>McDonald 09</w:t>
      </w:r>
      <w:r>
        <w:t xml:space="preserve"> </w:t>
      </w:r>
      <w:r w:rsidRPr="00222649">
        <w:t>[</w:t>
      </w:r>
      <w:r>
        <w:t>Hugh P. McDonald</w:t>
      </w:r>
      <w:r w:rsidRPr="00222649">
        <w:t xml:space="preserve">, </w:t>
      </w:r>
      <w:r w:rsidRPr="00447286">
        <w:t>professor of philosophy at the New York City College of Technology</w:t>
      </w:r>
      <w:r w:rsidRPr="00222649">
        <w:t>. "Principles: The Principles of Principles</w:t>
      </w:r>
      <w:r>
        <w:t>.</w:t>
      </w:r>
      <w:r w:rsidRPr="00222649">
        <w:t xml:space="preserve">" </w:t>
      </w:r>
      <w:r w:rsidRPr="00DD485A">
        <w:t xml:space="preserve">The Pluralist, vol. 4, no. 3, [University of Illinois Press, Society for the Advancement of American Philosophy], 2009, pp. 98–126, </w:t>
      </w:r>
      <w:r w:rsidRPr="00222649">
        <w:t>https://www.jstor.org/stable/20708996] HWIC</w:t>
      </w:r>
    </w:p>
    <w:p w14:paraId="76CD2BC0" w14:textId="77777777" w:rsidR="00935261" w:rsidRPr="00A26F4A" w:rsidRDefault="00935261" w:rsidP="00935261">
      <w:pPr>
        <w:rPr>
          <w:sz w:val="16"/>
        </w:rPr>
      </w:pPr>
      <w:r w:rsidRPr="00A26F4A">
        <w:rPr>
          <w:sz w:val="16"/>
        </w:rPr>
        <w:t xml:space="preserve">"Principle" has a great many meanings: origin, beginning, cause, rule, axiom, and so on.5 However, we cannot assume any necessary relation of these meanings. They may be distinct meanings without relations. Neverthe less we can trace some common roots and thereby interconnections of the meanings. I will concentrate here on certain meanings relevant to the prin ciple of principles, that principles are actual. One meaning is that principles are the "ultimate source, origin, or cause of something" or the "originating or actuating agency or force." Principles are connected with the origin and cause of any "something." Moreover, principles may cause the actuality of the something. A second meaning of principles is that they regulate change, whether internally, as the "method of operation of a thing," or as an external cause. That is, </w:t>
      </w:r>
      <w:r w:rsidRPr="00A26F4A">
        <w:rPr>
          <w:rStyle w:val="StyleUnderline"/>
          <w:highlight w:val="green"/>
        </w:rPr>
        <w:t>principles are regulative</w:t>
      </w:r>
      <w:r w:rsidRPr="00A26F4A">
        <w:rPr>
          <w:rStyle w:val="StyleUnderline"/>
        </w:rPr>
        <w:t>, especially including rules for opera tions</w:t>
      </w:r>
      <w:r w:rsidRPr="00A26F4A">
        <w:rPr>
          <w:sz w:val="16"/>
        </w:rPr>
        <w:t xml:space="preserve">, involving changes. </w:t>
      </w:r>
      <w:r w:rsidRPr="00A26F4A">
        <w:rPr>
          <w:rStyle w:val="StyleUnderline"/>
          <w:highlight w:val="green"/>
        </w:rPr>
        <w:t xml:space="preserve">As rules, they are </w:t>
      </w:r>
      <w:r w:rsidRPr="00A26F4A">
        <w:rPr>
          <w:rStyle w:val="StyleUnderline"/>
          <w:b/>
          <w:bCs/>
          <w:highlight w:val="green"/>
        </w:rPr>
        <w:t>universal</w:t>
      </w:r>
      <w:r w:rsidRPr="00A26F4A">
        <w:rPr>
          <w:rStyle w:val="StyleUnderline"/>
          <w:highlight w:val="green"/>
        </w:rPr>
        <w:t xml:space="preserve"> for a kind</w:t>
      </w:r>
      <w:r w:rsidRPr="00A26F4A">
        <w:rPr>
          <w:rStyle w:val="StyleUnderline"/>
        </w:rPr>
        <w:t>, although there may be exceptions</w:t>
      </w:r>
      <w:r w:rsidRPr="00A26F4A">
        <w:rPr>
          <w:sz w:val="16"/>
        </w:rPr>
        <w:t xml:space="preserve"> to them </w:t>
      </w:r>
      <w:r w:rsidRPr="00A26F4A">
        <w:rPr>
          <w:rStyle w:val="StyleUnderline"/>
        </w:rPr>
        <w:t xml:space="preserve">in certain modes. </w:t>
      </w:r>
      <w:r w:rsidRPr="00A26F4A">
        <w:rPr>
          <w:rStyle w:val="StyleUnderline"/>
          <w:highlight w:val="green"/>
        </w:rPr>
        <w:t>A principle, then, is a</w:t>
      </w:r>
      <w:r w:rsidRPr="00A26F4A">
        <w:rPr>
          <w:rStyle w:val="StyleUnderline"/>
        </w:rPr>
        <w:t xml:space="preserve">n originating </w:t>
      </w:r>
      <w:r w:rsidRPr="00A26F4A">
        <w:rPr>
          <w:rStyle w:val="StyleUnderline"/>
          <w:highlight w:val="green"/>
        </w:rPr>
        <w:t>rule</w:t>
      </w:r>
      <w:r w:rsidRPr="00A26F4A">
        <w:rPr>
          <w:sz w:val="16"/>
        </w:rPr>
        <w:t xml:space="preserve"> that universally regulates the formation, operation, or other changes of any actuality, </w:t>
      </w:r>
      <w:r w:rsidRPr="00A26F4A">
        <w:rPr>
          <w:rStyle w:val="StyleUnderline"/>
          <w:highlight w:val="green"/>
        </w:rPr>
        <w:t>which as universal applies to that kind of thing</w:t>
      </w:r>
      <w:r w:rsidRPr="00A26F4A">
        <w:rPr>
          <w:sz w:val="16"/>
        </w:rPr>
        <w:t xml:space="preserve">. Machines may be built according to a principle and operate on the same or even a different principle. Ships presume the principle of floatation but may be built according to principles of woodworking or those of other materials. </w:t>
      </w:r>
      <w:r w:rsidRPr="00A26F4A">
        <w:rPr>
          <w:rStyle w:val="StyleUnderline"/>
        </w:rPr>
        <w:t>The principle can have different modes</w:t>
      </w:r>
      <w:r w:rsidRPr="00A26F4A">
        <w:rPr>
          <w:sz w:val="16"/>
        </w:rPr>
        <w:t xml:space="preserve">?whether necessary, </w:t>
      </w:r>
      <w:r w:rsidRPr="00A26F4A">
        <w:rPr>
          <w:rStyle w:val="StyleUnderline"/>
        </w:rPr>
        <w:t>as in logical inference; general, as in scientific laws; or actualization of possibilities, as in machines or as in moral principles that we follow, but could do otherwise</w:t>
      </w:r>
      <w:r w:rsidRPr="00A26F4A">
        <w:rPr>
          <w:sz w:val="16"/>
        </w:rPr>
        <w:t xml:space="preserve">.6 I will cover modes below. </w:t>
      </w:r>
    </w:p>
    <w:p w14:paraId="38145F42" w14:textId="77777777" w:rsidR="00935261" w:rsidRPr="00A26F4A" w:rsidRDefault="00935261" w:rsidP="00935261">
      <w:pPr>
        <w:rPr>
          <w:sz w:val="16"/>
        </w:rPr>
      </w:pPr>
      <w:r w:rsidRPr="00A26F4A">
        <w:rPr>
          <w:sz w:val="16"/>
        </w:rPr>
        <w:t xml:space="preserve">Principles are also a cause as regulative, combining cause and rule. The principle can be external, as in a chemical catalyst; or internal, as in geneti cally caused changes.7 Both kinds of causes involve relations. Internal prin ciples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tenden cies whose causes are connected by reproduction. As causal, principles may be originary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00974038" w14:textId="77777777" w:rsidR="00935261" w:rsidRPr="00A26F4A" w:rsidRDefault="00935261" w:rsidP="00935261">
      <w:pPr>
        <w:rPr>
          <w:sz w:val="16"/>
        </w:rPr>
      </w:pPr>
      <w:r w:rsidRPr="00A26F4A">
        <w:rPr>
          <w:sz w:val="16"/>
        </w:rPr>
        <w:t xml:space="preserve">External principles are regulative and not attributes. They regulate change, such that change is not chaotic. Principles are not bodies, objects, or entities but are the basis of the judgment or evaluation that the latter will persist, since they follow or are regulated by principles. Moreover, there is another sense in which principles are not attributes, since the relation of bodies, ob jects, or other terms for actualities implies a common principle, an identity that is regulated and constituted by the same actual principle. "Object" is a principle uniting instances normatively, for example, that solids persist unless acted upon by heat, etc. </w:t>
      </w:r>
    </w:p>
    <w:p w14:paraId="458764A2" w14:textId="77777777" w:rsidR="00935261" w:rsidRDefault="00935261" w:rsidP="00935261">
      <w:pPr>
        <w:rPr>
          <w:rStyle w:val="StyleUnderline"/>
        </w:rPr>
      </w:pPr>
      <w:r w:rsidRPr="00BA3D09">
        <w:rPr>
          <w:rStyle w:val="StyleUnderline"/>
        </w:rPr>
        <w:t xml:space="preserve">Scientific, engineering, and practical </w:t>
      </w:r>
      <w:r w:rsidRPr="0089258C">
        <w:rPr>
          <w:rStyle w:val="StyleUnderline"/>
          <w:highlight w:val="green"/>
        </w:rPr>
        <w:t>laws are cases of principles</w:t>
      </w:r>
      <w:r w:rsidRPr="00A26F4A">
        <w:rPr>
          <w:sz w:val="16"/>
        </w:rPr>
        <w:t xml:space="preserve">. The "law of gravity" is the principle of gravity. </w:t>
      </w:r>
      <w:r w:rsidRPr="0089258C">
        <w:rPr>
          <w:rStyle w:val="Emphasis"/>
          <w:highlight w:val="green"/>
        </w:rPr>
        <w:t>Rules of</w:t>
      </w:r>
      <w:r w:rsidRPr="0089258C">
        <w:rPr>
          <w:rStyle w:val="Emphasis"/>
        </w:rPr>
        <w:t xml:space="preserve"> "right </w:t>
      </w:r>
      <w:r w:rsidRPr="0089258C">
        <w:rPr>
          <w:rStyle w:val="Emphasis"/>
          <w:highlight w:val="green"/>
        </w:rPr>
        <w:t xml:space="preserve">conduct" </w:t>
      </w:r>
      <w:r w:rsidRPr="0089258C">
        <w:rPr>
          <w:rStyle w:val="Emphasis"/>
        </w:rPr>
        <w:t xml:space="preserve">also </w:t>
      </w:r>
      <w:r w:rsidRPr="0089258C">
        <w:rPr>
          <w:rStyle w:val="Emphasis"/>
          <w:highlight w:val="green"/>
        </w:rPr>
        <w:t>exhibit laws</w:t>
      </w:r>
      <w:r w:rsidRPr="00A26F4A">
        <w:rPr>
          <w:sz w:val="16"/>
        </w:rPr>
        <w:t xml:space="preserve">. Principles form an identity of different instances that fall under the law, whether generally or invariably. </w:t>
      </w:r>
      <w:r w:rsidRPr="00BA3D09">
        <w:rPr>
          <w:rStyle w:val="StyleUnderline"/>
        </w:rPr>
        <w:t xml:space="preserve">Laws and </w:t>
      </w:r>
      <w:r w:rsidRPr="0089258C">
        <w:rPr>
          <w:rStyle w:val="StyleUnderline"/>
          <w:highlight w:val="green"/>
        </w:rPr>
        <w:t>rules are regulative identities, applicable to different instances</w:t>
      </w:r>
      <w:r w:rsidRPr="00BA3D09">
        <w:rPr>
          <w:rStyle w:val="StyleUnderline"/>
        </w:rPr>
        <w:t xml:space="preserve">, and whether originary, constitutive, or ex ternally regulative. Voluntary adherence to a rule is bringing actions in line with a principle or enacting a principle. </w:t>
      </w:r>
    </w:p>
    <w:p w14:paraId="762C6ED8" w14:textId="77777777" w:rsidR="00935261" w:rsidRPr="00A26F4A" w:rsidRDefault="00935261" w:rsidP="00935261">
      <w:pPr>
        <w:rPr>
          <w:sz w:val="16"/>
        </w:rPr>
      </w:pPr>
      <w:r w:rsidRPr="0089258C">
        <w:rPr>
          <w:rStyle w:val="StyleUnderline"/>
          <w:highlight w:val="green"/>
        </w:rPr>
        <w:t xml:space="preserve">Since </w:t>
      </w:r>
      <w:r w:rsidRPr="0089258C">
        <w:rPr>
          <w:rStyle w:val="Emphasis"/>
          <w:highlight w:val="green"/>
        </w:rPr>
        <w:t>principles are general,</w:t>
      </w:r>
      <w:r w:rsidRPr="0089258C">
        <w:rPr>
          <w:rStyle w:val="StyleUnderline"/>
          <w:highlight w:val="green"/>
        </w:rPr>
        <w:t xml:space="preserve"> the statement of a principle includes</w:t>
      </w:r>
      <w:r w:rsidRPr="00BA3D09">
        <w:rPr>
          <w:rStyle w:val="StyleUnderline"/>
        </w:rPr>
        <w:t xml:space="preserve"> an </w:t>
      </w:r>
      <w:r w:rsidRPr="0089258C">
        <w:rPr>
          <w:rStyle w:val="StyleUnderline"/>
          <w:highlight w:val="green"/>
        </w:rPr>
        <w:t>abstraction</w:t>
      </w:r>
      <w:r w:rsidRPr="00BA3D09">
        <w:rPr>
          <w:rStyle w:val="StyleUnderline"/>
        </w:rPr>
        <w:t xml:space="preserve"> of some identity element of the instance</w:t>
      </w:r>
      <w:r w:rsidRPr="00A26F4A">
        <w:rPr>
          <w:sz w:val="16"/>
        </w:rPr>
        <w:t>. Principles, then, can constitute the elements in any instance insofar as there are identical ele ments,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aes thetic element, and many others. Thus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prin ciples may overlap, namely, the physical properties of all chemical elements as consisting in protons, electrons, and other principles of atoms. Principles then mark both a difference and an identity. The principles identify a distinc tion, but such identifications differentiate from other identifying principles. The wavelengths for green light are identical at different times of emission from the sun but are not identical with those for red.</w:t>
      </w:r>
    </w:p>
    <w:p w14:paraId="21A55187" w14:textId="77777777" w:rsidR="00935261" w:rsidRDefault="00935261" w:rsidP="00935261">
      <w:r w:rsidRPr="002F4914">
        <w:rPr>
          <w:rFonts w:eastAsia="MS Gothic" w:cs="Times New Roman"/>
          <w:b/>
          <w:iCs/>
          <w:sz w:val="26"/>
        </w:rPr>
        <w:t>This applies to the res – 1] Upward entailment test – “</w:t>
      </w:r>
      <w:r>
        <w:rPr>
          <w:rFonts w:eastAsia="MS Gothic" w:cs="Times New Roman"/>
          <w:b/>
          <w:iCs/>
          <w:sz w:val="26"/>
        </w:rPr>
        <w:t>appropriation by private entities is unjust</w:t>
      </w:r>
      <w:r w:rsidRPr="002F4914">
        <w:rPr>
          <w:rFonts w:eastAsia="MS Gothic" w:cs="Times New Roman"/>
          <w:b/>
          <w:iCs/>
          <w:sz w:val="26"/>
        </w:rPr>
        <w:t>” doesn’t imply that “</w:t>
      </w:r>
      <w:r>
        <w:rPr>
          <w:rFonts w:eastAsia="MS Gothic" w:cs="Times New Roman"/>
          <w:b/>
          <w:iCs/>
          <w:sz w:val="26"/>
        </w:rPr>
        <w:t>appropriation by entities is unjust</w:t>
      </w:r>
      <w:r w:rsidRPr="002F4914">
        <w:rPr>
          <w:rFonts w:eastAsia="MS Gothic" w:cs="Times New Roman"/>
          <w:b/>
          <w:iCs/>
          <w:sz w:val="26"/>
        </w:rPr>
        <w:t>” because</w:t>
      </w:r>
      <w:r>
        <w:rPr>
          <w:rFonts w:eastAsia="MS Gothic" w:cs="Times New Roman"/>
          <w:b/>
          <w:iCs/>
          <w:sz w:val="26"/>
        </w:rPr>
        <w:t xml:space="preserve"> state appropriation might not be unjust</w:t>
      </w:r>
      <w:r w:rsidRPr="002F4914">
        <w:rPr>
          <w:rFonts w:eastAsia="MS Gothic" w:cs="Times New Roman"/>
          <w:b/>
          <w:iCs/>
          <w:sz w:val="26"/>
        </w:rPr>
        <w:t xml:space="preserve"> 2] Adverb test </w:t>
      </w:r>
      <w:r>
        <w:rPr>
          <w:rFonts w:eastAsia="MS Gothic" w:cs="Times New Roman"/>
          <w:b/>
          <w:iCs/>
          <w:sz w:val="26"/>
        </w:rPr>
        <w:t>–</w:t>
      </w:r>
      <w:r w:rsidRPr="002F4914">
        <w:rPr>
          <w:rFonts w:eastAsia="MS Gothic" w:cs="Times New Roman"/>
          <w:b/>
          <w:iCs/>
          <w:sz w:val="26"/>
        </w:rPr>
        <w:t xml:space="preserve"> </w:t>
      </w:r>
      <w:r>
        <w:rPr>
          <w:rFonts w:eastAsia="MS Gothic" w:cs="Times New Roman"/>
          <w:b/>
          <w:iCs/>
          <w:sz w:val="26"/>
        </w:rPr>
        <w:t>"appropriation by private entities is generally unjust"</w:t>
      </w:r>
      <w:r w:rsidRPr="002F4914">
        <w:rPr>
          <w:rFonts w:eastAsia="MS Gothic" w:cs="Times New Roman"/>
          <w:b/>
          <w:iCs/>
          <w:sz w:val="26"/>
        </w:rPr>
        <w:t xml:space="preserve"> doesn’t substantially change the meaning of the res</w:t>
      </w:r>
    </w:p>
    <w:p w14:paraId="5E3561A9" w14:textId="65E68601" w:rsidR="00935261" w:rsidRPr="00A414BB" w:rsidRDefault="00935261" w:rsidP="00935261">
      <w:pPr>
        <w:pStyle w:val="Heading4"/>
        <w:rPr>
          <w:rFonts w:eastAsia="MS Gothic"/>
          <w:b w:val="0"/>
          <w:iCs w:val="0"/>
        </w:rPr>
      </w:pPr>
      <w:r w:rsidRPr="00A3579A">
        <w:rPr>
          <w:rFonts w:eastAsia="MS Gothic"/>
        </w:rPr>
        <w:t xml:space="preserve">B] Violation – they only defend </w:t>
      </w:r>
      <w:r w:rsidR="00C23748">
        <w:rPr>
          <w:rFonts w:eastAsia="MS Gothic"/>
          <w:color w:val="FF0000"/>
        </w:rPr>
        <w:t>asteroid mining</w:t>
      </w:r>
      <w:r w:rsidRPr="00A3579A">
        <w:rPr>
          <w:rFonts w:eastAsia="MS Gothic"/>
        </w:rPr>
        <w:t xml:space="preserve"> </w:t>
      </w:r>
      <w:r>
        <w:rPr>
          <w:rFonts w:eastAsia="MS Gothic"/>
        </w:rPr>
        <w:t xml:space="preserve">. We’ll insert a noncomprehensive list of some others -- </w:t>
      </w:r>
      <w:r w:rsidRPr="00D85B5C">
        <w:rPr>
          <w:rFonts w:eastAsia="MS Gothic"/>
        </w:rPr>
        <w:t>https://en.wikipedia.org/wiki/Private_spaceflight</w:t>
      </w:r>
    </w:p>
    <w:p w14:paraId="40F08462" w14:textId="77777777" w:rsidR="00935261" w:rsidRPr="003D0A38" w:rsidRDefault="00935261" w:rsidP="00935261"/>
    <w:p w14:paraId="66138455" w14:textId="77777777" w:rsidR="00935261" w:rsidRDefault="00935261" w:rsidP="00935261">
      <w:pPr>
        <w:pStyle w:val="Heading4"/>
      </w:pPr>
      <w:r>
        <w:t>C] Vote neg—</w:t>
      </w:r>
    </w:p>
    <w:p w14:paraId="15C89DD4" w14:textId="77777777" w:rsidR="00935261" w:rsidRDefault="00935261" w:rsidP="00935261"/>
    <w:p w14:paraId="4C5B8589" w14:textId="77777777" w:rsidR="00935261" w:rsidRPr="00EF3EAD" w:rsidRDefault="00935261" w:rsidP="00935261">
      <w:pPr>
        <w:pStyle w:val="Heading4"/>
      </w:pPr>
      <w:r>
        <w:t>1] Semantics o</w:t>
      </w:r>
      <w:r w:rsidRPr="00242300">
        <w:rPr>
          <w:rFonts w:eastAsia="MS Gothic"/>
        </w:rPr>
        <w:t>utweigh</w:t>
      </w:r>
      <w:r>
        <w:rPr>
          <w:rFonts w:eastAsia="MS Gothic"/>
        </w:rPr>
        <w:t xml:space="preserve"> --</w:t>
      </w:r>
    </w:p>
    <w:p w14:paraId="6E1EC976" w14:textId="77777777" w:rsidR="00935261" w:rsidRPr="00EF3EAD" w:rsidRDefault="00935261" w:rsidP="00935261">
      <w:pPr>
        <w:pStyle w:val="Heading4"/>
      </w:pPr>
      <w:r>
        <w:t>A]</w:t>
      </w:r>
      <w:r w:rsidRPr="00242300">
        <w:t xml:space="preserve"> Topicality is a constitutive rule of the activity</w:t>
      </w:r>
      <w:r>
        <w:t xml:space="preserve"> and a basic aff burden</w:t>
      </w:r>
      <w:r w:rsidRPr="00242300">
        <w:t xml:space="preserve">, they agreed to debate the topic when they came to the tournament </w:t>
      </w:r>
    </w:p>
    <w:p w14:paraId="2E2394E7" w14:textId="77777777" w:rsidR="00935261" w:rsidRDefault="00935261" w:rsidP="00935261">
      <w:pPr>
        <w:pStyle w:val="Heading4"/>
      </w:pPr>
      <w:r>
        <w:t>B]</w:t>
      </w:r>
      <w:r w:rsidRPr="00242300">
        <w:t xml:space="preserve"> It’s the only stasis point we know before the round so it controls the internal link to engagement, and there’s no way to use ground if debaters aren’t prepared to defend it.  </w:t>
      </w:r>
    </w:p>
    <w:p w14:paraId="26141E16" w14:textId="77777777" w:rsidR="00935261" w:rsidRDefault="00935261" w:rsidP="00935261"/>
    <w:p w14:paraId="6CD3065C" w14:textId="77777777" w:rsidR="00935261" w:rsidRDefault="00935261" w:rsidP="00935261">
      <w:pPr>
        <w:pStyle w:val="Heading4"/>
      </w:pPr>
      <w:r>
        <w:t>2] Limits:</w:t>
      </w:r>
    </w:p>
    <w:p w14:paraId="76A7E57D" w14:textId="77777777" w:rsidR="00935261" w:rsidRPr="00A3579A" w:rsidRDefault="00935261" w:rsidP="00935261">
      <w:pPr>
        <w:keepNext/>
        <w:keepLines/>
        <w:spacing w:before="40" w:after="0"/>
        <w:outlineLvl w:val="3"/>
        <w:rPr>
          <w:rFonts w:eastAsia="MS Gothic" w:cs="Times New Roman"/>
          <w:b/>
          <w:iCs/>
          <w:sz w:val="26"/>
        </w:rPr>
      </w:pPr>
      <w:r w:rsidRPr="00A3579A">
        <w:rPr>
          <w:rFonts w:eastAsia="MS Gothic" w:cs="Times New Roman"/>
          <w:b/>
          <w:iCs/>
          <w:sz w:val="26"/>
        </w:rPr>
        <w:t xml:space="preserve">A] Quantitative – </w:t>
      </w:r>
      <w:r>
        <w:rPr>
          <w:rFonts w:eastAsia="MS Gothic" w:cs="Times New Roman"/>
          <w:b/>
          <w:iCs/>
          <w:sz w:val="26"/>
        </w:rPr>
        <w:t xml:space="preserve">the topic is literally too big to count – every specific type of thing a private entity could do from asteroid mining to launching satellites </w:t>
      </w:r>
      <w:r w:rsidRPr="00A3579A">
        <w:rPr>
          <w:rFonts w:eastAsia="MS Gothic" w:cs="Times New Roman"/>
          <w:b/>
          <w:iCs/>
          <w:sz w:val="26"/>
        </w:rPr>
        <w:t>– unlimited topics incentivize obscure affs that negs won’t have prep on – limits are key to reciprocal prep burden</w:t>
      </w:r>
    </w:p>
    <w:p w14:paraId="221BE62C" w14:textId="77777777" w:rsidR="00935261" w:rsidRPr="00A3579A" w:rsidRDefault="00935261" w:rsidP="00935261">
      <w:pPr>
        <w:keepNext/>
        <w:keepLines/>
        <w:spacing w:before="40" w:after="0"/>
        <w:outlineLvl w:val="3"/>
        <w:rPr>
          <w:rFonts w:eastAsia="MS Gothic" w:cs="Times New Roman"/>
          <w:b/>
          <w:iCs/>
          <w:sz w:val="26"/>
        </w:rPr>
      </w:pPr>
      <w:r w:rsidRPr="00A3579A">
        <w:rPr>
          <w:rFonts w:eastAsia="MS Gothic" w:cs="Times New Roman"/>
          <w:b/>
          <w:iCs/>
          <w:sz w:val="26"/>
        </w:rPr>
        <w:t>B] Qualitative –</w:t>
      </w:r>
      <w:r>
        <w:rPr>
          <w:rFonts w:eastAsia="MS Gothic" w:cs="Times New Roman"/>
          <w:b/>
          <w:iCs/>
          <w:sz w:val="26"/>
        </w:rPr>
        <w:t xml:space="preserve"> spec kills unified generics like the innovation DA </w:t>
      </w:r>
    </w:p>
    <w:p w14:paraId="2359DFE8" w14:textId="77777777" w:rsidR="00935261" w:rsidRPr="00B333F4" w:rsidRDefault="00935261" w:rsidP="00935261"/>
    <w:p w14:paraId="49EF8A6B" w14:textId="77777777" w:rsidR="00935261" w:rsidRDefault="00935261" w:rsidP="00935261">
      <w:pPr>
        <w:pStyle w:val="Heading4"/>
      </w:pPr>
      <w:r>
        <w:t xml:space="preserve">D] Paradigm Issues – </w:t>
      </w:r>
    </w:p>
    <w:p w14:paraId="059DFB20" w14:textId="77777777" w:rsidR="00935261" w:rsidRPr="0016096A" w:rsidRDefault="00935261" w:rsidP="00935261"/>
    <w:p w14:paraId="18B79C58" w14:textId="77777777" w:rsidR="00935261" w:rsidRDefault="00935261" w:rsidP="00935261">
      <w:pPr>
        <w:pStyle w:val="Heading4"/>
      </w:pPr>
      <w:r>
        <w:t xml:space="preserve">1] </w:t>
      </w:r>
      <w:r w:rsidRPr="00B333F4">
        <w:t xml:space="preserve">T is DTD </w:t>
      </w:r>
      <w:r>
        <w:t xml:space="preserve">– </w:t>
      </w:r>
      <w:r w:rsidRPr="00B333F4">
        <w:t xml:space="preserve">their abusive advocacy skewed the debate from the start </w:t>
      </w:r>
    </w:p>
    <w:p w14:paraId="56F5ABC4" w14:textId="77777777" w:rsidR="00935261" w:rsidRPr="00EF3EAD" w:rsidRDefault="00935261" w:rsidP="00935261"/>
    <w:p w14:paraId="52AE8579" w14:textId="440B2A15" w:rsidR="00935261" w:rsidRDefault="00935261" w:rsidP="00935261">
      <w:pPr>
        <w:pStyle w:val="Heading4"/>
      </w:pPr>
      <w:r>
        <w:t>2] Use competing interps on T – A] topicality is a yes/no question, you can’t be reasonably topical B] reasonability invites arbitrary judge intervention and a race to the bottom of questionable argumentation</w:t>
      </w:r>
    </w:p>
    <w:p w14:paraId="0C434A67" w14:textId="77777777" w:rsidR="00935261" w:rsidRPr="00A66A76" w:rsidRDefault="00935261" w:rsidP="00935261"/>
    <w:p w14:paraId="0C8A03EC" w14:textId="2D0D64F3" w:rsidR="00935261" w:rsidRDefault="002C47CF" w:rsidP="00935261">
      <w:pPr>
        <w:pStyle w:val="Heading4"/>
      </w:pPr>
      <w:r>
        <w:t xml:space="preserve">3] </w:t>
      </w:r>
      <w:r w:rsidR="00935261">
        <w:t xml:space="preserve">No RVIs – A] Forcing the 1NC to go all in on the shell kills substance education and neg strat B] discourages checking real abuse C] Encourages baiting – outweighs because if the shell is frivolous, they can beat it quickly </w:t>
      </w:r>
    </w:p>
    <w:p w14:paraId="3485FDED" w14:textId="75DCF3EA" w:rsidR="002B64D4" w:rsidRDefault="002B64D4" w:rsidP="002B64D4">
      <w:pPr>
        <w:pStyle w:val="Heading2"/>
      </w:pPr>
      <w:bookmarkStart w:id="0" w:name="_Hlk93084801"/>
      <w:r>
        <w:t>2</w:t>
      </w:r>
    </w:p>
    <w:p w14:paraId="136B39D4" w14:textId="77777777" w:rsidR="002B64D4" w:rsidRPr="00550A60" w:rsidRDefault="002B64D4" w:rsidP="002B64D4">
      <w:pPr>
        <w:pStyle w:val="Heading4"/>
        <w:rPr>
          <w:rFonts w:asciiTheme="minorHAnsi" w:hAnsiTheme="minorHAnsi" w:cstheme="minorHAnsi"/>
        </w:rPr>
      </w:pPr>
      <w:r>
        <w:rPr>
          <w:rFonts w:asciiTheme="minorHAnsi" w:hAnsiTheme="minorHAnsi" w:cstheme="minorHAnsi"/>
        </w:rPr>
        <w:t xml:space="preserve">1] </w:t>
      </w:r>
      <w:r w:rsidRPr="00550A60">
        <w:rPr>
          <w:rFonts w:asciiTheme="minorHAnsi" w:hAnsiTheme="minorHAnsi" w:cstheme="minorHAns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13962D7F" w14:textId="77777777" w:rsidR="002B64D4" w:rsidRPr="00550A60" w:rsidRDefault="002B64D4" w:rsidP="002B64D4">
      <w:pPr>
        <w:rPr>
          <w:rStyle w:val="Style13ptBold"/>
          <w:rFonts w:asciiTheme="minorHAnsi" w:hAnsiTheme="minorHAnsi" w:cstheme="minorHAnsi"/>
        </w:rPr>
      </w:pPr>
      <w:r w:rsidRPr="00550A60">
        <w:rPr>
          <w:rStyle w:val="Style13ptBold"/>
          <w:rFonts w:asciiTheme="minorHAnsi" w:hAnsiTheme="minorHAnsi" w:cstheme="minorHAnsi"/>
        </w:rPr>
        <w:t xml:space="preserve">Tuck and Yang 12 </w:t>
      </w:r>
      <w:r w:rsidRPr="00550A60">
        <w:rPr>
          <w:rStyle w:val="Style13ptBold"/>
          <w:rFonts w:asciiTheme="minorHAnsi" w:hAnsiTheme="minorHAnsi" w:cstheme="minorHAnsi"/>
          <w:sz w:val="20"/>
          <w:szCs w:val="20"/>
        </w:rPr>
        <w:t>(Eve Tuck, Unangax, State University of New York at New Paltz K. Wayne Yang University of California, San Diego, Decolonization is not a metaphor, Decolonization: Indigeneity, Education &amp; Society Vol. 1, No. 1, 2012, pp. 1-40, JKS)</w:t>
      </w:r>
    </w:p>
    <w:p w14:paraId="035C0C73" w14:textId="77777777" w:rsidR="002B64D4" w:rsidRDefault="002B64D4" w:rsidP="002B64D4">
      <w:pPr>
        <w:rPr>
          <w:rStyle w:val="Emphasis"/>
          <w:rFonts w:asciiTheme="minorHAnsi" w:hAnsiTheme="minorHAnsi" w:cstheme="minorHAnsi"/>
        </w:rPr>
      </w:pPr>
      <w:r w:rsidRPr="00550A60">
        <w:rPr>
          <w:rFonts w:asciiTheme="minorHAnsi" w:hAnsiTheme="minorHAnsi" w:cstheme="min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550A60">
        <w:rPr>
          <w:rStyle w:val="StyleUnderline"/>
          <w:rFonts w:asciiTheme="minorHAnsi" w:hAnsiTheme="minorHAnsi" w:cstheme="minorHAnsi"/>
        </w:rPr>
        <w:t xml:space="preserve">Settler colonialism operates through internal/external colonial modes simultaneously because there is no spatial separation between metropole and colony. </w:t>
      </w:r>
      <w:r w:rsidRPr="00550A60">
        <w:rPr>
          <w:rFonts w:asciiTheme="minorHAnsi" w:hAnsiTheme="minorHAnsi" w:cstheme="minorHAnsi"/>
          <w:sz w:val="14"/>
        </w:rPr>
        <w:t xml:space="preserve">For example, </w:t>
      </w:r>
      <w:r w:rsidRPr="000026EE">
        <w:rPr>
          <w:rStyle w:val="StyleUnderline"/>
          <w:rFonts w:asciiTheme="minorHAnsi" w:hAnsiTheme="minorHAnsi" w:cstheme="minorHAnsi"/>
          <w:highlight w:val="cyan"/>
        </w:rPr>
        <w:t>in the U</w:t>
      </w:r>
      <w:r w:rsidRPr="00550A60">
        <w:rPr>
          <w:rStyle w:val="StyleUnderline"/>
          <w:rFonts w:asciiTheme="minorHAnsi" w:hAnsiTheme="minorHAnsi" w:cstheme="minorHAnsi"/>
        </w:rPr>
        <w:t xml:space="preserve">nited </w:t>
      </w:r>
      <w:r w:rsidRPr="000026EE">
        <w:rPr>
          <w:rStyle w:val="StyleUnderline"/>
          <w:rFonts w:asciiTheme="minorHAnsi" w:hAnsiTheme="minorHAnsi" w:cstheme="minorHAnsi"/>
          <w:highlight w:val="cyan"/>
        </w:rPr>
        <w:t>S</w:t>
      </w:r>
      <w:r w:rsidRPr="00550A60">
        <w:rPr>
          <w:rStyle w:val="StyleUnderline"/>
          <w:rFonts w:asciiTheme="minorHAnsi" w:hAnsiTheme="minorHAnsi" w:cstheme="minorHAnsi"/>
        </w:rPr>
        <w:t xml:space="preserve">tates, </w:t>
      </w:r>
      <w:r w:rsidRPr="000026EE">
        <w:rPr>
          <w:rStyle w:val="StyleUnderline"/>
          <w:rFonts w:asciiTheme="minorHAnsi" w:hAnsiTheme="minorHAnsi" w:cstheme="minorHAnsi"/>
          <w:highlight w:val="cyan"/>
        </w:rPr>
        <w:t xml:space="preserve">many Indigenous peoples have been forcibly removed from their homelands </w:t>
      </w:r>
      <w:r w:rsidRPr="00550A60">
        <w:rPr>
          <w:rStyle w:val="StyleUnderline"/>
          <w:rFonts w:asciiTheme="minorHAnsi" w:hAnsiTheme="minorHAnsi" w:cstheme="minorHAnsi"/>
        </w:rPr>
        <w:t xml:space="preserve">onto reservations, indentured, and </w:t>
      </w:r>
      <w:r w:rsidRPr="000026EE">
        <w:rPr>
          <w:rStyle w:val="StyleUnderline"/>
          <w:rFonts w:asciiTheme="minorHAnsi" w:hAnsiTheme="minorHAnsi" w:cstheme="minorHAnsi"/>
          <w:highlight w:val="cyan"/>
        </w:rPr>
        <w:t>abducted into state custody</w:t>
      </w:r>
      <w:r w:rsidRPr="00550A60">
        <w:rPr>
          <w:rStyle w:val="StyleUnderline"/>
          <w:rFonts w:asciiTheme="minorHAnsi" w:hAnsiTheme="minorHAnsi" w:cstheme="minorHAnsi"/>
        </w:rPr>
        <w:t>,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550A60">
        <w:rPr>
          <w:rFonts w:asciiTheme="minorHAnsi" w:hAnsiTheme="minorHAnsi" w:cstheme="minorHAnsi"/>
          <w:sz w:val="14"/>
        </w:rPr>
        <w:t xml:space="preserve"> </w:t>
      </w:r>
      <w:r w:rsidRPr="00550A60">
        <w:rPr>
          <w:rStyle w:val="Emphasis"/>
          <w:rFonts w:asciiTheme="minorHAnsi" w:hAnsiTheme="minorHAnsi" w:cstheme="minorHAnsi"/>
        </w:rPr>
        <w:t xml:space="preserve">The horizons of </w:t>
      </w:r>
      <w:r w:rsidRPr="000026EE">
        <w:rPr>
          <w:rStyle w:val="Emphasis"/>
          <w:rFonts w:asciiTheme="minorHAnsi" w:hAnsiTheme="minorHAnsi" w:cstheme="minorHAnsi"/>
          <w:highlight w:val="cyan"/>
        </w:rPr>
        <w:t>the settler colonial nation-state</w:t>
      </w:r>
      <w:r w:rsidRPr="00550A60">
        <w:rPr>
          <w:rStyle w:val="Emphasis"/>
          <w:rFonts w:asciiTheme="minorHAnsi" w:hAnsiTheme="minorHAnsi" w:cstheme="minorHAnsi"/>
        </w:rPr>
        <w:t xml:space="preserve"> </w:t>
      </w:r>
      <w:r w:rsidRPr="00550A60">
        <w:rPr>
          <w:rFonts w:asciiTheme="minorHAnsi" w:hAnsiTheme="minorHAnsi" w:cstheme="minorHAnsi"/>
          <w:sz w:val="14"/>
        </w:rPr>
        <w:t>are total and</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require</w:t>
      </w:r>
      <w:r w:rsidRPr="00550A60">
        <w:rPr>
          <w:rStyle w:val="Emphasis"/>
          <w:rFonts w:asciiTheme="minorHAnsi" w:hAnsiTheme="minorHAnsi" w:cstheme="minorHAnsi"/>
        </w:rPr>
        <w:t xml:space="preserve"> </w:t>
      </w:r>
      <w:r w:rsidRPr="00550A60">
        <w:rPr>
          <w:rFonts w:asciiTheme="minorHAnsi" w:hAnsiTheme="minorHAnsi" w:cstheme="minorHAnsi"/>
          <w:sz w:val="14"/>
        </w:rPr>
        <w:t>a mode of</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total appropriation of Indigenous life and land</w:t>
      </w:r>
      <w:r w:rsidRPr="00550A60">
        <w:rPr>
          <w:rFonts w:asciiTheme="minorHAnsi" w:hAnsiTheme="minorHAnsi" w:cstheme="minorHAnsi"/>
          <w:sz w:val="14"/>
        </w:rPr>
        <w:t xml:space="preserve">, rather than the selective expropriation of profit-producing fragments. </w:t>
      </w:r>
      <w:r w:rsidRPr="00550A60">
        <w:rPr>
          <w:rStyle w:val="StyleUnderline"/>
          <w:rFonts w:asciiTheme="minorHAnsi" w:hAnsiTheme="minorHAnsi" w:cstheme="minorHAnsi"/>
        </w:rPr>
        <w:t xml:space="preserve">Settler colonialism is </w:t>
      </w:r>
      <w:r w:rsidRPr="000026EE">
        <w:rPr>
          <w:rStyle w:val="StyleUnderline"/>
          <w:rFonts w:asciiTheme="minorHAnsi" w:hAnsiTheme="minorHAnsi" w:cstheme="minorHAnsi"/>
          <w:highlight w:val="cyan"/>
        </w:rPr>
        <w:t>different from</w:t>
      </w:r>
      <w:r w:rsidRPr="00550A60">
        <w:rPr>
          <w:rStyle w:val="StyleUnderline"/>
          <w:rFonts w:asciiTheme="minorHAnsi" w:hAnsiTheme="minorHAnsi" w:cstheme="minorHAnsi"/>
        </w:rPr>
        <w:t xml:space="preserve"> other forms of </w:t>
      </w:r>
      <w:r w:rsidRPr="000026EE">
        <w:rPr>
          <w:rStyle w:val="StyleUnderline"/>
          <w:rFonts w:asciiTheme="minorHAnsi" w:hAnsiTheme="minorHAnsi" w:cstheme="minorHAnsi"/>
          <w:highlight w:val="cyan"/>
        </w:rPr>
        <w:t>colonialism</w:t>
      </w:r>
      <w:r w:rsidRPr="00550A60">
        <w:rPr>
          <w:rStyle w:val="StyleUnderline"/>
          <w:rFonts w:asciiTheme="minorHAnsi" w:hAnsiTheme="minorHAnsi" w:cstheme="minorHAnsi"/>
        </w:rPr>
        <w:t xml:space="preserve"> </w:t>
      </w:r>
      <w:r w:rsidRPr="00550A60">
        <w:rPr>
          <w:rFonts w:asciiTheme="minorHAnsi" w:hAnsiTheme="minorHAnsi" w:cstheme="minorHAnsi"/>
          <w:sz w:val="14"/>
        </w:rPr>
        <w:t>in that</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settlers come with the intention of making a new home</w:t>
      </w:r>
      <w:r w:rsidRPr="00550A60">
        <w:rPr>
          <w:rStyle w:val="StyleUnderline"/>
          <w:rFonts w:asciiTheme="minorHAnsi" w:hAnsiTheme="minorHAnsi" w:cstheme="minorHAnsi"/>
        </w:rPr>
        <w:t xml:space="preserve"> on the land, </w:t>
      </w:r>
      <w:r w:rsidRPr="00550A60">
        <w:rPr>
          <w:rFonts w:asciiTheme="minorHAnsi" w:hAnsiTheme="minorHAnsi" w:cstheme="minorHAnsi"/>
          <w:sz w:val="14"/>
        </w:rPr>
        <w:t>a homemaking</w:t>
      </w:r>
      <w:r w:rsidRPr="00550A60">
        <w:rPr>
          <w:rStyle w:val="StyleUnderline"/>
          <w:rFonts w:asciiTheme="minorHAnsi" w:hAnsiTheme="minorHAnsi" w:cstheme="minorHAnsi"/>
        </w:rPr>
        <w:t xml:space="preserve"> that insists on settler sovereignty over all things</w:t>
      </w:r>
      <w:r w:rsidRPr="00550A60">
        <w:rPr>
          <w:rFonts w:asciiTheme="minorHAnsi" w:hAnsiTheme="minorHAnsi" w:cstheme="minorHAnsi"/>
          <w:sz w:val="14"/>
        </w:rPr>
        <w:t xml:space="preserve"> in their new domain. Thus, </w:t>
      </w:r>
      <w:r w:rsidRPr="000026EE">
        <w:rPr>
          <w:rStyle w:val="Emphasis"/>
          <w:rFonts w:asciiTheme="minorHAnsi" w:hAnsiTheme="minorHAnsi" w:cstheme="minorHAnsi"/>
          <w:highlight w:val="cyan"/>
        </w:rPr>
        <w:t>relying</w:t>
      </w:r>
      <w:r w:rsidRPr="00550A60">
        <w:rPr>
          <w:rFonts w:asciiTheme="minorHAnsi" w:hAnsiTheme="minorHAnsi" w:cstheme="minorHAnsi"/>
          <w:sz w:val="14"/>
        </w:rPr>
        <w:t xml:space="preserve"> solely </w:t>
      </w:r>
      <w:r w:rsidRPr="000026EE">
        <w:rPr>
          <w:rStyle w:val="Emphasis"/>
          <w:rFonts w:asciiTheme="minorHAnsi" w:hAnsiTheme="minorHAnsi" w:cstheme="minorHAnsi"/>
          <w:highlight w:val="cyan"/>
        </w:rPr>
        <w:t>on postcolonial literatures</w:t>
      </w:r>
      <w:r w:rsidRPr="00550A60">
        <w:rPr>
          <w:rStyle w:val="Emphasis"/>
          <w:rFonts w:asciiTheme="minorHAnsi" w:hAnsiTheme="minorHAnsi" w:cstheme="minorHAnsi"/>
        </w:rPr>
        <w:t xml:space="preserve"> or </w:t>
      </w:r>
      <w:r w:rsidRPr="00550A60">
        <w:rPr>
          <w:rFonts w:asciiTheme="minorHAnsi" w:hAnsiTheme="minorHAnsi" w:cstheme="minorHAnsi"/>
          <w:sz w:val="14"/>
        </w:rPr>
        <w:t>theories of</w:t>
      </w:r>
      <w:r w:rsidRPr="00550A60">
        <w:rPr>
          <w:rStyle w:val="Emphasis"/>
          <w:rFonts w:asciiTheme="minorHAnsi" w:hAnsiTheme="minorHAnsi" w:cstheme="minorHAnsi"/>
        </w:rPr>
        <w:t xml:space="preserve"> coloniality that ignore settler colonialism </w:t>
      </w:r>
      <w:r w:rsidRPr="000026EE">
        <w:rPr>
          <w:rStyle w:val="Emphasis"/>
          <w:rFonts w:asciiTheme="minorHAnsi" w:hAnsiTheme="minorHAnsi" w:cstheme="minorHAnsi"/>
          <w:highlight w:val="cyan"/>
        </w:rPr>
        <w:t>will not help to envision the shape that decolonization must take</w:t>
      </w:r>
      <w:r w:rsidRPr="00550A60">
        <w:rPr>
          <w:rStyle w:val="Emphasis"/>
          <w:rFonts w:asciiTheme="minorHAnsi" w:hAnsiTheme="minorHAnsi" w:cstheme="minorHAnsi"/>
        </w:rPr>
        <w:t xml:space="preserve"> in settler colonial contexts</w:t>
      </w:r>
      <w:r w:rsidRPr="00550A60">
        <w:rPr>
          <w:rFonts w:asciiTheme="minorHAnsi" w:hAnsiTheme="minorHAnsi" w:cstheme="minorHAnsi"/>
          <w:sz w:val="14"/>
        </w:rPr>
        <w:t xml:space="preserve">. Within settler colonialism, the most important concern is land/water/air/subterranean earth (land, for shorthand, in this article.) </w:t>
      </w:r>
      <w:r w:rsidRPr="00550A60">
        <w:rPr>
          <w:rStyle w:val="StyleUnderline"/>
          <w:rFonts w:asciiTheme="minorHAnsi" w:hAnsiTheme="minorHAnsi" w:cstheme="minorHAnsi"/>
        </w:rPr>
        <w:t>Land is what is most valuable, contested, required</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This is both because the settlers make </w:t>
      </w:r>
      <w:r w:rsidRPr="00550A60">
        <w:rPr>
          <w:rFonts w:asciiTheme="minorHAnsi" w:hAnsiTheme="minorHAnsi" w:cstheme="minorHAnsi"/>
          <w:sz w:val="14"/>
        </w:rPr>
        <w:t>Indigenous</w:t>
      </w:r>
      <w:r w:rsidRPr="00550A60">
        <w:rPr>
          <w:rStyle w:val="StyleUnderline"/>
          <w:rFonts w:asciiTheme="minorHAnsi" w:hAnsiTheme="minorHAnsi" w:cstheme="minorHAnsi"/>
        </w:rPr>
        <w:t xml:space="preserve"> land their </w:t>
      </w:r>
      <w:r w:rsidRPr="00550A60">
        <w:rPr>
          <w:rFonts w:asciiTheme="minorHAnsi" w:hAnsiTheme="minorHAnsi" w:cstheme="minorHAnsi"/>
          <w:sz w:val="14"/>
        </w:rPr>
        <w:t>new home and</w:t>
      </w:r>
      <w:r w:rsidRPr="00550A60">
        <w:rPr>
          <w:rStyle w:val="StyleUnderline"/>
          <w:rFonts w:asciiTheme="minorHAnsi" w:hAnsiTheme="minorHAnsi" w:cstheme="minorHAnsi"/>
        </w:rPr>
        <w:t xml:space="preserve"> source of capital, </w:t>
      </w:r>
      <w:r w:rsidRPr="00550A60">
        <w:rPr>
          <w:rFonts w:asciiTheme="minorHAnsi" w:hAnsiTheme="minorHAnsi" w:cstheme="minorHAnsi"/>
          <w:sz w:val="14"/>
        </w:rPr>
        <w:t>and also because</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the disruption of Indigenous relationships to land represents</w:t>
      </w:r>
      <w:r w:rsidRPr="00550A60">
        <w:rPr>
          <w:rStyle w:val="StyleUnderline"/>
          <w:rFonts w:asciiTheme="minorHAnsi" w:hAnsiTheme="minorHAnsi" w:cstheme="minorHAnsi"/>
        </w:rPr>
        <w:t xml:space="preserve"> </w:t>
      </w:r>
      <w:r w:rsidRPr="00550A60">
        <w:rPr>
          <w:rFonts w:asciiTheme="minorHAnsi" w:hAnsiTheme="minorHAnsi" w:cstheme="minorHAnsi"/>
          <w:sz w:val="14"/>
        </w:rPr>
        <w:t>a profound</w:t>
      </w:r>
      <w:r w:rsidRPr="00550A60">
        <w:rPr>
          <w:rStyle w:val="StyleUnderline"/>
          <w:rFonts w:asciiTheme="minorHAnsi" w:hAnsiTheme="minorHAnsi" w:cstheme="minorHAnsi"/>
        </w:rPr>
        <w:t xml:space="preserve"> </w:t>
      </w:r>
      <w:r w:rsidRPr="00B177C9">
        <w:rPr>
          <w:rStyle w:val="Emphasis"/>
          <w:rFonts w:asciiTheme="minorHAnsi" w:hAnsiTheme="minorHAnsi" w:cstheme="minorHAnsi"/>
        </w:rPr>
        <w:t xml:space="preserve">epistemic, ontological, cosmological </w:t>
      </w:r>
      <w:r w:rsidRPr="000026EE">
        <w:rPr>
          <w:rStyle w:val="Emphasis"/>
          <w:rFonts w:asciiTheme="minorHAnsi" w:hAnsiTheme="minorHAnsi" w:cstheme="minorHAnsi"/>
          <w:sz w:val="32"/>
          <w:szCs w:val="32"/>
          <w:highlight w:val="cyan"/>
        </w:rPr>
        <w:t>violence</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This violence is not temporally contained in the arrival of the settler but is </w:t>
      </w:r>
      <w:r w:rsidRPr="000026EE">
        <w:rPr>
          <w:rStyle w:val="StyleUnderline"/>
          <w:rFonts w:asciiTheme="minorHAnsi" w:hAnsiTheme="minorHAnsi" w:cstheme="minorHAnsi"/>
          <w:b/>
          <w:bCs/>
          <w:sz w:val="32"/>
          <w:szCs w:val="32"/>
          <w:highlight w:val="cyan"/>
        </w:rPr>
        <w:t>reasserted each day</w:t>
      </w:r>
      <w:r w:rsidRPr="000026EE">
        <w:rPr>
          <w:rStyle w:val="StyleUnderline"/>
          <w:rFonts w:asciiTheme="minorHAnsi" w:hAnsiTheme="minorHAnsi" w:cstheme="minorHAnsi"/>
          <w:sz w:val="32"/>
          <w:szCs w:val="32"/>
          <w:highlight w:val="cyan"/>
        </w:rPr>
        <w:t xml:space="preserve"> </w:t>
      </w:r>
      <w:r w:rsidRPr="000026EE">
        <w:rPr>
          <w:rStyle w:val="StyleUnderline"/>
          <w:rFonts w:asciiTheme="minorHAnsi" w:hAnsiTheme="minorHAnsi" w:cstheme="minorHAnsi"/>
          <w:highlight w:val="cyan"/>
        </w:rPr>
        <w:t>of occupation</w:t>
      </w:r>
      <w:r w:rsidRPr="00550A60">
        <w:rPr>
          <w:rStyle w:val="StyleUnderline"/>
          <w:rFonts w:asciiTheme="minorHAnsi" w:hAnsiTheme="minorHAnsi" w:cstheme="minorHAnsi"/>
        </w:rPr>
        <w:t>.</w:t>
      </w:r>
      <w:r w:rsidRPr="00550A60">
        <w:rPr>
          <w:rFonts w:asciiTheme="minorHAnsi" w:hAnsiTheme="minorHAnsi" w:cstheme="minorHAnsi"/>
          <w:sz w:val="14"/>
        </w:rPr>
        <w:t xml:space="preserve"> This is why Patrick Wolfe (1999) emphasizes that </w:t>
      </w:r>
      <w:r w:rsidRPr="000026EE">
        <w:rPr>
          <w:rStyle w:val="Emphasis"/>
          <w:rFonts w:asciiTheme="minorHAnsi" w:hAnsiTheme="minorHAnsi" w:cstheme="minorHAnsi"/>
          <w:highlight w:val="cyan"/>
        </w:rPr>
        <w:t>settler colonialism is a structure and not an event</w:t>
      </w:r>
      <w:r w:rsidRPr="00550A60">
        <w:rPr>
          <w:rFonts w:asciiTheme="minorHAnsi" w:hAnsiTheme="minorHAnsi" w:cstheme="minorHAnsi"/>
          <w:sz w:val="14"/>
        </w:rPr>
        <w:t xml:space="preserve">. In the process of settler colonialism, </w:t>
      </w:r>
      <w:r w:rsidRPr="00550A60">
        <w:rPr>
          <w:rStyle w:val="StyleUnderline"/>
          <w:rFonts w:asciiTheme="minorHAnsi" w:hAnsiTheme="minorHAnsi" w:cstheme="minorHAnsi"/>
        </w:rPr>
        <w:t>land is remade into property and human relationships to land are restricted to the relationship of the owner to his property</w:t>
      </w:r>
      <w:r w:rsidRPr="00550A60">
        <w:rPr>
          <w:rFonts w:asciiTheme="minorHAnsi" w:hAnsiTheme="minorHAnsi" w:cstheme="minorHAnsi"/>
          <w:sz w:val="14"/>
        </w:rPr>
        <w:t xml:space="preserve">. Epistemological, ontological, and cosmological relationships to land are interred, indeed made pre-modern and backward. Made savage. </w:t>
      </w:r>
      <w:r w:rsidRPr="00550A60">
        <w:rPr>
          <w:rStyle w:val="StyleUnderline"/>
          <w:rFonts w:asciiTheme="minorHAnsi" w:hAnsiTheme="minorHAnsi" w:cstheme="minorHAnsi"/>
        </w:rPr>
        <w:t xml:space="preserve">In order for the </w:t>
      </w:r>
      <w:r w:rsidRPr="000D3341">
        <w:rPr>
          <w:rStyle w:val="StyleUnderline"/>
          <w:rFonts w:asciiTheme="minorHAnsi" w:hAnsiTheme="minorHAnsi" w:cstheme="minorHAnsi"/>
        </w:rPr>
        <w:t>settlers</w:t>
      </w:r>
      <w:r w:rsidRPr="00550A60">
        <w:rPr>
          <w:rStyle w:val="StyleUnderline"/>
          <w:rFonts w:asciiTheme="minorHAnsi" w:hAnsiTheme="minorHAnsi" w:cstheme="minorHAnsi"/>
        </w:rPr>
        <w:t xml:space="preserve"> to make a place their home, they </w:t>
      </w:r>
      <w:r w:rsidRPr="000026EE">
        <w:rPr>
          <w:rStyle w:val="StyleUnderline"/>
          <w:rFonts w:asciiTheme="minorHAnsi" w:hAnsiTheme="minorHAnsi" w:cstheme="minorHAnsi"/>
          <w:highlight w:val="cyan"/>
        </w:rPr>
        <w:t>must destroy and disappear the Indigenous peoples that live there</w:t>
      </w:r>
      <w:r w:rsidRPr="00550A60">
        <w:rPr>
          <w:rStyle w:val="StyleUnderline"/>
          <w:rFonts w:asciiTheme="minorHAnsi" w:hAnsiTheme="minorHAnsi" w:cstheme="minorHAnsi"/>
        </w:rPr>
        <w:t>.</w:t>
      </w:r>
      <w:r w:rsidRPr="00550A60">
        <w:rPr>
          <w:rFonts w:asciiTheme="minorHAnsi" w:hAnsiTheme="minorHAnsi" w:cstheme="minorHAnsi"/>
          <w:sz w:val="14"/>
        </w:rPr>
        <w:t xml:space="preserve"> Indigenous peoples are those who have creation stories, not colonization stories, about how we/they came to be in a particular place - indeed how we/they came to be a place. </w:t>
      </w:r>
      <w:r w:rsidRPr="00550A60">
        <w:rPr>
          <w:rStyle w:val="StyleUnderline"/>
          <w:rFonts w:asciiTheme="minorHAnsi" w:hAnsiTheme="minorHAnsi" w:cstheme="minorHAnsi"/>
        </w:rPr>
        <w:t>Our/their relationships to land comprise our/their epistemologies, ontologies, and cosmologies.</w:t>
      </w:r>
      <w:r w:rsidRPr="00550A60">
        <w:rPr>
          <w:rFonts w:asciiTheme="minorHAnsi" w:hAnsiTheme="minorHAnsi" w:cstheme="min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0026EE">
        <w:rPr>
          <w:rStyle w:val="Emphasis"/>
          <w:rFonts w:asciiTheme="minorHAnsi" w:hAnsiTheme="minorHAnsi" w:cstheme="minorHAnsi"/>
          <w:highlight w:val="cyan"/>
        </w:rPr>
        <w:t xml:space="preserve">Indigenous peoples must be erased, </w:t>
      </w:r>
      <w:r w:rsidRPr="00B177C9">
        <w:rPr>
          <w:rStyle w:val="Emphasis"/>
          <w:rFonts w:asciiTheme="minorHAnsi" w:hAnsiTheme="minorHAnsi" w:cstheme="minorHAnsi"/>
        </w:rPr>
        <w:t>must be made into ghosts</w:t>
      </w:r>
      <w:r w:rsidRPr="00550A60">
        <w:rPr>
          <w:rFonts w:asciiTheme="minorHAnsi" w:hAnsiTheme="minorHAnsi" w:cstheme="minorHAnsi"/>
          <w:sz w:val="14"/>
        </w:rPr>
        <w:t xml:space="preserve"> (Tuck and Ree, forthcoming). At the same time, </w:t>
      </w:r>
      <w:r w:rsidRPr="000026EE">
        <w:rPr>
          <w:rStyle w:val="StyleUnderline"/>
          <w:rFonts w:asciiTheme="minorHAnsi" w:hAnsiTheme="minorHAnsi" w:cstheme="minorHAnsi"/>
          <w:highlight w:val="cyan"/>
        </w:rPr>
        <w:t>settler colonialism involves</w:t>
      </w:r>
      <w:r w:rsidRPr="00550A60">
        <w:rPr>
          <w:rStyle w:val="StyleUnderline"/>
          <w:rFonts w:asciiTheme="minorHAnsi" w:hAnsiTheme="minorHAnsi" w:cstheme="minorHAnsi"/>
        </w:rPr>
        <w:t xml:space="preserve"> the subjugation and </w:t>
      </w:r>
      <w:r w:rsidRPr="000026EE">
        <w:rPr>
          <w:rStyle w:val="StyleUnderline"/>
          <w:rFonts w:asciiTheme="minorHAnsi" w:hAnsiTheme="minorHAnsi" w:cstheme="minorHAnsi"/>
          <w:highlight w:val="cyan"/>
        </w:rPr>
        <w:t>forced labor of chattel slaves</w:t>
      </w:r>
      <w:r w:rsidRPr="00550A60">
        <w:rPr>
          <w:rStyle w:val="StyleUnderline"/>
          <w:rFonts w:asciiTheme="minorHAnsi" w:hAnsiTheme="minorHAnsi" w:cstheme="minorHAnsi"/>
        </w:rPr>
        <w:t xml:space="preserve">, whose bodies and lives become the property, and </w:t>
      </w:r>
      <w:r w:rsidRPr="000026EE">
        <w:rPr>
          <w:rStyle w:val="StyleUnderline"/>
          <w:rFonts w:asciiTheme="minorHAnsi" w:hAnsiTheme="minorHAnsi" w:cstheme="minorHAnsi"/>
          <w:highlight w:val="cyan"/>
        </w:rPr>
        <w:t>who are kept landless</w:t>
      </w:r>
      <w:r w:rsidRPr="00550A60">
        <w:rPr>
          <w:rStyle w:val="StyleUnderline"/>
          <w:rFonts w:asciiTheme="minorHAnsi" w:hAnsiTheme="minorHAnsi" w:cstheme="minorHAnsi"/>
        </w:rPr>
        <w:t>.</w:t>
      </w:r>
      <w:r w:rsidRPr="00550A60">
        <w:rPr>
          <w:rFonts w:asciiTheme="minorHAnsi" w:hAnsiTheme="minorHAnsi" w:cstheme="minorHAnsi"/>
          <w:sz w:val="14"/>
        </w:rPr>
        <w:t xml:space="preserve"> Slavery in settler colonial contexts is distinct from other forms of indenture whereby excess labor is extracted from persons. First, </w:t>
      </w:r>
      <w:r w:rsidRPr="00550A60">
        <w:rPr>
          <w:rStyle w:val="StyleUnderline"/>
          <w:rFonts w:asciiTheme="minorHAnsi" w:hAnsiTheme="minorHAnsi" w:cstheme="minorHAnsi"/>
        </w:rPr>
        <w:t>chattels are commodities of labor and therefore it is the slave’s person that is the excess.</w:t>
      </w:r>
      <w:r w:rsidRPr="00550A60">
        <w:rPr>
          <w:rFonts w:asciiTheme="minorHAnsi" w:hAnsiTheme="minorHAnsi" w:cstheme="minorHAnsi"/>
          <w:sz w:val="14"/>
        </w:rPr>
        <w:t xml:space="preserve"> Second, unlike workers who may aspire to own land, the slave’s very presence on the land is already an excess that must be dis-located. Thus, </w:t>
      </w:r>
      <w:r w:rsidRPr="00550A60">
        <w:rPr>
          <w:rStyle w:val="StyleUnderline"/>
          <w:rFonts w:asciiTheme="minorHAnsi" w:hAnsiTheme="minorHAnsi" w:cstheme="minorHAnsi"/>
        </w:rPr>
        <w:t>the slave is a desirable commodity but the person underneath is imprisonable, punishable, and murderable. The violence of keeping/killing the chattel slave makes them deathlike monsters in the settler imagination</w:t>
      </w:r>
      <w:r w:rsidRPr="00550A60">
        <w:rPr>
          <w:rFonts w:asciiTheme="minorHAnsi" w:hAnsiTheme="minorHAnsi" w:cstheme="minorHAnsi"/>
        </w:rPr>
        <w:t>; they are reconfigured</w:t>
      </w:r>
      <w:r w:rsidRPr="00550A60">
        <w:rPr>
          <w:rFonts w:asciiTheme="minorHAnsi" w:hAnsiTheme="minorHAnsi" w:cstheme="minorHAnsi"/>
          <w:sz w:val="14"/>
        </w:rPr>
        <w:t xml:space="preserve">/disfigured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550A60">
        <w:rPr>
          <w:rStyle w:val="StyleUnderline"/>
          <w:rFonts w:asciiTheme="minorHAnsi" w:hAnsiTheme="minorHAnsi" w:cstheme="minorHAnsi"/>
        </w:rPr>
        <w:t xml:space="preserve">The chattel slave serves as that excess labor, labor that can never be paid because </w:t>
      </w:r>
      <w:r w:rsidRPr="000026EE">
        <w:rPr>
          <w:rStyle w:val="StyleUnderline"/>
          <w:rFonts w:asciiTheme="minorHAnsi" w:hAnsiTheme="minorHAnsi" w:cstheme="minorHAnsi"/>
          <w:highlight w:val="cyan"/>
        </w:rPr>
        <w:t>payment would have to be in the form of property</w:t>
      </w:r>
      <w:r w:rsidRPr="00550A60">
        <w:rPr>
          <w:rStyle w:val="StyleUnderline"/>
          <w:rFonts w:asciiTheme="minorHAnsi" w:hAnsiTheme="minorHAnsi" w:cstheme="minorHAnsi"/>
        </w:rPr>
        <w:t xml:space="preserve"> (land).</w:t>
      </w:r>
      <w:r w:rsidRPr="00550A60">
        <w:rPr>
          <w:rFonts w:asciiTheme="minorHAnsi" w:hAnsiTheme="minorHAnsi" w:cstheme="min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0026EE">
        <w:rPr>
          <w:rStyle w:val="StyleUnderline"/>
          <w:rFonts w:asciiTheme="minorHAnsi" w:hAnsiTheme="minorHAnsi" w:cstheme="minorHAnsi"/>
          <w:highlight w:val="cyan"/>
        </w:rPr>
        <w:t>Settlers are not immigrants</w:t>
      </w:r>
      <w:r w:rsidRPr="00550A60">
        <w:rPr>
          <w:rStyle w:val="StyleUnderline"/>
          <w:rFonts w:asciiTheme="minorHAnsi" w:hAnsiTheme="minorHAnsi" w:cstheme="minorHAnsi"/>
        </w:rPr>
        <w:t>.</w:t>
      </w:r>
      <w:r w:rsidRPr="00550A60">
        <w:rPr>
          <w:rFonts w:asciiTheme="minorHAnsi" w:hAnsiTheme="minorHAnsi" w:cstheme="min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550A60">
        <w:rPr>
          <w:rStyle w:val="StyleUnderline"/>
          <w:rFonts w:asciiTheme="minorHAnsi" w:hAnsiTheme="minorHAnsi" w:cstheme="minorHAnsi"/>
        </w:rPr>
        <w:t>.</w:t>
      </w:r>
      <w:r w:rsidRPr="00550A60">
        <w:rPr>
          <w:rFonts w:asciiTheme="minorHAnsi" w:hAnsiTheme="minorHAnsi" w:cstheme="min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550A60">
        <w:rPr>
          <w:rStyle w:val="StyleUnderline"/>
          <w:rFonts w:asciiTheme="minorHAnsi" w:hAnsiTheme="minorHAnsi" w:cstheme="minorHAnsi"/>
        </w:rPr>
        <w:t xml:space="preserve">In this set of settler colonial relations, colonial subjects who are displaced by external colonialism, as well as racialized and minoritized by internal colonialism, still occupy and settle stolen Indigenous land. </w:t>
      </w:r>
      <w:r w:rsidRPr="000026EE">
        <w:rPr>
          <w:rStyle w:val="StyleUnderline"/>
          <w:rFonts w:asciiTheme="minorHAnsi" w:hAnsiTheme="minorHAnsi" w:cstheme="minorHAnsi"/>
          <w:highlight w:val="cyan"/>
        </w:rPr>
        <w:t>Settlers are diverse, not just</w:t>
      </w:r>
      <w:r w:rsidRPr="00550A60">
        <w:rPr>
          <w:rStyle w:val="StyleUnderline"/>
          <w:rFonts w:asciiTheme="minorHAnsi" w:hAnsiTheme="minorHAnsi" w:cstheme="minorHAnsi"/>
        </w:rPr>
        <w:t xml:space="preserve"> </w:t>
      </w:r>
      <w:r w:rsidRPr="00550A60">
        <w:rPr>
          <w:rFonts w:asciiTheme="minorHAnsi" w:hAnsiTheme="minorHAnsi" w:cstheme="minorHAnsi"/>
          <w:sz w:val="14"/>
        </w:rPr>
        <w:t xml:space="preserve">of </w:t>
      </w:r>
      <w:r w:rsidRPr="000026EE">
        <w:rPr>
          <w:rStyle w:val="StyleUnderline"/>
          <w:rFonts w:asciiTheme="minorHAnsi" w:hAnsiTheme="minorHAnsi" w:cstheme="minorHAnsi"/>
          <w:highlight w:val="cyan"/>
        </w:rPr>
        <w:t>white European descent, and include people of color</w:t>
      </w:r>
      <w:r w:rsidRPr="00550A60">
        <w:rPr>
          <w:rFonts w:asciiTheme="minorHAnsi" w:hAnsiTheme="minorHAnsi" w:cstheme="minorHAnsi"/>
          <w:sz w:val="14"/>
        </w:rPr>
        <w:t xml:space="preserve">, even from other colonial contexts. </w:t>
      </w:r>
      <w:r w:rsidRPr="00550A60">
        <w:rPr>
          <w:rStyle w:val="StyleUnderline"/>
          <w:rFonts w:asciiTheme="minorHAnsi" w:hAnsiTheme="minorHAnsi" w:cstheme="minorHAnsi"/>
        </w:rPr>
        <w:t>This tightly wound set of conditions and racialized, globalized relations exponentially complicates what is meant by decolonization, and by solidarity, against settler colonial forces.</w:t>
      </w:r>
      <w:r w:rsidRPr="00550A60">
        <w:rPr>
          <w:rFonts w:asciiTheme="minorHAnsi" w:hAnsiTheme="minorHAnsi" w:cstheme="min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550A60">
        <w:rPr>
          <w:rStyle w:val="Emphasis"/>
          <w:rFonts w:asciiTheme="minorHAnsi" w:hAnsiTheme="minorHAnsi" w:cstheme="minorHAnsi"/>
        </w:rPr>
        <w:t xml:space="preserve">Decolonization as metaphor allows people to equivocate </w:t>
      </w:r>
      <w:r w:rsidRPr="00550A60">
        <w:rPr>
          <w:rFonts w:asciiTheme="minorHAnsi" w:hAnsiTheme="minorHAnsi" w:cstheme="minorHAnsi"/>
          <w:sz w:val="14"/>
        </w:rPr>
        <w:t xml:space="preserve">these </w:t>
      </w:r>
      <w:r w:rsidRPr="00550A60">
        <w:rPr>
          <w:rStyle w:val="Emphasis"/>
          <w:rFonts w:asciiTheme="minorHAnsi" w:hAnsiTheme="minorHAnsi" w:cstheme="minorHAnsi"/>
        </w:rPr>
        <w:t>contradictory decolonial desires because it turns decolonization into an empty signifier to be filled by any track towards liberation.</w:t>
      </w:r>
      <w:r w:rsidRPr="00550A60">
        <w:rPr>
          <w:rFonts w:asciiTheme="minorHAnsi" w:hAnsiTheme="minorHAnsi" w:cstheme="minorHAnsi"/>
          <w:sz w:val="14"/>
        </w:rPr>
        <w:t xml:space="preserve"> In reality, </w:t>
      </w:r>
      <w:r w:rsidRPr="00550A60">
        <w:rPr>
          <w:rStyle w:val="StyleUnderline"/>
          <w:rFonts w:asciiTheme="minorHAnsi" w:hAnsiTheme="minorHAnsi" w:cstheme="minorHAnsi"/>
        </w:rPr>
        <w:t>the tracks walk all over land/people in settler contexts.</w:t>
      </w:r>
      <w:r w:rsidRPr="00550A60">
        <w:rPr>
          <w:rFonts w:asciiTheme="minorHAnsi" w:hAnsiTheme="minorHAnsi" w:cstheme="minorHAnsi"/>
          <w:sz w:val="14"/>
        </w:rPr>
        <w:t xml:space="preserve"> Though the details are not fixed or agreed upon, in our view, </w:t>
      </w:r>
      <w:r w:rsidRPr="000026EE">
        <w:rPr>
          <w:rStyle w:val="StyleUnderline"/>
          <w:rFonts w:asciiTheme="minorHAnsi" w:hAnsiTheme="minorHAnsi" w:cstheme="minorHAnsi"/>
          <w:highlight w:val="cyan"/>
        </w:rPr>
        <w:t>decolonization</w:t>
      </w:r>
      <w:r w:rsidRPr="00550A60">
        <w:rPr>
          <w:rStyle w:val="StyleUnderline"/>
          <w:rFonts w:asciiTheme="minorHAnsi" w:hAnsiTheme="minorHAnsi" w:cstheme="minorHAnsi"/>
        </w:rPr>
        <w:t xml:space="preserve"> </w:t>
      </w:r>
      <w:r w:rsidRPr="00550A60">
        <w:rPr>
          <w:rFonts w:asciiTheme="minorHAnsi" w:hAnsiTheme="minorHAnsi" w:cstheme="minorHAnsi"/>
          <w:sz w:val="14"/>
        </w:rPr>
        <w:t>in the settler colonial context</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must involve the repatriation of land</w:t>
      </w:r>
      <w:r w:rsidRPr="00550A60">
        <w:rPr>
          <w:rStyle w:val="StyleUnderline"/>
          <w:rFonts w:asciiTheme="minorHAnsi" w:hAnsiTheme="minorHAnsi" w:cstheme="minorHAnsi"/>
        </w:rPr>
        <w:t xml:space="preserve"> simultaneous to the recognition of how land and relations to land have always already been differently understood and enacted; that is, all of the land, and not just symbolically.</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This is precisely why decolonization is </w:t>
      </w:r>
      <w:r w:rsidRPr="00550A60">
        <w:rPr>
          <w:rFonts w:asciiTheme="minorHAnsi" w:hAnsiTheme="minorHAnsi" w:cstheme="minorHAnsi"/>
          <w:sz w:val="14"/>
        </w:rPr>
        <w:t>necessarily</w:t>
      </w:r>
      <w:r w:rsidRPr="00550A60">
        <w:rPr>
          <w:rStyle w:val="StyleUnderline"/>
          <w:rFonts w:asciiTheme="minorHAnsi" w:hAnsiTheme="minorHAnsi" w:cstheme="minorHAnsi"/>
        </w:rPr>
        <w:t xml:space="preserve"> unsettling, especially across lines of solidarity</w:t>
      </w:r>
      <w:r w:rsidRPr="00550A60">
        <w:rPr>
          <w:rFonts w:asciiTheme="minorHAnsi" w:hAnsiTheme="minorHAnsi" w:cstheme="minorHAnsi"/>
          <w:sz w:val="14"/>
        </w:rPr>
        <w:t xml:space="preserve">. “Decolonization never takes place unnoticed” (Fanon, 1963, p. 36). </w:t>
      </w:r>
      <w:r w:rsidRPr="00B177C9">
        <w:rPr>
          <w:rStyle w:val="Emphasis"/>
          <w:rFonts w:asciiTheme="minorHAnsi" w:hAnsiTheme="minorHAnsi" w:cstheme="minorHAnsi"/>
        </w:rPr>
        <w:t>Settler colonialism and its decolonization implicates and unsettles everyone</w:t>
      </w:r>
      <w:r w:rsidRPr="00550A60">
        <w:rPr>
          <w:rStyle w:val="Emphasis"/>
          <w:rFonts w:asciiTheme="minorHAnsi" w:hAnsiTheme="minorHAnsi" w:cstheme="minorHAnsi"/>
        </w:rPr>
        <w:t>.</w:t>
      </w:r>
    </w:p>
    <w:p w14:paraId="7D564ACD" w14:textId="77777777" w:rsidR="002B64D4" w:rsidRPr="00EA2778" w:rsidRDefault="002B64D4" w:rsidP="002B64D4">
      <w:pPr>
        <w:pStyle w:val="Heading4"/>
        <w:rPr>
          <w:rFonts w:asciiTheme="minorHAnsi" w:hAnsiTheme="minorHAnsi" w:cstheme="minorHAnsi"/>
        </w:rPr>
      </w:pPr>
      <w:r>
        <w:rPr>
          <w:rFonts w:asciiTheme="minorHAnsi" w:hAnsiTheme="minorHAnsi" w:cstheme="minorHAnsi"/>
        </w:rPr>
        <w:t xml:space="preserve">2] </w:t>
      </w:r>
      <w:r w:rsidRPr="00EA2778">
        <w:rPr>
          <w:rFonts w:asciiTheme="minorHAnsi" w:hAnsiTheme="minorHAnsi" w:cstheme="minorHAnsi"/>
        </w:rPr>
        <w:t xml:space="preserve">International law’s origins are based on the racist refusal to acknowledge Native sovereignty. Treaty authority is predicated on the nonexistence of indigenous governance and seeks to reconcile Native indifference through genocidal means. </w:t>
      </w:r>
    </w:p>
    <w:p w14:paraId="72808F0F" w14:textId="77777777" w:rsidR="002B64D4" w:rsidRPr="00EA2778" w:rsidRDefault="002B64D4" w:rsidP="002B64D4">
      <w:pPr>
        <w:rPr>
          <w:rStyle w:val="Style13ptBold"/>
          <w:rFonts w:asciiTheme="minorHAnsi" w:hAnsiTheme="minorHAnsi" w:cstheme="minorHAnsi"/>
        </w:rPr>
      </w:pPr>
      <w:r w:rsidRPr="00EA2778">
        <w:rPr>
          <w:rStyle w:val="Style13ptBold"/>
          <w:rFonts w:asciiTheme="minorHAnsi" w:hAnsiTheme="minorHAnsi" w:cstheme="minorHAnsi"/>
        </w:rPr>
        <w:t>Scott 18</w:t>
      </w:r>
    </w:p>
    <w:p w14:paraId="48FD2491" w14:textId="77777777" w:rsidR="002B64D4" w:rsidRPr="00EA2778" w:rsidRDefault="002B64D4" w:rsidP="002B64D4">
      <w:pPr>
        <w:rPr>
          <w:rStyle w:val="Style13ptBold"/>
          <w:rFonts w:asciiTheme="minorHAnsi" w:hAnsiTheme="minorHAnsi" w:cstheme="minorHAnsi"/>
          <w:sz w:val="20"/>
          <w:szCs w:val="20"/>
        </w:rPr>
      </w:pPr>
      <w:r w:rsidRPr="00EA2778">
        <w:rPr>
          <w:rStyle w:val="Style13ptBold"/>
          <w:rFonts w:asciiTheme="minorHAnsi" w:hAnsiTheme="minorHAnsi" w:cstheme="minorHAnsi"/>
          <w:sz w:val="20"/>
          <w:szCs w:val="20"/>
        </w:rPr>
        <w:t>(Xavier Scott, Department of Philosophy, York University, Repairing Broken Relations by Repairing Broken Treaties: Theorizing Post-Colonial States in Settler Colonies, Studies in Social Justice, Volume 12, Issue 2, 388-405, 2018, JKS)</w:t>
      </w:r>
    </w:p>
    <w:p w14:paraId="0AC2AEE2" w14:textId="77777777" w:rsidR="002B5DB3" w:rsidRDefault="002B64D4" w:rsidP="002B64D4">
      <w:pPr>
        <w:rPr>
          <w:rFonts w:asciiTheme="minorHAnsi" w:hAnsiTheme="minorHAnsi" w:cstheme="minorHAnsi"/>
          <w:sz w:val="14"/>
        </w:rPr>
      </w:pPr>
      <w:r w:rsidRPr="00EA2778">
        <w:rPr>
          <w:rStyle w:val="StyleUnderline"/>
          <w:rFonts w:asciiTheme="minorHAnsi" w:hAnsiTheme="minorHAnsi" w:cstheme="minorHAnsi"/>
        </w:rPr>
        <w:t xml:space="preserve">The divisibility of sovereignty in the case of non-Europeans allowed colonial states to grant them partial recognition in the form of quasi-sovereignty, thereby enabling the local people to enter into </w:t>
      </w:r>
      <w:r w:rsidRPr="00B27103">
        <w:rPr>
          <w:rStyle w:val="StyleUnderline"/>
          <w:rFonts w:asciiTheme="minorHAnsi" w:hAnsiTheme="minorHAnsi" w:cstheme="minorHAnsi"/>
          <w:highlight w:val="cyan"/>
        </w:rPr>
        <w:t>treaties</w:t>
      </w:r>
      <w:r w:rsidRPr="00EA2778">
        <w:rPr>
          <w:rStyle w:val="StyleUnderline"/>
          <w:rFonts w:asciiTheme="minorHAnsi" w:hAnsiTheme="minorHAnsi" w:cstheme="minorHAnsi"/>
        </w:rPr>
        <w:t xml:space="preserve"> that they could be punished for violating</w:t>
      </w:r>
      <w:r w:rsidRPr="00EA2778">
        <w:rPr>
          <w:rFonts w:asciiTheme="minorHAnsi" w:hAnsiTheme="minorHAnsi" w:cstheme="minorHAnsi"/>
          <w:sz w:val="14"/>
        </w:rPr>
        <w:t xml:space="preserve"> (through just war doctrine) </w:t>
      </w:r>
      <w:r w:rsidRPr="00EA2778">
        <w:rPr>
          <w:rStyle w:val="StyleUnderline"/>
          <w:rFonts w:asciiTheme="minorHAnsi" w:hAnsiTheme="minorHAnsi" w:cstheme="minorHAnsi"/>
        </w:rPr>
        <w:t xml:space="preserve">but which </w:t>
      </w:r>
      <w:r w:rsidRPr="00B27103">
        <w:rPr>
          <w:rStyle w:val="StyleUnderline"/>
          <w:rFonts w:asciiTheme="minorHAnsi" w:hAnsiTheme="minorHAnsi" w:cstheme="minorHAnsi"/>
          <w:highlight w:val="cyan"/>
        </w:rPr>
        <w:t>could be</w:t>
      </w:r>
      <w:r w:rsidRPr="00EA2778">
        <w:rPr>
          <w:rStyle w:val="StyleUnderline"/>
          <w:rFonts w:asciiTheme="minorHAnsi" w:hAnsiTheme="minorHAnsi" w:cstheme="minorHAnsi"/>
        </w:rPr>
        <w:t xml:space="preserve"> unilaterally </w:t>
      </w:r>
      <w:r w:rsidRPr="00B27103">
        <w:rPr>
          <w:rStyle w:val="StyleUnderline"/>
          <w:rFonts w:asciiTheme="minorHAnsi" w:hAnsiTheme="minorHAnsi" w:cstheme="minorHAnsi"/>
          <w:highlight w:val="cyan"/>
        </w:rPr>
        <w:t>broken by the colonial power once they were no longer politically expedient</w:t>
      </w:r>
      <w:r w:rsidRPr="00EA2778">
        <w:rPr>
          <w:rStyle w:val="StyleUnderline"/>
          <w:rFonts w:asciiTheme="minorHAnsi" w:hAnsiTheme="minorHAnsi" w:cstheme="minorHAnsi"/>
        </w:rPr>
        <w:t>.</w:t>
      </w:r>
      <w:r w:rsidRPr="00EA2778">
        <w:rPr>
          <w:rFonts w:asciiTheme="minorHAnsi" w:hAnsiTheme="minorHAnsi" w:cstheme="minorHAnsi"/>
          <w:sz w:val="14"/>
        </w:rPr>
        <w:t xml:space="preserve"> Since all the nations of the world are part of a single international community, no country has the right to invade any other. Yet </w:t>
      </w:r>
      <w:r w:rsidRPr="00EA2778">
        <w:rPr>
          <w:rStyle w:val="StyleUnderline"/>
          <w:rFonts w:asciiTheme="minorHAnsi" w:hAnsiTheme="minorHAnsi" w:cstheme="minorHAnsi"/>
        </w:rPr>
        <w:t xml:space="preserve">that community was not founded on universal principles, but was based on a European consensus. </w:t>
      </w:r>
      <w:r w:rsidRPr="00EA2778">
        <w:rPr>
          <w:rFonts w:asciiTheme="minorHAnsi" w:hAnsiTheme="minorHAnsi" w:cstheme="minorHAnsi"/>
          <w:sz w:val="14"/>
        </w:rPr>
        <w:t xml:space="preserve">Since recognition was the basis for membership in the “international community” and the original members of the jus gentium were all European (in practice, if not in theory), the Westphalian system would seem to promote conquest and colonialism abroad, even as it promoted mutual recognition within Europe. </w:t>
      </w:r>
      <w:r w:rsidRPr="00EA2778">
        <w:rPr>
          <w:rStyle w:val="StyleUnderline"/>
          <w:rFonts w:asciiTheme="minorHAnsi" w:hAnsiTheme="minorHAnsi" w:cstheme="minorHAnsi"/>
        </w:rPr>
        <w:t xml:space="preserve">The legacy of the Westphalian peace has been a </w:t>
      </w:r>
      <w:r w:rsidRPr="00B27103">
        <w:rPr>
          <w:rStyle w:val="StyleUnderline"/>
          <w:rFonts w:asciiTheme="minorHAnsi" w:hAnsiTheme="minorHAnsi" w:cstheme="minorHAnsi"/>
          <w:highlight w:val="cyan"/>
        </w:rPr>
        <w:t>system that</w:t>
      </w:r>
      <w:r w:rsidRPr="00EA2778">
        <w:rPr>
          <w:rStyle w:val="StyleUnderline"/>
          <w:rFonts w:asciiTheme="minorHAnsi" w:hAnsiTheme="minorHAnsi" w:cstheme="minorHAnsi"/>
        </w:rPr>
        <w:t xml:space="preserve"> simultaneously </w:t>
      </w:r>
      <w:r w:rsidRPr="00B27103">
        <w:rPr>
          <w:rStyle w:val="StyleUnderline"/>
          <w:rFonts w:asciiTheme="minorHAnsi" w:hAnsiTheme="minorHAnsi" w:cstheme="minorHAnsi"/>
          <w:highlight w:val="cyan"/>
        </w:rPr>
        <w:t>maintains</w:t>
      </w:r>
      <w:r w:rsidRPr="00EA2778">
        <w:rPr>
          <w:rStyle w:val="StyleUnderline"/>
          <w:rFonts w:asciiTheme="minorHAnsi" w:hAnsiTheme="minorHAnsi" w:cstheme="minorHAnsi"/>
        </w:rPr>
        <w:t xml:space="preserve"> the historical legality of </w:t>
      </w:r>
      <w:r w:rsidRPr="00B27103">
        <w:rPr>
          <w:rStyle w:val="StyleUnderline"/>
          <w:rFonts w:asciiTheme="minorHAnsi" w:hAnsiTheme="minorHAnsi" w:cstheme="minorHAnsi"/>
          <w:highlight w:val="cyan"/>
        </w:rPr>
        <w:t>colonialism</w:t>
      </w:r>
      <w:r w:rsidRPr="00EA2778">
        <w:rPr>
          <w:rFonts w:asciiTheme="minorHAnsi" w:hAnsiTheme="minorHAnsi" w:cstheme="minorHAnsi"/>
          <w:sz w:val="14"/>
        </w:rPr>
        <w:t xml:space="preserve">, while rejecting it as a principle of justice. The </w:t>
      </w:r>
      <w:r w:rsidRPr="00B27103">
        <w:rPr>
          <w:rStyle w:val="Emphasis"/>
          <w:rFonts w:asciiTheme="minorHAnsi" w:hAnsiTheme="minorHAnsi" w:cstheme="minorHAnsi"/>
          <w:sz w:val="24"/>
          <w:highlight w:val="cyan"/>
        </w:rPr>
        <w:t>origins of international law were inherently unjust and based on a racist refusal to acknowledge Indigenous sovereignty in its entirety</w:t>
      </w:r>
      <w:r w:rsidRPr="00EA2778">
        <w:rPr>
          <w:rStyle w:val="Emphasis"/>
          <w:rFonts w:asciiTheme="minorHAnsi" w:hAnsiTheme="minorHAnsi" w:cstheme="minorHAnsi"/>
          <w:sz w:val="24"/>
        </w:rPr>
        <w:t>.</w:t>
      </w:r>
      <w:r w:rsidRPr="00EA2778">
        <w:rPr>
          <w:rFonts w:asciiTheme="minorHAnsi" w:hAnsiTheme="minorHAnsi" w:cstheme="minorHAnsi"/>
          <w:sz w:val="14"/>
        </w:rPr>
        <w:t xml:space="preserve"> However, </w:t>
      </w:r>
      <w:r w:rsidRPr="00EA2778">
        <w:rPr>
          <w:rStyle w:val="StyleUnderline"/>
          <w:rFonts w:asciiTheme="minorHAnsi" w:hAnsiTheme="minorHAnsi" w:cstheme="minorHAnsi"/>
        </w:rPr>
        <w:t>in recognizing the moral and legal chicanery that was required to deny Indigenous sovereignty, we can lay the groundwork for understanding the sovereign violence that European powers committed and how that was then tied to the numerous forms of injustice committed afterwards</w:t>
      </w:r>
      <w:r w:rsidRPr="00EA2778">
        <w:rPr>
          <w:rFonts w:asciiTheme="minorHAnsi" w:hAnsiTheme="minorHAnsi" w:cstheme="minorHAnsi"/>
          <w:sz w:val="14"/>
        </w:rPr>
        <w:t xml:space="preserve">. Not only did Indigenous peoples have political societies, but European sovereigns and jurists regularly recognized their sovereignty by signing over 800 treaties with different Indigenous communities (Kickingbird, 1995). Siegfried Wiessner (1995) divides the treaty-making conventions between the United States and Indigenous communities into two time periods – prior to and following the end of the War of 1812. Prior to this date, treaties were concluded on a relatively equal basis. </w:t>
      </w:r>
      <w:r w:rsidRPr="00EA2778">
        <w:rPr>
          <w:rStyle w:val="StyleUnderline"/>
          <w:rFonts w:asciiTheme="minorHAnsi" w:hAnsiTheme="minorHAnsi" w:cstheme="minorHAnsi"/>
        </w:rPr>
        <w:t xml:space="preserve">They fully recognized the Indigenous governance structures and were ratified by the U.S. Senate using the language of international law. Once the threat of other colonial powers was over, </w:t>
      </w:r>
      <w:r w:rsidRPr="00B27103">
        <w:rPr>
          <w:rStyle w:val="StyleUnderline"/>
          <w:rFonts w:asciiTheme="minorHAnsi" w:hAnsiTheme="minorHAnsi" w:cstheme="minorHAnsi"/>
          <w:highlight w:val="cyan"/>
        </w:rPr>
        <w:t>treaties became increasingly used “to</w:t>
      </w:r>
      <w:r w:rsidRPr="00EA2778">
        <w:rPr>
          <w:rStyle w:val="StyleUnderline"/>
          <w:rFonts w:asciiTheme="minorHAnsi" w:hAnsiTheme="minorHAnsi" w:cstheme="minorHAnsi"/>
        </w:rPr>
        <w:t xml:space="preserve"> regularize and </w:t>
      </w:r>
      <w:r w:rsidRPr="00B27103">
        <w:rPr>
          <w:rStyle w:val="StyleUnderline"/>
          <w:rFonts w:asciiTheme="minorHAnsi" w:hAnsiTheme="minorHAnsi" w:cstheme="minorHAnsi"/>
          <w:highlight w:val="cyan"/>
        </w:rPr>
        <w:t>channel the removal of Indians</w:t>
      </w:r>
      <w:r w:rsidRPr="00EA2778">
        <w:rPr>
          <w:rStyle w:val="StyleUnderline"/>
          <w:rFonts w:asciiTheme="minorHAnsi" w:hAnsiTheme="minorHAnsi" w:cstheme="minorHAnsi"/>
        </w:rPr>
        <w:t xml:space="preserve"> from their traditional vast hunting and fishing grounds to ever smaller, ever more barren areas of land”</w:t>
      </w:r>
      <w:r w:rsidRPr="00EA2778">
        <w:rPr>
          <w:rFonts w:asciiTheme="minorHAnsi" w:hAnsiTheme="minorHAnsi" w:cstheme="minorHAnsi"/>
          <w:sz w:val="14"/>
        </w:rPr>
        <w:t xml:space="preserve"> (Wiessner, 1995, p. 577). The War of 1812 marks a switch from the nation-to-nation relationships that characterized earlier agreements, to a new species of treaty which deprived Indigenous communities of nationhood. I call the means by which colonial states appropriated Indigenous sovereignty “theft,” since it deprived Indigenous peoples of their right to selfdetermination and full use of their traditional territories. Moreover, </w:t>
      </w:r>
      <w:r w:rsidRPr="00EA2778">
        <w:rPr>
          <w:rStyle w:val="Emphasis"/>
          <w:rFonts w:asciiTheme="minorHAnsi" w:hAnsiTheme="minorHAnsi" w:cstheme="minorHAnsi"/>
        </w:rPr>
        <w:t>the quasisovereignty that was granted to Indigenous peoples made the destruction of their communities a requirement to establish the legitimacy of the colonial power’s occupation</w:t>
      </w:r>
      <w:r w:rsidRPr="00EA2778">
        <w:rPr>
          <w:rFonts w:asciiTheme="minorHAnsi" w:hAnsiTheme="minorHAnsi" w:cstheme="minorHAnsi"/>
          <w:sz w:val="14"/>
        </w:rPr>
        <w:t xml:space="preserve">. Taiaiake Alfred and Jeff Corntassel argue that contemporary settlers are no longer trying to eradicate Indigenous peoples as bodies, but rather “as peoples through the erasure of the histories and geographies that provide the foundation for Indigenous cultural identities and sense of self” (2005, p. 598; emphasis in original). </w:t>
      </w:r>
      <w:r w:rsidRPr="00FD7A1A">
        <w:rPr>
          <w:rStyle w:val="StyleUnderline"/>
          <w:rFonts w:asciiTheme="minorHAnsi" w:hAnsiTheme="minorHAnsi" w:cstheme="minorHAnsi"/>
          <w:highlight w:val="cyan"/>
        </w:rPr>
        <w:t>This is</w:t>
      </w:r>
      <w:r w:rsidRPr="00EA2778">
        <w:rPr>
          <w:rStyle w:val="StyleUnderline"/>
          <w:rFonts w:asciiTheme="minorHAnsi" w:hAnsiTheme="minorHAnsi" w:cstheme="minorHAnsi"/>
        </w:rPr>
        <w:t xml:space="preserve"> both a continuation of </w:t>
      </w:r>
      <w:r w:rsidRPr="00FD7A1A">
        <w:rPr>
          <w:rStyle w:val="StyleUnderline"/>
          <w:rFonts w:asciiTheme="minorHAnsi" w:hAnsiTheme="minorHAnsi" w:cstheme="minorHAnsi"/>
          <w:highlight w:val="cyan"/>
        </w:rPr>
        <w:t>the desire to appropriate Indigenous land</w:t>
      </w:r>
      <w:r w:rsidRPr="00EA2778">
        <w:rPr>
          <w:rStyle w:val="StyleUnderline"/>
          <w:rFonts w:asciiTheme="minorHAnsi" w:hAnsiTheme="minorHAnsi" w:cstheme="minorHAnsi"/>
        </w:rPr>
        <w:t xml:space="preserve"> and an attempt to </w:t>
      </w:r>
      <w:r w:rsidRPr="00FD7A1A">
        <w:rPr>
          <w:rStyle w:val="StyleUnderline"/>
          <w:rFonts w:asciiTheme="minorHAnsi" w:hAnsiTheme="minorHAnsi" w:cstheme="minorHAnsi"/>
          <w:highlight w:val="cyan"/>
        </w:rPr>
        <w:t>foreclose the possibility that land</w:t>
      </w:r>
      <w:r w:rsidRPr="00EA2778">
        <w:rPr>
          <w:rStyle w:val="StyleUnderline"/>
          <w:rFonts w:asciiTheme="minorHAnsi" w:hAnsiTheme="minorHAnsi" w:cstheme="minorHAnsi"/>
        </w:rPr>
        <w:t xml:space="preserve"> that </w:t>
      </w:r>
      <w:r w:rsidRPr="00FD7A1A">
        <w:rPr>
          <w:rStyle w:val="StyleUnderline"/>
          <w:rFonts w:asciiTheme="minorHAnsi" w:hAnsiTheme="minorHAnsi" w:cstheme="minorHAnsi"/>
          <w:highlight w:val="cyan"/>
        </w:rPr>
        <w:t>has</w:t>
      </w:r>
      <w:r w:rsidRPr="00EA2778">
        <w:rPr>
          <w:rStyle w:val="StyleUnderline"/>
          <w:rFonts w:asciiTheme="minorHAnsi" w:hAnsiTheme="minorHAnsi" w:cstheme="minorHAnsi"/>
        </w:rPr>
        <w:t xml:space="preserve"> already </w:t>
      </w:r>
      <w:r w:rsidRPr="00FD7A1A">
        <w:rPr>
          <w:rStyle w:val="StyleUnderline"/>
          <w:rFonts w:asciiTheme="minorHAnsi" w:hAnsiTheme="minorHAnsi" w:cstheme="minorHAnsi"/>
          <w:highlight w:val="cyan"/>
        </w:rPr>
        <w:t>been</w:t>
      </w:r>
      <w:r w:rsidRPr="00EA2778">
        <w:rPr>
          <w:rStyle w:val="StyleUnderline"/>
          <w:rFonts w:asciiTheme="minorHAnsi" w:hAnsiTheme="minorHAnsi" w:cstheme="minorHAnsi"/>
        </w:rPr>
        <w:t xml:space="preserve"> annexed by colonists be </w:t>
      </w:r>
      <w:r w:rsidRPr="00FD7A1A">
        <w:rPr>
          <w:rStyle w:val="StyleUnderline"/>
          <w:rFonts w:asciiTheme="minorHAnsi" w:hAnsiTheme="minorHAnsi" w:cstheme="minorHAnsi"/>
          <w:highlight w:val="cyan"/>
        </w:rPr>
        <w:t>returned</w:t>
      </w:r>
      <w:r w:rsidRPr="00EA2778">
        <w:rPr>
          <w:rFonts w:asciiTheme="minorHAnsi" w:hAnsiTheme="minorHAnsi" w:cstheme="minorHAnsi"/>
          <w:sz w:val="14"/>
        </w:rPr>
        <w:t xml:space="preserve">. Indigenous sovereignty in its current form in the British colonial states continues to act as a form of “quasi-sovereignty” the goal and legacy of which are the assimilation and destruction of Indigenous peoples. The Truth and Reconciliation Commission of Canada (2015) has outlined the crimes the Canadian government committed against Indigenous peoples. While the summary of their findings focuses on the cultural genocide the Canadian state engaged in through residential schools, it acknowledges the physical and biological genocides engaged in by the state as well. It states: Canada asserted control over Aboriginal land. In some locations, Canada negotiated Treaties with First Nations; in others, the land was simply occupied or seized. The </w:t>
      </w:r>
      <w:r w:rsidRPr="00FD7A1A">
        <w:rPr>
          <w:rStyle w:val="StyleUnderline"/>
          <w:rFonts w:asciiTheme="minorHAnsi" w:hAnsiTheme="minorHAnsi" w:cstheme="minorHAnsi"/>
          <w:highlight w:val="cyan"/>
        </w:rPr>
        <w:t>negotiation</w:t>
      </w:r>
      <w:r w:rsidRPr="00EA2778">
        <w:rPr>
          <w:rStyle w:val="StyleUnderline"/>
          <w:rFonts w:asciiTheme="minorHAnsi" w:hAnsiTheme="minorHAnsi" w:cstheme="minorHAnsi"/>
        </w:rPr>
        <w:t xml:space="preserve"> of Treaties, while seemingly honourable and legal, </w:t>
      </w:r>
      <w:r w:rsidRPr="00FD7A1A">
        <w:rPr>
          <w:rStyle w:val="StyleUnderline"/>
          <w:rFonts w:asciiTheme="minorHAnsi" w:hAnsiTheme="minorHAnsi" w:cstheme="minorHAnsi"/>
          <w:highlight w:val="cyan"/>
        </w:rPr>
        <w:t>was often marked by fraud and coercion</w:t>
      </w:r>
      <w:r w:rsidRPr="00EA2778">
        <w:rPr>
          <w:rFonts w:asciiTheme="minorHAnsi" w:hAnsiTheme="minorHAnsi" w:cstheme="minorHAnsi"/>
          <w:sz w:val="14"/>
        </w:rPr>
        <w:t xml:space="preserve">, and Canada was, and remains, slow to implement their provisions and intent. (Truth &amp; Reconciliation Commission of Canada, 2015, p. 1) Australian Prime Minister Kevin Rudd (2008) issued an apology for the “Stolen Generation,” which took Aboriginal and Torres Strait Islander children from their families. </w:t>
      </w:r>
      <w:r w:rsidRPr="00EA2778">
        <w:rPr>
          <w:rStyle w:val="StyleUnderline"/>
          <w:rFonts w:asciiTheme="minorHAnsi" w:hAnsiTheme="minorHAnsi" w:cstheme="minorHAnsi"/>
        </w:rPr>
        <w:t>The U.S. issued its apology to Indigenous peoples</w:t>
      </w:r>
      <w:r w:rsidRPr="00EA2778">
        <w:rPr>
          <w:rFonts w:asciiTheme="minorHAnsi" w:hAnsiTheme="minorHAnsi" w:cstheme="minorHAnsi"/>
          <w:sz w:val="14"/>
        </w:rPr>
        <w:t xml:space="preserve">, hidden in section 8113 of a 2010 Defense Appropriations Act. It acknowledges “that there have been years of official depredations, illconceived policies, and the breaking of covenants by the Federal Government regarding Indian tribes” and also “many instances of violence, maltreatment, and neglect inflicted on Native Peoples by citizens of the United States” (111th Congress, 2009, s.8113). </w:t>
      </w:r>
      <w:r w:rsidRPr="00EA2778">
        <w:rPr>
          <w:rStyle w:val="Emphasis"/>
          <w:rFonts w:asciiTheme="minorHAnsi" w:hAnsiTheme="minorHAnsi" w:cstheme="minorHAnsi"/>
        </w:rPr>
        <w:t xml:space="preserve">All three of these </w:t>
      </w:r>
      <w:r w:rsidRPr="00FD7A1A">
        <w:rPr>
          <w:rStyle w:val="Emphasis"/>
          <w:rFonts w:asciiTheme="minorHAnsi" w:hAnsiTheme="minorHAnsi" w:cstheme="minorHAnsi"/>
          <w:highlight w:val="cyan"/>
        </w:rPr>
        <w:t>apologies profess a desire to “remove a stain from its past”</w:t>
      </w:r>
      <w:r w:rsidRPr="00EA2778">
        <w:rPr>
          <w:rStyle w:val="Emphasis"/>
          <w:rFonts w:asciiTheme="minorHAnsi" w:hAnsiTheme="minorHAnsi" w:cstheme="minorHAnsi"/>
        </w:rPr>
        <w:t xml:space="preserve"> </w:t>
      </w:r>
      <w:r w:rsidRPr="00EA2778">
        <w:rPr>
          <w:rFonts w:asciiTheme="minorHAnsi" w:hAnsiTheme="minorHAnsi" w:cstheme="minorHAnsi"/>
          <w:sz w:val="14"/>
        </w:rPr>
        <w:t xml:space="preserve">(Truth &amp; Reconciliation Commission of Canada, 2015, p. 237), for “the nation to turn a new page” (Rudd, 2008), </w:t>
      </w:r>
      <w:r w:rsidRPr="00EA2778">
        <w:rPr>
          <w:rStyle w:val="StyleUnderline"/>
          <w:rFonts w:asciiTheme="minorHAnsi" w:hAnsiTheme="minorHAnsi" w:cstheme="minorHAnsi"/>
        </w:rPr>
        <w:t>and look towards a future “where all the people of this land live reconciled as brothers and sisters</w:t>
      </w:r>
      <w:r w:rsidRPr="00EA2778">
        <w:rPr>
          <w:rFonts w:asciiTheme="minorHAnsi" w:hAnsiTheme="minorHAnsi" w:cstheme="minorHAnsi"/>
          <w:sz w:val="14"/>
        </w:rPr>
        <w:t>” (111th Congress, 2009, s.8113). Yet the Australian apology made no reference to reparations, the American apology contains a disclaimer that nothing in it is meant to “serve as any settlement against the United States” (111th Congress, 2009, s.8113), and while Canada has attached its apology to court mandated reparations payments, it has failed to reform its relationship with Indigenous peoples by (for exam</w:t>
      </w:r>
    </w:p>
    <w:p w14:paraId="66540E5F" w14:textId="77777777" w:rsidR="002B5DB3" w:rsidRDefault="002B5DB3" w:rsidP="002B64D4">
      <w:pPr>
        <w:rPr>
          <w:rFonts w:asciiTheme="minorHAnsi" w:hAnsiTheme="minorHAnsi" w:cstheme="minorHAnsi"/>
          <w:sz w:val="14"/>
        </w:rPr>
      </w:pPr>
    </w:p>
    <w:p w14:paraId="556FBD7D" w14:textId="77777777" w:rsidR="002B5DB3" w:rsidRDefault="002B5DB3" w:rsidP="002B64D4">
      <w:pPr>
        <w:rPr>
          <w:rFonts w:asciiTheme="minorHAnsi" w:hAnsiTheme="minorHAnsi" w:cstheme="minorHAnsi"/>
          <w:sz w:val="14"/>
        </w:rPr>
      </w:pPr>
    </w:p>
    <w:p w14:paraId="400B1FB8" w14:textId="77777777" w:rsidR="002B5DB3" w:rsidRDefault="002B5DB3" w:rsidP="002B64D4">
      <w:pPr>
        <w:rPr>
          <w:rFonts w:asciiTheme="minorHAnsi" w:hAnsiTheme="minorHAnsi" w:cstheme="minorHAnsi"/>
          <w:sz w:val="14"/>
        </w:rPr>
      </w:pPr>
    </w:p>
    <w:p w14:paraId="1737CCDD" w14:textId="77777777" w:rsidR="002B5DB3" w:rsidRDefault="002B5DB3" w:rsidP="002B64D4">
      <w:pPr>
        <w:rPr>
          <w:rFonts w:asciiTheme="minorHAnsi" w:hAnsiTheme="minorHAnsi" w:cstheme="minorHAnsi"/>
          <w:sz w:val="14"/>
        </w:rPr>
      </w:pPr>
    </w:p>
    <w:p w14:paraId="32709ABB" w14:textId="05CCA738" w:rsidR="002B64D4" w:rsidRPr="00EA2778" w:rsidRDefault="002B64D4" w:rsidP="002B64D4">
      <w:pPr>
        <w:rPr>
          <w:rFonts w:asciiTheme="minorHAnsi" w:hAnsiTheme="minorHAnsi" w:cstheme="minorHAnsi"/>
          <w:sz w:val="14"/>
        </w:rPr>
      </w:pPr>
      <w:r w:rsidRPr="00EA2778">
        <w:rPr>
          <w:rFonts w:asciiTheme="minorHAnsi" w:hAnsiTheme="minorHAnsi" w:cstheme="minorHAnsi"/>
          <w:sz w:val="14"/>
        </w:rPr>
        <w:t xml:space="preserve">ple) reforming the 1876 Indian Act. </w:t>
      </w:r>
      <w:r w:rsidRPr="00EA2778">
        <w:rPr>
          <w:rStyle w:val="Emphasis"/>
          <w:rFonts w:asciiTheme="minorHAnsi" w:hAnsiTheme="minorHAnsi" w:cstheme="minorHAnsi"/>
        </w:rPr>
        <w:t>The existence of sovereignty in a colonial context is predicated on the nonsovereignty of Indigenous peoples</w:t>
      </w:r>
      <w:r w:rsidRPr="00EA2778">
        <w:rPr>
          <w:rFonts w:asciiTheme="minorHAnsi" w:hAnsiTheme="minorHAnsi" w:cstheme="minorHAnsi"/>
          <w:sz w:val="14"/>
        </w:rPr>
        <w:t xml:space="preserve">. </w:t>
      </w:r>
      <w:r w:rsidRPr="00EA2778">
        <w:rPr>
          <w:rStyle w:val="StyleUnderline"/>
          <w:rFonts w:asciiTheme="minorHAnsi" w:hAnsiTheme="minorHAnsi" w:cstheme="minorHAnsi"/>
        </w:rPr>
        <w:t>At best, they are granted a form of “quasisovereignty” that is not taken seriously by the international state system and is generally considered to be a temporary stage in the integration of Indigenous peoples into the colonial state</w:t>
      </w:r>
      <w:r w:rsidRPr="00EA2778">
        <w:rPr>
          <w:rFonts w:asciiTheme="minorHAnsi" w:hAnsiTheme="minorHAnsi" w:cstheme="minorHAnsi"/>
          <w:sz w:val="14"/>
        </w:rPr>
        <w:t xml:space="preserve">.5 </w:t>
      </w:r>
      <w:r w:rsidRPr="00EA2778">
        <w:rPr>
          <w:rStyle w:val="StyleUnderline"/>
          <w:rFonts w:asciiTheme="minorHAnsi" w:hAnsiTheme="minorHAnsi" w:cstheme="minorHAnsi"/>
        </w:rPr>
        <w:t>The quasi-status of their sovereignty is not a step on the path towards full sovereignty, but towards destruction and the seamless transfer of sovereignty from them to the colonial state</w:t>
      </w:r>
      <w:r w:rsidRPr="00EA2778">
        <w:rPr>
          <w:rFonts w:asciiTheme="minorHAnsi" w:hAnsiTheme="minorHAnsi" w:cstheme="minorHAnsi"/>
          <w:sz w:val="14"/>
        </w:rPr>
        <w:t xml:space="preserve">. In their critique of the literature on post-colonial theory and antiracist work, Bonita Lawrence and Enakshi Dua ask, “what does it mean to look at Canada as colonized space?” (2005, p. 123). Because settler states are founded on policies that combine extermination and assimilation, the continued existence of Indigenous peoples as peoples depends on the full recognition of their inherent sovereignty. For this reason: </w:t>
      </w:r>
      <w:r w:rsidRPr="00EA2778">
        <w:rPr>
          <w:rStyle w:val="Emphasis"/>
          <w:rFonts w:asciiTheme="minorHAnsi" w:hAnsiTheme="minorHAnsi" w:cstheme="minorHAnsi"/>
        </w:rPr>
        <w:t>To speak of Indigenous nationhood is to speak of land as Indigenous, in ways that are neither rhetorical nor metaphorical</w:t>
      </w:r>
      <w:r w:rsidRPr="00EA2778">
        <w:rPr>
          <w:rFonts w:asciiTheme="minorHAnsi" w:hAnsiTheme="minorHAnsi" w:cstheme="minorHAnsi"/>
          <w:sz w:val="14"/>
        </w:rPr>
        <w:t xml:space="preserve">. Neither Canada, nor the United States – or the settler states of “Latin” America for that matter – which claim sovereignty over the territory they occupy, have a legitimate basis to anchor their absorption of huge portions of that territory. (Lawrence &amp; Dua, 2005, p. 124) To claim respect for Indigenous sovereignty, therefore, is to deny the legal legitimacy of Settler colonies. This is because of the territoriality and legal supremacy claims of sovereign states. </w:t>
      </w:r>
      <w:r w:rsidRPr="00EA2778">
        <w:rPr>
          <w:rStyle w:val="StyleUnderline"/>
          <w:rFonts w:asciiTheme="minorHAnsi" w:hAnsiTheme="minorHAnsi" w:cstheme="minorHAnsi"/>
        </w:rPr>
        <w:t xml:space="preserve">While the development of </w:t>
      </w:r>
      <w:r w:rsidRPr="00186C1B">
        <w:rPr>
          <w:rStyle w:val="StyleUnderline"/>
          <w:rFonts w:asciiTheme="minorHAnsi" w:hAnsiTheme="minorHAnsi" w:cstheme="minorHAnsi"/>
          <w:highlight w:val="cyan"/>
        </w:rPr>
        <w:t>international law has served to strip Indigenous peoples</w:t>
      </w:r>
      <w:r w:rsidRPr="00EA2778">
        <w:rPr>
          <w:rStyle w:val="StyleUnderline"/>
          <w:rFonts w:asciiTheme="minorHAnsi" w:hAnsiTheme="minorHAnsi" w:cstheme="minorHAnsi"/>
        </w:rPr>
        <w:t xml:space="preserve"> of their traditional lands</w:t>
      </w:r>
      <w:r w:rsidRPr="00186C1B">
        <w:rPr>
          <w:rStyle w:val="StyleUnderline"/>
          <w:rFonts w:asciiTheme="minorHAnsi" w:hAnsiTheme="minorHAnsi" w:cstheme="minorHAnsi"/>
          <w:highlight w:val="cyan"/>
        </w:rPr>
        <w:t>, it also contains a number of mechanisms that have been used in other contexts of occupation, violence, and genocide</w:t>
      </w:r>
      <w:r w:rsidRPr="00EA2778">
        <w:rPr>
          <w:rFonts w:asciiTheme="minorHAnsi" w:hAnsiTheme="minorHAnsi" w:cstheme="minorHAnsi"/>
          <w:sz w:val="14"/>
        </w:rPr>
        <w:t>. First, the principle of pacta sunt servanda is the cornerstone of international law (Uribe, 2010; Wiessner 1995) – states are required to abide by their word. The fact that colonial powers broke their treaties with Indigenous governments ought not to mean that it is thereby nullified, but rather that “there may be legal consequences” (Kickingbird, 1995, p. 603). Furthermore, the principle of sovereignty contains a right to reassert authority when territory is unjustly annexed. When a state’s sovereignty is violated, international law calls for its restoration. Following Kirke Kickingbird, I believe that “treaties form the backdrop of the past, confirm rights in the present and provide the basic definition for the evolving future” (1995, p. 605). Only by respecting the traditional rights of Indigenous peoples – including rights to their territories – can colonial states repair the sovereign wrong done in the abrogation of their duty to stand by their treaties.</w:t>
      </w:r>
    </w:p>
    <w:p w14:paraId="24ECB96C" w14:textId="77777777" w:rsidR="002B64D4" w:rsidRPr="00EA2778" w:rsidRDefault="002B64D4" w:rsidP="002B64D4"/>
    <w:p w14:paraId="2C75E225" w14:textId="6A18576B" w:rsidR="003477E1" w:rsidRPr="00681B96" w:rsidRDefault="003477E1" w:rsidP="003477E1">
      <w:pPr>
        <w:pStyle w:val="Heading4"/>
        <w:rPr>
          <w:rFonts w:cs="Calibri"/>
        </w:rPr>
      </w:pPr>
      <w:r>
        <w:rPr>
          <w:rFonts w:cs="Calibri"/>
        </w:rPr>
        <w:t xml:space="preserve">3] </w:t>
      </w:r>
      <w:r w:rsidRPr="00681B96">
        <w:rPr>
          <w:rFonts w:cs="Calibri"/>
        </w:rPr>
        <w:t>Space management cannot be understood outside of settler colonialism. The infrastructure, institutions, and Eurocentric values of space policy are considered the hallmarks of science and progress, which become weaponized against Indigenous resistance.</w:t>
      </w:r>
    </w:p>
    <w:p w14:paraId="4171668E" w14:textId="77777777" w:rsidR="003477E1" w:rsidRPr="00681B96" w:rsidRDefault="003477E1" w:rsidP="003477E1">
      <w:pPr>
        <w:rPr>
          <w:rStyle w:val="Style13ptBold"/>
        </w:rPr>
      </w:pPr>
      <w:r w:rsidRPr="00681B96">
        <w:rPr>
          <w:rStyle w:val="Style13ptBold"/>
        </w:rPr>
        <w:t>Matson and Nunn 17</w:t>
      </w:r>
    </w:p>
    <w:p w14:paraId="36782982" w14:textId="77777777" w:rsidR="003477E1" w:rsidRPr="00681B96" w:rsidRDefault="003477E1" w:rsidP="003477E1">
      <w:pPr>
        <w:rPr>
          <w:rStyle w:val="Style13ptBold"/>
          <w:sz w:val="20"/>
          <w:szCs w:val="20"/>
        </w:rPr>
      </w:pPr>
      <w:r w:rsidRPr="00681B96">
        <w:rPr>
          <w:rStyle w:val="Style13ptBold"/>
          <w:sz w:val="20"/>
          <w:szCs w:val="20"/>
        </w:rPr>
        <w:t xml:space="preserve">(Zannah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6" w:history="1">
        <w:r w:rsidRPr="00681B96">
          <w:rPr>
            <w:rStyle w:val="Style13ptBold"/>
            <w:sz w:val="20"/>
            <w:szCs w:val="20"/>
          </w:rPr>
          <w:t>https://societyandspace.org/2017/10/03/space-infrastructure-empire-and-the-final-frontier-what-the-mauna-kea-land-defenders-teach-us-about-colonial-totality/</w:t>
        </w:r>
      </w:hyperlink>
      <w:r w:rsidRPr="00681B96">
        <w:rPr>
          <w:rStyle w:val="Style13ptBold"/>
          <w:sz w:val="20"/>
          <w:szCs w:val="20"/>
        </w:rPr>
        <w:t>, JKS)</w:t>
      </w:r>
    </w:p>
    <w:p w14:paraId="3ADD247D" w14:textId="77777777" w:rsidR="003477E1" w:rsidRDefault="003477E1" w:rsidP="003477E1">
      <w:pPr>
        <w:rPr>
          <w:rStyle w:val="StyleUnderline"/>
        </w:rPr>
      </w:pPr>
      <w:r w:rsidRPr="00681B96">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681B96">
        <w:rPr>
          <w:rStyle w:val="StyleUnderline"/>
        </w:rPr>
        <w:t xml:space="preserve">These divergent perspectives are embedded within a larger relationship of </w:t>
      </w:r>
      <w:r w:rsidRPr="000C78AE">
        <w:rPr>
          <w:rStyle w:val="StyleUnderline"/>
          <w:highlight w:val="cyan"/>
        </w:rPr>
        <w:t>imperial domination</w:t>
      </w:r>
      <w:r w:rsidRPr="00681B96">
        <w:rPr>
          <w:rStyle w:val="StyleUnderline"/>
        </w:rPr>
        <w:t xml:space="preserve"> that </w:t>
      </w:r>
      <w:r w:rsidRPr="000C78AE">
        <w:rPr>
          <w:rStyle w:val="StyleUnderline"/>
          <w:highlight w:val="cyan"/>
        </w:rPr>
        <w:t>has seeded a century of unrest</w:t>
      </w:r>
      <w:r w:rsidRPr="00681B96">
        <w:rPr>
          <w:sz w:val="14"/>
        </w:rPr>
        <w:t xml:space="preserve">. </w:t>
      </w:r>
      <w:r w:rsidRPr="00681B96">
        <w:rPr>
          <w:rStyle w:val="StyleUnderline"/>
        </w:rPr>
        <w:t>While the primary focus of the protest was to challenge a half-century disregard for this sacred site by numerous entities and interests, the Battle for Mauna Kea cannot be understood outside Hawaii’s 125 year-long history of colonial occupation</w:t>
      </w:r>
      <w:r w:rsidRPr="00681B96">
        <w:rPr>
          <w:sz w:val="14"/>
        </w:rPr>
        <w:t xml:space="preserve">. In 1893, the Hawaiian Kingdom and its Queen, Lydia Kamaka’eha Lili’uokalani, were overthrown by a US led military coup (Long, 2017). Speaking to a spirit of resistance that has existed on the islands since the coup, scholar-activist K. Kamakaoka’ilima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681B96">
        <w:rPr>
          <w:rStyle w:val="StyleUnderline"/>
        </w:rPr>
        <w:t xml:space="preserve">More than just a source of inspiration for the groundswell anti-colonial movements around the world, this story provides </w:t>
      </w:r>
      <w:r w:rsidRPr="00681B96">
        <w:rPr>
          <w:rStyle w:val="Emphasis"/>
        </w:rPr>
        <w:t xml:space="preserve">a context to better understand </w:t>
      </w:r>
      <w:r w:rsidRPr="000C78AE">
        <w:rPr>
          <w:rStyle w:val="Emphasis"/>
          <w:highlight w:val="cyan"/>
        </w:rPr>
        <w:t>ongoing colonial occupation</w:t>
      </w:r>
      <w:r w:rsidRPr="00681B96">
        <w:rPr>
          <w:rStyle w:val="Emphasis"/>
        </w:rPr>
        <w:t xml:space="preserve"> that </w:t>
      </w:r>
      <w:r w:rsidRPr="000C78AE">
        <w:rPr>
          <w:rStyle w:val="Emphasis"/>
          <w:highlight w:val="cyan"/>
        </w:rPr>
        <w:t>is reinforced through the constitutive power of space infrastructure</w:t>
      </w:r>
      <w:r w:rsidRPr="00681B96">
        <w:rPr>
          <w:rStyle w:val="StyleUnderline"/>
        </w:rPr>
        <w:t>.</w:t>
      </w:r>
      <w:r w:rsidRPr="00681B96">
        <w:rPr>
          <w:sz w:val="14"/>
        </w:rPr>
        <w:t xml:space="preserve"> Working from decades of resistance that culminated in the “battle for Mauna Kea,” </w:t>
      </w:r>
      <w:r w:rsidRPr="00681B96">
        <w:rPr>
          <w:rStyle w:val="StyleUnderlin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681B96">
        <w:rPr>
          <w:sz w:val="14"/>
        </w:rPr>
        <w:t xml:space="preserve">. </w:t>
      </w:r>
      <w:r w:rsidRPr="00681B96">
        <w:rPr>
          <w:rStyle w:val="StyleUnderline"/>
        </w:rPr>
        <w:t xml:space="preserve">The notion of totality describes the process by which </w:t>
      </w:r>
      <w:r w:rsidRPr="000C78AE">
        <w:rPr>
          <w:rStyle w:val="StyleUnderline"/>
          <w:highlight w:val="cyan"/>
        </w:rPr>
        <w:t>occupied spaces are coded with Western values in the form of normalized</w:t>
      </w:r>
      <w:r w:rsidRPr="00681B96">
        <w:rPr>
          <w:rStyle w:val="StyleUnderline"/>
        </w:rPr>
        <w:t xml:space="preserve"> cultures, </w:t>
      </w:r>
      <w:r w:rsidRPr="000C78AE">
        <w:rPr>
          <w:rStyle w:val="StyleUnderline"/>
          <w:highlight w:val="cyan"/>
        </w:rPr>
        <w:t>epistemologies</w:t>
      </w:r>
      <w:r w:rsidRPr="00681B96">
        <w:rPr>
          <w:rStyle w:val="StyleUnderline"/>
        </w:rPr>
        <w:t xml:space="preserve">, and institutions that produces an “atomistic image of social existence” </w:t>
      </w:r>
      <w:r w:rsidRPr="00681B96">
        <w:rPr>
          <w:sz w:val="14"/>
        </w:rPr>
        <w:t xml:space="preserve">(Quijano, 2007: 174). </w:t>
      </w:r>
      <w:r w:rsidRPr="00681B96">
        <w:rPr>
          <w:rStyle w:val="Emphasis"/>
        </w:rPr>
        <w:t xml:space="preserve">The institutions, ideologies and systems that advocate for the </w:t>
      </w:r>
      <w:r w:rsidRPr="000C78AE">
        <w:rPr>
          <w:rStyle w:val="Emphasis"/>
          <w:highlight w:val="cyan"/>
        </w:rPr>
        <w:t>construction of space infrastructure exemplify this process</w:t>
      </w:r>
      <w:r w:rsidRPr="00681B96">
        <w:rPr>
          <w:sz w:val="14"/>
        </w:rPr>
        <w:t xml:space="preserve">. </w:t>
      </w:r>
      <w:r w:rsidRPr="00681B96">
        <w:rPr>
          <w:rStyle w:val="StyleUnderline"/>
        </w:rPr>
        <w:t>Astronomers frame</w:t>
      </w:r>
      <w:r w:rsidRPr="00681B96">
        <w:rPr>
          <w:sz w:val="14"/>
        </w:rPr>
        <w:t xml:space="preserve"> the building of the observatory </w:t>
      </w:r>
      <w:r w:rsidRPr="00681B96">
        <w:rPr>
          <w:rStyle w:val="StyleUnderline"/>
        </w:rPr>
        <w:t>infrastructure as an essential piece in advancing our knowledge of outer space and ultimately achieving ‘universal’ progress</w:t>
      </w:r>
      <w:r w:rsidRPr="00681B96">
        <w:rPr>
          <w:sz w:val="14"/>
        </w:rPr>
        <w:t xml:space="preserve">. </w:t>
      </w:r>
      <w:r w:rsidRPr="00681B96">
        <w:rPr>
          <w:rStyle w:val="StyleUnderline"/>
        </w:rPr>
        <w:t xml:space="preserve">The resistance to development of these infrastructural systems is an invitation to consider </w:t>
      </w:r>
      <w:r w:rsidRPr="000C78AE">
        <w:rPr>
          <w:rStyle w:val="Emphasis"/>
          <w:highlight w:val="cyan"/>
        </w:rPr>
        <w:t>the relationship between space as a frontier</w:t>
      </w:r>
      <w:r w:rsidRPr="00681B96">
        <w:rPr>
          <w:rStyle w:val="Emphasis"/>
        </w:rPr>
        <w:t xml:space="preserve"> of discovery </w:t>
      </w:r>
      <w:r w:rsidRPr="000C78AE">
        <w:rPr>
          <w:rStyle w:val="Emphasis"/>
          <w:highlight w:val="cyan"/>
        </w:rPr>
        <w:t>and ongoing questions of settler colonialism</w:t>
      </w:r>
      <w:r w:rsidRPr="00681B96">
        <w:rPr>
          <w:sz w:val="14"/>
        </w:rPr>
        <w:t xml:space="preserve">; the blockade has made visible </w:t>
      </w:r>
      <w:r w:rsidRPr="00681B96">
        <w:rPr>
          <w:rStyle w:val="StyleUnderline"/>
        </w:rPr>
        <w:t xml:space="preserve">the inherent relationship between the infrastructure of scientific exploration and the logic of totalizing colonial rationality that </w:t>
      </w:r>
      <w:r w:rsidRPr="000C78AE">
        <w:rPr>
          <w:rStyle w:val="StyleUnderline"/>
          <w:highlight w:val="cyan"/>
        </w:rPr>
        <w:t>enables the development of massive telescopes on occupied land</w:t>
      </w:r>
      <w:r w:rsidRPr="00681B96">
        <w:rPr>
          <w:rStyle w:val="StyleUnderline"/>
        </w:rPr>
        <w:t>.</w:t>
      </w:r>
      <w:r w:rsidRPr="00681B96">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Hawai‘i Board of Regents meeting, Dr. Pualani Kanaka’ole Kanahele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Kanahele speaks of goes beyond the physical destruction of the sacred ancestral site, to describe a hegemonic normalization and occupation that actively effaces traditional Hawaiian ways of being in the world. </w:t>
      </w:r>
      <w:r w:rsidRPr="00681B96">
        <w:rPr>
          <w:rStyle w:val="StyleUnderline"/>
        </w:rPr>
        <w:t>The words and actions of the land defenders challenge totalizing structures that classify space according to a narrow set of beliefs about the world.</w:t>
      </w:r>
      <w:r w:rsidRPr="00681B96">
        <w:rPr>
          <w:sz w:val="14"/>
        </w:rPr>
        <w:t xml:space="preserve"> Working from these acts of resistance, we want to suggest that </w:t>
      </w:r>
      <w:r w:rsidRPr="00681B96">
        <w:rPr>
          <w:rStyle w:val="StyleUnderline"/>
        </w:rPr>
        <w:t xml:space="preserve">the Hawaiian sovereignty movement illuminates how </w:t>
      </w:r>
      <w:r w:rsidRPr="00681B96">
        <w:rPr>
          <w:rStyle w:val="Emphasis"/>
        </w:rPr>
        <w:t xml:space="preserve">systems of scientific thought and </w:t>
      </w:r>
      <w:r w:rsidRPr="0055333A">
        <w:rPr>
          <w:rStyle w:val="Emphasis"/>
          <w:highlight w:val="cyan"/>
        </w:rPr>
        <w:t>the project of space exploration rely on Euro-western values being the standard</w:t>
      </w:r>
      <w:r w:rsidRPr="00681B96">
        <w:rPr>
          <w:rStyle w:val="Emphasis"/>
        </w:rPr>
        <w:t xml:space="preserve"> by which all other values are measured</w:t>
      </w:r>
      <w:r w:rsidRPr="00681B96">
        <w:rPr>
          <w:sz w:val="14"/>
        </w:rPr>
        <w:t xml:space="preserve">. It is this wide acceptance of these structures and principles of reasoning that serve to justify the construction of infrastructure that at once reproduces and fortifies these myths. </w:t>
      </w:r>
      <w:r w:rsidRPr="00681B96">
        <w:rPr>
          <w:rStyle w:val="StyleUnderline"/>
        </w:rPr>
        <w:t xml:space="preserve">This self-reinforcing relationship between the production of space infrastructure and the logics that justify it speaks to a powerful aspects of </w:t>
      </w:r>
      <w:r w:rsidRPr="0055333A">
        <w:rPr>
          <w:rStyle w:val="StyleUnderline"/>
          <w:highlight w:val="cyan"/>
        </w:rPr>
        <w:t>colonial totality</w:t>
      </w:r>
      <w:r w:rsidRPr="00681B96">
        <w:rPr>
          <w:rStyle w:val="StyleUnderline"/>
        </w:rPr>
        <w:t xml:space="preserve">: the way it </w:t>
      </w:r>
      <w:r w:rsidRPr="0055333A">
        <w:rPr>
          <w:rStyle w:val="StyleUnderline"/>
          <w:highlight w:val="cyan"/>
        </w:rPr>
        <w:t>gains</w:t>
      </w:r>
      <w:r w:rsidRPr="00681B96">
        <w:rPr>
          <w:rStyle w:val="StyleUnderline"/>
        </w:rPr>
        <w:t xml:space="preserve"> </w:t>
      </w:r>
      <w:r w:rsidRPr="0055333A">
        <w:rPr>
          <w:rStyle w:val="StyleUnderline"/>
          <w:highlight w:val="cyan"/>
        </w:rPr>
        <w:t>power by rendering illegible the very elements relied upon to actively produce the other</w:t>
      </w:r>
      <w:r w:rsidRPr="00681B96">
        <w:rPr>
          <w:rStyle w:val="StyleUnderline"/>
        </w:rPr>
        <w:t>.</w:t>
      </w:r>
      <w:r w:rsidRPr="00681B96">
        <w:rPr>
          <w:sz w:val="14"/>
        </w:rPr>
        <w:t xml:space="preserve"> The generally unquestioned salience of space infrastructure is a powerful example of this. As Quijano (2007: 174) describes, the relationship between colonialism and scientific discourse is a mutually reinforcing and “part of, a power structure that involved the 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spatialities and technologies associated with this form of stellar navigation are radically dissimilar, we suggest that on a basic level, this form of space exploration is continuous with a lineage of Euro-western projects of discovery. In short</w:t>
      </w:r>
      <w:r w:rsidRPr="00681B96">
        <w:rPr>
          <w:rStyle w:val="StyleUnderline"/>
        </w:rPr>
        <w:t xml:space="preserve">, space as </w:t>
      </w:r>
      <w:r w:rsidRPr="0055333A">
        <w:rPr>
          <w:rStyle w:val="StyleUnderline"/>
          <w:highlight w:val="cyan"/>
        </w:rPr>
        <w:t xml:space="preserve">the </w:t>
      </w:r>
      <w:r w:rsidRPr="0055333A">
        <w:rPr>
          <w:rStyle w:val="Emphasis"/>
          <w:highlight w:val="cyan"/>
        </w:rPr>
        <w:t>‘final frontier’</w:t>
      </w:r>
      <w:r w:rsidRPr="00681B96">
        <w:rPr>
          <w:rStyle w:val="StyleUnderline"/>
        </w:rPr>
        <w:t xml:space="preserve"> is not simply a metaphor but </w:t>
      </w:r>
      <w:r w:rsidRPr="0055333A">
        <w:rPr>
          <w:rStyle w:val="StyleUnderline"/>
          <w:highlight w:val="cyan"/>
        </w:rPr>
        <w:t>speaks to</w:t>
      </w:r>
      <w:r w:rsidRPr="00681B96">
        <w:rPr>
          <w:rStyle w:val="StyleUnderline"/>
        </w:rPr>
        <w:t xml:space="preserve"> the role of astronomy in </w:t>
      </w:r>
      <w:r w:rsidRPr="0055333A">
        <w:rPr>
          <w:rStyle w:val="StyleUnderline"/>
        </w:rPr>
        <w:t>upholding the ongoing</w:t>
      </w:r>
      <w:r w:rsidRPr="00681B96">
        <w:rPr>
          <w:rStyle w:val="StyleUnderline"/>
        </w:rPr>
        <w:t xml:space="preserve"> projection of values onto new territories and </w:t>
      </w:r>
      <w:r w:rsidRPr="0055333A">
        <w:rPr>
          <w:rStyle w:val="StyleUnderline"/>
          <w:highlight w:val="cyan"/>
        </w:rPr>
        <w:t>extending power and acquisition of territory to those complicit in colonial processes.</w:t>
      </w:r>
      <w:r w:rsidRPr="00681B96">
        <w:rPr>
          <w:sz w:val="14"/>
        </w:rPr>
        <w:t xml:space="preserve"> This extends both to the world’s highest peaks and into the heavens</w:t>
      </w:r>
      <w:r w:rsidRPr="00681B96">
        <w:rPr>
          <w:rStyle w:val="StyleUnderline"/>
        </w:rPr>
        <w:t xml:space="preserve">. Space </w:t>
      </w:r>
      <w:r w:rsidRPr="0055333A">
        <w:rPr>
          <w:rStyle w:val="StyleUnderline"/>
          <w:highlight w:val="cyan"/>
        </w:rPr>
        <w:t>infrastructure</w:t>
      </w:r>
      <w:r w:rsidRPr="00681B96">
        <w:rPr>
          <w:rStyle w:val="StyleUnderline"/>
        </w:rPr>
        <w:t xml:space="preserve"> is central to this ongoing frontier process that </w:t>
      </w:r>
      <w:r w:rsidRPr="0055333A">
        <w:rPr>
          <w:rStyle w:val="StyleUnderline"/>
          <w:highlight w:val="cyan"/>
        </w:rPr>
        <w:t>seeks to code ‘new’ territories as knowable according to certain values and,</w:t>
      </w:r>
      <w:r w:rsidRPr="00681B96">
        <w:rPr>
          <w:rStyle w:val="StyleUnderline"/>
        </w:rPr>
        <w:t xml:space="preserve"> as a result, </w:t>
      </w:r>
      <w:r w:rsidRPr="0055333A">
        <w:rPr>
          <w:rStyle w:val="StyleUnderline"/>
          <w:highlight w:val="cyan"/>
        </w:rPr>
        <w:t>casts inhabitants who fall outside</w:t>
      </w:r>
      <w:r w:rsidRPr="00681B96">
        <w:rPr>
          <w:rStyle w:val="StyleUnderline"/>
        </w:rPr>
        <w:t xml:space="preserve"> this paradigm as </w:t>
      </w:r>
      <w:r w:rsidRPr="0055333A">
        <w:rPr>
          <w:rStyle w:val="StyleUnderline"/>
          <w:highlight w:val="cyan"/>
        </w:rPr>
        <w:t>irrational</w:t>
      </w:r>
      <w:r w:rsidRPr="00681B96">
        <w:rPr>
          <w:rStyle w:val="StyleUnderline"/>
        </w:rPr>
        <w:t>, less-than-human, and exploitable.</w:t>
      </w:r>
      <w:r w:rsidRPr="00681B96">
        <w:rPr>
          <w:sz w:val="14"/>
        </w:rPr>
        <w:t xml:space="preserve"> However, as Lowe (2015: 2) warns, </w:t>
      </w:r>
      <w:r w:rsidRPr="00681B96">
        <w:rPr>
          <w:rStyle w:val="StyleUnderline"/>
        </w:rPr>
        <w:t>these abstract promises of human freedoms and rational progress are necessarily discordant with the “global conditions on which they depend.”</w:t>
      </w:r>
      <w:r w:rsidRPr="00681B96">
        <w:rPr>
          <w:sz w:val="14"/>
        </w:rPr>
        <w:t xml:space="preserve"> Which is to say that </w:t>
      </w:r>
      <w:r w:rsidRPr="00681B96">
        <w:rPr>
          <w:rStyle w:val="StyleUnderline"/>
        </w:rPr>
        <w:t>these atomistic systems dispose of the very relationships and elements of life that make them possible.</w:t>
      </w:r>
      <w:r w:rsidRPr="00681B96">
        <w:rPr>
          <w:sz w:val="14"/>
        </w:rPr>
        <w:t xml:space="preserve"> </w:t>
      </w:r>
      <w:r w:rsidRPr="00681B96">
        <w:rPr>
          <w:rStyle w:val="StyleUnderline"/>
        </w:rPr>
        <w:t>A belief in respecting the sacredness of the world is just one example of this. It is also essential to recognize the process of establishing colonial totality is one that imperial forces have worked tirelessly to instill</w:t>
      </w:r>
      <w:r w:rsidRPr="00681B96">
        <w:rPr>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wa Thiong’o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681B96">
        <w:rPr>
          <w:rStyle w:val="StyleUnderline"/>
        </w:rPr>
        <w:t>continually reflecting on the historical and ongoing work that maintains the conditions of settler colonialism is essential to resisting the tendency for colonial constraint to appear inevitable, unresolvable, and complete</w:t>
      </w:r>
      <w:r w:rsidRPr="00681B96">
        <w:rPr>
          <w:sz w:val="14"/>
        </w:rPr>
        <w:t xml:space="preserve"> (Byrd, 2011; see also Simpson, 2014). </w:t>
      </w:r>
      <w:r w:rsidRPr="00681B96">
        <w:rPr>
          <w:rStyle w:val="StyleUnderline"/>
        </w:rPr>
        <w:t>There was nothing, easy, given, or natural about processes of colonial occupation.</w:t>
      </w:r>
      <w:r w:rsidRPr="00681B96">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681B96">
        <w:rPr>
          <w:rStyle w:val="StyleUnderline"/>
        </w:rPr>
        <w:t>The resistance at Mauna Kea, then, is a powerful symbol of the possibility of rupturing the normative totality of Modernist scientific rationality, but it also underscores the recalcitrance of the structures of control and the challenges of pushing back against colonial occupation.</w:t>
      </w:r>
      <w:r w:rsidRPr="00681B96">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681B96">
        <w:rPr>
          <w:rStyle w:val="Emphasis"/>
        </w:rPr>
        <w:t>For these representatives of state and international institutions, violent control is re-framed as co-existence to achieve Modernist notions of progress, while the claims of Indigenous people are reduced to frivolous demands with primitive and irrational connections to the past.</w:t>
      </w:r>
      <w:r w:rsidRPr="00681B96">
        <w:rPr>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681B96">
        <w:rPr>
          <w:rStyle w:val="StyleUnderline"/>
        </w:rPr>
        <w:t>It is important to recognize the extant materiality of these infrastructures as a manifestation of hegemonic systems that perpetuate myths of rationality and Euro-western cultural supremacy</w:t>
      </w:r>
      <w:r w:rsidRPr="00681B96">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In spite of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681B96">
        <w:rPr>
          <w:rStyle w:val="StyleUnderline"/>
        </w:rPr>
        <w:t>It is within these ruptures that we see a potential for a continued learning from the stars and our social existence.</w:t>
      </w:r>
    </w:p>
    <w:p w14:paraId="50CD9518" w14:textId="77777777" w:rsidR="003477E1" w:rsidRDefault="003477E1" w:rsidP="003477E1">
      <w:pPr>
        <w:rPr>
          <w:rStyle w:val="StyleUnderline"/>
        </w:rPr>
      </w:pPr>
    </w:p>
    <w:p w14:paraId="289234A2" w14:textId="44056B89" w:rsidR="002B64D4" w:rsidRDefault="003477E1" w:rsidP="002B64D4">
      <w:pPr>
        <w:pStyle w:val="Heading4"/>
      </w:pPr>
      <w:r>
        <w:t>4</w:t>
      </w:r>
      <w:r w:rsidR="002B64D4">
        <w:t xml:space="preserve">] This debate is </w:t>
      </w:r>
      <w:r w:rsidR="002B64D4" w:rsidRPr="00E0580F">
        <w:rPr>
          <w:u w:val="single"/>
        </w:rPr>
        <w:t>not</w:t>
      </w:r>
      <w:r w:rsidR="002B64D4">
        <w:t xml:space="preserve"> private space good/bad, but instead a question of Native </w:t>
      </w:r>
      <w:r w:rsidR="002B64D4" w:rsidRPr="00E0580F">
        <w:rPr>
          <w:u w:val="single"/>
        </w:rPr>
        <w:t>sovereignty</w:t>
      </w:r>
      <w:r w:rsidR="002B64D4">
        <w:t xml:space="preserve"> and the power to </w:t>
      </w:r>
      <w:r w:rsidR="002B64D4" w:rsidRPr="00E0580F">
        <w:rPr>
          <w:u w:val="single"/>
        </w:rPr>
        <w:t>invoke</w:t>
      </w:r>
      <w:r w:rsidR="002B64D4">
        <w:t xml:space="preserve"> the plan. The 1AC eclipses the authority of Native nations, so in response we affirm the long tradition of </w:t>
      </w:r>
      <w:r w:rsidR="002B64D4" w:rsidRPr="00E0580F">
        <w:rPr>
          <w:u w:val="single"/>
        </w:rPr>
        <w:t>Indigenous internationalism</w:t>
      </w:r>
      <w:r w:rsidR="002B64D4">
        <w:t xml:space="preserve"> across colonial borders. </w:t>
      </w:r>
    </w:p>
    <w:p w14:paraId="0BFA00DF" w14:textId="77777777" w:rsidR="002B64D4" w:rsidRDefault="002B64D4" w:rsidP="002B64D4">
      <w:pPr>
        <w:rPr>
          <w:rStyle w:val="Style13ptBold"/>
        </w:rPr>
      </w:pPr>
      <w:r>
        <w:rPr>
          <w:rStyle w:val="Style13ptBold"/>
        </w:rPr>
        <w:t>Estes 19</w:t>
      </w:r>
    </w:p>
    <w:p w14:paraId="11003292" w14:textId="77777777" w:rsidR="002B64D4" w:rsidRPr="00091440" w:rsidRDefault="002B64D4" w:rsidP="002B64D4">
      <w:pPr>
        <w:rPr>
          <w:rStyle w:val="Style13ptBold"/>
          <w:sz w:val="20"/>
          <w:szCs w:val="20"/>
        </w:rPr>
      </w:pPr>
      <w:r w:rsidRPr="00091440">
        <w:rPr>
          <w:rStyle w:val="Style13ptBold"/>
          <w:sz w:val="20"/>
          <w:szCs w:val="20"/>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68FAFB1A" w14:textId="77777777" w:rsidR="002B5DB3" w:rsidRDefault="002B64D4" w:rsidP="002B64D4">
      <w:pPr>
        <w:rPr>
          <w:rStyle w:val="StyleUnderline"/>
        </w:rPr>
      </w:pPr>
      <w:r w:rsidRPr="001D62E8">
        <w:rPr>
          <w:rStyle w:val="StyleUnderline"/>
        </w:rPr>
        <w:t>The Treaty Council</w:t>
      </w:r>
      <w:r w:rsidRPr="001D62E8">
        <w:rPr>
          <w:sz w:val="14"/>
        </w:rPr>
        <w:t xml:space="preserve">, however, </w:t>
      </w:r>
      <w:r w:rsidRPr="001D62E8">
        <w:rPr>
          <w:rStyle w:val="StyleUnderline"/>
        </w:rPr>
        <w:t xml:space="preserve">was not the first or only version of </w:t>
      </w:r>
      <w:r w:rsidRPr="001D62E8">
        <w:rPr>
          <w:sz w:val="14"/>
        </w:rPr>
        <w:t>what historian Daniel Cobb calls a “</w:t>
      </w:r>
      <w:r w:rsidRPr="001D62E8">
        <w:rPr>
          <w:rStyle w:val="StyleUnderline"/>
        </w:rPr>
        <w:t>global Indigenous identity.</w:t>
      </w:r>
      <w:r w:rsidRPr="001D62E8">
        <w:rPr>
          <w:sz w:val="14"/>
        </w:rPr>
        <w:t xml:space="preserve">” Rather, </w:t>
      </w:r>
      <w:r w:rsidRPr="001D62E8">
        <w:rPr>
          <w:rStyle w:val="StyleUnderline"/>
        </w:rPr>
        <w:t xml:space="preserve">it belonged to and drew from </w:t>
      </w:r>
      <w:r w:rsidRPr="00C051FB">
        <w:rPr>
          <w:rStyle w:val="StyleUnderline"/>
        </w:rPr>
        <w:t xml:space="preserve">a long tradition of </w:t>
      </w:r>
      <w:r w:rsidRPr="000026EE">
        <w:rPr>
          <w:rStyle w:val="Emphasis"/>
          <w:highlight w:val="cyan"/>
        </w:rPr>
        <w:t>Indigenous internationalism</w:t>
      </w:r>
      <w:r w:rsidRPr="001D62E8">
        <w:rPr>
          <w:sz w:val="14"/>
        </w:rPr>
        <w:t xml:space="preserve">.5 Prior to European contact, </w:t>
      </w:r>
      <w:r w:rsidRPr="001D62E8">
        <w:rPr>
          <w:rStyle w:val="StyleUnderline"/>
        </w:rPr>
        <w:t xml:space="preserve">Indigenous nations had </w:t>
      </w:r>
      <w:r w:rsidRPr="000026EE">
        <w:rPr>
          <w:rStyle w:val="StyleUnderline"/>
          <w:highlight w:val="cyan"/>
        </w:rPr>
        <w:t>often entered into relations</w:t>
      </w:r>
      <w:r w:rsidRPr="001D62E8">
        <w:rPr>
          <w:rStyle w:val="StyleUnderline"/>
        </w:rPr>
        <w:t xml:space="preserve"> with each other for alliance, kinship, war, peace, or trade.</w:t>
      </w:r>
      <w:r w:rsidRPr="001D62E8">
        <w:rPr>
          <w:sz w:val="14"/>
        </w:rPr>
        <w:t xml:space="preserve"> As shown in previous chapters, agreements were made not solely between human nations, but also among nonhuman nations as well, such as the buffalo and the land. </w:t>
      </w:r>
      <w:r w:rsidRPr="001D62E8">
        <w:rPr>
          <w:rStyle w:val="StyleUnderline"/>
        </w:rPr>
        <w:t xml:space="preserve">Such </w:t>
      </w:r>
      <w:r w:rsidRPr="000026EE">
        <w:rPr>
          <w:rStyle w:val="StyleUnderline"/>
          <w:highlight w:val="cyan"/>
        </w:rPr>
        <w:t>treaties were</w:t>
      </w:r>
      <w:r w:rsidRPr="001D62E8">
        <w:rPr>
          <w:rStyle w:val="StyleUnderline"/>
        </w:rPr>
        <w:t xml:space="preserve">, and continue to be, </w:t>
      </w:r>
      <w:r w:rsidRPr="000026EE">
        <w:rPr>
          <w:rStyle w:val="StyleUnderline"/>
          <w:highlight w:val="cyan"/>
        </w:rPr>
        <w:t>the basis of diplomacy</w:t>
      </w:r>
      <w:r w:rsidRPr="001D62E8">
        <w:rPr>
          <w:rStyle w:val="StyleUnderline"/>
        </w:rPr>
        <w:t xml:space="preserve"> and the evidence of a prior </w:t>
      </w:r>
      <w:r w:rsidRPr="00C051FB">
        <w:rPr>
          <w:rStyle w:val="StyleUnderline"/>
        </w:rPr>
        <w:t>and continuing status of Indigenous nationhood</w:t>
      </w:r>
      <w:r w:rsidRPr="000026EE">
        <w:rPr>
          <w:rStyle w:val="StyleUnderline"/>
          <w:highlight w:val="cyan"/>
        </w:rPr>
        <w:t>.</w:t>
      </w:r>
      <w:r w:rsidRPr="000026EE">
        <w:rPr>
          <w:sz w:val="14"/>
          <w:highlight w:val="cyan"/>
        </w:rPr>
        <w:t xml:space="preserve"> </w:t>
      </w:r>
      <w:r w:rsidRPr="000026EE">
        <w:rPr>
          <w:rStyle w:val="Emphasis"/>
          <w:highlight w:val="cyan"/>
        </w:rPr>
        <w:t xml:space="preserve">Sovereign nations do not enter into </w:t>
      </w:r>
      <w:r w:rsidRPr="00C051FB">
        <w:rPr>
          <w:rStyle w:val="Emphasis"/>
        </w:rPr>
        <w:t xml:space="preserve">international relations or </w:t>
      </w:r>
      <w:r w:rsidRPr="000026EE">
        <w:rPr>
          <w:rStyle w:val="Emphasis"/>
          <w:highlight w:val="cyan"/>
        </w:rPr>
        <w:t>treaties with domestic</w:t>
      </w:r>
      <w:r w:rsidRPr="001D62E8">
        <w:rPr>
          <w:rStyle w:val="Emphasis"/>
        </w:rPr>
        <w:t xml:space="preserve"> or “internal” </w:t>
      </w:r>
      <w:r w:rsidRPr="000026EE">
        <w:rPr>
          <w:rStyle w:val="Emphasis"/>
          <w:highlight w:val="cyan"/>
        </w:rPr>
        <w:t>populations</w:t>
      </w:r>
      <w:r w:rsidRPr="001D62E8">
        <w:rPr>
          <w:rStyle w:val="Emphasis"/>
        </w:rPr>
        <w:t>.</w:t>
      </w:r>
      <w:r w:rsidRPr="001D62E8">
        <w:rPr>
          <w:sz w:val="14"/>
        </w:rPr>
        <w:t xml:space="preserve"> On the contrary, </w:t>
      </w:r>
      <w:r w:rsidRPr="00E0580F">
        <w:rPr>
          <w:rStyle w:val="StyleUnderline"/>
          <w:sz w:val="24"/>
        </w:rPr>
        <w:t xml:space="preserve">the very basis of </w:t>
      </w:r>
      <w:r w:rsidRPr="000026EE">
        <w:rPr>
          <w:rStyle w:val="StyleUnderline"/>
          <w:sz w:val="24"/>
          <w:highlight w:val="cyan"/>
        </w:rPr>
        <w:t>sovereignty is</w:t>
      </w:r>
      <w:r>
        <w:rPr>
          <w:rStyle w:val="StyleUnderline"/>
          <w:sz w:val="24"/>
        </w:rPr>
        <w:t xml:space="preserve"> </w:t>
      </w:r>
      <w:r w:rsidRPr="00C051FB">
        <w:rPr>
          <w:rStyle w:val="StyleUnderline"/>
          <w:sz w:val="24"/>
        </w:rPr>
        <w:t xml:space="preserve">the </w:t>
      </w:r>
      <w:r w:rsidRPr="000026EE">
        <w:rPr>
          <w:rStyle w:val="StyleUnderline"/>
          <w:sz w:val="24"/>
          <w:highlight w:val="cyan"/>
        </w:rPr>
        <w:t xml:space="preserve">power to negotiate </w:t>
      </w:r>
      <w:r w:rsidRPr="00C051FB">
        <w:rPr>
          <w:rStyle w:val="StyleUnderline"/>
          <w:sz w:val="24"/>
        </w:rPr>
        <w:t>relationships</w:t>
      </w:r>
      <w:r w:rsidRPr="00E0580F">
        <w:rPr>
          <w:rStyle w:val="StyleUnderline"/>
          <w:sz w:val="24"/>
        </w:rPr>
        <w:t xml:space="preserve"> </w:t>
      </w:r>
      <w:r w:rsidRPr="000026EE">
        <w:rPr>
          <w:rStyle w:val="StyleUnderline"/>
          <w:sz w:val="24"/>
          <w:highlight w:val="cyan"/>
        </w:rPr>
        <w:t>between those who are</w:t>
      </w:r>
      <w:r w:rsidRPr="00E0580F">
        <w:rPr>
          <w:rStyle w:val="StyleUnderline"/>
          <w:sz w:val="24"/>
        </w:rPr>
        <w:t xml:space="preserve"> seen as </w:t>
      </w:r>
      <w:r w:rsidRPr="000026EE">
        <w:rPr>
          <w:rStyle w:val="StyleUnderline"/>
          <w:sz w:val="24"/>
          <w:highlight w:val="cyan"/>
        </w:rPr>
        <w:t>different</w:t>
      </w:r>
      <w:r w:rsidRPr="001D62E8">
        <w:rPr>
          <w:rStyle w:val="StyleUnderline"/>
        </w:rPr>
        <w:t>— between other sovereigns and nations. But concepts of “sovereignty” and “nation” possess different meanings for Indigenous peoples</w:t>
      </w:r>
      <w:r w:rsidRPr="001D62E8">
        <w:rPr>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1D62E8">
        <w:rPr>
          <w:rStyle w:val="Emphasis"/>
        </w:rPr>
        <w:t xml:space="preserve">Far beyond the project of seeking equality within the colonial state, the tradition of radical </w:t>
      </w:r>
      <w:r w:rsidRPr="000026EE">
        <w:rPr>
          <w:rStyle w:val="Emphasis"/>
          <w:highlight w:val="cyan"/>
        </w:rPr>
        <w:t xml:space="preserve">Indigenous internationalism imagined a world altogether free of colonial hierarchies </w:t>
      </w:r>
      <w:r w:rsidRPr="00D40C0F">
        <w:rPr>
          <w:rStyle w:val="Emphasis"/>
        </w:rPr>
        <w:t>of race, class, and nation</w:t>
      </w:r>
      <w:r w:rsidRPr="001D62E8">
        <w:rPr>
          <w:sz w:val="14"/>
        </w:rPr>
        <w:t xml:space="preserve">. </w:t>
      </w:r>
      <w:r w:rsidRPr="000026EE">
        <w:rPr>
          <w:rStyle w:val="StyleUnderline"/>
          <w:highlight w:val="cyan"/>
        </w:rPr>
        <w:t>This vision allowed</w:t>
      </w:r>
      <w:r w:rsidRPr="001D62E8">
        <w:rPr>
          <w:rStyle w:val="StyleUnderline"/>
        </w:rPr>
        <w:t xml:space="preserve"> revolutionary </w:t>
      </w:r>
      <w:r w:rsidRPr="000026EE">
        <w:rPr>
          <w:rStyle w:val="StyleUnderline"/>
          <w:highlight w:val="cyan"/>
        </w:rPr>
        <w:t xml:space="preserve">Indigenous </w:t>
      </w:r>
      <w:r w:rsidRPr="00D40C0F">
        <w:rPr>
          <w:rStyle w:val="StyleUnderline"/>
        </w:rPr>
        <w:t>organizations</w:t>
      </w:r>
      <w:r w:rsidRPr="001D62E8">
        <w:rPr>
          <w:rStyle w:val="StyleUnderline"/>
        </w:rPr>
        <w:t xml:space="preserve"> such as the Treaty Council </w:t>
      </w:r>
      <w:r w:rsidRPr="000026EE">
        <w:rPr>
          <w:rStyle w:val="StyleUnderline"/>
          <w:highlight w:val="cyan"/>
        </w:rPr>
        <w:t>to</w:t>
      </w:r>
      <w:r w:rsidRPr="001D62E8">
        <w:rPr>
          <w:rStyle w:val="StyleUnderline"/>
        </w:rPr>
        <w:t xml:space="preserve"> make relative</w:t>
      </w:r>
      <w:r w:rsidRPr="001D62E8">
        <w:rPr>
          <w:sz w:val="14"/>
        </w:rPr>
        <w:t xml:space="preserve">s, so to speak, </w:t>
      </w:r>
      <w:r w:rsidRPr="001D62E8">
        <w:rPr>
          <w:rStyle w:val="StyleUnderline"/>
        </w:rPr>
        <w:t>with those they saw as different</w:t>
      </w:r>
      <w:r w:rsidRPr="00387E64">
        <w:rPr>
          <w:rStyle w:val="StyleUnderline"/>
        </w:rPr>
        <w:t xml:space="preserve">, </w:t>
      </w:r>
      <w:r w:rsidRPr="00387E64">
        <w:rPr>
          <w:rStyle w:val="Emphasis"/>
        </w:rPr>
        <w:t>imagining themselves as part of Third World struggles</w:t>
      </w:r>
      <w:r w:rsidRPr="001D62E8">
        <w:rPr>
          <w:rStyle w:val="Emphasis"/>
        </w:rPr>
        <w:t xml:space="preserve"> and ideologies</w:t>
      </w:r>
      <w:r w:rsidRPr="001D62E8">
        <w:rPr>
          <w:rStyle w:val="StyleUnderline"/>
        </w:rPr>
        <w:t xml:space="preserve">, and </w:t>
      </w:r>
      <w:r w:rsidRPr="00387E64">
        <w:rPr>
          <w:rStyle w:val="StyleUnderline"/>
        </w:rPr>
        <w:t xml:space="preserve">entirely </w:t>
      </w:r>
      <w:r w:rsidRPr="000026EE">
        <w:rPr>
          <w:rStyle w:val="StyleUnderline"/>
          <w:highlight w:val="cyan"/>
        </w:rPr>
        <w:t>renouncing the</w:t>
      </w:r>
      <w:r w:rsidRPr="001D62E8">
        <w:rPr>
          <w:rStyle w:val="StyleUnderline"/>
        </w:rPr>
        <w:t xml:space="preserve"> </w:t>
      </w:r>
      <w:r w:rsidRPr="000026EE">
        <w:rPr>
          <w:rStyle w:val="StyleUnderline"/>
          <w:highlight w:val="cyan"/>
        </w:rPr>
        <w:t>imperialism</w:t>
      </w:r>
      <w:r w:rsidRPr="001D62E8">
        <w:rPr>
          <w:rStyle w:val="StyleUnderline"/>
        </w:rPr>
        <w:t xml:space="preserve"> and exceptionalism </w:t>
      </w:r>
      <w:r w:rsidRPr="000026EE">
        <w:rPr>
          <w:rStyle w:val="StyleUnderline"/>
          <w:highlight w:val="cyan"/>
        </w:rPr>
        <w:t>of the First World</w:t>
      </w:r>
      <w:r w:rsidRPr="001D62E8">
        <w:rPr>
          <w:rStyle w:val="StyleUnderline"/>
        </w:rPr>
        <w:t xml:space="preserve"> </w:t>
      </w:r>
      <w:r w:rsidRPr="001D62E8">
        <w:rPr>
          <w:sz w:val="14"/>
        </w:rPr>
        <w:t xml:space="preserve">(while still living in it). They were in the First World but not of it—much like American Indians are in, but not entirely of, the United States. </w:t>
      </w:r>
      <w:r w:rsidRPr="000026EE">
        <w:rPr>
          <w:rStyle w:val="StyleUnderline"/>
          <w:highlight w:val="cyan"/>
        </w:rPr>
        <w:t>Indigenous</w:t>
      </w:r>
      <w:r w:rsidRPr="001D62E8">
        <w:rPr>
          <w:rStyle w:val="StyleUnderline"/>
        </w:rPr>
        <w:t xml:space="preserve"> peoples </w:t>
      </w:r>
      <w:r w:rsidRPr="000026EE">
        <w:rPr>
          <w:rStyle w:val="StyleUnderline"/>
          <w:highlight w:val="cyan"/>
        </w:rPr>
        <w:t>across</w:t>
      </w:r>
      <w:r w:rsidRPr="001D62E8">
        <w:rPr>
          <w:rStyle w:val="StyleUnderline"/>
        </w:rPr>
        <w:t xml:space="preserve"> North America and </w:t>
      </w:r>
      <w:r w:rsidRPr="000026EE">
        <w:rPr>
          <w:rStyle w:val="StyleUnderline"/>
          <w:highlight w:val="cyan"/>
        </w:rPr>
        <w:t xml:space="preserve">the world have </w:t>
      </w:r>
      <w:r w:rsidRPr="00D40C0F">
        <w:rPr>
          <w:rStyle w:val="StyleUnderline"/>
        </w:rPr>
        <w:t>fought</w:t>
      </w:r>
      <w:r w:rsidRPr="001D62E8">
        <w:rPr>
          <w:rStyle w:val="StyleUnderline"/>
        </w:rPr>
        <w:t xml:space="preserve">, died, </w:t>
      </w:r>
      <w:r w:rsidRPr="00D40C0F">
        <w:rPr>
          <w:rStyle w:val="StyleUnderline"/>
        </w:rPr>
        <w:t xml:space="preserve">and </w:t>
      </w:r>
      <w:r w:rsidRPr="000026EE">
        <w:rPr>
          <w:rStyle w:val="StyleUnderline"/>
          <w:highlight w:val="cyan"/>
        </w:rPr>
        <w:t>struggled to reclaim</w:t>
      </w:r>
      <w:r w:rsidRPr="001D62E8">
        <w:rPr>
          <w:rStyle w:val="StyleUnderline"/>
        </w:rPr>
        <w:t xml:space="preserve">, restore, and redefine </w:t>
      </w:r>
      <w:r w:rsidRPr="000026EE">
        <w:rPr>
          <w:rStyle w:val="StyleUnderline"/>
          <w:highlight w:val="cyan"/>
        </w:rPr>
        <w:t>these powerful ideas</w:t>
      </w:r>
      <w:r w:rsidRPr="001D62E8">
        <w:rPr>
          <w:sz w:val="14"/>
        </w:rPr>
        <w:t xml:space="preserve">. </w:t>
      </w:r>
      <w:r w:rsidRPr="001D62E8">
        <w:rPr>
          <w:rStyle w:val="Emphasis"/>
        </w:rPr>
        <w:t xml:space="preserve">Their goal has been to take their proper place in the family of nations. </w:t>
      </w:r>
      <w:r w:rsidRPr="001D62E8">
        <w:rPr>
          <w:sz w:val="14"/>
        </w:rPr>
        <w:t xml:space="preserve">Radical Indigenous internationalism, however, predates AIM and the Treaty Council. </w:t>
      </w:r>
      <w:r w:rsidRPr="001D62E8">
        <w:rPr>
          <w:rStyle w:val="StyleUnderline"/>
        </w:rPr>
        <w:t xml:space="preserve">Contemporary pan-Indigenous movements were a result of more than a decade of Red Power organizing </w:t>
      </w:r>
      <w:r w:rsidRPr="001D62E8">
        <w:rPr>
          <w:sz w:val="14"/>
        </w:rPr>
        <w:t xml:space="preserve">that began in the early 1960s, nearly a decade before the creation of AIM. Earlier, in the 1950s, Flathead scholar and writer </w:t>
      </w:r>
      <w:r w:rsidRPr="001D62E8">
        <w:rPr>
          <w:rStyle w:val="StyleUnderline"/>
        </w:rPr>
        <w:t>D’A</w:t>
      </w:r>
    </w:p>
    <w:p w14:paraId="6FAD9596" w14:textId="77777777" w:rsidR="002B5DB3" w:rsidRDefault="002B5DB3" w:rsidP="002B64D4">
      <w:pPr>
        <w:rPr>
          <w:rStyle w:val="StyleUnderline"/>
        </w:rPr>
      </w:pPr>
    </w:p>
    <w:p w14:paraId="3A892366" w14:textId="77777777" w:rsidR="002B5DB3" w:rsidRDefault="002B5DB3" w:rsidP="002B64D4">
      <w:pPr>
        <w:rPr>
          <w:rStyle w:val="StyleUnderline"/>
        </w:rPr>
      </w:pPr>
    </w:p>
    <w:p w14:paraId="6FB55D5D" w14:textId="77777777" w:rsidR="002B5DB3" w:rsidRDefault="002B5DB3" w:rsidP="002B64D4">
      <w:pPr>
        <w:rPr>
          <w:rStyle w:val="StyleUnderline"/>
        </w:rPr>
      </w:pPr>
    </w:p>
    <w:p w14:paraId="72538A58" w14:textId="77777777" w:rsidR="002B5DB3" w:rsidRDefault="002B5DB3" w:rsidP="002B64D4">
      <w:pPr>
        <w:rPr>
          <w:rStyle w:val="StyleUnderline"/>
        </w:rPr>
      </w:pPr>
    </w:p>
    <w:p w14:paraId="4FA0D06C" w14:textId="1BCBBE63" w:rsidR="002B64D4" w:rsidRDefault="002B64D4" w:rsidP="002B64D4">
      <w:pPr>
        <w:rPr>
          <w:sz w:val="14"/>
        </w:rPr>
      </w:pPr>
      <w:r w:rsidRPr="001D62E8">
        <w:rPr>
          <w:rStyle w:val="StyleUnderline"/>
        </w:rPr>
        <w:t>rcy McNickle and the National Congress of American Indian</w:t>
      </w:r>
      <w:r w:rsidRPr="001D62E8">
        <w:rPr>
          <w:sz w:val="14"/>
        </w:rPr>
        <w:t xml:space="preserve">s had explored a similar intellectual and political terrain of internationalism. And before that, </w:t>
      </w:r>
      <w:r w:rsidRPr="001D62E8">
        <w:rPr>
          <w:rStyle w:val="StyleUnderline"/>
        </w:rPr>
        <w:t>the Society of American Indians advocated for a seat at the table during the 1919 Paris peace talks and representation at the League of Nations</w:t>
      </w:r>
      <w:r w:rsidRPr="001D62E8">
        <w:rPr>
          <w:sz w:val="14"/>
        </w:rPr>
        <w:t xml:space="preserve">. </w:t>
      </w:r>
      <w:r w:rsidRPr="001D62E8">
        <w:rPr>
          <w:rStyle w:val="StyleUnderline"/>
        </w:rPr>
        <w:t xml:space="preserve">Each distinct instance posed a similar question: </w:t>
      </w:r>
      <w:r w:rsidRPr="000026EE">
        <w:rPr>
          <w:rStyle w:val="Emphasis"/>
          <w:sz w:val="24"/>
          <w:highlight w:val="cyan"/>
        </w:rPr>
        <w:t>If Indigenous peoples are nations, why are they not afforded the right to self-determination?</w:t>
      </w:r>
      <w:r w:rsidRPr="001D62E8">
        <w:rPr>
          <w:rStyle w:val="Emphasis"/>
          <w:sz w:val="24"/>
        </w:rPr>
        <w:t xml:space="preserve"> </w:t>
      </w:r>
      <w:r w:rsidRPr="001D62E8">
        <w:rPr>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Chicanx national liberation movements. </w:t>
      </w:r>
      <w:r w:rsidRPr="001D62E8">
        <w:rPr>
          <w:rStyle w:val="StyleUnderline"/>
        </w:rPr>
        <w:t>The Treaty Council advocated Indigenous nationhood as part of this global anti-colonial movement and in line with Third World liberation</w:t>
      </w:r>
      <w:r w:rsidRPr="001D62E8">
        <w:rPr>
          <w:sz w:val="14"/>
        </w:rPr>
        <w:t xml:space="preserve"> movements. </w:t>
      </w:r>
      <w:r w:rsidRPr="001D62E8">
        <w:rPr>
          <w:rStyle w:val="StyleUnderline"/>
        </w:rPr>
        <w:t>After decades of experiencing land loss, enduring bare survival, attempting to work with federal programs, filing court cases, defeating termination legislation, and facing mass relocation, an assertion of Oceti Sakowin sovereignty went from ambition to prescription</w:t>
      </w:r>
      <w:r w:rsidRPr="001D62E8">
        <w:rPr>
          <w:sz w:val="14"/>
        </w:rPr>
        <w:t xml:space="preserve">. Few avenues remained other than the pursuit of international treaty rights. </w:t>
      </w:r>
      <w:r w:rsidRPr="001D62E8">
        <w:rPr>
          <w:rStyle w:val="StyleUnderline"/>
        </w:rPr>
        <w:t>Treaties made with the United States were proof of nationhood. But what legal institution would uphold this position if the United States refused to?</w:t>
      </w:r>
      <w:r w:rsidRPr="001D62E8">
        <w:rPr>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1D62E8">
        <w:rPr>
          <w:rStyle w:val="StyleUnderline"/>
        </w:rPr>
        <w:t>To survive, AIM and the Treaty Council therefore had to look elsewhere to make their case</w:t>
      </w:r>
      <w:r w:rsidRPr="001D62E8">
        <w:rPr>
          <w:sz w:val="14"/>
        </w:rPr>
        <w:t xml:space="preserve">—beyond the confines of the most powerful political construct in world history, the nation-state. </w:t>
      </w:r>
      <w:r w:rsidRPr="000026EE">
        <w:rPr>
          <w:rStyle w:val="StyleUnderline"/>
          <w:highlight w:val="cyan"/>
        </w:rPr>
        <w:t>Prior to and during colonization, Indigenous</w:t>
      </w:r>
      <w:r w:rsidRPr="001D62E8">
        <w:rPr>
          <w:rStyle w:val="StyleUnderline"/>
        </w:rPr>
        <w:t xml:space="preserve"> nations </w:t>
      </w:r>
      <w:r w:rsidRPr="000026EE">
        <w:rPr>
          <w:rStyle w:val="StyleUnderline"/>
          <w:highlight w:val="cyan"/>
        </w:rPr>
        <w:t>had self-organized into</w:t>
      </w:r>
      <w:r w:rsidRPr="001D62E8">
        <w:rPr>
          <w:rStyle w:val="StyleUnderline"/>
        </w:rPr>
        <w:t xml:space="preserve"> deliberate confederacies, alliances, and </w:t>
      </w:r>
      <w:r w:rsidRPr="000026EE">
        <w:rPr>
          <w:rStyle w:val="StyleUnderline"/>
          <w:highlight w:val="cyan"/>
        </w:rPr>
        <w:t>governments</w:t>
      </w:r>
      <w:r w:rsidRPr="001D62E8">
        <w:rPr>
          <w:rStyle w:val="StyleUnderline"/>
        </w:rPr>
        <w:t>.</w:t>
      </w:r>
      <w:r w:rsidRPr="001D62E8">
        <w:rPr>
          <w:sz w:val="14"/>
        </w:rPr>
        <w:t xml:space="preserve"> </w:t>
      </w:r>
      <w:r w:rsidRPr="001D62E8">
        <w:rPr>
          <w:rStyle w:val="StyleUnderline"/>
        </w:rPr>
        <w:t>The Nation of the Seven Council Fires (the Oceti Sakowin),</w:t>
      </w:r>
      <w:r w:rsidRPr="001D62E8">
        <w:rPr>
          <w:sz w:val="14"/>
        </w:rPr>
        <w:t xml:space="preserve"> for instance</w:t>
      </w:r>
      <w:r w:rsidRPr="001D62E8">
        <w:rPr>
          <w:rStyle w:val="StyleUnderline"/>
        </w:rPr>
        <w:t xml:space="preserve">, is a confederacy of seven different nations of Lakota-, Dakota-, and Nakota-speaking </w:t>
      </w:r>
      <w:r w:rsidRPr="00D40C0F">
        <w:rPr>
          <w:rStyle w:val="StyleUnderline"/>
        </w:rPr>
        <w:t>peoples</w:t>
      </w:r>
      <w:r w:rsidRPr="001D62E8">
        <w:rPr>
          <w:rStyle w:val="StyleUnderline"/>
        </w:rPr>
        <w:t xml:space="preserve"> in the Northern Plains and Western Great Lakes</w:t>
      </w:r>
      <w:r w:rsidRPr="001D62E8">
        <w:rPr>
          <w:sz w:val="14"/>
        </w:rPr>
        <w:t xml:space="preserve">. They are hardly unique; </w:t>
      </w:r>
      <w:r w:rsidRPr="001D62E8">
        <w:rPr>
          <w:rStyle w:val="StyleUnderline"/>
        </w:rPr>
        <w:t>in North America alone there are the Creek Confederacy in the Southeast, the Haudenosaunee Confederacy of Six Nations in the Northeast, the Council of Three Fires</w:t>
      </w:r>
      <w:r w:rsidRPr="001D62E8">
        <w:rPr>
          <w:sz w:val="14"/>
        </w:rPr>
        <w:t xml:space="preserve"> (made up of Ojibwes, Odawas, and Potawatomis) in the Great Lakes region, </w:t>
      </w:r>
      <w:r w:rsidRPr="001D62E8">
        <w:rPr>
          <w:rStyle w:val="StyleUnderline"/>
        </w:rPr>
        <w:t>the United Indian Nations in the Ohio River valley</w:t>
      </w:r>
      <w:r w:rsidRPr="001D62E8">
        <w:rPr>
          <w:sz w:val="14"/>
        </w:rPr>
        <w:t xml:space="preserve"> (under the Shawnee leadership of Tecumseh</w:t>
      </w:r>
      <w:r w:rsidRPr="001D62E8">
        <w:rPr>
          <w:rStyle w:val="StyleUnderline"/>
        </w:rPr>
        <w:t xml:space="preserve">), the All Indian Pueblo Council of the Southwest, and the Iron Confederacy of the Northern Plains. </w:t>
      </w:r>
      <w:r w:rsidRPr="001D62E8">
        <w:rPr>
          <w:sz w:val="14"/>
        </w:rPr>
        <w:t xml:space="preserve">Many other political confederacies also flourished prior to, alongside, and in spite of settler states in North America. And their legacies are hardly relegated to the primordial past. </w:t>
      </w:r>
      <w:r w:rsidRPr="001D62E8">
        <w:rPr>
          <w:rStyle w:val="StyleUnderline"/>
        </w:rPr>
        <w:t>Modern Oceti Sakowin internationalism, for instance, traces its origins to the early twentieth century, an era generally viewed as a low point for Indigenous activism and resistance</w:t>
      </w:r>
      <w:r w:rsidRPr="001D62E8">
        <w:rPr>
          <w:sz w:val="14"/>
        </w:rPr>
        <w:t xml:space="preserve">. In North America alone, an estimated precolonial population of tens of millions of Indigenous peoples had been reduced to about 300,000, and for Flathead historian D’Arcy McNickle,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McNickle argued, was the pivotal challenge of the twentieth century.7 Physical extermination and the repression of Indigenous political power verified the United States’ genocidal intent, but these had not accomplished their purpose. </w:t>
      </w:r>
      <w:r w:rsidRPr="001D62E8">
        <w:rPr>
          <w:rStyle w:val="StyleUnderline"/>
        </w:rPr>
        <w:t xml:space="preserve">And </w:t>
      </w:r>
      <w:r w:rsidRPr="000026EE">
        <w:rPr>
          <w:rStyle w:val="StyleUnderline"/>
          <w:highlight w:val="cyan"/>
        </w:rPr>
        <w:t>despite</w:t>
      </w:r>
      <w:r w:rsidRPr="001D62E8">
        <w:rPr>
          <w:rStyle w:val="StyleUnderline"/>
        </w:rPr>
        <w:t xml:space="preserve"> otherwise </w:t>
      </w:r>
      <w:r w:rsidRPr="000026EE">
        <w:rPr>
          <w:rStyle w:val="StyleUnderline"/>
          <w:highlight w:val="cyan"/>
        </w:rPr>
        <w:t>stating</w:t>
      </w:r>
      <w:r w:rsidRPr="001D62E8">
        <w:rPr>
          <w:rStyle w:val="StyleUnderline"/>
        </w:rPr>
        <w:t xml:space="preserve"> pluralistic </w:t>
      </w:r>
      <w:r w:rsidRPr="000026EE">
        <w:rPr>
          <w:rStyle w:val="StyleUnderline"/>
          <w:highlight w:val="cyan"/>
        </w:rPr>
        <w:t>claims to inclusion</w:t>
      </w:r>
      <w:r w:rsidRPr="001D62E8">
        <w:rPr>
          <w:sz w:val="14"/>
        </w:rPr>
        <w:t xml:space="preserve">, McNickle concluded that </w:t>
      </w:r>
      <w:r w:rsidRPr="000026EE">
        <w:rPr>
          <w:rStyle w:val="Emphasis"/>
          <w:highlight w:val="cyan"/>
        </w:rPr>
        <w:t>the U</w:t>
      </w:r>
      <w:r w:rsidRPr="001D62E8">
        <w:rPr>
          <w:rStyle w:val="Emphasis"/>
        </w:rPr>
        <w:t xml:space="preserve">nited </w:t>
      </w:r>
      <w:r w:rsidRPr="000026EE">
        <w:rPr>
          <w:rStyle w:val="Emphasis"/>
          <w:highlight w:val="cyan"/>
        </w:rPr>
        <w:t>S</w:t>
      </w:r>
      <w:r w:rsidRPr="001D62E8">
        <w:rPr>
          <w:rStyle w:val="Emphasis"/>
        </w:rPr>
        <w:t xml:space="preserve">tates </w:t>
      </w:r>
      <w:r w:rsidRPr="000026EE">
        <w:rPr>
          <w:rStyle w:val="Emphasis"/>
          <w:highlight w:val="cyan"/>
        </w:rPr>
        <w:t>simply “can not tolerate a nation within a nation</w:t>
      </w:r>
      <w:r w:rsidRPr="001D62E8">
        <w:rPr>
          <w:rStyle w:val="Emphasis"/>
        </w:rPr>
        <w:t>.” I</w:t>
      </w:r>
      <w:r w:rsidRPr="001D62E8">
        <w:rPr>
          <w:sz w:val="14"/>
        </w:rPr>
        <w:t xml:space="preserve">f Natives were to be assimilated, they would be assimilated as individuals and not as nations. </w:t>
      </w:r>
      <w:r w:rsidRPr="001D62E8">
        <w:rPr>
          <w:rStyle w:val="StyleUnderline"/>
        </w:rPr>
        <w:t xml:space="preserve">In the popular imaginary, </w:t>
      </w:r>
      <w:r w:rsidRPr="000026EE">
        <w:rPr>
          <w:rStyle w:val="StyleUnderline"/>
          <w:highlight w:val="cyan"/>
        </w:rPr>
        <w:t>Natives disappeared</w:t>
      </w:r>
      <w:r w:rsidRPr="001D62E8">
        <w:rPr>
          <w:rStyle w:val="StyleUnderline"/>
        </w:rPr>
        <w:t xml:space="preserve"> into the wilderness of history, </w:t>
      </w:r>
      <w:r w:rsidRPr="00AA44D8">
        <w:rPr>
          <w:rStyle w:val="StyleUnderline"/>
        </w:rPr>
        <w:t xml:space="preserve">were never truly nations, </w:t>
      </w:r>
      <w:r w:rsidRPr="000026EE">
        <w:rPr>
          <w:rStyle w:val="StyleUnderline"/>
          <w:highlight w:val="cyan"/>
        </w:rPr>
        <w:t>and had been overpowered</w:t>
      </w:r>
      <w:r w:rsidRPr="001D62E8">
        <w:rPr>
          <w:rStyle w:val="StyleUnderline"/>
        </w:rPr>
        <w:t xml:space="preserve"> by a superior civilization. If they were nations, </w:t>
      </w:r>
      <w:r w:rsidRPr="000026EE">
        <w:rPr>
          <w:rStyle w:val="StyleUnderline"/>
          <w:highlight w:val="cyan"/>
        </w:rPr>
        <w:t xml:space="preserve">they were eclipsed and </w:t>
      </w:r>
      <w:r w:rsidRPr="000026EE">
        <w:rPr>
          <w:rStyle w:val="Emphasis"/>
          <w:highlight w:val="cyan"/>
        </w:rPr>
        <w:t>replaced</w:t>
      </w:r>
      <w:r w:rsidRPr="001D62E8">
        <w:rPr>
          <w:rStyle w:val="Emphasis"/>
        </w:rPr>
        <w:t xml:space="preserve"> by the real nation—the United States</w:t>
      </w:r>
      <w:r w:rsidRPr="001D62E8">
        <w:rPr>
          <w:sz w:val="14"/>
        </w:rPr>
        <w:t>. Such erasure notwithstanding, vibrant Indigenous political traditions persisted. But to the untrained eye, nothing was awry. From the severed stump began to regrow the tree of life—the tree of resistance that would blossom into revolt decades later.</w:t>
      </w:r>
    </w:p>
    <w:p w14:paraId="20444821" w14:textId="065EE25F" w:rsidR="002B64D4" w:rsidRPr="00550A60" w:rsidRDefault="00D206D2" w:rsidP="002B64D4">
      <w:pPr>
        <w:pStyle w:val="Heading4"/>
        <w:rPr>
          <w:rFonts w:asciiTheme="minorHAnsi" w:hAnsiTheme="minorHAnsi" w:cstheme="minorHAnsi"/>
        </w:rPr>
      </w:pPr>
      <w:r>
        <w:t>5</w:t>
      </w:r>
      <w:r w:rsidR="002B64D4">
        <w:t xml:space="preserve">] </w:t>
      </w:r>
      <w:r w:rsidR="002B64D4" w:rsidRPr="00550A60">
        <w:rPr>
          <w:rFonts w:asciiTheme="minorHAnsi" w:hAnsiTheme="minorHAnsi" w:cstheme="minorHAnsi"/>
        </w:rPr>
        <w:t xml:space="preserve">The </w:t>
      </w:r>
      <w:r w:rsidR="002B64D4" w:rsidRPr="00550A60">
        <w:rPr>
          <w:rFonts w:asciiTheme="minorHAnsi" w:hAnsiTheme="minorHAnsi" w:cstheme="minorHAnsi"/>
          <w:u w:val="single"/>
        </w:rPr>
        <w:t xml:space="preserve">process and agents </w:t>
      </w:r>
      <w:r w:rsidR="002B64D4" w:rsidRPr="00550A60">
        <w:rPr>
          <w:rFonts w:asciiTheme="minorHAnsi" w:hAnsiTheme="minorHAnsi" w:cstheme="minorHAnsi"/>
        </w:rPr>
        <w:t xml:space="preserve">of political change matter. Indigenous internationalism must be asserted through Native sovereignty and organizing. We preempt the perm and the plan- they still collude with settlerism, which trades off with meaningful resistance. </w:t>
      </w:r>
    </w:p>
    <w:p w14:paraId="768FDAB9" w14:textId="77777777" w:rsidR="002B64D4" w:rsidRPr="00550A60" w:rsidRDefault="002B64D4" w:rsidP="002B64D4">
      <w:pPr>
        <w:rPr>
          <w:rStyle w:val="Style13ptBold"/>
          <w:rFonts w:asciiTheme="minorHAnsi" w:hAnsiTheme="minorHAnsi" w:cstheme="minorHAnsi"/>
        </w:rPr>
      </w:pPr>
      <w:r w:rsidRPr="00550A60">
        <w:rPr>
          <w:rStyle w:val="Style13ptBold"/>
          <w:rFonts w:asciiTheme="minorHAnsi" w:hAnsiTheme="minorHAnsi" w:cstheme="minorHAnsi"/>
        </w:rPr>
        <w:t>Simpson 16</w:t>
      </w:r>
    </w:p>
    <w:p w14:paraId="07C6E904" w14:textId="77777777" w:rsidR="002B64D4" w:rsidRPr="00550A60" w:rsidRDefault="002B64D4" w:rsidP="002B64D4">
      <w:pPr>
        <w:rPr>
          <w:rStyle w:val="Style13ptBold"/>
          <w:rFonts w:asciiTheme="minorHAnsi" w:hAnsiTheme="minorHAnsi" w:cstheme="minorHAnsi"/>
          <w:sz w:val="20"/>
          <w:szCs w:val="20"/>
        </w:rPr>
      </w:pPr>
      <w:r w:rsidRPr="00550A60">
        <w:rPr>
          <w:rStyle w:val="Style13ptBold"/>
          <w:rFonts w:asciiTheme="minorHAnsi" w:hAnsiTheme="minorHAnsi" w:cstheme="minorHAnsi"/>
          <w:sz w:val="20"/>
          <w:szCs w:val="20"/>
        </w:rPr>
        <w:t>(Leanne Betasamosake Simpson, renowned Michi Saagiig Nishnaabeg scholar. She holds a PhD from the University of Manitoba, and teaches at the Dechinta Centre for Research &amp; Learning in Denendeh. An Interview with Eve Tuck (Unangax̂), Indigenous Resurgence and Co-resistance, Critical Ethnic Studies, Vol. 2, No. 2 (Fall 2016), pp. 19-34, JKS)</w:t>
      </w:r>
    </w:p>
    <w:p w14:paraId="74E5F107" w14:textId="77777777" w:rsidR="002B64D4" w:rsidRPr="00550A60" w:rsidRDefault="002B64D4" w:rsidP="002B64D4">
      <w:pPr>
        <w:rPr>
          <w:rStyle w:val="Emphasis"/>
          <w:rFonts w:asciiTheme="minorHAnsi" w:hAnsiTheme="minorHAnsi" w:cstheme="minorHAnsi"/>
        </w:rPr>
      </w:pPr>
      <w:r w:rsidRPr="00550A60">
        <w:rPr>
          <w:rStyle w:val="Emphasis"/>
          <w:rFonts w:asciiTheme="minorHAnsi" w:hAnsiTheme="minorHAnsi" w:cstheme="minorHAnsi"/>
        </w:rPr>
        <w:t>PLACE-BASED INTERNATIONALISM</w:t>
      </w:r>
    </w:p>
    <w:p w14:paraId="345C8AB0" w14:textId="77777777" w:rsidR="002B64D4" w:rsidRPr="00550A60" w:rsidRDefault="002B64D4" w:rsidP="002B64D4">
      <w:pPr>
        <w:rPr>
          <w:rFonts w:asciiTheme="minorHAnsi" w:hAnsiTheme="minorHAnsi" w:cstheme="minorHAnsi"/>
        </w:rPr>
      </w:pPr>
      <w:r w:rsidRPr="00550A60">
        <w:rPr>
          <w:rFonts w:asciiTheme="minorHAnsi" w:hAnsiTheme="minorHAnsi" w:cstheme="minorHAnsi"/>
        </w:rPr>
        <w:t>Eve: One idea that Wayne and I floated in our call for papers is that how a person or community understands the roots or source of injustice will have implications for how they go about undoing that injustice. Does this make sense to you? Might it be too simplistic or problematic?</w:t>
      </w:r>
    </w:p>
    <w:p w14:paraId="5D414034" w14:textId="77777777" w:rsidR="002B64D4" w:rsidRDefault="002B64D4" w:rsidP="002B64D4">
      <w:pPr>
        <w:rPr>
          <w:rFonts w:asciiTheme="minorHAnsi" w:hAnsiTheme="minorHAnsi" w:cstheme="minorHAnsi"/>
          <w:sz w:val="14"/>
        </w:rPr>
      </w:pPr>
      <w:r w:rsidRPr="00550A60">
        <w:rPr>
          <w:rFonts w:asciiTheme="minorHAnsi" w:hAnsiTheme="minorHAnsi" w:cstheme="minorHAnsi"/>
          <w:sz w:val="14"/>
        </w:rPr>
        <w:t xml:space="preserve">Leanne: I think we need to be a bit careful here, particularly in the academy. I think Indigenous peoples understand pretty well injustice in their own lives whether or not they can articulate it using the language of colonialism or decolonization. </w:t>
      </w:r>
      <w:r w:rsidRPr="00550A60">
        <w:rPr>
          <w:rStyle w:val="StyleUnderline"/>
          <w:rFonts w:asciiTheme="minorHAnsi" w:hAnsiTheme="minorHAnsi" w:cstheme="minorHAnsi"/>
        </w:rPr>
        <w:t xml:space="preserve">I think movements that link social realities with political systems and focus on creating </w:t>
      </w:r>
      <w:r w:rsidRPr="000026EE">
        <w:rPr>
          <w:rStyle w:val="StyleUnderline"/>
          <w:rFonts w:asciiTheme="minorHAnsi" w:hAnsiTheme="minorHAnsi" w:cstheme="minorHAnsi"/>
          <w:highlight w:val="cyan"/>
        </w:rPr>
        <w:t>real-world</w:t>
      </w:r>
      <w:r w:rsidRPr="00550A60">
        <w:rPr>
          <w:rStyle w:val="StyleUnderline"/>
          <w:rFonts w:asciiTheme="minorHAnsi" w:hAnsiTheme="minorHAnsi" w:cstheme="minorHAnsi"/>
        </w:rPr>
        <w:t xml:space="preserve">-on-the-ground </w:t>
      </w:r>
      <w:r w:rsidRPr="000026EE">
        <w:rPr>
          <w:rStyle w:val="StyleUnderline"/>
          <w:rFonts w:asciiTheme="minorHAnsi" w:hAnsiTheme="minorHAnsi" w:cstheme="minorHAnsi"/>
          <w:highlight w:val="cyan"/>
        </w:rPr>
        <w:t>alternatives are powerful</w:t>
      </w:r>
      <w:r w:rsidRPr="00550A60">
        <w:rPr>
          <w:rStyle w:val="StyleUnderline"/>
          <w:rFonts w:asciiTheme="minorHAnsi" w:hAnsiTheme="minorHAnsi" w:cstheme="minorHAnsi"/>
        </w:rPr>
        <w:t>. I worry that too much of our energy goes into trying to influence the system rather than creating the alternatives</w:t>
      </w:r>
      <w:r w:rsidRPr="000026EE">
        <w:rPr>
          <w:rFonts w:asciiTheme="minorHAnsi" w:hAnsiTheme="minorHAnsi" w:cstheme="minorHAnsi"/>
          <w:sz w:val="14"/>
          <w:highlight w:val="cyan"/>
        </w:rPr>
        <w:t xml:space="preserve">. </w:t>
      </w:r>
      <w:r w:rsidRPr="000026EE">
        <w:rPr>
          <w:rStyle w:val="Emphasis"/>
          <w:rFonts w:asciiTheme="minorHAnsi" w:hAnsiTheme="minorHAnsi" w:cstheme="minorHAnsi"/>
          <w:sz w:val="28"/>
          <w:szCs w:val="28"/>
          <w:highlight w:val="cyan"/>
        </w:rPr>
        <w:t>It matters to me how change is achieved</w:t>
      </w:r>
      <w:r w:rsidRPr="000026EE">
        <w:rPr>
          <w:rFonts w:asciiTheme="minorHAnsi" w:hAnsiTheme="minorHAnsi" w:cstheme="minorHAnsi"/>
          <w:sz w:val="28"/>
          <w:szCs w:val="28"/>
          <w:highlight w:val="cyan"/>
        </w:rPr>
        <w:t xml:space="preserve">. </w:t>
      </w:r>
      <w:r w:rsidRPr="000026EE">
        <w:rPr>
          <w:rStyle w:val="Emphasis"/>
          <w:rFonts w:asciiTheme="minorHAnsi" w:hAnsiTheme="minorHAnsi" w:cstheme="minorHAnsi"/>
          <w:highlight w:val="cyan"/>
        </w:rPr>
        <w:t xml:space="preserve">Change achieved through </w:t>
      </w:r>
      <w:r w:rsidRPr="00550A60">
        <w:rPr>
          <w:rStyle w:val="Emphasis"/>
          <w:rFonts w:asciiTheme="minorHAnsi" w:hAnsiTheme="minorHAnsi" w:cstheme="minorHAnsi"/>
        </w:rPr>
        <w:t xml:space="preserve">struggle, organizing, and </w:t>
      </w:r>
      <w:r w:rsidRPr="000026EE">
        <w:rPr>
          <w:rStyle w:val="Emphasis"/>
          <w:rFonts w:asciiTheme="minorHAnsi" w:hAnsiTheme="minorHAnsi" w:cstheme="minorHAnsi"/>
          <w:highlight w:val="cyan"/>
        </w:rPr>
        <w:t xml:space="preserve">creating the alternatives produces </w:t>
      </w:r>
      <w:r w:rsidRPr="00550A60">
        <w:rPr>
          <w:rStyle w:val="Emphasis"/>
          <w:rFonts w:asciiTheme="minorHAnsi" w:hAnsiTheme="minorHAnsi" w:cstheme="minorHAnsi"/>
        </w:rPr>
        <w:t xml:space="preserve">profoundly </w:t>
      </w:r>
      <w:r w:rsidRPr="000026EE">
        <w:rPr>
          <w:rStyle w:val="Emphasis"/>
          <w:rFonts w:asciiTheme="minorHAnsi" w:hAnsiTheme="minorHAnsi" w:cstheme="minorHAnsi"/>
          <w:highlight w:val="cyan"/>
        </w:rPr>
        <w:t>different outcomes than change achieved through</w:t>
      </w:r>
      <w:r w:rsidRPr="00550A60">
        <w:rPr>
          <w:rStyle w:val="Emphasis"/>
          <w:rFonts w:asciiTheme="minorHAnsi" w:hAnsiTheme="minorHAnsi" w:cstheme="minorHAnsi"/>
        </w:rPr>
        <w:t xml:space="preserve"> recognition-focused </w:t>
      </w:r>
      <w:r w:rsidRPr="000026EE">
        <w:rPr>
          <w:rStyle w:val="Emphasis"/>
          <w:rFonts w:asciiTheme="minorHAnsi" w:hAnsiTheme="minorHAnsi" w:cstheme="minorHAnsi"/>
          <w:highlight w:val="cyan"/>
        </w:rPr>
        <w:t>protest</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and pressuring the state</w:t>
      </w:r>
      <w:r w:rsidRPr="00550A60">
        <w:rPr>
          <w:rStyle w:val="Emphasis"/>
          <w:rFonts w:asciiTheme="minorHAnsi" w:hAnsiTheme="minorHAnsi" w:cstheme="minorHAnsi"/>
        </w:rPr>
        <w:t xml:space="preserve"> to make the changes for us. </w:t>
      </w:r>
      <w:r w:rsidRPr="000026EE">
        <w:rPr>
          <w:rStyle w:val="Emphasis"/>
          <w:rFonts w:asciiTheme="minorHAnsi" w:hAnsiTheme="minorHAnsi" w:cstheme="minorHAnsi"/>
          <w:sz w:val="24"/>
          <w:highlight w:val="cyan"/>
        </w:rPr>
        <w:t>That is a recipe for co-option</w:t>
      </w:r>
      <w:r w:rsidRPr="00550A60">
        <w:rPr>
          <w:rFonts w:asciiTheme="minorHAnsi" w:hAnsiTheme="minorHAnsi" w:cstheme="minorHAnsi"/>
          <w:sz w:val="14"/>
        </w:rPr>
        <w:t xml:space="preserve">. I think it is important to understand root causes of injustice, but it is also important to understand think strategically and intelligently about approaches to undoing that injustice. I think that diagnosis and strategic action must be done within grounded normativity. </w:t>
      </w:r>
      <w:r w:rsidRPr="000026EE">
        <w:rPr>
          <w:rStyle w:val="StyleUnderline"/>
          <w:rFonts w:asciiTheme="minorHAnsi" w:hAnsiTheme="minorHAnsi" w:cstheme="minorHAnsi"/>
          <w:highlight w:val="cyan"/>
        </w:rPr>
        <w:t>Indigenous thought</w:t>
      </w:r>
      <w:r w:rsidRPr="00550A60">
        <w:rPr>
          <w:rStyle w:val="StyleUnderline"/>
          <w:rFonts w:asciiTheme="minorHAnsi" w:hAnsiTheme="minorHAnsi" w:cstheme="minorHAnsi"/>
        </w:rPr>
        <w:t xml:space="preserve"> has a tradition of place-based internationalism that I think is this beautifully fertile spot because it </w:t>
      </w:r>
      <w:r w:rsidRPr="000026EE">
        <w:rPr>
          <w:rStyle w:val="StyleUnderline"/>
          <w:rFonts w:asciiTheme="minorHAnsi" w:hAnsiTheme="minorHAnsi" w:cstheme="minorHAnsi"/>
          <w:highlight w:val="cyan"/>
        </w:rPr>
        <w:t>links</w:t>
      </w:r>
      <w:r w:rsidRPr="00550A60">
        <w:rPr>
          <w:rStyle w:val="StyleUnderline"/>
          <w:rFonts w:asciiTheme="minorHAnsi" w:hAnsiTheme="minorHAnsi" w:cstheme="minorHAnsi"/>
        </w:rPr>
        <w:t xml:space="preserve"> place-based thinking and </w:t>
      </w:r>
      <w:r w:rsidRPr="000026EE">
        <w:rPr>
          <w:rStyle w:val="StyleUnderline"/>
          <w:rFonts w:asciiTheme="minorHAnsi" w:hAnsiTheme="minorHAnsi" w:cstheme="minorHAnsi"/>
          <w:highlight w:val="cyan"/>
        </w:rPr>
        <w:t>struggle with</w:t>
      </w:r>
      <w:r w:rsidRPr="00550A60">
        <w:rPr>
          <w:rStyle w:val="StyleUnderline"/>
          <w:rFonts w:asciiTheme="minorHAnsi" w:hAnsiTheme="minorHAnsi" w:cstheme="minorHAnsi"/>
        </w:rPr>
        <w:t xml:space="preserve"> the same </w:t>
      </w:r>
      <w:r w:rsidRPr="000026EE">
        <w:rPr>
          <w:rStyle w:val="StyleUnderline"/>
          <w:rFonts w:asciiTheme="minorHAnsi" w:hAnsiTheme="minorHAnsi" w:cstheme="minorHAnsi"/>
          <w:highlight w:val="cyan"/>
        </w:rPr>
        <w:t>decolonial pockets of thinking</w:t>
      </w:r>
      <w:r w:rsidRPr="00550A60">
        <w:rPr>
          <w:rStyle w:val="StyleUnderline"/>
          <w:rFonts w:asciiTheme="minorHAnsi" w:hAnsiTheme="minorHAnsi" w:cstheme="minorHAnsi"/>
        </w:rPr>
        <w:t xml:space="preserve"> throughout the world.</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Nishnaa- beg have been linking ourselves to the rest of the world since the beginning of time, and throughout our resistance to colonialism we have our </w:t>
      </w:r>
      <w:r w:rsidRPr="00550A60">
        <w:rPr>
          <w:rStyle w:val="Emphasis"/>
          <w:rFonts w:asciiTheme="minorHAnsi" w:hAnsiTheme="minorHAnsi" w:cstheme="minorHAnsi"/>
        </w:rPr>
        <w:t>people traveling throughout the world to link with other communities of resistors.</w:t>
      </w:r>
      <w:r w:rsidRPr="00550A60">
        <w:rPr>
          <w:rFonts w:asciiTheme="minorHAnsi" w:hAnsiTheme="minorHAnsi" w:cstheme="minorHAnsi"/>
          <w:sz w:val="14"/>
        </w:rPr>
        <w:t xml:space="preserve"> </w:t>
      </w:r>
      <w:r w:rsidRPr="00550A60">
        <w:rPr>
          <w:rStyle w:val="StyleUnderline"/>
          <w:rFonts w:asciiTheme="minorHAnsi" w:hAnsiTheme="minorHAnsi" w:cstheme="minorHAnsi"/>
        </w:rPr>
        <w:t>Grassy Narrows First Nation comes to mind in their nearly four- decade fight against mercury poisoning in their river system and the relationship they have made with the Japanese community in Mnimata</w:t>
      </w:r>
      <w:r w:rsidRPr="00550A60">
        <w:rPr>
          <w:rFonts w:asciiTheme="minorHAnsi" w:hAnsiTheme="minorHAnsi" w:cstheme="minorHAnsi"/>
          <w:sz w:val="14"/>
        </w:rPr>
        <w:t xml:space="preserve">.6 We need to use our experiences in the past to think critically about how we respond to injustice today. Right now, Indigenous peoples in Canada need to be thinking critically about the implications of seeking recogni- tion within the colonial state because we have a government that is very good at neoliberalism and seducing our hope for their purposes. Again, Glen Sean Coulthard, in Red Skin, White Masks, using the Dene nation’s experience in the 1970s, provides a blistering critique of the pitfalls of seeking political recognition within state structures. He makes the point that </w:t>
      </w:r>
      <w:r w:rsidRPr="000026EE">
        <w:rPr>
          <w:rStyle w:val="Emphasis"/>
          <w:rFonts w:asciiTheme="minorHAnsi" w:hAnsiTheme="minorHAnsi" w:cstheme="minorHAnsi"/>
          <w:sz w:val="28"/>
          <w:szCs w:val="28"/>
          <w:highlight w:val="cyan"/>
        </w:rPr>
        <w:t>continually seeking recognition with the settler-colonial state</w:t>
      </w:r>
      <w:r w:rsidRPr="00550A60">
        <w:rPr>
          <w:rStyle w:val="StyleUnderline"/>
          <w:rFonts w:asciiTheme="minorHAnsi" w:hAnsiTheme="minorHAnsi" w:cstheme="minorHAnsi"/>
          <w:sz w:val="28"/>
          <w:szCs w:val="28"/>
        </w:rPr>
        <w:t xml:space="preserve"> </w:t>
      </w:r>
      <w:r w:rsidRPr="00550A60">
        <w:rPr>
          <w:rStyle w:val="StyleUnderline"/>
          <w:rFonts w:asciiTheme="minorHAnsi" w:hAnsiTheme="minorHAnsi" w:cstheme="minorHAnsi"/>
        </w:rPr>
        <w:t xml:space="preserve">is a process of co-option and neutralization, and is a way of bringing Indigenous peoples into the systems that guts our resistance movements, </w:t>
      </w:r>
      <w:r w:rsidRPr="00550A60">
        <w:rPr>
          <w:rFonts w:asciiTheme="minorHAnsi" w:hAnsiTheme="minorHAnsi" w:cstheme="minorHAnsi"/>
          <w:sz w:val="14"/>
        </w:rPr>
        <w:t xml:space="preserve">for instance, and we get very little in return.7 In fact, in terms of dispossession—that is, the removal, murdering, displacement, and destruction of the relation- ship between Indigenous bodies and Indigenous land—this serves only to facilitate land loss, not improve things. </w:t>
      </w:r>
      <w:r w:rsidRPr="00550A60">
        <w:rPr>
          <w:rFonts w:asciiTheme="minorHAnsi" w:hAnsiTheme="minorHAnsi" w:cstheme="minorHAnsi"/>
        </w:rPr>
        <w:t>Engagement with the system</w:t>
      </w:r>
      <w:r w:rsidRPr="00550A60">
        <w:rPr>
          <w:rStyle w:val="Emphasis"/>
          <w:rFonts w:asciiTheme="minorHAnsi" w:hAnsiTheme="minorHAnsi" w:cstheme="minorHAnsi"/>
          <w:sz w:val="28"/>
          <w:szCs w:val="28"/>
        </w:rPr>
        <w:t xml:space="preserve"> </w:t>
      </w:r>
      <w:r w:rsidRPr="000026EE">
        <w:rPr>
          <w:rStyle w:val="Emphasis"/>
          <w:rFonts w:asciiTheme="minorHAnsi" w:hAnsiTheme="minorHAnsi" w:cstheme="minorHAnsi"/>
          <w:sz w:val="28"/>
          <w:szCs w:val="28"/>
          <w:highlight w:val="cyan"/>
        </w:rPr>
        <w:t>changes Indigenous peoples more than it changes the system.</w:t>
      </w:r>
      <w:r w:rsidRPr="00550A60">
        <w:rPr>
          <w:rFonts w:asciiTheme="minorHAnsi" w:hAnsiTheme="minorHAnsi" w:cstheme="minorHAnsi"/>
          <w:sz w:val="14"/>
        </w:rPr>
        <w:t xml:space="preserve"> </w:t>
      </w:r>
      <w:r w:rsidRPr="00550A60">
        <w:rPr>
          <w:rStyle w:val="StyleUnderline"/>
          <w:rFonts w:asciiTheme="minorHAnsi" w:hAnsiTheme="minorHAnsi" w:cstheme="minorHAnsi"/>
        </w:rPr>
        <w:t>This can be destructive in terms of resurgence because resurgent movements are trying to do the opposite—</w:t>
      </w:r>
      <w:r w:rsidRPr="000026EE">
        <w:rPr>
          <w:rStyle w:val="StyleUnderline"/>
          <w:rFonts w:asciiTheme="minorHAnsi" w:hAnsiTheme="minorHAnsi" w:cstheme="minorHAnsi"/>
          <w:highlight w:val="cyan"/>
        </w:rPr>
        <w:t>we are trying to center Indigenous practices and thoughts</w:t>
      </w:r>
      <w:r w:rsidRPr="00550A60">
        <w:rPr>
          <w:rStyle w:val="StyleUnderline"/>
          <w:rFonts w:asciiTheme="minorHAnsi" w:hAnsiTheme="minorHAnsi" w:cstheme="minorHAnsi"/>
        </w:rPr>
        <w:t xml:space="preserve"> in our lives as everyday acts of resistance, and grow those actions and processes into a mass mobilization.</w:t>
      </w:r>
      <w:r w:rsidRPr="00550A60">
        <w:rPr>
          <w:rFonts w:asciiTheme="minorHAnsi" w:hAnsiTheme="minorHAnsi" w:cstheme="minorHAnsi"/>
          <w:sz w:val="14"/>
        </w:rPr>
        <w:t xml:space="preserve"> I think it is useful to apply this same critique of recognition to orga- nizing and mobilizing with the purpose of making a switch from mobi- lizing around victim-based narratives—that is, publically demonstrating the pain of loss as a mechanism to appeal to the moral and ethical fabric of Canadian society (which has over and over again proven to be morally bankrupt when it comes to Indigenous peoples)—to using that same pain and anger to fuel resurgent actions. </w:t>
      </w:r>
      <w:r w:rsidRPr="00550A60">
        <w:rPr>
          <w:rStyle w:val="StyleUnderline"/>
          <w:rFonts w:asciiTheme="minorHAnsi" w:hAnsiTheme="minorHAnsi" w:cstheme="minorHAnsi"/>
        </w:rPr>
        <w:t>This organizing from within grounded normativity has always fueled Indigenous resistance and continues to happen all the time in Indigenous communities</w:t>
      </w:r>
      <w:r w:rsidRPr="00550A60">
        <w:rPr>
          <w:rFonts w:asciiTheme="minorHAnsi" w:hAnsiTheme="minorHAnsi" w:cstheme="minorHAnsi"/>
          <w:sz w:val="14"/>
        </w:rPr>
        <w:t xml:space="preserve">—it is just often misread by others. </w:t>
      </w:r>
      <w:r w:rsidRPr="00550A60">
        <w:rPr>
          <w:rStyle w:val="StyleUnderline"/>
          <w:rFonts w:asciiTheme="minorHAnsi" w:hAnsiTheme="minorHAnsi" w:cstheme="minorHAnsi"/>
        </w:rPr>
        <w:t>The community of Hollow Water First Nation created the Community Holistic Circle of Healing as a Nishnaabeg restoration of relationships, or a restorative justice model to address sexual violence in their community</w:t>
      </w:r>
      <w:r w:rsidRPr="00550A60">
        <w:rPr>
          <w:rFonts w:asciiTheme="minorHAnsi" w:hAnsiTheme="minorHAnsi" w:cstheme="minorHAnsi"/>
          <w:sz w:val="14"/>
        </w:rPr>
        <w:t xml:space="preserve">.8 </w:t>
      </w:r>
      <w:r w:rsidRPr="00550A60">
        <w:rPr>
          <w:rStyle w:val="StyleUnderline"/>
          <w:rFonts w:asciiTheme="minorHAnsi" w:hAnsiTheme="minorHAnsi" w:cstheme="minorHAnsi"/>
        </w:rPr>
        <w:t>Christi Belcourt’s Walking with Our Sisters exhibit has created a traveling display of 1,800 moccasin vamps as a way of honoring and commemorating missing and murdered Indigenous women and children</w:t>
      </w:r>
      <w:r w:rsidRPr="00550A60">
        <w:rPr>
          <w:rFonts w:asciiTheme="minorHAnsi" w:hAnsiTheme="minorHAnsi" w:cstheme="minorHAnsi"/>
          <w:sz w:val="14"/>
        </w:rPr>
        <w:t xml:space="preserve"> in Canada and the United States. </w:t>
      </w:r>
      <w:r w:rsidRPr="00550A60">
        <w:rPr>
          <w:rStyle w:val="StyleUnderline"/>
          <w:rFonts w:asciiTheme="minorHAnsi" w:hAnsiTheme="minorHAnsi" w:cstheme="minorHAnsi"/>
        </w:rPr>
        <w:t>The exhibit does not rely on state funding</w:t>
      </w:r>
      <w:r w:rsidRPr="00550A60">
        <w:rPr>
          <w:rFonts w:asciiTheme="minorHAnsi" w:hAnsiTheme="minorHAnsi" w:cstheme="minorHAnsi"/>
          <w:sz w:val="14"/>
        </w:rPr>
        <w:t xml:space="preserve">.9 Thousands of volunteers made the vamps. The exhibit works with local communities and their cultural and spiritual practices to install the exhibit and do the necessary ceremony and community processes. Walking with Our Sisters works with local organizers a year in advance of installation, using Indigenous processes to embed the art in community on the terms of the local community. </w:t>
      </w:r>
      <w:r w:rsidRPr="00550A60">
        <w:rPr>
          <w:rStyle w:val="StyleUnderline"/>
          <w:rFonts w:asciiTheme="minorHAnsi" w:hAnsiTheme="minorHAnsi" w:cstheme="minorHAnsi"/>
        </w:rPr>
        <w:t>There is also the work of countless urban Indigenous organizations supporting the families of MMIWG2S people. The Native Youth Sexual Health Network provides on-the-ground, community-embedded, peer-to-peer support</w:t>
      </w:r>
      <w:r w:rsidRPr="00550A60">
        <w:rPr>
          <w:rFonts w:asciiTheme="minorHAnsi" w:hAnsiTheme="minorHAnsi" w:cstheme="minorHAnsi"/>
          <w:sz w:val="14"/>
        </w:rPr>
        <w:t xml:space="preserve"> around sex- ual health and addiction for youth.10 </w:t>
      </w:r>
      <w:r w:rsidRPr="00550A60">
        <w:rPr>
          <w:rStyle w:val="StyleUnderline"/>
          <w:rFonts w:asciiTheme="minorHAnsi" w:hAnsiTheme="minorHAnsi" w:cstheme="minorHAnsi"/>
        </w:rPr>
        <w:t>The Akwesasne Freedom School provides Mohawk education for Mohawk children</w:t>
      </w:r>
      <w:r w:rsidRPr="00550A60">
        <w:rPr>
          <w:rFonts w:asciiTheme="minorHAnsi" w:hAnsiTheme="minorHAnsi" w:cstheme="minorHAnsi"/>
          <w:sz w:val="14"/>
        </w:rPr>
        <w:t xml:space="preserve">.11 </w:t>
      </w:r>
      <w:r w:rsidRPr="00550A60">
        <w:rPr>
          <w:rStyle w:val="StyleUnderline"/>
          <w:rFonts w:asciiTheme="minorHAnsi" w:hAnsiTheme="minorHAnsi" w:cstheme="minorHAnsi"/>
        </w:rPr>
        <w:t>The Iroquois national and Haudenosaunee women’s lacrosse teams travel using Haudenosau- nee passports instead of American or Canadian ones.</w:t>
      </w:r>
      <w:r w:rsidRPr="00550A60">
        <w:rPr>
          <w:rFonts w:asciiTheme="minorHAnsi" w:hAnsiTheme="minorHAnsi" w:cstheme="minorHAnsi"/>
          <w:sz w:val="14"/>
        </w:rPr>
        <w:t xml:space="preserve">12 </w:t>
      </w:r>
      <w:r w:rsidRPr="00550A60">
        <w:rPr>
          <w:rStyle w:val="StyleUnderline"/>
          <w:rFonts w:asciiTheme="minorHAnsi" w:hAnsiTheme="minorHAnsi" w:cstheme="minorHAnsi"/>
        </w:rPr>
        <w:t>The Unist’ot’en Camp pursues land protection resurgent action and the reclamation of the original name of Mount Douglas, PKOLS, in the city of Victoria, British Columbia</w:t>
      </w:r>
      <w:r w:rsidRPr="00550A60">
        <w:rPr>
          <w:rFonts w:asciiTheme="minorHAnsi" w:hAnsiTheme="minorHAnsi" w:cstheme="minorHAnsi"/>
          <w:sz w:val="14"/>
        </w:rPr>
        <w:t>.13</w:t>
      </w:r>
    </w:p>
    <w:p w14:paraId="2B48E28F" w14:textId="52F13226" w:rsidR="002B64D4" w:rsidRPr="00550A60" w:rsidRDefault="00D206D2" w:rsidP="002B64D4">
      <w:pPr>
        <w:pStyle w:val="Heading4"/>
        <w:rPr>
          <w:rFonts w:asciiTheme="minorHAnsi" w:hAnsiTheme="minorHAnsi" w:cstheme="minorHAnsi"/>
        </w:rPr>
      </w:pPr>
      <w:r>
        <w:rPr>
          <w:rFonts w:asciiTheme="minorHAnsi" w:hAnsiTheme="minorHAnsi" w:cstheme="minorHAnsi"/>
        </w:rPr>
        <w:t>6</w:t>
      </w:r>
      <w:r w:rsidR="002B64D4">
        <w:rPr>
          <w:rFonts w:asciiTheme="minorHAnsi" w:hAnsiTheme="minorHAnsi" w:cstheme="minorHAnsi"/>
        </w:rPr>
        <w:t xml:space="preserve">] </w:t>
      </w:r>
      <w:r w:rsidR="002B64D4" w:rsidRPr="00550A60">
        <w:rPr>
          <w:rFonts w:asciiTheme="minorHAnsi" w:hAnsiTheme="minorHAnsi" w:cstheme="minorHAnsi"/>
        </w:rPr>
        <w:t xml:space="preserve">The role of the ballot is to center indigenous scholarship and resistance-- Any ethical commitment requires that the aff place themselves in the center of Native scholarship and demands. </w:t>
      </w:r>
    </w:p>
    <w:p w14:paraId="26284F5C" w14:textId="77777777" w:rsidR="002B64D4" w:rsidRPr="00550A60" w:rsidRDefault="002B64D4" w:rsidP="002B64D4">
      <w:pPr>
        <w:rPr>
          <w:rStyle w:val="Style13ptBold"/>
          <w:rFonts w:asciiTheme="minorHAnsi" w:hAnsiTheme="minorHAnsi" w:cstheme="minorHAnsi"/>
        </w:rPr>
      </w:pPr>
      <w:r w:rsidRPr="00550A60">
        <w:rPr>
          <w:rStyle w:val="Style13ptBold"/>
          <w:rFonts w:asciiTheme="minorHAnsi" w:hAnsiTheme="minorHAnsi" w:cstheme="minorHAnsi"/>
        </w:rPr>
        <w:t>Carlson 16</w:t>
      </w:r>
    </w:p>
    <w:p w14:paraId="737933DE" w14:textId="77777777" w:rsidR="002B64D4" w:rsidRPr="00550A60" w:rsidRDefault="002B64D4" w:rsidP="002B64D4">
      <w:pPr>
        <w:rPr>
          <w:rFonts w:asciiTheme="minorHAnsi" w:hAnsiTheme="minorHAnsi" w:cstheme="minorHAnsi"/>
          <w:b/>
          <w:bCs/>
          <w:sz w:val="20"/>
          <w:szCs w:val="20"/>
        </w:rPr>
      </w:pPr>
      <w:r w:rsidRPr="00550A60">
        <w:rPr>
          <w:rStyle w:val="Style13ptBold"/>
          <w:rFonts w:asciiTheme="minorHAnsi" w:hAnsiTheme="minorHAnsi" w:cstheme="minorHAnsi"/>
          <w:sz w:val="20"/>
          <w:szCs w:val="20"/>
        </w:rPr>
        <w:t>(Elizabeth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JKS)</w:t>
      </w:r>
    </w:p>
    <w:p w14:paraId="0BC7B560" w14:textId="77777777" w:rsidR="002B64D4" w:rsidRPr="00550A60" w:rsidRDefault="002B64D4" w:rsidP="002B64D4">
      <w:pPr>
        <w:rPr>
          <w:rFonts w:asciiTheme="minorHAnsi" w:hAnsiTheme="minorHAnsi" w:cstheme="minorHAnsi"/>
        </w:rPr>
      </w:pPr>
      <w:r w:rsidRPr="00550A60">
        <w:rPr>
          <w:rFonts w:asciiTheme="minorHAnsi" w:hAnsiTheme="minorHAnsi" w:cstheme="minorHAnsi"/>
          <w:sz w:val="12"/>
        </w:rPr>
        <w:t>Arlo Kempf says that ‘</w:t>
      </w:r>
      <w:r w:rsidRPr="00550A60">
        <w:rPr>
          <w:rStyle w:val="StyleUnderline"/>
          <w:rFonts w:asciiTheme="minorHAnsi" w:hAnsiTheme="minorHAnsi" w:cstheme="minorHAnsi"/>
        </w:rPr>
        <w:t>where anticolonialism is a tool used to invoke resistance for the colonized, it is a tool used to invoke accountability for the colonizer’</w:t>
      </w:r>
      <w:r w:rsidRPr="00550A60">
        <w:rPr>
          <w:rFonts w:asciiTheme="minorHAnsi" w:hAnsiTheme="minorHAnsi" w:cstheme="minorHAnsi"/>
          <w:sz w:val="12"/>
        </w:rPr>
        <w:t xml:space="preserve">.42 </w:t>
      </w:r>
      <w:r w:rsidRPr="00550A60">
        <w:rPr>
          <w:rStyle w:val="StyleUnderline"/>
          <w:rFonts w:asciiTheme="minorHAnsi" w:hAnsiTheme="minorHAnsi" w:cstheme="minorHAnsi"/>
        </w:rPr>
        <w:t>Relational accountability should be a cornerstone of settler colonial studies.</w:t>
      </w:r>
      <w:r w:rsidRPr="00550A60">
        <w:rPr>
          <w:rFonts w:asciiTheme="minorHAnsi" w:hAnsiTheme="minorHAnsi" w:cstheme="minorHAnsi"/>
          <w:sz w:val="12"/>
        </w:rPr>
        <w:t xml:space="preserve"> I believe </w:t>
      </w:r>
      <w:r w:rsidRPr="00550A60">
        <w:rPr>
          <w:rStyle w:val="StyleUnderline"/>
          <w:rFonts w:asciiTheme="minorHAnsi" w:hAnsiTheme="minorHAnsi" w:cstheme="minorHAnsi"/>
        </w:rPr>
        <w:t xml:space="preserve">settler colonial studies and scholars should ethically and overtly place themselves in relationship to the centuries of Indigenous oral, </w:t>
      </w:r>
      <w:r w:rsidRPr="00550A60">
        <w:rPr>
          <w:rFonts w:asciiTheme="minorHAnsi" w:hAnsiTheme="minorHAnsi" w:cstheme="minorHAnsi"/>
          <w:sz w:val="12"/>
        </w:rPr>
        <w:t>and later academic</w:t>
      </w:r>
      <w:r w:rsidRPr="00550A60">
        <w:rPr>
          <w:rStyle w:val="StyleUnderline"/>
          <w:rFonts w:asciiTheme="minorHAnsi" w:hAnsiTheme="minorHAnsi" w:cstheme="minorHAnsi"/>
        </w:rPr>
        <w:t xml:space="preserve"> scholarship that </w:t>
      </w:r>
      <w:r w:rsidRPr="00550A60">
        <w:rPr>
          <w:rFonts w:asciiTheme="minorHAnsi" w:hAnsiTheme="minorHAnsi" w:cstheme="minorHAnsi"/>
          <w:sz w:val="12"/>
        </w:rPr>
        <w:t xml:space="preserve">conceptualizes and </w:t>
      </w:r>
      <w:r w:rsidRPr="00550A60">
        <w:rPr>
          <w:rStyle w:val="StyleUnderline"/>
          <w:rFonts w:asciiTheme="minorHAnsi" w:hAnsiTheme="minorHAnsi" w:cstheme="minorHAnsi"/>
        </w:rPr>
        <w:t xml:space="preserve">resists settler colonialism </w:t>
      </w:r>
      <w:r w:rsidRPr="00550A60">
        <w:rPr>
          <w:rFonts w:asciiTheme="minorHAnsi" w:hAnsiTheme="minorHAnsi" w:cstheme="minorHAnsi"/>
          <w:sz w:val="12"/>
        </w:rPr>
        <w:t xml:space="preserve">without necessarily using the term: SCT may be revelatory to many settler scholars, but </w:t>
      </w:r>
      <w:r w:rsidRPr="000026EE">
        <w:rPr>
          <w:rStyle w:val="StyleUnderline"/>
          <w:rFonts w:asciiTheme="minorHAnsi" w:hAnsiTheme="minorHAnsi" w:cstheme="minorHAnsi"/>
          <w:highlight w:val="cyan"/>
        </w:rPr>
        <w:t>Indigenous people have been speaking for a long time</w:t>
      </w:r>
      <w:r w:rsidRPr="00550A60">
        <w:rPr>
          <w:rStyle w:val="StyleUnderline"/>
          <w:rFonts w:asciiTheme="minorHAnsi" w:hAnsiTheme="minorHAnsi" w:cstheme="minorHAnsi"/>
        </w:rPr>
        <w:t xml:space="preserve"> about colonial continuities based on their lived experiences</w:t>
      </w:r>
      <w:r w:rsidRPr="00550A60">
        <w:rPr>
          <w:rFonts w:asciiTheme="minorHAnsi" w:hAnsiTheme="minorHAnsi" w:cstheme="minorHAnsi"/>
          <w:sz w:val="12"/>
        </w:rPr>
        <w:t xml:space="preserve">. Some SCTs have sought to connect with these discussions and to foreground Indigenous resistance, survival and agency. </w:t>
      </w:r>
      <w:r w:rsidRPr="00550A60">
        <w:rPr>
          <w:rStyle w:val="StyleUnderline"/>
          <w:rFonts w:asciiTheme="minorHAnsi" w:hAnsiTheme="minorHAnsi" w:cstheme="minorHAnsi"/>
        </w:rPr>
        <w:t xml:space="preserve">Others, </w:t>
      </w:r>
      <w:r w:rsidRPr="00550A60">
        <w:rPr>
          <w:rFonts w:asciiTheme="minorHAnsi" w:hAnsiTheme="minorHAnsi" w:cstheme="minorHAnsi"/>
          <w:sz w:val="12"/>
        </w:rPr>
        <w:t xml:space="preserve">however, seem to </w:t>
      </w:r>
      <w:r w:rsidRPr="00550A60">
        <w:rPr>
          <w:rStyle w:val="StyleUnderline"/>
          <w:rFonts w:asciiTheme="minorHAnsi" w:hAnsiTheme="minorHAnsi" w:cstheme="minorHAnsi"/>
        </w:rPr>
        <w:t>use SCT as a pathway to explain the colonial encounter without engaging with Indigenous people and experience</w:t>
      </w:r>
      <w:r w:rsidRPr="00550A60">
        <w:rPr>
          <w:rFonts w:asciiTheme="minorHAnsi" w:hAnsiTheme="minorHAnsi" w:cstheme="minorHAnsi"/>
          <w:sz w:val="12"/>
        </w:rPr>
        <w:t xml:space="preserve">s – either on the grounds that this structural analysis already conceptually explains Indigenous experience, or because </w:t>
      </w:r>
      <w:r w:rsidRPr="000026EE">
        <w:rPr>
          <w:rStyle w:val="StyleUnderline"/>
          <w:rFonts w:asciiTheme="minorHAnsi" w:hAnsiTheme="minorHAnsi" w:cstheme="minorHAnsi"/>
          <w:highlight w:val="cyan"/>
        </w:rPr>
        <w:t>Indigenous resistance is rendered invisible</w:t>
      </w:r>
      <w:r w:rsidRPr="00550A60">
        <w:rPr>
          <w:rFonts w:asciiTheme="minorHAnsi" w:hAnsiTheme="minorHAnsi" w:cstheme="minorHAnsi"/>
          <w:sz w:val="12"/>
        </w:rPr>
        <w:t xml:space="preserve">.43 </w:t>
      </w:r>
      <w:r w:rsidRPr="000026EE">
        <w:rPr>
          <w:rStyle w:val="StyleUnderline"/>
          <w:rFonts w:asciiTheme="minorHAnsi" w:hAnsiTheme="minorHAnsi" w:cstheme="minorHAnsi"/>
          <w:highlight w:val="cyan"/>
        </w:rPr>
        <w:t>Ethical settler colonial theory</w:t>
      </w:r>
      <w:r w:rsidRPr="00550A60">
        <w:rPr>
          <w:rFonts w:asciiTheme="minorHAnsi" w:hAnsiTheme="minorHAnsi" w:cstheme="minorHAnsi"/>
          <w:sz w:val="12"/>
        </w:rPr>
        <w:t xml:space="preserve"> (SCT) </w:t>
      </w:r>
      <w:r w:rsidRPr="000026EE">
        <w:rPr>
          <w:rStyle w:val="StyleUnderline"/>
          <w:rFonts w:asciiTheme="minorHAnsi" w:hAnsiTheme="minorHAnsi" w:cstheme="minorHAnsi"/>
          <w:highlight w:val="cyan"/>
        </w:rPr>
        <w:t>would recognize the foundational role Indigenous scholarship</w:t>
      </w:r>
      <w:r w:rsidRPr="00550A60">
        <w:rPr>
          <w:rStyle w:val="StyleUnderline"/>
          <w:rFonts w:asciiTheme="minorHAnsi" w:hAnsiTheme="minorHAnsi" w:cstheme="minorHAnsi"/>
        </w:rPr>
        <w:t xml:space="preserve"> has in critiques of settler colonialism. It would acknowledge the limitations of settler scholars in articulating settler colonialism without dialogue with Indigenous peoples,</w:t>
      </w:r>
      <w:r w:rsidRPr="00550A60">
        <w:rPr>
          <w:rFonts w:asciiTheme="minorHAnsi" w:hAnsiTheme="minorHAnsi" w:cstheme="minorHAnsi"/>
          <w:sz w:val="12"/>
        </w:rPr>
        <w:t xml:space="preserve">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550A60">
        <w:rPr>
          <w:rStyle w:val="StyleUnderline"/>
          <w:rFonts w:asciiTheme="minorHAnsi" w:hAnsiTheme="minorHAnsi" w:cstheme="minorHAnsi"/>
        </w:rPr>
        <w:t>Indigenous oral and academic scholars are indeed the originators of this work. This space is not empty</w:t>
      </w:r>
      <w:r w:rsidRPr="00550A60">
        <w:rPr>
          <w:rFonts w:asciiTheme="minorHAnsi" w:hAnsiTheme="minorHAnsi" w:cstheme="minorHAnsi"/>
          <w:sz w:val="12"/>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550A60">
        <w:rPr>
          <w:rStyle w:val="StyleUnderline"/>
          <w:rFonts w:asciiTheme="minorHAnsi" w:hAnsiTheme="minorHAnsi" w:cstheme="minorHAnsi"/>
        </w:rPr>
        <w:t>anti-colonial scholars resist these hegemonic pressures and maintain a higher anti-colonial ethic.</w:t>
      </w:r>
      <w:r w:rsidRPr="00550A60">
        <w:rPr>
          <w:rFonts w:asciiTheme="minorHAnsi" w:hAnsiTheme="minorHAnsi" w:cstheme="minorHAnsi"/>
          <w:sz w:val="12"/>
        </w:rPr>
        <w:t xml:space="preserve"> As has been argued, ‘</w:t>
      </w:r>
      <w:r w:rsidRPr="000026EE">
        <w:rPr>
          <w:rStyle w:val="StyleUnderline"/>
          <w:rFonts w:asciiTheme="minorHAnsi" w:hAnsiTheme="minorHAnsi" w:cstheme="minorHAnsi"/>
          <w:highlight w:val="cyan"/>
        </w:rPr>
        <w:t>the theory itself places ethical demands on us as settlers, including the demand that we actively refuse its potential to re-empower our own academic voices</w:t>
      </w:r>
      <w:r w:rsidRPr="00550A60">
        <w:rPr>
          <w:rStyle w:val="StyleUnderline"/>
          <w:rFonts w:asciiTheme="minorHAnsi" w:hAnsiTheme="minorHAnsi" w:cstheme="minorHAnsi"/>
        </w:rPr>
        <w:t xml:space="preserve"> and to marginalize Indigenous resistance’</w:t>
      </w:r>
      <w:r w:rsidRPr="00550A60">
        <w:rPr>
          <w:rFonts w:asciiTheme="minorHAnsi" w:hAnsiTheme="minorHAnsi" w:cstheme="minorHAnsi"/>
          <w:sz w:val="12"/>
        </w:rPr>
        <w:t xml:space="preserve">.44 As settler scholars, we can reposition our work relationally and contextually with humi- lity and accountability. </w:t>
      </w:r>
      <w:r w:rsidRPr="000026EE">
        <w:rPr>
          <w:rStyle w:val="StyleUnderline"/>
          <w:rFonts w:asciiTheme="minorHAnsi" w:hAnsiTheme="minorHAnsi" w:cstheme="minorHAnsi"/>
          <w:highlight w:val="cyan"/>
        </w:rPr>
        <w:t>We can centre Indigenous resistance, knowledges</w:t>
      </w:r>
      <w:r w:rsidRPr="00550A60">
        <w:rPr>
          <w:rStyle w:val="StyleUnderline"/>
          <w:rFonts w:asciiTheme="minorHAnsi" w:hAnsiTheme="minorHAnsi" w:cstheme="minorHAnsi"/>
        </w:rPr>
        <w:t xml:space="preserve">, </w:t>
      </w:r>
      <w:r w:rsidRPr="00550A60">
        <w:rPr>
          <w:rFonts w:asciiTheme="minorHAnsi" w:hAnsiTheme="minorHAnsi" w:cstheme="minorHAnsi"/>
          <w:sz w:val="12"/>
        </w:rPr>
        <w:t>and scholarship</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in our work</w:t>
      </w:r>
      <w:r w:rsidRPr="00550A60">
        <w:rPr>
          <w:rStyle w:val="StyleUnderline"/>
          <w:rFonts w:asciiTheme="minorHAnsi" w:hAnsiTheme="minorHAnsi" w:cstheme="minorHAnsi"/>
        </w:rPr>
        <w:t xml:space="preserve">, and contextualize our work in Indigenous sovereignty. We </w:t>
      </w:r>
      <w:r w:rsidRPr="000026EE">
        <w:rPr>
          <w:rStyle w:val="StyleUnderline"/>
          <w:rFonts w:asciiTheme="minorHAnsi" w:hAnsiTheme="minorHAnsi" w:cstheme="minorHAnsi"/>
          <w:highlight w:val="cyan"/>
        </w:rPr>
        <w:t>can view oral Indigenous scholarship as legitimate scholarly sources.</w:t>
      </w:r>
      <w:r w:rsidRPr="00550A60">
        <w:rPr>
          <w:rStyle w:val="StyleUnderline"/>
          <w:rFonts w:asciiTheme="minorHAnsi" w:hAnsiTheme="minorHAnsi" w:cstheme="minorHAnsi"/>
        </w:rPr>
        <w:t xml:space="preserve"> We can acknowledge explicitly and often the Indigenous traditions of resistance and scholarship that have taught us and pro- vided the foundations for our work. </w:t>
      </w:r>
      <w:r w:rsidRPr="000026EE">
        <w:rPr>
          <w:rStyle w:val="Emphasis"/>
          <w:rFonts w:asciiTheme="minorHAnsi" w:hAnsiTheme="minorHAnsi" w:cstheme="minorHAnsi"/>
          <w:highlight w:val="cyan"/>
        </w:rPr>
        <w:t>If our work has no foundation of Indigenous scholarship</w:t>
      </w:r>
      <w:r w:rsidRPr="00550A60">
        <w:rPr>
          <w:rStyle w:val="Emphasis"/>
          <w:rFonts w:asciiTheme="minorHAnsi" w:hAnsiTheme="minorHAnsi" w:cstheme="minorHAnsi"/>
        </w:rPr>
        <w:t xml:space="preserve"> </w:t>
      </w:r>
      <w:r w:rsidRPr="00550A60">
        <w:rPr>
          <w:rFonts w:asciiTheme="minorHAnsi" w:hAnsiTheme="minorHAnsi" w:cstheme="minorHAnsi"/>
          <w:sz w:val="12"/>
        </w:rPr>
        <w:t>and mentorship, I believe</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our contributions to settler colonial studies are</w:t>
      </w:r>
      <w:r w:rsidRPr="00550A60">
        <w:rPr>
          <w:rStyle w:val="Emphasis"/>
          <w:rFonts w:asciiTheme="minorHAnsi" w:hAnsiTheme="minorHAnsi" w:cstheme="minorHAnsi"/>
        </w:rPr>
        <w:t xml:space="preserve"> </w:t>
      </w:r>
      <w:r w:rsidRPr="00550A60">
        <w:rPr>
          <w:rFonts w:asciiTheme="minorHAnsi" w:hAnsiTheme="minorHAnsi" w:cstheme="minorHAnsi"/>
          <w:sz w:val="12"/>
        </w:rPr>
        <w:t>even more</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deeply problematic</w:t>
      </w:r>
    </w:p>
    <w:p w14:paraId="0785E2BE" w14:textId="77777777" w:rsidR="002B64D4" w:rsidRPr="000026EE" w:rsidRDefault="002B64D4" w:rsidP="002B64D4"/>
    <w:bookmarkEnd w:id="0"/>
    <w:p w14:paraId="51919E48" w14:textId="7300066E" w:rsidR="00ED3769" w:rsidRDefault="00ED3769" w:rsidP="00ED3769">
      <w:pPr>
        <w:pStyle w:val="Heading2"/>
      </w:pPr>
      <w:r>
        <w:t>Case</w:t>
      </w:r>
    </w:p>
    <w:p w14:paraId="207BD181" w14:textId="42422D4E" w:rsidR="00366609" w:rsidRPr="00366609" w:rsidRDefault="00366609" w:rsidP="00366609">
      <w:pPr>
        <w:pStyle w:val="Heading3"/>
      </w:pPr>
      <w:r>
        <w:t>Turn</w:t>
      </w:r>
    </w:p>
    <w:p w14:paraId="2DA576DF" w14:textId="4BA69AE8" w:rsidR="00ED3769" w:rsidRPr="003B5A8F" w:rsidRDefault="00ED3769" w:rsidP="00ED3769">
      <w:pPr>
        <w:pStyle w:val="Heading4"/>
      </w:pPr>
      <w:r>
        <w:t>Asteroid mining is critical to future survival – it can fund more space exploration, eliminate resource scarcity, build space cities to house millions, and manufacture organs to save lives</w:t>
      </w:r>
    </w:p>
    <w:p w14:paraId="3FCE18A9" w14:textId="77777777" w:rsidR="00ED3769" w:rsidRPr="003B5A8F" w:rsidRDefault="00ED3769" w:rsidP="00ED3769">
      <w:pPr>
        <w:rPr>
          <w:sz w:val="16"/>
          <w:szCs w:val="16"/>
        </w:rPr>
      </w:pPr>
      <w:r w:rsidRPr="003B5A8F">
        <w:rPr>
          <w:rStyle w:val="Style13ptBold"/>
        </w:rPr>
        <w:t>Elvis 21</w:t>
      </w:r>
      <w:r>
        <w:t xml:space="preserve"> </w:t>
      </w:r>
      <w:r>
        <w:rPr>
          <w:sz w:val="16"/>
          <w:szCs w:val="16"/>
        </w:rPr>
        <w:t>[</w:t>
      </w:r>
      <w:r w:rsidRPr="003B5A8F">
        <w:rPr>
          <w:sz w:val="16"/>
          <w:szCs w:val="16"/>
        </w:rPr>
        <w:t>Martin Elvis is a senior astrophysicist at the Center for Astrophysics | Harvard &amp; Smithsonian. He is the author of Asteroids: How Love, Fear, and Greed Will Determine Our Future in Space (2021).</w:t>
      </w:r>
      <w:r>
        <w:rPr>
          <w:sz w:val="16"/>
          <w:szCs w:val="16"/>
        </w:rPr>
        <w:t xml:space="preserve"> “Riches in space.” Aeon. July 2, 2021. </w:t>
      </w:r>
      <w:hyperlink r:id="rId7" w:history="1">
        <w:r w:rsidRPr="000F3E6B">
          <w:rPr>
            <w:rStyle w:val="Hyperlink"/>
            <w:sz w:val="16"/>
            <w:szCs w:val="16"/>
          </w:rPr>
          <w:t>https://aeon.co/essays/asteroid-mining-could-pay-for-space-exploration-and-adventure</w:t>
        </w:r>
      </w:hyperlink>
      <w:r>
        <w:rPr>
          <w:sz w:val="16"/>
          <w:szCs w:val="16"/>
        </w:rPr>
        <w:t xml:space="preserve">] HW AL </w:t>
      </w:r>
    </w:p>
    <w:p w14:paraId="6094E874" w14:textId="4A9E5A78" w:rsidR="00ED3769" w:rsidRDefault="00ED3769" w:rsidP="00ED3769">
      <w:pPr>
        <w:rPr>
          <w:sz w:val="14"/>
        </w:rPr>
      </w:pPr>
      <w:r w:rsidRPr="00FE2CC4">
        <w:rPr>
          <w:sz w:val="14"/>
        </w:rPr>
        <w:t xml:space="preserve">Asteroids are the remnants of our solar system’s youthful exuberance, the leftover crumbs from when the planets formed. </w:t>
      </w:r>
      <w:r w:rsidRPr="003B5A8F">
        <w:rPr>
          <w:u w:val="single"/>
        </w:rPr>
        <w:t xml:space="preserve">For much of the space age, </w:t>
      </w:r>
      <w:r w:rsidRPr="00ED3769">
        <w:rPr>
          <w:highlight w:val="cyan"/>
          <w:u w:val="single"/>
        </w:rPr>
        <w:t>asteroids were ignored</w:t>
      </w:r>
      <w:r w:rsidRPr="003B5A8F">
        <w:rPr>
          <w:u w:val="single"/>
        </w:rPr>
        <w:t xml:space="preserve"> in favour of the far more glamorous planets, and the Moon.</w:t>
      </w:r>
      <w:r w:rsidRPr="00FE2CC4">
        <w:rPr>
          <w:sz w:val="14"/>
        </w:rPr>
        <w:t xml:space="preserve"> The asteroids – dark, misshapen rocks, hard to see and hard to find – have long flown beneath our notice. </w:t>
      </w:r>
      <w:r w:rsidRPr="003B5A8F">
        <w:rPr>
          <w:u w:val="single"/>
        </w:rPr>
        <w:t xml:space="preserve">But that was a mistake. </w:t>
      </w:r>
      <w:r w:rsidRPr="00ED3769">
        <w:rPr>
          <w:highlight w:val="cyan"/>
          <w:u w:val="single"/>
        </w:rPr>
        <w:t>They have a crucial role to play</w:t>
      </w:r>
      <w:r w:rsidRPr="003B5A8F">
        <w:rPr>
          <w:u w:val="single"/>
        </w:rPr>
        <w:t xml:space="preserve"> in the future of our species – in fact, the survival and flourishing of humanity are tied up with asteroids. </w:t>
      </w:r>
      <w:r w:rsidRPr="00FE2CC4">
        <w:rPr>
          <w:sz w:val="14"/>
        </w:rPr>
        <w:t>There are three reasons.</w:t>
      </w:r>
      <w:r w:rsidRPr="003B5A8F">
        <w:rPr>
          <w:u w:val="single"/>
        </w:rPr>
        <w:t xml:space="preserve"> </w:t>
      </w:r>
      <w:r w:rsidRPr="00FE2CC4">
        <w:rPr>
          <w:sz w:val="14"/>
        </w:rPr>
        <w:t xml:space="preserve">They bear messages from the beginnings of the solar system, before our Earth came into being, and how we got here matters to where we’re going. </w:t>
      </w:r>
      <w:r w:rsidRPr="003B5A8F">
        <w:rPr>
          <w:u w:val="single"/>
        </w:rPr>
        <w:t xml:space="preserve">They are also </w:t>
      </w:r>
      <w:r w:rsidRPr="00ED3769">
        <w:rPr>
          <w:highlight w:val="cyan"/>
          <w:u w:val="single"/>
        </w:rPr>
        <w:t>hoards of resources that might lead us to a future without scarcity</w:t>
      </w:r>
      <w:r w:rsidRPr="003B5A8F">
        <w:rPr>
          <w:u w:val="single"/>
        </w:rPr>
        <w:t xml:space="preserve">. And </w:t>
      </w:r>
      <w:r w:rsidRPr="00FE2CC4">
        <w:rPr>
          <w:sz w:val="14"/>
        </w:rPr>
        <w:t xml:space="preserve">last – a minor detail – </w:t>
      </w:r>
      <w:r w:rsidRPr="003B5A8F">
        <w:rPr>
          <w:u w:val="single"/>
        </w:rPr>
        <w:t>a single asteroid could wipe us off the face of our planet.</w:t>
      </w:r>
      <w:r w:rsidRPr="00FE2CC4">
        <w:rPr>
          <w:sz w:val="14"/>
        </w:rPr>
        <w:t xml:space="preserve"> Let’s look at each in turn. Asteroids are the remnants of collisions between some of the first mini-planets (called ‘planetesimals’) that formed in abundance when the solar system was no older than a few million years. As a result, many asteroids are just piles of broken rubble held together by their own weak gravity, about a million times more feeble than the gravity we feel here on Earth. Untangling the eventful history of the solar system is easier with asteroids because they’re unsullied envoys from those turbulent early times. Unlike the planets, nothing much has happened to the asteroids in the past few billion years. And there are millions of them, the vast majority orbiting the Sun between Mars and Jupiter in a band called the ‘Main Belt’. An animation depicts a mapping of the positions of known near-Earth objects at points in time over the past 20 years, and finishes with a map of all known asteroids as of January 2018. Courtesy of JPL/NASA Perhaps 10,000 asteroids the size of sports stadiums are on orbits that swing close to Earth. As the dinosaurs would attest, our planet occasionally gets hit. But the results aren’t always a bad thing: it’s looking likely that Earth’s oceans were filled by water brought by asteroids. Along with water, asteroids might even have brought the ingredients of life to Earth in the form of so-called ‘prebiotic’ molecules, including amino acids and, as recently found, components of proteins and sugars. Learning more about asteroids means learning more about our origins. What can we actually do with asteroids? That brings us to my favourite thing about them: </w:t>
      </w:r>
      <w:r w:rsidRPr="003B5A8F">
        <w:rPr>
          <w:u w:val="single"/>
        </w:rPr>
        <w:t>their resources.</w:t>
      </w:r>
      <w:r w:rsidRPr="00FE2CC4">
        <w:rPr>
          <w:sz w:val="14"/>
        </w:rPr>
        <w:t xml:space="preserve"> Being an idealistic astrophysicist, my interest is in the money to be made from them. That really is idealistic because, </w:t>
      </w:r>
      <w:r w:rsidRPr="003B5A8F">
        <w:rPr>
          <w:u w:val="single"/>
        </w:rPr>
        <w:t xml:space="preserve">if we can make a profit mining the asteroids, then </w:t>
      </w:r>
      <w:r w:rsidRPr="00ED3769">
        <w:rPr>
          <w:highlight w:val="cyan"/>
          <w:u w:val="single"/>
        </w:rPr>
        <w:t>doing bigger things in space will become</w:t>
      </w:r>
      <w:r w:rsidRPr="003B5A8F">
        <w:rPr>
          <w:u w:val="single"/>
        </w:rPr>
        <w:t xml:space="preserve"> a lot </w:t>
      </w:r>
      <w:r w:rsidRPr="00ED3769">
        <w:rPr>
          <w:highlight w:val="cyan"/>
          <w:u w:val="single"/>
        </w:rPr>
        <w:t>cheaper</w:t>
      </w:r>
      <w:r w:rsidRPr="003B5A8F">
        <w:rPr>
          <w:u w:val="single"/>
        </w:rPr>
        <w:t>.</w:t>
      </w:r>
      <w:r w:rsidRPr="00FE2CC4">
        <w:rPr>
          <w:sz w:val="14"/>
        </w:rPr>
        <w:t xml:space="preserve"> Capitalism has its faults, but one thing it does well is to make things cheaper. I want to use it as </w:t>
      </w:r>
      <w:r w:rsidRPr="003B5A8F">
        <w:rPr>
          <w:u w:val="single"/>
        </w:rPr>
        <w:t>a tool so that we can build far bigger telescopes than we could practically realise</w:t>
      </w:r>
      <w:r w:rsidRPr="00FE2CC4">
        <w:rPr>
          <w:sz w:val="14"/>
        </w:rPr>
        <w:t xml:space="preserve"> today. What do astronomers want? </w:t>
      </w:r>
      <w:r w:rsidRPr="003B5A8F">
        <w:rPr>
          <w:u w:val="single"/>
        </w:rPr>
        <w:t>More light! Bigger telescopes! Asteroid mining could make that dream a reality. The siren call of asteroids for miners is that the Main Belt asteroids contain vast amounts of resources. The iron found in asteroids adds up to some 10 million times the iron that we have in proven reserves on Earth.</w:t>
      </w:r>
      <w:r w:rsidRPr="00FE2CC4">
        <w:rPr>
          <w:sz w:val="14"/>
        </w:rPr>
        <w:t xml:space="preserve"> That’s a lot. It’s enough to build many rings of iron girders all the way around Earth’s orbit, along the lines of the science fiction novel Ringworld (1970) by Larry Niven. Not that a ringworld is a sensible thing to make, but it is a really big ring. More plausibly, </w:t>
      </w:r>
      <w:r w:rsidRPr="003B5A8F">
        <w:rPr>
          <w:u w:val="single"/>
        </w:rPr>
        <w:t xml:space="preserve">with that much iron we could build </w:t>
      </w:r>
      <w:r w:rsidRPr="00ED3769">
        <w:rPr>
          <w:highlight w:val="cyan"/>
          <w:u w:val="single"/>
        </w:rPr>
        <w:t>cities in space</w:t>
      </w:r>
      <w:r w:rsidRPr="00FE2CC4">
        <w:rPr>
          <w:sz w:val="14"/>
        </w:rPr>
        <w:t xml:space="preserve">, as envisaged by the physicist Gerard K O’Neill in the 1970s. </w:t>
      </w:r>
      <w:r w:rsidRPr="003B5A8F">
        <w:rPr>
          <w:u w:val="single"/>
        </w:rPr>
        <w:t xml:space="preserve">Each of these cities would be big enough for a million people to live in. </w:t>
      </w:r>
      <w:r w:rsidRPr="00FE2CC4">
        <w:rPr>
          <w:sz w:val="14"/>
        </w:rPr>
        <w:t xml:space="preserve">They would be rotating cylinders, and as a citizen of one you would be walking around inside the cylinder’s surface, feeling a fake gravity from the centrifugal force. That’s the scale of resources we’re talking about. </w:t>
      </w:r>
      <w:r w:rsidRPr="00E3143B">
        <w:rPr>
          <w:u w:val="single"/>
        </w:rPr>
        <w:t>These vast material supplies could make for an era that people call ‘post-scarcity’, where there’s plenty for everyone</w:t>
      </w:r>
      <w:r w:rsidRPr="00FE2CC4">
        <w:rPr>
          <w:sz w:val="14"/>
        </w:rPr>
        <w:t xml:space="preserve">, just as there is in the 23rd century of the Star Trek science fiction franchise. The starship crew on Star Trek don’t work to keep themselves fed and housed, that’s taken for granted. They work for adventure and exploration. Asteroid wealth could help all of us take a step towards that happy state. The problem is how to get started. Iron in space is not going to make for giant profits in the short run. On the ground, it sells for less than $200 a ton. It would be worth more in space, but unfortunately there’s no one to buy huge tonnages of iron in space. To adapt the tagline from the Alien movies – ‘In space, no one can hear you sell.’ It certainly isn’t worth bringing space iron back to Earth since the cost of doing so would far exceed the price it could command. Starting to mine space for resources will have to begin with something so valuable that the cost of obtaining it in space is small by comparison. </w:t>
      </w:r>
      <w:r w:rsidRPr="00E3143B">
        <w:rPr>
          <w:u w:val="single"/>
        </w:rPr>
        <w:t xml:space="preserve">For now, the best bets are precious metals and – surprise – water. </w:t>
      </w:r>
      <w:r w:rsidRPr="00FE2CC4">
        <w:rPr>
          <w:sz w:val="14"/>
        </w:rPr>
        <w:t xml:space="preserve">Precious metals are obvious. </w:t>
      </w:r>
      <w:r w:rsidRPr="00E3143B">
        <w:rPr>
          <w:u w:val="single"/>
        </w:rPr>
        <w:t xml:space="preserve">Platinum sells for about $33.5 million a ton, and we know from meteorites that </w:t>
      </w:r>
      <w:r w:rsidRPr="00ED3769">
        <w:rPr>
          <w:highlight w:val="cyan"/>
          <w:u w:val="single"/>
        </w:rPr>
        <w:t>some asteroids are richer in platinum than any mine on Earth</w:t>
      </w:r>
      <w:r w:rsidRPr="00E3143B">
        <w:rPr>
          <w:u w:val="single"/>
        </w:rPr>
        <w:t xml:space="preserve">. </w:t>
      </w:r>
      <w:r w:rsidRPr="00FE2CC4">
        <w:rPr>
          <w:sz w:val="14"/>
        </w:rPr>
        <w:t xml:space="preserve">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have to carry exponentially more fuel; unlike airplanes, they don’t get the oxygen for free from their surroundings, they have to pull it along with them. Any refining of platinum will have to be done robotically out in the native orbit of the asteroid. That’s quite a challenge. Water is a less obvious money-maker. The surprise is that </w:t>
      </w:r>
      <w:r w:rsidRPr="00E3143B">
        <w:rPr>
          <w:u w:val="single"/>
        </w:rPr>
        <w:t xml:space="preserve">water is also worth millions per ton – if it’s sold in space. </w:t>
      </w:r>
      <w:r w:rsidRPr="00ED3769">
        <w:rPr>
          <w:highlight w:val="cyan"/>
          <w:u w:val="single"/>
        </w:rPr>
        <w:t>Water in space</w:t>
      </w:r>
      <w:r w:rsidRPr="00E3143B">
        <w:rPr>
          <w:u w:val="single"/>
        </w:rPr>
        <w:t xml:space="preserve"> is really useful. It’s good for drinking, and the oxygen in it is good for breathing. You can split the hydrogen from the oxygen in H2O and you’ve got rocket fuel, and water is good at absorbing radiation to protect people from cancer-causing cosmic rays. </w:t>
      </w:r>
      <w:r w:rsidRPr="00FE2CC4">
        <w:rPr>
          <w:sz w:val="14"/>
        </w:rPr>
        <w:t xml:space="preserve">So, in principle, water in orbit is pretty valuable. The good news is that up to 10 per cent of a water-rich asteroid can be water. It won’t be simple ice, most likely, but will be bound into clays and other rocks. Even better, </w:t>
      </w:r>
      <w:r w:rsidRPr="00E3143B">
        <w:rPr>
          <w:u w:val="single"/>
        </w:rPr>
        <w:t>water is much easier to extract</w:t>
      </w:r>
      <w:r w:rsidRPr="00FE2CC4">
        <w:rPr>
          <w:sz w:val="14"/>
        </w:rPr>
        <w:t xml:space="preserve"> than precious metals. </w:t>
      </w:r>
      <w:r w:rsidRPr="00E3143B">
        <w:rPr>
          <w:u w:val="single"/>
        </w:rPr>
        <w:t>Simply heating up the rock will release water that can then be captured.</w:t>
      </w:r>
      <w:r w:rsidRPr="00FE2CC4">
        <w:rPr>
          <w:sz w:val="14"/>
        </w:rPr>
        <w:t xml:space="preserve"> How much is space water worth? </w:t>
      </w:r>
      <w:r w:rsidRPr="00E3143B">
        <w:rPr>
          <w:u w:val="single"/>
        </w:rPr>
        <w:t xml:space="preserve">Until recently, it cost $20 million to get a ton of water into even a low orbit </w:t>
      </w:r>
      <w:r w:rsidRPr="00FE2CC4">
        <w:rPr>
          <w:sz w:val="14"/>
        </w:rPr>
        <w:t>– say, to the International Space Station (ISS). To get a ton of water to a high orbit, like the 24-hour orbit of TV transmitting satellites, would cost about three times as much</w:t>
      </w:r>
      <w:r w:rsidRPr="00E3143B">
        <w:rPr>
          <w:u w:val="single"/>
        </w:rPr>
        <w:t>. SpaceX has started to cut that cost</w:t>
      </w:r>
      <w:r w:rsidRPr="00FE2CC4">
        <w:rPr>
          <w:sz w:val="14"/>
        </w:rPr>
        <w:t xml:space="preserve">; for now, it’s charging about $3 million a ton to a low orbit on a Falcon 9 rocket. </w:t>
      </w:r>
      <w:r w:rsidRPr="00E3143B">
        <w:rPr>
          <w:u w:val="single"/>
        </w:rPr>
        <w:t xml:space="preserve">Water from asteroids might be able to compete with those prices and still return a nice profit. </w:t>
      </w:r>
      <w:r w:rsidRPr="00FE2CC4">
        <w:rPr>
          <w:sz w:val="14"/>
        </w:rPr>
        <w:t xml:space="preserve">But the bad news is that, right now, there’s no one in space who wants to buy water. At least not yet. That might be about to change. We won’t get to build cities in space unless we can build simpler space stations first, and do so at an affordable cost that can scale. </w:t>
      </w:r>
      <w:r w:rsidRPr="00E3143B">
        <w:rPr>
          <w:u w:val="single"/>
        </w:rPr>
        <w:t>If we have space stations, they will need supplies, especially of water and perhaps construction materials. That demand could create a business delivering these supplies from space instead of from Earth.</w:t>
      </w:r>
      <w:r w:rsidRPr="00FE2CC4">
        <w:rPr>
          <w:sz w:val="14"/>
        </w:rPr>
        <w:t xml:space="preserve"> In this case, </w:t>
      </w:r>
      <w:r w:rsidRPr="00E3143B">
        <w:rPr>
          <w:u w:val="single"/>
        </w:rPr>
        <w:t>the asteroids would have the most to offer.</w:t>
      </w:r>
      <w:r w:rsidRPr="00FE2CC4">
        <w:rPr>
          <w:sz w:val="14"/>
        </w:rPr>
        <w:t xml:space="preserve"> So space stations – particularly commercial space stations – are the key to acquiring asteroid resources. Why build space stations? There are three primary uses: </w:t>
      </w:r>
      <w:r w:rsidRPr="00A44F30">
        <w:rPr>
          <w:u w:val="single"/>
        </w:rPr>
        <w:t>research, manufacturing</w:t>
      </w:r>
      <w:r w:rsidRPr="00FE2CC4">
        <w:rPr>
          <w:sz w:val="14"/>
        </w:rPr>
        <w:t xml:space="preserve"> and tourism. Research has always been done on the ISS, but facilities and time have been in short supply. In recent years, the equipment has improved a lot, but astronaut time is still scarce. Each astronaut has to look after multiple experiments. Multitalented and smart as the astronauts all are, they simply can’t have all the experience of the scientists whose experiments they’re operating. A lot of effort goes into automating those experiments so that the astronauts aren’t overwhelmed. It would be far more efficient if the scientists who invent the experiments also get to be the ones who carry them out in space. Then their years of experience could be put to good use operating and watching over their studies. Spotting subtle anomalies that could be a sign of a failure, or of a discovery, is much better done in person by experts. But, until now, scientists didn’t have that opportunity, and they would have likely declined it if offered the chance. That’s because training for a mission to the ISS takes more than two years full-time and requires learning Russian. If you take two years off from doing your research, then you’re no longer at the forefront and you’ll have lost your edge. Few top scientists would risk that, however much fun it might be to float in space. We scientists live for our research. Fortunately, the </w:t>
      </w:r>
      <w:r w:rsidRPr="00A44F30">
        <w:rPr>
          <w:u w:val="single"/>
        </w:rPr>
        <w:t xml:space="preserve">new commercial stations will be much easier to train for, taking a couple of months or so, because they’ll have a single manufacturer with consistent, uniform interfaces, and a separate professional crew to deal with maintenance and emergencies. </w:t>
      </w:r>
      <w:r w:rsidRPr="00FE2CC4">
        <w:rPr>
          <w:sz w:val="14"/>
        </w:rPr>
        <w:t xml:space="preserve">The companies with advanced plans so far are all US-based, so English will be the language used. As English is the lingua franca of science, it poses little challenge to scientists worldwide. </w:t>
      </w:r>
      <w:r w:rsidRPr="00ED3769">
        <w:rPr>
          <w:highlight w:val="cyan"/>
          <w:u w:val="single"/>
        </w:rPr>
        <w:t>Manufacturing</w:t>
      </w:r>
      <w:r w:rsidRPr="00A44F30">
        <w:rPr>
          <w:u w:val="single"/>
        </w:rPr>
        <w:t xml:space="preserve"> in space has always seemed like a fool’s errand.</w:t>
      </w:r>
      <w:r w:rsidRPr="00FE2CC4">
        <w:rPr>
          <w:sz w:val="14"/>
        </w:rPr>
        <w:t xml:space="preserve"> Whatever you make out there would have to be worth outrageous amounts to cover the shipping costs back to Earth. </w:t>
      </w:r>
      <w:r w:rsidRPr="00A44F30">
        <w:rPr>
          <w:u w:val="single"/>
        </w:rPr>
        <w:t xml:space="preserve">Now, though, those </w:t>
      </w:r>
      <w:r w:rsidRPr="00ED3769">
        <w:rPr>
          <w:highlight w:val="cyan"/>
          <w:u w:val="single"/>
        </w:rPr>
        <w:t>costs have come down almost 10-fold,</w:t>
      </w:r>
      <w:r w:rsidRPr="00A44F30">
        <w:rPr>
          <w:u w:val="single"/>
        </w:rPr>
        <w:t xml:space="preserve"> with more reductions promised. </w:t>
      </w:r>
      <w:r w:rsidRPr="00FE2CC4">
        <w:rPr>
          <w:sz w:val="14"/>
        </w:rPr>
        <w:t xml:space="preserve">As a result, a few items do pass that test. Already, there are first tests taking place on the ISS to see if the </w:t>
      </w:r>
      <w:r w:rsidRPr="00A44F30">
        <w:rPr>
          <w:u w:val="single"/>
        </w:rPr>
        <w:t>advantages of manufacturing in almost zero gravity</w:t>
      </w:r>
      <w:r w:rsidRPr="00FE2CC4">
        <w:rPr>
          <w:sz w:val="14"/>
        </w:rPr>
        <w:t xml:space="preserve"> (‘micro-gravity’) are really as great as some have suggested. The most popular idea is to </w:t>
      </w:r>
      <w:r w:rsidRPr="00A44F30">
        <w:rPr>
          <w:u w:val="single"/>
        </w:rPr>
        <w:t xml:space="preserve">make super-powerful optical fibres that could carry far more data traffic than current transoceanic fibres can. </w:t>
      </w:r>
      <w:r w:rsidRPr="00FE2CC4">
        <w:rPr>
          <w:sz w:val="14"/>
        </w:rPr>
        <w:t xml:space="preserve">They could potentially do so more cheaply because they would be simpler: they wouldn’t need repeater stations. Certainly, the demand is there, since there’s no limit to the number of cat videos we must share. These ‘ZBLAN’ optical fibres showed dramatic improvements when small amounts were made during brief, half-minute long intervals of weightlessness on a parabolic flight. There are a few companies already trying to make ZBLAN fibres on the ISS. The results must be promising because they went back after their first attempt. A kilogram of fancy optical fibres already sells for about $1 million to $20 million. That will pay for the postage and still give you change! Another idea is to </w:t>
      </w:r>
      <w:r w:rsidRPr="00A44F30">
        <w:rPr>
          <w:u w:val="single"/>
        </w:rPr>
        <w:t xml:space="preserve">3D-print human organs in space. </w:t>
      </w:r>
      <w:r w:rsidRPr="00FE2CC4">
        <w:rPr>
          <w:sz w:val="14"/>
        </w:rPr>
        <w:t xml:space="preserve">Why? </w:t>
      </w:r>
      <w:r w:rsidRPr="00A44F30">
        <w:rPr>
          <w:u w:val="single"/>
        </w:rPr>
        <w:t>Printing ears on Earth has been done, using a scaffolding that later dissolves away. But some organs are trickier, and scaffolds don’t always work. Without that support, the layers of cells tend to slip and slide out of position</w:t>
      </w:r>
      <w:r w:rsidRPr="00FE2CC4">
        <w:rPr>
          <w:sz w:val="14"/>
        </w:rPr>
        <w:t xml:space="preserve">, which is not the desired effect for something meant to keep you alive. </w:t>
      </w:r>
      <w:r w:rsidRPr="00A44F30">
        <w:rPr>
          <w:u w:val="single"/>
        </w:rPr>
        <w:t>In micro-gravity, the slipping and sliding should be much smaller. The goal is eventually to be able to print a human heart.</w:t>
      </w:r>
      <w:r w:rsidRPr="00FE2CC4">
        <w:rPr>
          <w:sz w:val="14"/>
        </w:rPr>
        <w:t xml:space="preserve"> A heart weighs less than a kilogram. Even with packaging to keep it healthy, </w:t>
      </w:r>
      <w:r w:rsidRPr="00A44F30">
        <w:rPr>
          <w:b/>
          <w:bCs/>
          <w:u w:val="single"/>
        </w:rPr>
        <w:t xml:space="preserve">the transport cost of bringing a new heart down to Earth is going to be far less than it’s worth to the recipient. </w:t>
      </w:r>
      <w:r w:rsidRPr="00FE2CC4">
        <w:rPr>
          <w:sz w:val="14"/>
        </w:rPr>
        <w:t xml:space="preserve">Again, first experiments toward this goal are underway on the ISS. </w:t>
      </w:r>
    </w:p>
    <w:p w14:paraId="38018E8D" w14:textId="25A07A64" w:rsidR="00366609" w:rsidRPr="00FE2CC4" w:rsidRDefault="00366609" w:rsidP="00366609">
      <w:pPr>
        <w:pStyle w:val="Heading3"/>
      </w:pPr>
      <w:r>
        <w:t>AT: Collisions</w:t>
      </w:r>
    </w:p>
    <w:p w14:paraId="2ED40A0D" w14:textId="77777777" w:rsidR="00366609" w:rsidRDefault="00366609" w:rsidP="00366609">
      <w:pPr>
        <w:pStyle w:val="Heading4"/>
      </w:pPr>
      <w:r>
        <w:t>Status quo efforts to remedy the space environment can solve Kessler syndrome – their impact is also overhyped and at best non-unique. Prefer our card’s probability analysis report and empirical examples</w:t>
      </w:r>
    </w:p>
    <w:p w14:paraId="17927250" w14:textId="77777777" w:rsidR="00366609" w:rsidRPr="00BB0D7F" w:rsidRDefault="00366609" w:rsidP="00366609">
      <w:pPr>
        <w:rPr>
          <w:sz w:val="16"/>
          <w:szCs w:val="16"/>
        </w:rPr>
      </w:pPr>
      <w:r w:rsidRPr="00DE3D9F">
        <w:rPr>
          <w:rStyle w:val="Style13ptBold"/>
        </w:rPr>
        <w:t>Lewis 15</w:t>
      </w:r>
      <w:r>
        <w:t xml:space="preserve"> </w:t>
      </w:r>
      <w:r>
        <w:rPr>
          <w:sz w:val="16"/>
          <w:szCs w:val="16"/>
        </w:rPr>
        <w:t xml:space="preserve">[Hugh Lewis, Senior Lecturer in Aerospace Engineering. “Space debris, Kessler Syndrome, and the unreasonable expectation of certainty.” Room Space Journal of Asgardia. 2015. </w:t>
      </w:r>
      <w:hyperlink r:id="rId8" w:history="1">
        <w:r w:rsidRPr="000F3E6B">
          <w:rPr>
            <w:rStyle w:val="Hyperlink"/>
            <w:sz w:val="16"/>
            <w:szCs w:val="16"/>
          </w:rPr>
          <w:t>https://room.eu.com/article/Space_debris_Kessler_Syndrome_and_the_unreasonable_expectation_of_certainty</w:t>
        </w:r>
      </w:hyperlink>
      <w:r>
        <w:rPr>
          <w:sz w:val="16"/>
          <w:szCs w:val="16"/>
        </w:rPr>
        <w:t>] HW AL</w:t>
      </w:r>
    </w:p>
    <w:p w14:paraId="68381584" w14:textId="77777777" w:rsidR="00366609" w:rsidRPr="00307148" w:rsidRDefault="00366609" w:rsidP="00366609">
      <w:pPr>
        <w:rPr>
          <w:sz w:val="16"/>
        </w:rPr>
      </w:pPr>
      <w:r w:rsidRPr="00307148">
        <w:rPr>
          <w:sz w:val="16"/>
        </w:rPr>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In spite of several commentators warning that these collisions are just the start of a collision cascade that will render access to low Earth orbit all but impossible – a process commonly referred to as the ‘Kessler Syndrome’ after the debris scientist Donald Kessler – the reality is not likely to be on the scale of these predictions or the events depicted in the film Gravity. Indeed, </w:t>
      </w:r>
      <w:r w:rsidRPr="00DE3D9F">
        <w:rPr>
          <w:u w:val="single"/>
        </w:rPr>
        <w:t xml:space="preserve">results presented by the Inter-Agency Space Debris Coordination Committee (IADC) at the Sixth European Conference on Space Debris show an </w:t>
      </w:r>
      <w:r w:rsidRPr="00366609">
        <w:rPr>
          <w:highlight w:val="cyan"/>
          <w:u w:val="single"/>
        </w:rPr>
        <w:t>expected increase in the debris population of only 30% after 200 years</w:t>
      </w:r>
      <w:r w:rsidRPr="00DE3D9F">
        <w:rPr>
          <w:u w:val="single"/>
        </w:rPr>
        <w:t xml:space="preserve"> with continued launch activity.</w:t>
      </w:r>
      <w:r w:rsidRPr="00307148">
        <w:rPr>
          <w:sz w:val="16"/>
        </w:rPr>
        <w:t xml:space="preserve"> </w:t>
      </w:r>
      <w:r w:rsidRPr="00366609">
        <w:rPr>
          <w:b/>
          <w:bCs/>
          <w:highlight w:val="cyan"/>
          <w:u w:val="single"/>
        </w:rPr>
        <w:t>Collisions</w:t>
      </w:r>
      <w:r w:rsidRPr="00DE3D9F">
        <w:rPr>
          <w:b/>
          <w:bCs/>
          <w:u w:val="single"/>
        </w:rPr>
        <w:t xml:space="preserve"> are still predicted to occur, but this is </w:t>
      </w:r>
      <w:r w:rsidRPr="00366609">
        <w:rPr>
          <w:b/>
          <w:bCs/>
          <w:highlight w:val="cyan"/>
          <w:u w:val="single"/>
        </w:rPr>
        <w:t>far from the catastrophic scenario feared</w:t>
      </w:r>
      <w:r w:rsidRPr="00DE3D9F">
        <w:rPr>
          <w:b/>
          <w:bCs/>
          <w:u w:val="single"/>
        </w:rPr>
        <w:t xml:space="preserve"> by some.</w:t>
      </w:r>
      <w:r w:rsidRPr="00DE3D9F">
        <w:rPr>
          <w:u w:val="single"/>
        </w:rPr>
        <w:t xml:space="preserve"> Constraining the population increase to a modest level can be achieved, the IADC suggested, through widespread and good compliance with existing space debris mitigation guidelines, especially those relating to passivation (whereby all sources of stored energy on a satellite are depleted at the end of its mission) and post-mission disposal, such as de-orbiting the satellite or re-orbiting it to a graveyard orbit.</w:t>
      </w:r>
      <w:r w:rsidRPr="00307148">
        <w:rPr>
          <w:sz w:val="16"/>
        </w:rPr>
        <w:t xml:space="preserve"> Nevertheless, the anticipated growth of the debris population in spite of these robust efforts merits the investigation of additional measures to address the debris threat, according to the IADC. On the face of it, there appears to be considerable procrastination or, worse, apathy towards the development of guidelines for debris removal in spite of calls for action. But is this really the case? This probability tree shows the possible outcomes from drawing two cards from a pack of 52 regular playing cards. It can be used to illustrate the difficulties accociated with the choice of which piece of space junk to remove. No progress? </w:t>
      </w:r>
      <w:r w:rsidRPr="00DE3D9F">
        <w:rPr>
          <w:u w:val="single"/>
        </w:rPr>
        <w:t xml:space="preserve">In the nine years following the publication of the work by Liou and Johnson </w:t>
      </w:r>
      <w:r w:rsidRPr="00366609">
        <w:rPr>
          <w:b/>
          <w:bCs/>
          <w:highlight w:val="cyan"/>
          <w:u w:val="single"/>
        </w:rPr>
        <w:t>there has been considerable interest shown in remediation of the space environment</w:t>
      </w:r>
      <w:r w:rsidRPr="00DE3D9F">
        <w:rPr>
          <w:b/>
          <w:bCs/>
          <w:u w:val="single"/>
        </w:rPr>
        <w:t xml:space="preserve">. In particular, significant </w:t>
      </w:r>
      <w:r w:rsidRPr="00366609">
        <w:rPr>
          <w:b/>
          <w:bCs/>
          <w:highlight w:val="cyan"/>
          <w:u w:val="single"/>
        </w:rPr>
        <w:t>effort</w:t>
      </w:r>
      <w:r w:rsidRPr="00DE3D9F">
        <w:rPr>
          <w:b/>
          <w:bCs/>
          <w:u w:val="single"/>
        </w:rPr>
        <w:t xml:space="preserve"> has been </w:t>
      </w:r>
      <w:r w:rsidRPr="00366609">
        <w:rPr>
          <w:b/>
          <w:bCs/>
          <w:highlight w:val="cyan"/>
          <w:u w:val="single"/>
        </w:rPr>
        <w:t>invested</w:t>
      </w:r>
      <w:r w:rsidRPr="00DE3D9F">
        <w:rPr>
          <w:b/>
          <w:bCs/>
          <w:u w:val="single"/>
        </w:rPr>
        <w:t xml:space="preserve"> across the globe in the development of methods </w:t>
      </w:r>
      <w:r w:rsidRPr="00366609">
        <w:rPr>
          <w:b/>
          <w:bCs/>
          <w:highlight w:val="cyan"/>
          <w:u w:val="single"/>
        </w:rPr>
        <w:t>to remove objects from low Earth orbit</w:t>
      </w:r>
      <w:r w:rsidRPr="00DE3D9F">
        <w:rPr>
          <w:b/>
          <w:bCs/>
          <w:u w:val="single"/>
        </w:rPr>
        <w:t xml:space="preserve">. </w:t>
      </w:r>
      <w:r w:rsidRPr="00DE3D9F">
        <w:rPr>
          <w:u w:val="single"/>
        </w:rPr>
        <w:t>The European Space Agency, for example, recently announced its intention to seek ministerial approval for a mission to deorbit a European spacecraft in the next decade. The Agency has conducted numerous studies to investigate appropriate and reliable methods to achieve this.</w:t>
      </w:r>
      <w:r w:rsidRPr="00307148">
        <w:rPr>
          <w:sz w:val="16"/>
        </w:rPr>
        <w:t xml:space="preserve"> A key driver for these widespread efforts has come from the work conducted using computer codes – evolutionary models – of the debris environment, which suggest that the growth of the debris population can be prevented if particular spacecraft or rocket stages are removed. In the computer simulations, these objects are identified as the most likely to collide and so the consequence of their removal in reality should be a reduction in the number of collisions that will occur in the environment, which would curb the generation of new fragmentation debris. Given that is has been nearly a decade since the publication of the work by Liou and Johnson, it is surprising to some that no guidelines have yet been introduced at the international or national level, which detail the remediation measures that can be taken by government and industry. In fact, a recent announcement by NASA of a focus on technology development rather than in-flight demonstrations of debris removal technologies was greeted with some criticism. On the face of it, there appears to be considerable procrastination or, worse, apathy towards the development of plans or guidelines for debris removal in spite of calls for action. But is this really the case? The real issue comes from the seemingly simple task of identifying the correct debris to remove from orbit … In fact, the situation is not as simple as it might appear; there are some fundamental questions that remain to be answered about debris removal. Of particular concern are issues relating to ownership, liability and transparency. Many of the technologies that have been put forward for debris removal could also be used to remove or disable an active spacecraft, for example. Hence, it can be argued that these technologies could be used as weapons. There are also questions about the cost of a sustained programme of debris removal – some engineers put it at tens of trillions of dollars. However, perhaps the most important reason for the lack of relevant guidelines is that </w:t>
      </w:r>
      <w:r w:rsidRPr="00DE3D9F">
        <w:rPr>
          <w:u w:val="single"/>
        </w:rPr>
        <w:t xml:space="preserve">we don’t yet know how to accomplish remediation, by which we mean cleaning up space, in practice. That is not to say that we don’t know what technologies we might need. As mentioned above, there has been considerable effort already expended towards understanding these requirements and moving the necessary technology forwards. For one-off use, some technologies are very nearly ready. The real issue comes from the seemingly simple task of identifying the correct debris to remove from orbit. </w:t>
      </w:r>
      <w:r w:rsidRPr="00307148">
        <w:rPr>
          <w:sz w:val="16"/>
        </w:rPr>
        <w:t xml:space="preserve">Until we can solve this problem, the likelihood is that debris remediation will not succeed, the debris population will continue to grow – seemingly out of our control – and the attempt will come at great cost. Without the reasonable expectation of success, it is virtually impossible to define appropriate and robust guidelines that can be used to direct remediation endeavours. </w:t>
      </w:r>
    </w:p>
    <w:sectPr w:rsidR="00366609" w:rsidRPr="003071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78482499936"/>
    <w:docVar w:name="VerbatimVersion" w:val="5.1"/>
  </w:docVars>
  <w:rsids>
    <w:rsidRoot w:val="00A90E3F"/>
    <w:rsid w:val="000139A3"/>
    <w:rsid w:val="00100833"/>
    <w:rsid w:val="00104529"/>
    <w:rsid w:val="00105942"/>
    <w:rsid w:val="00106CE3"/>
    <w:rsid w:val="00107396"/>
    <w:rsid w:val="00144A4C"/>
    <w:rsid w:val="00176AB0"/>
    <w:rsid w:val="00177B7D"/>
    <w:rsid w:val="0018322D"/>
    <w:rsid w:val="001B5776"/>
    <w:rsid w:val="001E527A"/>
    <w:rsid w:val="001F78CE"/>
    <w:rsid w:val="00251FC7"/>
    <w:rsid w:val="00262609"/>
    <w:rsid w:val="002653E1"/>
    <w:rsid w:val="00284ECD"/>
    <w:rsid w:val="002855A7"/>
    <w:rsid w:val="002B0E43"/>
    <w:rsid w:val="002B146A"/>
    <w:rsid w:val="002B5DB3"/>
    <w:rsid w:val="002B5E17"/>
    <w:rsid w:val="002B64D4"/>
    <w:rsid w:val="002C47CF"/>
    <w:rsid w:val="00315690"/>
    <w:rsid w:val="00316B75"/>
    <w:rsid w:val="00325646"/>
    <w:rsid w:val="003460F2"/>
    <w:rsid w:val="003477E1"/>
    <w:rsid w:val="00366609"/>
    <w:rsid w:val="0038158C"/>
    <w:rsid w:val="003902BA"/>
    <w:rsid w:val="003A09E2"/>
    <w:rsid w:val="00407037"/>
    <w:rsid w:val="004605D6"/>
    <w:rsid w:val="0048764B"/>
    <w:rsid w:val="004C60E8"/>
    <w:rsid w:val="004D79DE"/>
    <w:rsid w:val="004E3579"/>
    <w:rsid w:val="004E728B"/>
    <w:rsid w:val="004F39E0"/>
    <w:rsid w:val="00537BD5"/>
    <w:rsid w:val="0057268A"/>
    <w:rsid w:val="005D2912"/>
    <w:rsid w:val="006065BD"/>
    <w:rsid w:val="00645FA9"/>
    <w:rsid w:val="00647866"/>
    <w:rsid w:val="00665003"/>
    <w:rsid w:val="006A2AD0"/>
    <w:rsid w:val="006C2375"/>
    <w:rsid w:val="006D4ECC"/>
    <w:rsid w:val="006F31A6"/>
    <w:rsid w:val="00722258"/>
    <w:rsid w:val="007243E5"/>
    <w:rsid w:val="00766EA0"/>
    <w:rsid w:val="007A05EF"/>
    <w:rsid w:val="007A2226"/>
    <w:rsid w:val="007F5B66"/>
    <w:rsid w:val="00823A1C"/>
    <w:rsid w:val="00845B9D"/>
    <w:rsid w:val="00860984"/>
    <w:rsid w:val="008B3ECB"/>
    <w:rsid w:val="008B4E85"/>
    <w:rsid w:val="008C1B2E"/>
    <w:rsid w:val="0091627E"/>
    <w:rsid w:val="00935261"/>
    <w:rsid w:val="0097032B"/>
    <w:rsid w:val="009704C5"/>
    <w:rsid w:val="00975369"/>
    <w:rsid w:val="009D2EAD"/>
    <w:rsid w:val="009D54B2"/>
    <w:rsid w:val="009E1922"/>
    <w:rsid w:val="009F7ED2"/>
    <w:rsid w:val="00A90E3F"/>
    <w:rsid w:val="00A93661"/>
    <w:rsid w:val="00A95652"/>
    <w:rsid w:val="00AC0AB8"/>
    <w:rsid w:val="00B0472E"/>
    <w:rsid w:val="00B205E9"/>
    <w:rsid w:val="00B33C6D"/>
    <w:rsid w:val="00B4508F"/>
    <w:rsid w:val="00B55AD5"/>
    <w:rsid w:val="00B8057C"/>
    <w:rsid w:val="00B8576D"/>
    <w:rsid w:val="00BD6238"/>
    <w:rsid w:val="00BF593B"/>
    <w:rsid w:val="00BF773A"/>
    <w:rsid w:val="00BF7E81"/>
    <w:rsid w:val="00C13773"/>
    <w:rsid w:val="00C17CC8"/>
    <w:rsid w:val="00C23748"/>
    <w:rsid w:val="00C60F3B"/>
    <w:rsid w:val="00C74135"/>
    <w:rsid w:val="00C83417"/>
    <w:rsid w:val="00C9604F"/>
    <w:rsid w:val="00CA19AA"/>
    <w:rsid w:val="00CC5298"/>
    <w:rsid w:val="00CD736E"/>
    <w:rsid w:val="00CD798D"/>
    <w:rsid w:val="00CE161E"/>
    <w:rsid w:val="00CF59A8"/>
    <w:rsid w:val="00D206D2"/>
    <w:rsid w:val="00D325A9"/>
    <w:rsid w:val="00D36A8A"/>
    <w:rsid w:val="00D61409"/>
    <w:rsid w:val="00D6691E"/>
    <w:rsid w:val="00D71170"/>
    <w:rsid w:val="00DA1C92"/>
    <w:rsid w:val="00DA25D4"/>
    <w:rsid w:val="00DA6538"/>
    <w:rsid w:val="00E15E75"/>
    <w:rsid w:val="00E5262C"/>
    <w:rsid w:val="00EC7DC4"/>
    <w:rsid w:val="00ED30CF"/>
    <w:rsid w:val="00ED376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F091E"/>
  <w15:chartTrackingRefBased/>
  <w15:docId w15:val="{19887AE2-D3FA-46CD-BB58-26D8D31D0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0F3B"/>
    <w:rPr>
      <w:rFonts w:ascii="Calibri" w:hAnsi="Calibri" w:cs="Calibri"/>
    </w:rPr>
  </w:style>
  <w:style w:type="paragraph" w:styleId="Heading1">
    <w:name w:val="heading 1"/>
    <w:aliases w:val="Pocket"/>
    <w:basedOn w:val="Normal"/>
    <w:next w:val="Normal"/>
    <w:link w:val="Heading1Char"/>
    <w:qFormat/>
    <w:rsid w:val="00C60F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0F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60F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C60F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60F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0F3B"/>
  </w:style>
  <w:style w:type="character" w:customStyle="1" w:styleId="Heading1Char">
    <w:name w:val="Heading 1 Char"/>
    <w:aliases w:val="Pocket Char"/>
    <w:basedOn w:val="DefaultParagraphFont"/>
    <w:link w:val="Heading1"/>
    <w:rsid w:val="00C60F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60F3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60F3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C60F3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C60F3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C60F3B"/>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C60F3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link w:val="Card"/>
    <w:uiPriority w:val="99"/>
    <w:unhideWhenUsed/>
    <w:rsid w:val="00C60F3B"/>
    <w:rPr>
      <w:color w:val="auto"/>
      <w:u w:val="none"/>
    </w:rPr>
  </w:style>
  <w:style w:type="character" w:styleId="FollowedHyperlink">
    <w:name w:val="FollowedHyperlink"/>
    <w:basedOn w:val="DefaultParagraphFont"/>
    <w:uiPriority w:val="99"/>
    <w:semiHidden/>
    <w:unhideWhenUsed/>
    <w:rsid w:val="00C60F3B"/>
    <w:rPr>
      <w:color w:val="auto"/>
      <w:u w:val="none"/>
    </w:rPr>
  </w:style>
  <w:style w:type="paragraph" w:customStyle="1" w:styleId="textbold">
    <w:name w:val="text bold"/>
    <w:basedOn w:val="Normal"/>
    <w:link w:val="Emphasis"/>
    <w:uiPriority w:val="7"/>
    <w:qFormat/>
    <w:rsid w:val="00935261"/>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35261"/>
    <w:pPr>
      <w:spacing w:after="0" w:line="240" w:lineRule="auto"/>
    </w:pPr>
    <w:rPr>
      <w:u w:val="single"/>
    </w:rPr>
  </w:style>
  <w:style w:type="paragraph" w:customStyle="1" w:styleId="Emphasis1">
    <w:name w:val="Emphasis1"/>
    <w:basedOn w:val="Normal"/>
    <w:autoRedefine/>
    <w:uiPriority w:val="7"/>
    <w:qFormat/>
    <w:rsid w:val="0093526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No Spacing31,No Spacing22,No Spacing3,tag,No Spacing1121,Dont use,No Spacing41,No Spacing111112,No Spacing112,Tags,No Spacing11,No Spacing111,No Spacing2,Read stuff,No Spacing1111,Tag and Ci,Debate Text,No Spacing1"/>
    <w:basedOn w:val="Heading1"/>
    <w:link w:val="Hyperlink"/>
    <w:autoRedefine/>
    <w:uiPriority w:val="99"/>
    <w:qFormat/>
    <w:rsid w:val="002653E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om.eu.com/article/Space_debris_Kessler_Syndrome_and_the_unreasonable_expectation_of_certainty" TargetMode="External"/><Relationship Id="rId3" Type="http://schemas.openxmlformats.org/officeDocument/2006/relationships/styles" Target="styles.xml"/><Relationship Id="rId7" Type="http://schemas.openxmlformats.org/officeDocument/2006/relationships/hyperlink" Target="https://aeon.co/essays/asteroid-mining-could-pay-for-space-exploration-and-adventu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ocietyandspace.org/2017/10/03/space-infrastructure-empire-and-the-final-frontier-what-the-mauna-kea-land-defenders-teach-us-about-colonial-totalit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11745</Words>
  <Characters>66948</Characters>
  <Application>Microsoft Office Word</Application>
  <DocSecurity>0</DocSecurity>
  <Lines>557</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41</cp:revision>
  <dcterms:created xsi:type="dcterms:W3CDTF">2022-01-16T15:22:00Z</dcterms:created>
  <dcterms:modified xsi:type="dcterms:W3CDTF">2022-01-16T20:41:00Z</dcterms:modified>
</cp:coreProperties>
</file>