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BE45D" w14:textId="77777777" w:rsidR="00A95652" w:rsidRDefault="00244C33" w:rsidP="00244C33">
      <w:pPr>
        <w:pStyle w:val="Heading1"/>
      </w:pPr>
      <w:proofErr w:type="spellStart"/>
      <w:r>
        <w:t>Glenbrooks</w:t>
      </w:r>
      <w:proofErr w:type="spellEnd"/>
      <w:r>
        <w:t xml:space="preserve"> R6 vs Loyola MQ</w:t>
      </w:r>
    </w:p>
    <w:p w14:paraId="0F8B01EF" w14:textId="77777777" w:rsidR="00244C33" w:rsidRDefault="00244C33" w:rsidP="00244C33">
      <w:pPr>
        <w:pStyle w:val="Heading2"/>
      </w:pPr>
      <w:r>
        <w:t>1AC</w:t>
      </w:r>
    </w:p>
    <w:p w14:paraId="62D5ED23" w14:textId="77777777" w:rsidR="00244C33" w:rsidRDefault="00244C33" w:rsidP="00244C33">
      <w:pPr>
        <w:pStyle w:val="Heading3"/>
      </w:pPr>
      <w:r>
        <w:t>Contention 1: Squid Game</w:t>
      </w:r>
    </w:p>
    <w:p w14:paraId="43F74436" w14:textId="77777777" w:rsidR="00244C33" w:rsidRPr="00533217" w:rsidRDefault="00244C33" w:rsidP="00244C33">
      <w:r>
        <w:t>(Contention 1 is Inequality)</w:t>
      </w:r>
    </w:p>
    <w:p w14:paraId="0000A60F" w14:textId="77777777" w:rsidR="00244C33" w:rsidRDefault="00244C33" w:rsidP="00244C33">
      <w:pPr>
        <w:pStyle w:val="Heading4"/>
      </w:pPr>
      <w:r>
        <w:t xml:space="preserve">1. Capitalism has produced shocking global inequality-the public is ready for action </w:t>
      </w:r>
    </w:p>
    <w:p w14:paraId="33EF4A24" w14:textId="77777777" w:rsidR="00244C33" w:rsidRPr="008C7518" w:rsidRDefault="00244C33" w:rsidP="00244C33">
      <w:pPr>
        <w:rPr>
          <w:rStyle w:val="Style13ptBold"/>
        </w:rPr>
      </w:pPr>
      <w:proofErr w:type="spellStart"/>
      <w:r w:rsidRPr="008C7518">
        <w:rPr>
          <w:rStyle w:val="Style13ptBold"/>
        </w:rPr>
        <w:t>Abdelmahmoud</w:t>
      </w:r>
      <w:proofErr w:type="spellEnd"/>
      <w:r w:rsidRPr="008C7518">
        <w:rPr>
          <w:rStyle w:val="Style13ptBold"/>
        </w:rPr>
        <w:t xml:space="preserve"> </w:t>
      </w:r>
      <w:r>
        <w:rPr>
          <w:rStyle w:val="Style13ptBold"/>
        </w:rPr>
        <w:t xml:space="preserve">21 </w:t>
      </w:r>
      <w:r w:rsidRPr="000E4767">
        <w:t>10-1-21</w:t>
      </w:r>
    </w:p>
    <w:p w14:paraId="7DFC25DC" w14:textId="77777777" w:rsidR="00244C33" w:rsidRPr="008C7518" w:rsidRDefault="00244C33" w:rsidP="00244C33">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4D456E4B" w14:textId="77777777" w:rsidR="00244C33" w:rsidRDefault="00244C33" w:rsidP="00244C33">
      <w:pPr>
        <w:rPr>
          <w:sz w:val="16"/>
        </w:rPr>
      </w:pPr>
      <w:r w:rsidRPr="000E4767">
        <w:rPr>
          <w:rStyle w:val="StyleUnderline"/>
          <w:highlight w:val="green"/>
        </w:rPr>
        <w:t>The</w:t>
      </w:r>
      <w:r w:rsidRPr="008C7518">
        <w:rPr>
          <w:rStyle w:val="StyleUnderline"/>
        </w:rPr>
        <w:t xml:space="preserve"> dizzying </w:t>
      </w:r>
      <w:r w:rsidRPr="000E4767">
        <w:rPr>
          <w:rStyle w:val="StyleUnderline"/>
          <w:highlight w:val="green"/>
        </w:rPr>
        <w:t>success of Squid Game and</w:t>
      </w:r>
      <w:r w:rsidRPr="008C7518">
        <w:rPr>
          <w:rStyle w:val="StyleUnderline"/>
        </w:rPr>
        <w:t xml:space="preserve"> the triumph of other </w:t>
      </w:r>
      <w:r w:rsidRPr="000E4767">
        <w:rPr>
          <w:rStyle w:val="StyleUnderline"/>
          <w:highlight w:val="green"/>
        </w:rPr>
        <w:t>non-English shows may finally kill the</w:t>
      </w:r>
      <w:r w:rsidRPr="008C7518">
        <w:rPr>
          <w:rStyle w:val="StyleUnderline"/>
        </w:rPr>
        <w:t xml:space="preserve"> unfounded </w:t>
      </w:r>
      <w:r w:rsidRPr="000E4767">
        <w:rPr>
          <w:rStyle w:val="StyleUnderline"/>
          <w:highlight w:val="green"/>
        </w:rPr>
        <w:t>idea that North American viewers</w:t>
      </w:r>
      <w:r w:rsidRPr="008C7518">
        <w:rPr>
          <w:sz w:val="16"/>
        </w:rPr>
        <w:t xml:space="preserve"> — the largest share of Netflix’s audience — </w:t>
      </w:r>
      <w:r w:rsidRPr="000E4767">
        <w:rPr>
          <w:rStyle w:val="StyleUnderline"/>
          <w:highlight w:val="green"/>
        </w:rPr>
        <w:t>are not interested</w:t>
      </w:r>
      <w:r w:rsidRPr="008C7518">
        <w:rPr>
          <w:sz w:val="16"/>
        </w:rPr>
        <w:t xml:space="preserve"> in watching foreign shows. That is significant by itself. But </w:t>
      </w:r>
      <w:r w:rsidRPr="000E4767">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0E4767">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0E4767">
        <w:rPr>
          <w:rStyle w:val="StyleUnderline"/>
          <w:highlight w:val="green"/>
        </w:rPr>
        <w:t xml:space="preserve">capitalism is the </w:t>
      </w:r>
      <w:r w:rsidRPr="000E4767">
        <w:rPr>
          <w:rStyle w:val="Emphasis"/>
          <w:highlight w:val="green"/>
        </w:rPr>
        <w:t>shared villain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0E4767">
        <w:rPr>
          <w:rStyle w:val="StyleUnderline"/>
        </w:rPr>
        <w:t xml:space="preserve">villain </w:t>
      </w:r>
      <w:r w:rsidRPr="000E4767">
        <w:rPr>
          <w:rStyle w:val="StyleUnderline"/>
          <w:highlight w:val="green"/>
        </w:rPr>
        <w:t>viewers</w:t>
      </w:r>
      <w:proofErr w:type="gramEnd"/>
      <w:r w:rsidRPr="000E4767">
        <w:rPr>
          <w:rStyle w:val="StyleUnderline"/>
          <w:highlight w:val="green"/>
        </w:rPr>
        <w:t xml:space="preserve">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0E4767">
        <w:rPr>
          <w:rStyle w:val="StyleUnderline"/>
          <w:highlight w:val="green"/>
        </w:rPr>
        <w:t xml:space="preserve">In </w:t>
      </w:r>
      <w:proofErr w:type="gramStart"/>
      <w:r w:rsidRPr="000E4767">
        <w:rPr>
          <w:rStyle w:val="StyleUnderline"/>
          <w:highlight w:val="green"/>
        </w:rPr>
        <w:t>all of</w:t>
      </w:r>
      <w:proofErr w:type="gramEnd"/>
      <w:r w:rsidRPr="000E4767">
        <w:rPr>
          <w:rStyle w:val="StyleUnderline"/>
          <w:highlight w:val="green"/>
        </w:rPr>
        <w:t xml:space="preserve"> these shows, the poverty</w:t>
      </w:r>
      <w:r w:rsidRPr="008C7518">
        <w:rPr>
          <w:rStyle w:val="StyleUnderline"/>
        </w:rPr>
        <w:t xml:space="preserve"> and precariousness </w:t>
      </w:r>
      <w:r w:rsidRPr="000E4767">
        <w:rPr>
          <w:rStyle w:val="StyleUnderline"/>
          <w:highlight w:val="green"/>
        </w:rPr>
        <w:t>of the protagonists are the entry points for viewers</w:t>
      </w:r>
      <w:r w:rsidRPr="008C7518">
        <w:rPr>
          <w:rStyle w:val="StyleUnderline"/>
        </w:rPr>
        <w:t xml:space="preserve">, the vectors of relatability. </w:t>
      </w:r>
      <w:r w:rsidRPr="000E4767">
        <w:rPr>
          <w:rStyle w:val="StyleUnderline"/>
          <w:highlight w:val="green"/>
        </w:rPr>
        <w:t>We cheer for them because</w:t>
      </w:r>
      <w:r w:rsidRPr="008C7518">
        <w:rPr>
          <w:rStyle w:val="StyleUnderline"/>
        </w:rPr>
        <w:t xml:space="preserve"> we understand that </w:t>
      </w:r>
      <w:r w:rsidRPr="000E4767">
        <w:rPr>
          <w:rStyle w:val="StyleUnderline"/>
          <w:highlight w:val="green"/>
        </w:rPr>
        <w:t>they are up against the same forces as the rest of us</w:t>
      </w:r>
      <w:r w:rsidRPr="008C7518">
        <w:rPr>
          <w:rStyle w:val="StyleUnderline"/>
        </w:rPr>
        <w:t>.</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w:t>
      </w:r>
      <w:r w:rsidRPr="000E4767">
        <w:rPr>
          <w:rStyle w:val="StyleUnderline"/>
          <w:highlight w:val="green"/>
        </w:rPr>
        <w:t xml:space="preserve">No matter the language or location, </w:t>
      </w:r>
      <w:r w:rsidRPr="000E4767">
        <w:rPr>
          <w:rStyle w:val="Emphasis"/>
          <w:highlight w:val="green"/>
        </w:rPr>
        <w:t>capitalism makes us all desperate</w:t>
      </w:r>
      <w:r w:rsidRPr="008C7518">
        <w:rPr>
          <w:rStyle w:val="Emphasis"/>
        </w:rPr>
        <w:t>.</w:t>
      </w:r>
      <w:r w:rsidRPr="008C7518">
        <w:rPr>
          <w:sz w:val="16"/>
        </w:rPr>
        <w:t xml:space="preserve"> ●</w:t>
      </w:r>
    </w:p>
    <w:p w14:paraId="7BA5195F" w14:textId="77777777" w:rsidR="00244C33" w:rsidRDefault="00244C33" w:rsidP="00244C33">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07CB4175" w14:textId="77777777" w:rsidR="00244C33" w:rsidRPr="00826D8B" w:rsidRDefault="00244C33" w:rsidP="00244C33">
      <w:pPr>
        <w:rPr>
          <w:rStyle w:val="Style13ptBold"/>
        </w:rPr>
      </w:pPr>
      <w:proofErr w:type="spellStart"/>
      <w:r w:rsidRPr="00826D8B">
        <w:rPr>
          <w:rStyle w:val="Style13ptBold"/>
        </w:rPr>
        <w:t>Lingis</w:t>
      </w:r>
      <w:proofErr w:type="spellEnd"/>
      <w:r w:rsidRPr="00826D8B">
        <w:rPr>
          <w:rStyle w:val="Style13ptBold"/>
        </w:rPr>
        <w:t xml:space="preserve">, PhD, </w:t>
      </w:r>
      <w:r>
        <w:rPr>
          <w:rStyle w:val="Style13ptBold"/>
        </w:rPr>
        <w:t xml:space="preserve">21 </w:t>
      </w:r>
      <w:r w:rsidRPr="00DE2A6A">
        <w:t>9-29-21</w:t>
      </w:r>
    </w:p>
    <w:p w14:paraId="1B9AE75E" w14:textId="77777777" w:rsidR="00244C33" w:rsidRPr="00826D8B" w:rsidRDefault="00244C33" w:rsidP="00244C33">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20AACE07" w14:textId="77777777" w:rsidR="00244C33" w:rsidRDefault="00244C33" w:rsidP="00244C33">
      <w:r w:rsidRPr="00337A3D">
        <w:rPr>
          <w:rStyle w:val="StyleUnderline"/>
        </w:rPr>
        <w:t>“</w:t>
      </w:r>
      <w:r w:rsidRPr="00DE2A6A">
        <w:rPr>
          <w:rStyle w:val="StyleUnderline"/>
          <w:highlight w:val="green"/>
        </w:rPr>
        <w:t>Inequality of wealth is greater</w:t>
      </w:r>
      <w:r w:rsidRPr="00DE2A6A">
        <w:rPr>
          <w:rStyle w:val="StyleUnderline"/>
        </w:rPr>
        <w:t xml:space="preserve"> by far </w:t>
      </w:r>
      <w:r w:rsidRPr="00DE2A6A">
        <w:rPr>
          <w:rStyle w:val="StyleUnderline"/>
          <w:highlight w:val="green"/>
        </w:rPr>
        <w:t>in the U</w:t>
      </w:r>
      <w:r w:rsidRPr="00DE2A6A">
        <w:rPr>
          <w:rStyle w:val="StyleUnderline"/>
        </w:rPr>
        <w:t xml:space="preserve">nited </w:t>
      </w:r>
      <w:r w:rsidRPr="00DE2A6A">
        <w:rPr>
          <w:rStyle w:val="StyleUnderline"/>
          <w:highlight w:val="green"/>
        </w:rPr>
        <w:t>S</w:t>
      </w:r>
      <w:r w:rsidRPr="00DE2A6A">
        <w:rPr>
          <w:rStyle w:val="StyleUnderline"/>
        </w:rPr>
        <w:t xml:space="preserve">tates </w:t>
      </w:r>
      <w:r w:rsidRPr="00DE2A6A">
        <w:rPr>
          <w:rStyle w:val="StyleUnderline"/>
          <w:highlight w:val="green"/>
        </w:rPr>
        <w:t>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E2A6A">
        <w:rPr>
          <w:rStyle w:val="StyleUnderline"/>
          <w:highlight w:val="green"/>
        </w:rPr>
        <w:t>One percent</w:t>
      </w:r>
      <w:r w:rsidRPr="00337A3D">
        <w:rPr>
          <w:rStyle w:val="StyleUnderline"/>
        </w:rPr>
        <w:t xml:space="preserve"> of the population in the United States </w:t>
      </w:r>
      <w:r w:rsidRPr="00DE2A6A">
        <w:rPr>
          <w:rStyle w:val="StyleUnderline"/>
          <w:highlight w:val="green"/>
        </w:rPr>
        <w:t>holds 42.5 percent of the national 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E2A6A">
        <w:rPr>
          <w:rStyle w:val="StyleUnderline"/>
          <w:highlight w:val="green"/>
        </w:rPr>
        <w:t>wealth means political power</w:t>
      </w:r>
      <w:r w:rsidRPr="00337A3D">
        <w:rPr>
          <w:rStyle w:val="StyleUnderline"/>
        </w:rPr>
        <w:t xml:space="preserve"> in the United States</w:t>
      </w:r>
      <w:r w:rsidRPr="00826D8B">
        <w:rPr>
          <w:sz w:val="16"/>
        </w:rPr>
        <w:t xml:space="preserve">, </w:t>
      </w:r>
      <w:r w:rsidRPr="00DE2A6A">
        <w:rPr>
          <w:rStyle w:val="StyleUnderline"/>
          <w:highlight w:val="green"/>
        </w:rPr>
        <w:t>the gap</w:t>
      </w:r>
      <w:r w:rsidRPr="00337A3D">
        <w:rPr>
          <w:rStyle w:val="StyleUnderline"/>
        </w:rPr>
        <w:t xml:space="preserve"> between tycoons and ordinary people </w:t>
      </w:r>
      <w:r w:rsidRPr="00DE2A6A">
        <w:rPr>
          <w:rStyle w:val="StyleUnderline"/>
          <w:highlight w:val="green"/>
        </w:rPr>
        <w:t>reflects a defect in the political system</w:t>
      </w:r>
      <w:r w:rsidRPr="00337A3D">
        <w:rPr>
          <w:rStyle w:val="StyleUnderline"/>
        </w:rPr>
        <w:t>.</w:t>
      </w:r>
      <w:r>
        <w:rPr>
          <w:rStyle w:val="StyleUnderline"/>
        </w:rPr>
        <w:t xml:space="preserve"> </w:t>
      </w:r>
      <w:r w:rsidRPr="00826D8B">
        <w:rPr>
          <w:sz w:val="16"/>
        </w:rPr>
        <w:t xml:space="preserve">Critics say </w:t>
      </w:r>
      <w:r w:rsidRPr="00DE2A6A">
        <w:rPr>
          <w:rStyle w:val="Emphasis"/>
          <w:highlight w:val="green"/>
        </w:rPr>
        <w:t>capitalism in the U.S. is going to marginalize democracy</w:t>
      </w:r>
      <w:r w:rsidRPr="00826D8B">
        <w:rPr>
          <w:sz w:val="16"/>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BC7158">
        <w:rPr>
          <w:rStyle w:val="StyleUnderline"/>
          <w:highlight w:val="green"/>
        </w:rPr>
        <w:t>As wealth becomes increasingly concentrated in an ever-smaller number of individuals and corporations, so does the potential political pow</w:t>
      </w:r>
      <w:r w:rsidRPr="00E01949">
        <w:rPr>
          <w:rStyle w:val="StyleUnderline"/>
          <w:highlight w:val="green"/>
        </w:rPr>
        <w:t>er of the wealthiest</w:t>
      </w:r>
      <w:r w:rsidRPr="00337A3D">
        <w:rPr>
          <w:rStyle w:val="StyleUnderline"/>
        </w:rPr>
        <w: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BC7158">
        <w:rPr>
          <w:rStyle w:val="StyleUnderline"/>
          <w:highlight w:val="green"/>
        </w:rPr>
        <w:t>Their influence makes</w:t>
      </w:r>
      <w:r w:rsidRPr="00826D8B">
        <w:rPr>
          <w:sz w:val="16"/>
        </w:rPr>
        <w:t xml:space="preserve"> President Trump’s numerous </w:t>
      </w:r>
      <w:r w:rsidRPr="00467960">
        <w:rPr>
          <w:rStyle w:val="Emphasis"/>
          <w:highlight w:val="green"/>
        </w:rPr>
        <w:t>actions against climate change control, environmental protection</w:t>
      </w:r>
      <w:r w:rsidRPr="00E01949">
        <w:rPr>
          <w:rStyle w:val="StyleUnderline"/>
          <w:highlight w:val="green"/>
        </w:rPr>
        <w:t>, and</w:t>
      </w:r>
      <w:r w:rsidRPr="00826D8B">
        <w:rPr>
          <w:sz w:val="16"/>
        </w:rPr>
        <w:t xml:space="preserve"> his massive </w:t>
      </w:r>
      <w:r w:rsidRPr="00E01949">
        <w:rPr>
          <w:rStyle w:val="StyleUnderline"/>
          <w:highlight w:val="green"/>
        </w:rPr>
        <w:t xml:space="preserve">tax reduction for the rich </w:t>
      </w:r>
      <w:r w:rsidRPr="00467960">
        <w:rPr>
          <w:rStyle w:val="Emphasis"/>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BC7158">
        <w:rPr>
          <w:rStyle w:val="Emphasis"/>
        </w:rPr>
        <w:t xml:space="preserve">listing </w:t>
      </w:r>
      <w:r w:rsidRPr="00467960">
        <w:rPr>
          <w:rStyle w:val="Emphasis"/>
        </w:rPr>
        <w:t>income disparity first of the most likely five global</w:t>
      </w:r>
      <w:r w:rsidRPr="00337A3D">
        <w:rPr>
          <w:rStyle w:val="Emphasis"/>
        </w:rPr>
        <w:t xml:space="preserve">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53AEA3F4" w14:textId="77777777" w:rsidR="00244C33" w:rsidRPr="00991FBB" w:rsidRDefault="00244C33" w:rsidP="00244C33">
      <w:pPr>
        <w:pStyle w:val="Heading4"/>
      </w:pPr>
      <w:r>
        <w:t xml:space="preserve">3. </w:t>
      </w:r>
      <w:proofErr w:type="spellStart"/>
      <w:r>
        <w:rPr>
          <w:i/>
        </w:rPr>
        <w:t>Striketober</w:t>
      </w:r>
      <w:proofErr w:type="spellEnd"/>
      <w:r>
        <w:rPr>
          <w:i/>
        </w:rPr>
        <w:t xml:space="preserve"> </w:t>
      </w:r>
      <w:r>
        <w:t xml:space="preserve">has seen a massive increase in labor activity but </w:t>
      </w:r>
      <w:r w:rsidRPr="00000853">
        <w:rPr>
          <w:u w:val="single"/>
        </w:rPr>
        <w:t>it’s not sustainable</w:t>
      </w:r>
      <w:r>
        <w:t xml:space="preserve"> </w:t>
      </w:r>
    </w:p>
    <w:p w14:paraId="6DD4B76E" w14:textId="77777777" w:rsidR="00244C33" w:rsidRPr="00991FBB" w:rsidRDefault="00244C33" w:rsidP="00244C33">
      <w:pPr>
        <w:rPr>
          <w:rStyle w:val="Style13ptBold"/>
        </w:rPr>
      </w:pPr>
      <w:r w:rsidRPr="00991FBB">
        <w:rPr>
          <w:rStyle w:val="Style13ptBold"/>
        </w:rPr>
        <w:t xml:space="preserve">Greenhouse </w:t>
      </w:r>
      <w:r>
        <w:rPr>
          <w:rStyle w:val="Style13ptBold"/>
        </w:rPr>
        <w:t xml:space="preserve">21 </w:t>
      </w:r>
      <w:r w:rsidRPr="00E01949">
        <w:t>10-23-21</w:t>
      </w:r>
    </w:p>
    <w:p w14:paraId="148DF777" w14:textId="77777777" w:rsidR="00244C33" w:rsidRPr="00991FBB" w:rsidRDefault="00244C33" w:rsidP="00244C33">
      <w:pPr>
        <w:rPr>
          <w:sz w:val="16"/>
        </w:rPr>
      </w:pPr>
      <w:r w:rsidRPr="00991FBB">
        <w:rPr>
          <w:sz w:val="16"/>
        </w:rPr>
        <w:t>(Steven, https://www.theguardian.com/us-news/2021/oct/23/striketober-unions-strikes-workers-lasting-change)</w:t>
      </w:r>
    </w:p>
    <w:p w14:paraId="255B577D" w14:textId="77777777" w:rsidR="00244C33" w:rsidRDefault="00244C33" w:rsidP="00244C33">
      <w:r w:rsidRPr="00DA5F3F">
        <w:rPr>
          <w:rStyle w:val="StyleUnderline"/>
        </w:rPr>
        <w:t xml:space="preserve">US labor unions have been on the defensive for decades but </w:t>
      </w:r>
      <w:r w:rsidRPr="00E01949">
        <w:rPr>
          <w:rStyle w:val="StyleUnderline"/>
          <w:highlight w:val="green"/>
        </w:rPr>
        <w:t xml:space="preserve">this October there has been a surprising burst of </w:t>
      </w:r>
      <w:r w:rsidRPr="00E01949">
        <w:rPr>
          <w:rStyle w:val="Emphasis"/>
          <w:highlight w:val="green"/>
        </w:rPr>
        <w:t>worker</w:t>
      </w:r>
      <w:r w:rsidRPr="00DA5F3F">
        <w:rPr>
          <w:rStyle w:val="Emphasis"/>
        </w:rPr>
        <w:t xml:space="preserve"> militancy and </w:t>
      </w:r>
      <w:r w:rsidRPr="00E01949">
        <w:rPr>
          <w:rStyle w:val="Emphasis"/>
          <w:highlight w:val="green"/>
        </w:rPr>
        <w:t>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BC7158">
        <w:rPr>
          <w:rStyle w:val="StyleUnderline"/>
          <w:highlight w:val="green"/>
        </w:rPr>
        <w:t xml:space="preserve">whether </w:t>
      </w:r>
      <w:r w:rsidRPr="00BC7158">
        <w:rPr>
          <w:rStyle w:val="Emphasis"/>
          <w:highlight w:val="green"/>
        </w:rPr>
        <w:t>“</w:t>
      </w:r>
      <w:proofErr w:type="spellStart"/>
      <w:r w:rsidRPr="00BC7158">
        <w:rPr>
          <w:rStyle w:val="Emphasis"/>
          <w:highlight w:val="green"/>
        </w:rPr>
        <w:t>Striketober</w:t>
      </w:r>
      <w:proofErr w:type="spellEnd"/>
      <w:r w:rsidRPr="00BC7158">
        <w:rPr>
          <w:rStyle w:val="StyleUnderline"/>
          <w:highlight w:val="green"/>
        </w:rPr>
        <w:t xml:space="preserve">” can lead to permanent change remains an </w:t>
      </w:r>
      <w:r w:rsidRPr="00BC7158">
        <w:rPr>
          <w:rStyle w:val="Emphasis"/>
          <w:highlight w:val="green"/>
        </w:rPr>
        <w:t>open question.</w:t>
      </w:r>
      <w:r w:rsidRPr="00BC7158">
        <w:rPr>
          <w:rStyle w:val="StyleUnderline"/>
          <w:highlight w:val="green"/>
        </w:rPr>
        <w:t xml:space="preserve"> </w:t>
      </w:r>
      <w:r w:rsidRPr="00BC7158">
        <w:rPr>
          <w:rStyle w:val="Emphasis"/>
          <w:highlight w:val="green"/>
        </w:rPr>
        <w:t xml:space="preserve">The scale </w:t>
      </w:r>
      <w:r w:rsidRPr="00055806">
        <w:rPr>
          <w:rStyle w:val="Emphasis"/>
          <w:highlight w:val="green"/>
        </w:rPr>
        <w:t xml:space="preserve">of industrial action is truly </w:t>
      </w:r>
      <w:r w:rsidRPr="00BC7158">
        <w:rPr>
          <w:rStyle w:val="Emphasis"/>
          <w:highlight w:val="green"/>
        </w:rPr>
        <w:t>remarkable</w:t>
      </w:r>
      <w:r w:rsidRPr="00BC7158">
        <w:rPr>
          <w:sz w:val="16"/>
          <w:highlight w:val="green"/>
        </w:rPr>
        <w:t xml:space="preserve">. </w:t>
      </w:r>
      <w:r w:rsidRPr="00BC7158">
        <w:rPr>
          <w:rStyle w:val="StyleUnderline"/>
          <w:highlight w:val="green"/>
        </w:rPr>
        <w:t>Ten thousand John Deere workers</w:t>
      </w:r>
      <w:r w:rsidRPr="00991FBB">
        <w:rPr>
          <w:sz w:val="16"/>
        </w:rPr>
        <w:t xml:space="preserve"> have gone on strike, </w:t>
      </w:r>
      <w:r w:rsidRPr="00BC7158">
        <w:rPr>
          <w:rStyle w:val="StyleUnderline"/>
          <w:highlight w:val="green"/>
        </w:rPr>
        <w:t>1,400 Kellogg workers</w:t>
      </w:r>
      <w:r w:rsidRPr="00991FBB">
        <w:rPr>
          <w:sz w:val="16"/>
        </w:rPr>
        <w:t xml:space="preserve"> have walked out, as well as a walkout threatened by more than </w:t>
      </w:r>
      <w:r w:rsidRPr="00BC7158">
        <w:rPr>
          <w:rStyle w:val="StyleUnderline"/>
          <w:highlight w:val="green"/>
        </w:rPr>
        <w:t>30,000 Kaiser Permanente</w:t>
      </w:r>
      <w:r w:rsidRPr="00991FBB">
        <w:rPr>
          <w:sz w:val="16"/>
        </w:rPr>
        <w:t xml:space="preserve"> workers, all inflamed by a profound disconnect between labor and management. Many </w:t>
      </w:r>
      <w:r w:rsidRPr="00055806">
        <w:rPr>
          <w:rStyle w:val="StyleUnderline"/>
          <w:highlight w:val="green"/>
        </w:rPr>
        <w:t>frontline workers</w:t>
      </w:r>
      <w:r w:rsidRPr="00991FBB">
        <w:rPr>
          <w:sz w:val="16"/>
        </w:rPr>
        <w:t xml:space="preserve"> – after working so hard and risking their lives during the pandemic – </w:t>
      </w:r>
      <w:r w:rsidRPr="00055806">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055806">
        <w:rPr>
          <w:rStyle w:val="StyleUnderline"/>
          <w:highlight w:val="green"/>
        </w:rPr>
        <w:t xml:space="preserve">many workers believe it’s an </w:t>
      </w:r>
      <w:r w:rsidRPr="00055806">
        <w:rPr>
          <w:rStyle w:val="Emphasis"/>
          <w:highlight w:val="green"/>
        </w:rPr>
        <w:t>opportune time</w:t>
      </w:r>
      <w:r w:rsidRPr="00055806">
        <w:rPr>
          <w:rStyle w:val="StyleUnderline"/>
          <w:highlight w:val="green"/>
        </w:rPr>
        <w:t xml:space="preserve"> to demand more </w:t>
      </w:r>
      <w:r w:rsidRPr="00055806">
        <w:rPr>
          <w:rStyle w:val="StyleUnderline"/>
        </w:rPr>
        <w:t>and go on strike</w:t>
      </w:r>
      <w:r w:rsidRPr="00DA5F3F">
        <w:rPr>
          <w:rStyle w:val="StyleUnderline"/>
        </w:rPr>
        <w:t xml:space="preserve">. It doesn’t hurt that </w:t>
      </w:r>
      <w:r w:rsidRPr="00055806">
        <w:rPr>
          <w:rStyle w:val="StyleUnderline"/>
          <w:highlight w:val="green"/>
        </w:rPr>
        <w:t xml:space="preserve">there’s a </w:t>
      </w:r>
      <w:r w:rsidRPr="00055806">
        <w:rPr>
          <w:rStyle w:val="Emphasis"/>
          <w:highlight w:val="green"/>
        </w:rPr>
        <w:t>strongly pro-</w:t>
      </w:r>
      <w:r w:rsidRPr="0006502D">
        <w:rPr>
          <w:rStyle w:val="Emphasis"/>
          <w:highlight w:val="green"/>
        </w:rPr>
        <w:t>union president</w:t>
      </w:r>
      <w:r w:rsidRPr="00055806">
        <w:rPr>
          <w:rStyle w:val="StyleUnderline"/>
        </w:rPr>
        <w:t xml:space="preserve"> in the White House and </w:t>
      </w:r>
      <w:r w:rsidRPr="00BC7158">
        <w:rPr>
          <w:rStyle w:val="StyleUnderline"/>
          <w:highlight w:val="green"/>
        </w:rPr>
        <w:t xml:space="preserve">there’s </w:t>
      </w:r>
      <w:r w:rsidRPr="00BC7158">
        <w:rPr>
          <w:rStyle w:val="Emphasis"/>
          <w:highlight w:val="green"/>
        </w:rPr>
        <w:t>more public support</w:t>
      </w:r>
      <w:r w:rsidRPr="00BC7158">
        <w:rPr>
          <w:rStyle w:val="StyleUnderline"/>
          <w:highlight w:val="green"/>
        </w:rPr>
        <w:t xml:space="preserve"> for unions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BC7158">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06502D">
        <w:rPr>
          <w:rStyle w:val="Emphasis"/>
          <w:highlight w:val="green"/>
        </w:rPr>
        <w:t xml:space="preserve">These </w:t>
      </w:r>
      <w:r w:rsidRPr="00BC7158">
        <w:rPr>
          <w:rStyle w:val="Emphasis"/>
          <w:highlight w:val="green"/>
        </w:rPr>
        <w:t>strikes could easily trigger more strike activity if several are successful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991FBB">
        <w:rPr>
          <w:sz w:val="16"/>
        </w:rPr>
        <w:t>schedules</w:t>
      </w:r>
      <w:proofErr w:type="gramEnd"/>
      <w:r w:rsidRPr="00991FBB">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w:t>
      </w:r>
      <w:r w:rsidRPr="00000853">
        <w:rPr>
          <w:rStyle w:val="StyleUnderline"/>
        </w:rPr>
        <w:t>unionized employers would have to rethink their approach to bargaining</w:t>
      </w:r>
      <w:r w:rsidRPr="00991FBB">
        <w:rPr>
          <w:rStyle w:val="StyleUnderline"/>
        </w:rPr>
        <w:t xml:space="preserve"> “and take the rank and file pretty seriously”. </w:t>
      </w:r>
      <w:r w:rsidRPr="0006502D">
        <w:rPr>
          <w:rStyle w:val="StyleUnderline"/>
        </w:rPr>
        <w:t>They can no longer expect workers to roll over or to strong-arm them into swallowing concessions, often by threatening to move operations overseas</w:t>
      </w:r>
      <w:r w:rsidRPr="00991FBB">
        <w:rPr>
          <w:rStyle w:val="StyleUnderline"/>
        </w:rPr>
        <w:t>.</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991FBB">
        <w:rPr>
          <w:rStyle w:val="StyleUnderline"/>
        </w:rPr>
        <w:t>Milkman, a sociologist of labor</w:t>
      </w:r>
      <w:r w:rsidRPr="00991FBB">
        <w:rPr>
          <w:sz w:val="16"/>
        </w:rPr>
        <w:t xml:space="preserve"> at City University of New York, </w:t>
      </w:r>
      <w:r w:rsidRPr="00991FBB">
        <w:rPr>
          <w:rStyle w:val="StyleUnderline"/>
        </w:rPr>
        <w:t>foresees a return to the status quo</w:t>
      </w:r>
      <w:r w:rsidRPr="00991FBB">
        <w:rPr>
          <w:sz w:val="16"/>
        </w:rPr>
        <w:t>. “I think things will go back to where they were once things settle down,” she said. “</w:t>
      </w:r>
      <w:r w:rsidRPr="0006502D">
        <w:rPr>
          <w:rStyle w:val="Emphasis"/>
          <w:highlight w:val="green"/>
        </w:rPr>
        <w:t>The labor shortage is not necessarily going to last</w:t>
      </w:r>
      <w:r w:rsidRPr="00991FBB">
        <w:rPr>
          <w:sz w:val="16"/>
        </w:rPr>
        <w:t xml:space="preserve">.” </w:t>
      </w:r>
      <w:r w:rsidRPr="00991FBB">
        <w:rPr>
          <w:rStyle w:val="StyleUnderline"/>
        </w:rPr>
        <w:t xml:space="preserve">She sees </w:t>
      </w:r>
      <w:r w:rsidRPr="00000853">
        <w:rPr>
          <w:rStyle w:val="StyleUnderline"/>
          <w:highlight w:val="green"/>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000853">
        <w:rPr>
          <w:rStyle w:val="StyleUnderline"/>
          <w:highlight w:val="green"/>
        </w:rPr>
        <w:t>union membership isn’t likely to increase markedly because “they’re not doing that much 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332301">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3C382649" w14:textId="77777777" w:rsidR="00244C33" w:rsidRDefault="00244C33" w:rsidP="00244C33">
      <w:pPr>
        <w:pStyle w:val="Heading4"/>
      </w:pPr>
      <w:r>
        <w:t>4. The right to strike is crucial to stop decline of labor unions, the vital internal link to economic inequality</w:t>
      </w:r>
    </w:p>
    <w:p w14:paraId="51218A1F" w14:textId="77777777" w:rsidR="00244C33" w:rsidRPr="00B14C03" w:rsidRDefault="00244C33" w:rsidP="00244C33">
      <w:pPr>
        <w:rPr>
          <w:rStyle w:val="Style13ptBold"/>
        </w:rPr>
      </w:pPr>
      <w:r w:rsidRPr="00B14C03">
        <w:rPr>
          <w:rStyle w:val="Style13ptBold"/>
        </w:rPr>
        <w:t>Pope et al. 17</w:t>
      </w:r>
    </w:p>
    <w:p w14:paraId="0EBCABAB" w14:textId="77777777" w:rsidR="00244C33" w:rsidRPr="00B14C03" w:rsidRDefault="00244C33" w:rsidP="00244C33">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771281E1" w14:textId="77777777" w:rsidR="00244C33" w:rsidRPr="008C7518" w:rsidRDefault="00244C33" w:rsidP="00244C33">
      <w:pPr>
        <w:rPr>
          <w:u w:val="single"/>
        </w:rPr>
      </w:pPr>
      <w:r w:rsidRPr="00B14C03">
        <w:rPr>
          <w:rStyle w:val="StyleUnderline"/>
        </w:rPr>
        <w:t xml:space="preserve">In </w:t>
      </w:r>
      <w:r w:rsidRPr="00B14C03">
        <w:rPr>
          <w:sz w:val="16"/>
        </w:rPr>
        <w:t>December 20</w:t>
      </w:r>
      <w:r w:rsidRPr="00B14C03">
        <w:rPr>
          <w:rStyle w:val="StyleUnderline"/>
        </w:rPr>
        <w:t>05</w:t>
      </w:r>
      <w:r w:rsidRPr="00B14C03">
        <w:rPr>
          <w:sz w:val="16"/>
        </w:rPr>
        <w:t xml:space="preserve"> </w:t>
      </w:r>
      <w:r w:rsidRPr="00B14C03">
        <w:rPr>
          <w:rStyle w:val="StyleUnderline"/>
        </w:rPr>
        <w:t xml:space="preserve">more than 30,000 New York City transit </w:t>
      </w:r>
      <w:r w:rsidRPr="00332301">
        <w:rPr>
          <w:rStyle w:val="StyleUnderline"/>
          <w:highlight w:val="green"/>
        </w:rPr>
        <w:t>workers walked out over economic issues</w:t>
      </w:r>
      <w:r w:rsidRPr="00332301">
        <w:rPr>
          <w:sz w:val="16"/>
          <w:highlight w:val="green"/>
        </w:rPr>
        <w:t xml:space="preserve"> </w:t>
      </w:r>
      <w:r w:rsidRPr="00000853">
        <w:rPr>
          <w:rStyle w:val="StyleUnderline"/>
          <w:highlight w:val="green"/>
        </w:rPr>
        <w:t>despite the state</w:t>
      </w:r>
      <w:r w:rsidRPr="00B14C03">
        <w:rPr>
          <w:sz w:val="16"/>
        </w:rPr>
        <w:t xml:space="preserve"> of New York’s Taylor </w:t>
      </w:r>
      <w:r w:rsidRPr="00000853">
        <w:rPr>
          <w:rStyle w:val="StyleUnderline"/>
          <w:highlight w:val="green"/>
        </w:rPr>
        <w:t xml:space="preserve">Law, which prohibits all </w:t>
      </w:r>
      <w:r w:rsidRPr="00332301">
        <w:rPr>
          <w:rStyle w:val="StyleUnderline"/>
          <w:highlight w:val="green"/>
        </w:rPr>
        <w:t xml:space="preserve">public sector </w:t>
      </w:r>
      <w:r w:rsidRPr="00000853">
        <w:rPr>
          <w:rStyle w:val="StyleUnderline"/>
          <w:highlight w:val="green"/>
        </w:rPr>
        <w:t>strikes. Not only did the workers face the loss of</w:t>
      </w:r>
      <w:r w:rsidRPr="00B14C03">
        <w:rPr>
          <w:sz w:val="16"/>
        </w:rPr>
        <w:t xml:space="preserve"> two days’ </w:t>
      </w:r>
      <w:r w:rsidRPr="00000853">
        <w:rPr>
          <w:rStyle w:val="StyleUnderline"/>
          <w:highlight w:val="green"/>
        </w:rPr>
        <w:t>pay</w:t>
      </w:r>
      <w:r w:rsidRPr="00B14C03">
        <w:rPr>
          <w:sz w:val="16"/>
        </w:rPr>
        <w:t xml:space="preserve"> for each day on strike, but a </w:t>
      </w:r>
      <w:r w:rsidRPr="00332301">
        <w:rPr>
          <w:rStyle w:val="StyleUnderline"/>
          <w:highlight w:val="green"/>
        </w:rPr>
        <w:t xml:space="preserve">court ordered that the union be fined $1 million </w:t>
      </w:r>
      <w:r w:rsidRPr="00332301">
        <w:rPr>
          <w:rStyle w:val="Emphasis"/>
          <w:highlight w:val="green"/>
        </w:rPr>
        <w:t xml:space="preserve">per </w:t>
      </w:r>
      <w:r w:rsidRPr="00C0347D">
        <w:rPr>
          <w:rStyle w:val="Emphasis"/>
          <w:highlight w:val="green"/>
        </w:rPr>
        <w:t>day</w:t>
      </w:r>
      <w:r w:rsidRPr="00C0347D">
        <w:rPr>
          <w:rStyle w:val="StyleUnderline"/>
          <w:highlight w:val="green"/>
        </w:rPr>
        <w:t>. Union president</w:t>
      </w:r>
      <w:r w:rsidRPr="00B14C03">
        <w:rPr>
          <w:sz w:val="16"/>
        </w:rPr>
        <w:t xml:space="preserve"> Roger T</w:t>
      </w:r>
      <w:r w:rsidRPr="00B14C03">
        <w:rPr>
          <w:rStyle w:val="StyleUnderline"/>
        </w:rPr>
        <w:t xml:space="preserve">oussaint held firm, likening the strikers to Rosa Parks. “There is a higher calling than the law,” he </w:t>
      </w:r>
      <w:r w:rsidRPr="00C0347D">
        <w:rPr>
          <w:rStyle w:val="StyleUnderline"/>
          <w:highlight w:val="green"/>
        </w:rPr>
        <w:t>declared</w:t>
      </w:r>
      <w:r w:rsidRPr="00C0347D">
        <w:rPr>
          <w:rStyle w:val="StyleUnderline"/>
        </w:rPr>
        <w:t xml:space="preserve">. “That is </w:t>
      </w:r>
      <w:r w:rsidRPr="00332301">
        <w:rPr>
          <w:rStyle w:val="Emphasis"/>
          <w:highlight w:val="green"/>
        </w:rPr>
        <w:t>justice and equality.”</w:t>
      </w:r>
      <w:r w:rsidRPr="00332301">
        <w:rPr>
          <w:rStyle w:val="StyleUnderline"/>
          <w:highlight w:val="green"/>
        </w:rPr>
        <w:t xml:space="preserve"> </w:t>
      </w:r>
      <w:r w:rsidRPr="00C0347D">
        <w:rPr>
          <w:rStyle w:val="StyleUnderline"/>
        </w:rPr>
        <w:t>The</w:t>
      </w:r>
      <w:r w:rsidRPr="00B14C03">
        <w:rPr>
          <w:rStyle w:val="StyleUnderline"/>
        </w:rPr>
        <w:t xml:space="preserv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B14C03">
        <w:rPr>
          <w:rStyle w:val="StyleUnderline"/>
        </w:rPr>
        <w:t xml:space="preserve">The </w:t>
      </w:r>
      <w:r w:rsidRPr="00000853">
        <w:rPr>
          <w:rStyle w:val="StyleUnderline"/>
          <w:highlight w:val="green"/>
        </w:rPr>
        <w:t>workers</w:t>
      </w:r>
      <w:r w:rsidRPr="00B14C03">
        <w:rPr>
          <w:rStyle w:val="StyleUnderline"/>
        </w:rPr>
        <w:t xml:space="preserve"> were not staging a </w:t>
      </w:r>
      <w:r w:rsidRPr="00B14C03">
        <w:rPr>
          <w:rStyle w:val="Emphasis"/>
        </w:rPr>
        <w:t>symbolic event;</w:t>
      </w:r>
      <w:r w:rsidRPr="00B14C03">
        <w:rPr>
          <w:rStyle w:val="StyleUnderline"/>
        </w:rPr>
        <w:t xml:space="preserve"> they brought the city’s transit system </w:t>
      </w:r>
      <w:r w:rsidRPr="00B14C03">
        <w:rPr>
          <w:rStyle w:val="Emphasis"/>
        </w:rPr>
        <w:t>to a halt.</w:t>
      </w:r>
      <w:r w:rsidRPr="00B14C03">
        <w:rPr>
          <w:sz w:val="16"/>
        </w:rPr>
        <w:t xml:space="preserve"> </w:t>
      </w:r>
      <w:r w:rsidRPr="00000853">
        <w:rPr>
          <w:rStyle w:val="StyleUnderline"/>
        </w:rPr>
        <w:t xml:space="preserve">They </w:t>
      </w:r>
      <w:r w:rsidRPr="00000853">
        <w:rPr>
          <w:rStyle w:val="StyleUnderline"/>
          <w:highlight w:val="green"/>
        </w:rPr>
        <w:t xml:space="preserve">claimed their </w:t>
      </w:r>
      <w:r w:rsidRPr="00000853">
        <w:rPr>
          <w:rStyle w:val="Emphasis"/>
          <w:highlight w:val="green"/>
        </w:rPr>
        <w:t xml:space="preserve">fundamental right </w:t>
      </w:r>
      <w:r w:rsidRPr="00000853">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B14C03">
        <w:rPr>
          <w:rStyle w:val="StyleUnderline"/>
        </w:rPr>
        <w:t>did nothing at all.</w:t>
      </w:r>
      <w:r w:rsidRPr="00B14C03">
        <w:rPr>
          <w:sz w:val="16"/>
        </w:rPr>
        <w:t xml:space="preserve"> To </w:t>
      </w:r>
      <w:r w:rsidRPr="00CC0A93">
        <w:rPr>
          <w:rStyle w:val="StyleUnderline"/>
          <w:highlight w:val="green"/>
        </w:rPr>
        <w:t xml:space="preserve">anybody watching the drama unfold, the message was clear: </w:t>
      </w:r>
      <w:r w:rsidRPr="00CC0A93">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private sector unions faced an </w:t>
      </w:r>
      <w:r w:rsidRPr="00B14C03">
        <w:rPr>
          <w:rStyle w:val="Emphasis"/>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B14C03">
        <w:rPr>
          <w:rStyle w:val="StyleUnderline"/>
        </w:rPr>
        <w:t>Few embraced these radical strategies</w:t>
      </w:r>
      <w:r w:rsidRPr="00B14C03">
        <w:rPr>
          <w:sz w:val="16"/>
        </w:rPr>
        <w:t xml:space="preserve">. Today private sector union density is about 6.5 percent, not quite as low as Lerner predicted, but down from a high of over 30 percent in the mid-1950s. </w:t>
      </w:r>
      <w:r w:rsidRPr="00CC0A93">
        <w:rPr>
          <w:rStyle w:val="StyleUnderline"/>
          <w:sz w:val="32"/>
          <w:szCs w:val="32"/>
          <w:highlight w:val="green"/>
        </w:rPr>
        <w:t xml:space="preserve">Union decline matters. For half a century, it has moved in lock step with the </w:t>
      </w:r>
      <w:r w:rsidRPr="00CC0A93">
        <w:rPr>
          <w:rStyle w:val="Emphasis"/>
          <w:sz w:val="32"/>
          <w:szCs w:val="32"/>
          <w:highlight w:val="green"/>
        </w:rPr>
        <w:t>increase in income inequality</w:t>
      </w:r>
      <w:r w:rsidRPr="00CC0A93">
        <w:rPr>
          <w:rStyle w:val="Emphasis"/>
        </w:rPr>
        <w:t>.</w:t>
      </w:r>
      <w:r w:rsidRPr="00CC0A93">
        <w:rPr>
          <w:sz w:val="16"/>
        </w:rPr>
        <w:t xml:space="preserve"> </w:t>
      </w:r>
      <w:r w:rsidRPr="00CC0A93">
        <w:rPr>
          <w:rStyle w:val="StyleUnderline"/>
        </w:rPr>
        <w:t>Ac</w:t>
      </w:r>
      <w:r w:rsidRPr="00B14C03">
        <w:rPr>
          <w:rStyle w:val="StyleUnderline"/>
        </w:rPr>
        <w:t>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CC0A93">
        <w:rPr>
          <w:rStyle w:val="StyleUnderline"/>
          <w:highlight w:val="green"/>
        </w:rPr>
        <w:t>there has been an undeniable shift toward class politics</w:t>
      </w:r>
      <w:r w:rsidRPr="00B14C03">
        <w:rPr>
          <w:rStyle w:val="StyleUnderline"/>
        </w:rPr>
        <w:t>,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CC0A93">
        <w:rPr>
          <w:rStyle w:val="StyleUnderline"/>
          <w:highlight w:val="green"/>
        </w:rPr>
        <w:t>Building the labor movement</w:t>
      </w:r>
      <w:r w:rsidRPr="00B14C03">
        <w:rPr>
          <w:rStyle w:val="StyleUnderline"/>
        </w:rPr>
        <w:t xml:space="preserve"> in this period of danger and opportunity will require not only heeding Lerner’s call for a strategic shift and extralegal action; labor </w:t>
      </w:r>
      <w:r w:rsidRPr="00CC0A93">
        <w:rPr>
          <w:rStyle w:val="StyleUnderline"/>
          <w:highlight w:val="green"/>
        </w:rPr>
        <w:t>must</w:t>
      </w:r>
      <w:r w:rsidRPr="00B14C03">
        <w:rPr>
          <w:rStyle w:val="StyleUnderline"/>
        </w:rPr>
        <w:t xml:space="preserve"> also </w:t>
      </w:r>
      <w:r w:rsidRPr="00CC0A93">
        <w:rPr>
          <w:rStyle w:val="Emphasis"/>
          <w:highlight w:val="green"/>
        </w:rPr>
        <w:t>reclaim the right to strike</w:t>
      </w:r>
      <w:r w:rsidRPr="00CC0A93">
        <w:rPr>
          <w:rStyle w:val="StyleUnderline"/>
          <w:highlight w:val="green"/>
        </w:rPr>
        <w:t xml:space="preserve"> and confront the deep structural disabilities that impede unions from challenging corporate power</w:t>
      </w:r>
      <w:r w:rsidRPr="00B14C03">
        <w:rPr>
          <w:rStyle w:val="StyleUnderline"/>
        </w:rPr>
        <w:t>.</w:t>
      </w:r>
    </w:p>
    <w:p w14:paraId="1C0D8EE0" w14:textId="77777777" w:rsidR="00244C33" w:rsidRPr="002B65FA" w:rsidRDefault="00244C33" w:rsidP="00244C33">
      <w:pPr>
        <w:pStyle w:val="Heading4"/>
      </w:pPr>
      <w:r>
        <w:t>5</w:t>
      </w:r>
      <w:r w:rsidRPr="002B65FA">
        <w:t>. Statistically economic inequality outweighs war</w:t>
      </w:r>
    </w:p>
    <w:p w14:paraId="4F2EDDD9" w14:textId="77777777" w:rsidR="00244C33" w:rsidRPr="002B65FA" w:rsidRDefault="00244C33" w:rsidP="00244C33">
      <w:pPr>
        <w:rPr>
          <w:rStyle w:val="Style13ptBold"/>
        </w:rPr>
      </w:pPr>
      <w:r w:rsidRPr="002B65FA">
        <w:rPr>
          <w:rStyle w:val="Style13ptBold"/>
        </w:rPr>
        <w:t>Richter, PhD/EMT, 15</w:t>
      </w:r>
    </w:p>
    <w:p w14:paraId="5401A9B1" w14:textId="77777777" w:rsidR="00244C33" w:rsidRPr="002B65FA" w:rsidRDefault="00244C33" w:rsidP="00244C33">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ED7DFAA" w14:textId="77777777" w:rsidR="00244C33" w:rsidRPr="002B65FA" w:rsidRDefault="00244C33" w:rsidP="00244C33">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CC0A93">
        <w:rPr>
          <w:sz w:val="16"/>
          <w:highlight w:val="green"/>
        </w:rPr>
        <w:t>d</w:t>
      </w:r>
      <w:r w:rsidRPr="00CC0A93">
        <w:rPr>
          <w:rStyle w:val="StyleUnderline"/>
          <w:highlight w:val="green"/>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2B65FA">
        <w:rPr>
          <w:rStyle w:val="StyleUnderline"/>
        </w:rPr>
        <w:t xml:space="preserve">Gilligan </w:t>
      </w:r>
      <w:r w:rsidRPr="00CC0A93">
        <w:rPr>
          <w:rStyle w:val="StyleUnderline"/>
          <w:highlight w:val="green"/>
        </w:rPr>
        <w:t>defines structural violence as “the increased rates of death and disability suffered by those who occupy the bottom rungs of society</w:t>
      </w:r>
      <w:r w:rsidRPr="002B65FA">
        <w:rPr>
          <w:rStyle w:val="StyleUnderline"/>
        </w:rPr>
        <w:t>,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w:t>
      </w:r>
      <w:proofErr w:type="gramStart"/>
      <w:r w:rsidRPr="002B65FA">
        <w:rPr>
          <w:sz w:val="16"/>
        </w:rPr>
        <w:t>military</w:t>
      </w:r>
      <w:proofErr w:type="gramEnd"/>
      <w:r w:rsidRPr="002B65FA">
        <w:rPr>
          <w:sz w:val="16"/>
        </w:rPr>
        <w:t xml:space="preserve"> or political wars) violence thusly: </w:t>
      </w:r>
      <w:r w:rsidRPr="00CC0A93">
        <w:rPr>
          <w:rStyle w:val="StyleUnderline"/>
        </w:rPr>
        <w:t>Every fifteen years</w:t>
      </w:r>
      <w:r w:rsidRPr="002B65FA">
        <w:rPr>
          <w:sz w:val="16"/>
        </w:rPr>
        <w:t xml:space="preserve">, on the average, </w:t>
      </w:r>
      <w:r w:rsidRPr="00CC0A93">
        <w:rPr>
          <w:rStyle w:val="StyleUnderline"/>
          <w:highlight w:val="green"/>
        </w:rPr>
        <w:t>as many people die because of relative poverty as would he killed in a nuclear war</w:t>
      </w:r>
      <w:r w:rsidRPr="002B65FA">
        <w:rPr>
          <w:sz w:val="16"/>
        </w:rPr>
        <w:t xml:space="preserve"> that caused 232 million deaths: and </w:t>
      </w:r>
      <w:r w:rsidRPr="00CC0A93">
        <w:rPr>
          <w:rStyle w:val="StyleUnderline"/>
          <w:highlight w:val="green"/>
        </w:rPr>
        <w:t>every single year, two to three times</w:t>
      </w:r>
      <w:r w:rsidRPr="002B65FA">
        <w:rPr>
          <w:sz w:val="16"/>
        </w:rPr>
        <w:t xml:space="preserve"> as many people </w:t>
      </w:r>
      <w:r w:rsidRPr="00CC0A93">
        <w:rPr>
          <w:rStyle w:val="StyleUnderline"/>
          <w:highlight w:val="green"/>
        </w:rPr>
        <w:t>die from poverty</w:t>
      </w:r>
      <w:r w:rsidRPr="002B65FA">
        <w:rPr>
          <w:sz w:val="16"/>
        </w:rPr>
        <w:t xml:space="preserve"> throughout the world </w:t>
      </w:r>
      <w:r w:rsidRPr="00CC0A93">
        <w:rPr>
          <w:rStyle w:val="StyleUnderline"/>
          <w:highlight w:val="green"/>
        </w:rPr>
        <w:t>as were killed by the Nazi genocide</w:t>
      </w:r>
      <w:r w:rsidRPr="002B65FA">
        <w:rPr>
          <w:sz w:val="16"/>
        </w:rPr>
        <w:t xml:space="preserve"> of the Jews over a six-year period. </w:t>
      </w:r>
      <w:r w:rsidRPr="002B65FA">
        <w:rPr>
          <w:rStyle w:val="StyleUnderline"/>
        </w:rPr>
        <w:t>This is.</w:t>
      </w:r>
      <w:r w:rsidRPr="002B65FA">
        <w:rPr>
          <w:sz w:val="16"/>
        </w:rPr>
        <w:t xml:space="preserve"> in effect, </w:t>
      </w:r>
      <w:r w:rsidRPr="00BF07D0">
        <w:rPr>
          <w:rStyle w:val="Emphasis"/>
          <w:highlight w:val="green"/>
        </w:rPr>
        <w:t xml:space="preserve">the equivalent of an ongoing, unending, </w:t>
      </w:r>
      <w:r w:rsidRPr="00BC7158">
        <w:rPr>
          <w:rStyle w:val="Emphasis"/>
        </w:rPr>
        <w:t xml:space="preserve">in fact accelerating, </w:t>
      </w:r>
      <w:r w:rsidRPr="00BF07D0">
        <w:rPr>
          <w:rStyle w:val="Emphasis"/>
          <w:highlight w:val="green"/>
        </w:rPr>
        <w:t>thermonuclear war</w:t>
      </w:r>
      <w:r w:rsidRPr="002B65FA">
        <w:rPr>
          <w:rStyle w:val="Emphasis"/>
        </w:rPr>
        <w:t xml:space="preserve">. </w:t>
      </w:r>
      <w:r w:rsidRPr="002B65FA">
        <w:rPr>
          <w:sz w:val="16"/>
        </w:rPr>
        <w:t xml:space="preserve">or genocide </w:t>
      </w:r>
      <w:r w:rsidRPr="002B65FA">
        <w:rPr>
          <w:rStyle w:val="StyleUnderline"/>
        </w:rPr>
        <w:t xml:space="preserve">on the weak and poor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AAC59F9" w14:textId="77777777" w:rsidR="00244C33" w:rsidRPr="002B65FA" w:rsidRDefault="00244C33" w:rsidP="00244C33">
      <w:pPr>
        <w:pStyle w:val="Heading4"/>
      </w:pPr>
      <w:r>
        <w:t>6</w:t>
      </w:r>
      <w:r w:rsidRPr="002B65FA">
        <w:t>. Economic inequality causes US civil war-</w:t>
      </w:r>
      <w:r>
        <w:t xml:space="preserve"> </w:t>
      </w:r>
      <w:r w:rsidRPr="002B65FA">
        <w:t xml:space="preserve">this card answers every 1NC response </w:t>
      </w:r>
    </w:p>
    <w:p w14:paraId="6104576F" w14:textId="77777777" w:rsidR="00244C33" w:rsidRPr="002B65FA" w:rsidRDefault="00244C33" w:rsidP="00244C33">
      <w:pPr>
        <w:rPr>
          <w:rStyle w:val="Style13ptBold"/>
        </w:rPr>
      </w:pPr>
      <w:proofErr w:type="spellStart"/>
      <w:r w:rsidRPr="002B65FA">
        <w:rPr>
          <w:rStyle w:val="Style13ptBold"/>
        </w:rPr>
        <w:t>Aldhous</w:t>
      </w:r>
      <w:proofErr w:type="spellEnd"/>
      <w:r w:rsidRPr="002B65FA">
        <w:rPr>
          <w:rStyle w:val="Style13ptBold"/>
        </w:rPr>
        <w:t xml:space="preserve"> 10-24-20</w:t>
      </w:r>
    </w:p>
    <w:p w14:paraId="7E9B1D14" w14:textId="77777777" w:rsidR="00244C33" w:rsidRPr="002B65FA" w:rsidRDefault="00244C33" w:rsidP="00244C33">
      <w:pPr>
        <w:rPr>
          <w:sz w:val="16"/>
        </w:rPr>
      </w:pPr>
      <w:r w:rsidRPr="002B65FA">
        <w:rPr>
          <w:sz w:val="16"/>
        </w:rPr>
        <w:t>(Peter, https://www.buzzfeednews.com/article/peteraldhous/political-violence-inequality-us-election)4r</w:t>
      </w:r>
    </w:p>
    <w:p w14:paraId="1FB78DB7" w14:textId="77777777" w:rsidR="00244C33" w:rsidRPr="006800B5" w:rsidRDefault="00244C33" w:rsidP="00244C33">
      <w:pPr>
        <w:rPr>
          <w:sz w:val="14"/>
        </w:rPr>
      </w:pPr>
      <w:r w:rsidRPr="006800B5">
        <w:rPr>
          <w:sz w:val="14"/>
        </w:rPr>
        <w:t xml:space="preserve">Many </w:t>
      </w:r>
      <w:r w:rsidRPr="002B65FA">
        <w:rPr>
          <w:rStyle w:val="StyleUnderline"/>
        </w:rPr>
        <w:t>Americans are clinging to the idea that</w:t>
      </w:r>
      <w:r w:rsidRPr="006800B5">
        <w:rPr>
          <w:sz w:val="14"/>
        </w:rPr>
        <w:t xml:space="preserve"> </w:t>
      </w:r>
      <w:r w:rsidRPr="002B65FA">
        <w:rPr>
          <w:rStyle w:val="StyleUnderline"/>
        </w:rPr>
        <w:t>if</w:t>
      </w:r>
      <w:r w:rsidRPr="006800B5">
        <w:rPr>
          <w:sz w:val="14"/>
        </w:rPr>
        <w:t xml:space="preserve"> Joe </w:t>
      </w:r>
      <w:r w:rsidRPr="002B65FA">
        <w:rPr>
          <w:rStyle w:val="StyleUnderline"/>
        </w:rPr>
        <w:t>Biden wins</w:t>
      </w:r>
      <w:r w:rsidRPr="006800B5">
        <w:rPr>
          <w:sz w:val="14"/>
        </w:rPr>
        <w:t xml:space="preserve"> the presidential election, </w:t>
      </w:r>
      <w:r w:rsidRPr="002B65FA">
        <w:rPr>
          <w:rStyle w:val="Emphasis"/>
        </w:rPr>
        <w:t>calm can return</w:t>
      </w:r>
      <w:r w:rsidRPr="006800B5">
        <w:rPr>
          <w:sz w:val="14"/>
        </w:rPr>
        <w:t xml:space="preserve"> to a nation riven by protests and rattled by President Donald Trump’s authoritarian rhetoric. </w:t>
      </w:r>
      <w:r w:rsidRPr="002B65FA">
        <w:rPr>
          <w:rStyle w:val="Emphasis"/>
        </w:rPr>
        <w:t>Not so fast</w:t>
      </w:r>
      <w:r w:rsidRPr="006800B5">
        <w:rPr>
          <w:sz w:val="14"/>
        </w:rPr>
        <w:t xml:space="preserve">, </w:t>
      </w:r>
      <w:r w:rsidRPr="002B65FA">
        <w:rPr>
          <w:rStyle w:val="StyleUnderline"/>
        </w:rPr>
        <w:t>caution two academics who</w:t>
      </w:r>
      <w:r w:rsidRPr="006800B5">
        <w:rPr>
          <w:sz w:val="14"/>
        </w:rPr>
        <w:t xml:space="preserve"> claim they have </w:t>
      </w:r>
      <w:r w:rsidRPr="002B65FA">
        <w:rPr>
          <w:rStyle w:val="StyleUnderline"/>
        </w:rPr>
        <w:t>devised a measure of political instability that shows</w:t>
      </w:r>
      <w:r w:rsidRPr="006800B5">
        <w:rPr>
          <w:sz w:val="14"/>
        </w:rPr>
        <w:t xml:space="preserve"> that </w:t>
      </w:r>
      <w:r w:rsidRPr="006800B5">
        <w:rPr>
          <w:rStyle w:val="Emphasis"/>
          <w:highlight w:val="green"/>
        </w:rPr>
        <w:t>the nation will still be a powder keg that is waiting to blow</w:t>
      </w:r>
      <w:r w:rsidRPr="006800B5">
        <w:rPr>
          <w:sz w:val="14"/>
        </w:rPr>
        <w:t xml:space="preserve">, </w:t>
      </w:r>
      <w:r w:rsidRPr="002B65FA">
        <w:rPr>
          <w:rStyle w:val="StyleUnderline"/>
        </w:rPr>
        <w:t>even if a Biden landslide</w:t>
      </w:r>
      <w:r w:rsidRPr="006800B5">
        <w:rPr>
          <w:sz w:val="14"/>
        </w:rPr>
        <w:t xml:space="preserve"> means that Trump has little choice but to step aside. “</w:t>
      </w:r>
      <w:r w:rsidRPr="006800B5">
        <w:rPr>
          <w:rStyle w:val="StyleUnderline"/>
        </w:rPr>
        <w:t>The tendency is to blame Trump</w:t>
      </w:r>
      <w:r w:rsidRPr="002B65FA">
        <w:rPr>
          <w:rStyle w:val="StyleUnderline"/>
        </w:rPr>
        <w:t>, but I don’t</w:t>
      </w:r>
      <w:r w:rsidRPr="006800B5">
        <w:rPr>
          <w:sz w:val="14"/>
        </w:rPr>
        <w:t xml:space="preserve"> really </w:t>
      </w:r>
      <w:r w:rsidRPr="002B65FA">
        <w:rPr>
          <w:rStyle w:val="StyleUnderline"/>
        </w:rPr>
        <w:t xml:space="preserve">agree </w:t>
      </w:r>
      <w:r w:rsidRPr="006800B5">
        <w:rPr>
          <w:sz w:val="14"/>
        </w:rPr>
        <w:t xml:space="preserve">with that,” Peter </w:t>
      </w:r>
      <w:proofErr w:type="spellStart"/>
      <w:r w:rsidRPr="002B65FA">
        <w:rPr>
          <w:rStyle w:val="StyleUnderline"/>
        </w:rPr>
        <w:t>Turchin</w:t>
      </w:r>
      <w:proofErr w:type="spellEnd"/>
      <w:r w:rsidRPr="002B65FA">
        <w:rPr>
          <w:rStyle w:val="StyleUnderline"/>
        </w:rPr>
        <w:t>, an evolutionary anthropologist</w:t>
      </w:r>
      <w:r w:rsidRPr="006800B5">
        <w:rPr>
          <w:sz w:val="14"/>
        </w:rPr>
        <w:t xml:space="preserve"> at the University of Connecticut </w:t>
      </w:r>
      <w:r w:rsidRPr="002B65FA">
        <w:rPr>
          <w:rStyle w:val="StyleUnderline"/>
        </w:rPr>
        <w:t>who studies</w:t>
      </w:r>
      <w:r w:rsidRPr="006800B5">
        <w:rPr>
          <w:sz w:val="14"/>
        </w:rPr>
        <w:t xml:space="preserve"> the forces that drive </w:t>
      </w:r>
      <w:r w:rsidRPr="002B65FA">
        <w:rPr>
          <w:rStyle w:val="Emphasis"/>
        </w:rPr>
        <w:t>political instability</w:t>
      </w:r>
      <w:r w:rsidRPr="006800B5">
        <w:rPr>
          <w:sz w:val="14"/>
        </w:rPr>
        <w:t xml:space="preserve">, </w:t>
      </w:r>
      <w:r w:rsidRPr="002B65FA">
        <w:rPr>
          <w:rStyle w:val="StyleUnderline"/>
        </w:rPr>
        <w:t>told BuzzFeed News. “</w:t>
      </w:r>
      <w:r w:rsidRPr="006800B5">
        <w:rPr>
          <w:rStyle w:val="StyleUnderline"/>
        </w:rPr>
        <w:t xml:space="preserve">Trump is really </w:t>
      </w:r>
      <w:r w:rsidRPr="006800B5">
        <w:rPr>
          <w:rStyle w:val="Emphasis"/>
        </w:rPr>
        <w:t xml:space="preserve">not </w:t>
      </w:r>
      <w:r w:rsidRPr="006800B5">
        <w:rPr>
          <w:rStyle w:val="Emphasis"/>
          <w:highlight w:val="green"/>
        </w:rPr>
        <w:t>the deep structural cause</w:t>
      </w:r>
      <w:r w:rsidRPr="006800B5">
        <w:rPr>
          <w:rStyle w:val="Emphasis"/>
        </w:rPr>
        <w:t>.”</w:t>
      </w:r>
      <w:r w:rsidRPr="006800B5">
        <w:rPr>
          <w:rStyle w:val="StyleUnderline"/>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6800B5">
        <w:rPr>
          <w:sz w:val="14"/>
        </w:rPr>
        <w:t xml:space="preserve"> </w:t>
      </w:r>
      <w:r w:rsidRPr="002B65FA">
        <w:rPr>
          <w:rStyle w:val="StyleUnderline"/>
        </w:rPr>
        <w:t>George Mason</w:t>
      </w:r>
      <w:r w:rsidRPr="006800B5">
        <w:rPr>
          <w:sz w:val="14"/>
        </w:rPr>
        <w:t xml:space="preserve"> University </w:t>
      </w:r>
      <w:r w:rsidRPr="002B65FA">
        <w:rPr>
          <w:rStyle w:val="StyleUnderline"/>
        </w:rPr>
        <w:t>sociologist</w:t>
      </w:r>
      <w:r w:rsidRPr="006800B5">
        <w:rPr>
          <w:sz w:val="14"/>
        </w:rPr>
        <w:t xml:space="preserve"> Jack </w:t>
      </w:r>
      <w:r w:rsidRPr="002B65FA">
        <w:rPr>
          <w:rStyle w:val="StyleUnderline"/>
        </w:rPr>
        <w:t>Goldstone</w:t>
      </w:r>
      <w:r w:rsidRPr="006800B5">
        <w:rPr>
          <w:sz w:val="14"/>
        </w:rPr>
        <w:t xml:space="preserve">, </w:t>
      </w:r>
      <w:r w:rsidRPr="006800B5">
        <w:rPr>
          <w:rStyle w:val="Emphasis"/>
          <w:highlight w:val="green"/>
        </w:rPr>
        <w:t>is the corrosive effect of inequality on society</w:t>
      </w:r>
      <w:r w:rsidRPr="006800B5">
        <w:rPr>
          <w:sz w:val="14"/>
          <w:highlight w:val="green"/>
        </w:rPr>
        <w:t>.</w:t>
      </w:r>
      <w:r w:rsidRPr="006800B5">
        <w:rPr>
          <w:sz w:val="14"/>
        </w:rPr>
        <w:t xml:space="preserve"> They believe they have a model that explains how </w:t>
      </w:r>
      <w:r w:rsidRPr="006800B5">
        <w:rPr>
          <w:rStyle w:val="StyleUnderline"/>
          <w:highlight w:val="green"/>
        </w:rPr>
        <w:t xml:space="preserve">inequality escalates and leads to </w:t>
      </w:r>
      <w:r w:rsidRPr="006800B5">
        <w:rPr>
          <w:rStyle w:val="Emphasis"/>
          <w:highlight w:val="green"/>
        </w:rPr>
        <w:t>political instability</w:t>
      </w:r>
      <w:r w:rsidRPr="006800B5">
        <w:rPr>
          <w:sz w:val="14"/>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6800B5">
        <w:rPr>
          <w:sz w:val="14"/>
        </w:rPr>
        <w:t xml:space="preserve">, or PSI. It incorporates measures of wage stagnation, national debt, competition between elites, distrust in government, urbanization, and the age structure of the population. </w:t>
      </w:r>
      <w:proofErr w:type="spellStart"/>
      <w:r w:rsidRPr="006800B5">
        <w:rPr>
          <w:sz w:val="14"/>
        </w:rPr>
        <w:t>Turchin</w:t>
      </w:r>
      <w:proofErr w:type="spellEnd"/>
      <w:r w:rsidRPr="006800B5">
        <w:rPr>
          <w:sz w:val="14"/>
        </w:rPr>
        <w:t xml:space="preserve"> raised warning signs of a coming storm a decade ago, predicting that instability would peak in the years around 2020. “In the United States, </w:t>
      </w:r>
      <w:r w:rsidRPr="006800B5">
        <w:rPr>
          <w:rStyle w:val="StyleUnderline"/>
          <w:highlight w:val="green"/>
        </w:rPr>
        <w:t>we have stagnating</w:t>
      </w:r>
      <w:r w:rsidRPr="006800B5">
        <w:rPr>
          <w:sz w:val="14"/>
        </w:rPr>
        <w:t xml:space="preserve"> or declining real </w:t>
      </w:r>
      <w:r w:rsidRPr="006800B5">
        <w:rPr>
          <w:rStyle w:val="StyleUnderline"/>
          <w:highlight w:val="green"/>
        </w:rPr>
        <w:t>wages, a growing gap between rich and poor</w:t>
      </w:r>
      <w:r w:rsidRPr="002B65FA">
        <w:rPr>
          <w:rStyle w:val="StyleUnderline"/>
        </w:rPr>
        <w:t>,</w:t>
      </w:r>
      <w:r w:rsidRPr="006800B5">
        <w:rPr>
          <w:sz w:val="14"/>
        </w:rPr>
        <w:t xml:space="preserve"> overproduction of young graduates with advanced degrees, and exploding public debt,” he wrote, in a letter to the journal Nature. “</w:t>
      </w:r>
      <w:r w:rsidRPr="006800B5">
        <w:rPr>
          <w:rStyle w:val="StyleUnderline"/>
          <w:highlight w:val="green"/>
        </w:rPr>
        <w:t xml:space="preserve">Historically, such developments have served as leading indicators </w:t>
      </w:r>
      <w:r w:rsidRPr="006800B5">
        <w:rPr>
          <w:rStyle w:val="Emphasis"/>
          <w:highlight w:val="green"/>
        </w:rPr>
        <w:t>of looming political instability</w:t>
      </w:r>
      <w:r w:rsidRPr="002B65FA">
        <w:rPr>
          <w:rStyle w:val="Emphasis"/>
        </w:rPr>
        <w:t>.”</w:t>
      </w:r>
      <w:r w:rsidRPr="002B65FA">
        <w:rPr>
          <w:rStyle w:val="StyleUnderline"/>
        </w:rPr>
        <w:t xml:space="preserve"> Today</w:t>
      </w:r>
      <w:r w:rsidRPr="006800B5">
        <w:rPr>
          <w:sz w:val="14"/>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6800B5">
        <w:rPr>
          <w:sz w:val="14"/>
        </w:rPr>
        <w:t xml:space="preserve">. </w:t>
      </w:r>
      <w:r w:rsidRPr="002B65FA">
        <w:rPr>
          <w:rStyle w:val="StyleUnderline"/>
        </w:rPr>
        <w:t xml:space="preserve">We live in a </w:t>
      </w:r>
      <w:r w:rsidRPr="002B65FA">
        <w:rPr>
          <w:rStyle w:val="Emphasis"/>
        </w:rPr>
        <w:t>pandemic hellscape</w:t>
      </w:r>
      <w:r w:rsidRPr="002B65FA">
        <w:rPr>
          <w:rStyle w:val="StyleUnderline"/>
        </w:rPr>
        <w:t xml:space="preserve"> that has disproportionately harmed Black and brown Americans and those </w:t>
      </w:r>
      <w:r w:rsidRPr="002B65FA">
        <w:rPr>
          <w:rStyle w:val="Emphasis"/>
        </w:rPr>
        <w:t>living in poverty</w:t>
      </w:r>
      <w:r w:rsidRPr="006800B5">
        <w:rPr>
          <w:sz w:val="14"/>
        </w:rPr>
        <w:t xml:space="preserve">. </w:t>
      </w:r>
      <w:r w:rsidRPr="006800B5">
        <w:rPr>
          <w:rStyle w:val="Emphasis"/>
          <w:highlight w:val="green"/>
        </w:rPr>
        <w:t>We have widespread civil unrest over racial injustice</w:t>
      </w:r>
      <w:r w:rsidRPr="006800B5">
        <w:rPr>
          <w:sz w:val="14"/>
          <w:highlight w:val="green"/>
        </w:rPr>
        <w:t xml:space="preserve">. </w:t>
      </w:r>
      <w:r w:rsidRPr="006800B5">
        <w:rPr>
          <w:sz w:val="14"/>
        </w:rPr>
        <w:t xml:space="preserve">And we are hurtling toward an election in which Trump is stoking unfounded fears of voter fraud and refusing to commit to a peaceful transition of power. In August, </w:t>
      </w:r>
      <w:proofErr w:type="spellStart"/>
      <w:r w:rsidRPr="006800B5">
        <w:rPr>
          <w:rStyle w:val="StyleUnderline"/>
        </w:rPr>
        <w:t>Turchin</w:t>
      </w:r>
      <w:proofErr w:type="spellEnd"/>
      <w:r w:rsidRPr="006800B5">
        <w:rPr>
          <w:rStyle w:val="StyleUnderline"/>
        </w:rPr>
        <w:t xml:space="preserve"> gave himself a pat on the back</w:t>
      </w:r>
      <w:r w:rsidRPr="006800B5">
        <w:rPr>
          <w:sz w:val="14"/>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6800B5">
        <w:rPr>
          <w:rStyle w:val="Emphasis"/>
          <w:highlight w:val="green"/>
        </w:rPr>
        <w:t>much worse is to come</w:t>
      </w:r>
      <w:r w:rsidRPr="002B65FA">
        <w:rPr>
          <w:rStyle w:val="Emphasis"/>
        </w:rPr>
        <w:t>.</w:t>
      </w:r>
      <w:r w:rsidRPr="002B65FA">
        <w:rPr>
          <w:rStyle w:val="StyleUnderline"/>
        </w:rPr>
        <w:t xml:space="preserve"> The </w:t>
      </w:r>
      <w:r w:rsidRPr="006800B5">
        <w:rPr>
          <w:rStyle w:val="StyleUnderline"/>
          <w:highlight w:val="green"/>
        </w:rPr>
        <w:t>political stress</w:t>
      </w:r>
      <w:r w:rsidRPr="002B65FA">
        <w:rPr>
          <w:rStyle w:val="StyleUnderline"/>
        </w:rPr>
        <w:t xml:space="preserve"> indicator for the US </w:t>
      </w:r>
      <w:r w:rsidRPr="006800B5">
        <w:rPr>
          <w:rStyle w:val="StyleUnderline"/>
          <w:highlight w:val="green"/>
        </w:rPr>
        <w:t>is rising rapidly</w:t>
      </w:r>
      <w:r w:rsidRPr="006800B5">
        <w:rPr>
          <w:sz w:val="14"/>
          <w:highlight w:val="green"/>
        </w:rPr>
        <w:t xml:space="preserve">, </w:t>
      </w:r>
      <w:r w:rsidRPr="006800B5">
        <w:rPr>
          <w:rStyle w:val="Emphasis"/>
          <w:highlight w:val="green"/>
        </w:rPr>
        <w:t>much like it did before the Civil War</w:t>
      </w:r>
      <w:r w:rsidRPr="006800B5">
        <w:rPr>
          <w:sz w:val="14"/>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6800B5">
        <w:rPr>
          <w:sz w:val="14"/>
        </w:rPr>
        <w:t xml:space="preserve">, with the 2020 election serving as a potential “fire-starter” event. </w:t>
      </w:r>
      <w:r w:rsidRPr="002B65FA">
        <w:rPr>
          <w:rStyle w:val="StyleUnderline"/>
        </w:rPr>
        <w:t>Goldstone has some credentials in predicting conflict</w:t>
      </w:r>
      <w:r w:rsidRPr="006800B5">
        <w:rPr>
          <w:sz w:val="14"/>
        </w:rPr>
        <w:t xml:space="preserve">. </w:t>
      </w:r>
      <w:r w:rsidRPr="002B65FA">
        <w:rPr>
          <w:rStyle w:val="StyleUnderline"/>
        </w:rPr>
        <w:t>In 1994</w:t>
      </w:r>
      <w:r w:rsidRPr="006800B5">
        <w:rPr>
          <w:sz w:val="14"/>
        </w:rPr>
        <w:t xml:space="preserve">, shortly </w:t>
      </w:r>
      <w:r w:rsidRPr="002B65FA">
        <w:rPr>
          <w:rStyle w:val="StyleUnderline"/>
        </w:rPr>
        <w:t>after</w:t>
      </w:r>
      <w:r w:rsidRPr="006800B5">
        <w:rPr>
          <w:sz w:val="14"/>
        </w:rPr>
        <w:t xml:space="preserve"> the US military’s ill-fated efforts to support UN intervention in Somalia’s civil war, which led to </w:t>
      </w:r>
      <w:r w:rsidRPr="002B65FA">
        <w:rPr>
          <w:rStyle w:val="StyleUnderline"/>
        </w:rPr>
        <w:t>the downing of two Black Hawk helicopters</w:t>
      </w:r>
      <w:r w:rsidRPr="006800B5">
        <w:rPr>
          <w:sz w:val="14"/>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6800B5">
        <w:rPr>
          <w:sz w:val="14"/>
        </w:rPr>
        <w:t xml:space="preserve">. </w:t>
      </w:r>
      <w:r w:rsidRPr="002B65FA">
        <w:rPr>
          <w:rStyle w:val="StyleUnderline"/>
        </w:rPr>
        <w:t>This group of academic social scientists was asked to identify factors that predict when a nation is likely to spiral into chaos</w:t>
      </w:r>
      <w:r w:rsidRPr="006800B5">
        <w:rPr>
          <w:sz w:val="14"/>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6800B5">
        <w:rPr>
          <w:sz w:val="14"/>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6800B5">
        <w:rPr>
          <w:sz w:val="14"/>
        </w:rPr>
        <w:t xml:space="preserve">He didn’t think of applying a similar approach to assess the risk of political conflict in the US until </w:t>
      </w:r>
      <w:proofErr w:type="spellStart"/>
      <w:r w:rsidRPr="006800B5">
        <w:rPr>
          <w:sz w:val="14"/>
        </w:rPr>
        <w:t>Turchin</w:t>
      </w:r>
      <w:proofErr w:type="spellEnd"/>
      <w:r w:rsidRPr="006800B5">
        <w:rPr>
          <w:sz w:val="14"/>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6800B5">
        <w:rPr>
          <w:sz w:val="14"/>
        </w:rPr>
        <w:t xml:space="preserve"> after the 2020 election, </w:t>
      </w:r>
      <w:r w:rsidRPr="002B65FA">
        <w:rPr>
          <w:rStyle w:val="StyleUnderline"/>
        </w:rPr>
        <w:t>even if Trump is defeated and goes quietly</w:t>
      </w:r>
      <w:r w:rsidRPr="006800B5">
        <w:rPr>
          <w:sz w:val="14"/>
        </w:rPr>
        <w:t xml:space="preserve">. </w:t>
      </w:r>
      <w:r w:rsidRPr="002B65FA">
        <w:rPr>
          <w:rStyle w:val="StyleUnderline"/>
        </w:rPr>
        <w:t>“If those trends continue after Trump departs, then the risks and the occurrence of violence will likely continue,”</w:t>
      </w:r>
      <w:r w:rsidRPr="006800B5">
        <w:rPr>
          <w:sz w:val="14"/>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6800B5">
        <w:rPr>
          <w:sz w:val="14"/>
        </w:rPr>
        <w:t xml:space="preserve"> </w:t>
      </w:r>
      <w:r w:rsidRPr="002B65FA">
        <w:rPr>
          <w:rStyle w:val="StyleUnderline"/>
        </w:rPr>
        <w:t>One key concern,</w:t>
      </w:r>
      <w:r w:rsidRPr="006800B5">
        <w:rPr>
          <w:sz w:val="14"/>
        </w:rPr>
        <w:t xml:space="preserve"> according to Goldstone, is that </w:t>
      </w:r>
      <w:r w:rsidRPr="00C03CFA">
        <w:rPr>
          <w:rStyle w:val="Emphasis"/>
          <w:highlight w:val="green"/>
        </w:rPr>
        <w:t>people across the political spectrum have lost faith in government and political institutions</w:t>
      </w:r>
      <w:r w:rsidRPr="006800B5">
        <w:rPr>
          <w:sz w:val="14"/>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6800B5">
        <w:rPr>
          <w:sz w:val="14"/>
        </w:rPr>
        <w:t>Turchin</w:t>
      </w:r>
      <w:proofErr w:type="spellEnd"/>
      <w:r w:rsidRPr="006800B5">
        <w:rPr>
          <w:sz w:val="14"/>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6800B5">
        <w:rPr>
          <w:sz w:val="14"/>
        </w:rPr>
        <w:t>“</w:t>
      </w:r>
      <w:r w:rsidRPr="00C03CFA">
        <w:rPr>
          <w:rStyle w:val="StyleUnderline"/>
          <w:highlight w:val="green"/>
        </w:rPr>
        <w:t xml:space="preserve">The social system that we live in </w:t>
      </w:r>
      <w:r w:rsidRPr="00C03CFA">
        <w:rPr>
          <w:rStyle w:val="Emphasis"/>
          <w:highlight w:val="green"/>
        </w:rPr>
        <w:t>is extremely fragile</w:t>
      </w:r>
      <w:r w:rsidRPr="002B65FA">
        <w:rPr>
          <w:rStyle w:val="Emphasis"/>
        </w:rPr>
        <w:t>,</w:t>
      </w:r>
      <w:r w:rsidRPr="006800B5">
        <w:rPr>
          <w:sz w:val="14"/>
        </w:rPr>
        <w:t xml:space="preserve"> </w:t>
      </w:r>
      <w:proofErr w:type="spellStart"/>
      <w:r w:rsidRPr="006800B5">
        <w:rPr>
          <w:sz w:val="14"/>
        </w:rPr>
        <w:t>Turchin</w:t>
      </w:r>
      <w:proofErr w:type="spellEnd"/>
      <w:r w:rsidRPr="006800B5">
        <w:rPr>
          <w:sz w:val="14"/>
        </w:rPr>
        <w:t xml:space="preserve"> said. </w:t>
      </w:r>
      <w:r w:rsidRPr="002B65FA">
        <w:rPr>
          <w:rStyle w:val="StyleUnderline"/>
        </w:rPr>
        <w:t>Other social scientists</w:t>
      </w:r>
      <w:r w:rsidRPr="006800B5">
        <w:rPr>
          <w:sz w:val="14"/>
        </w:rPr>
        <w:t xml:space="preserve"> consulted by BuzzFeed News </w:t>
      </w:r>
      <w:r w:rsidRPr="002B65FA">
        <w:rPr>
          <w:rStyle w:val="StyleUnderline"/>
        </w:rPr>
        <w:t>were skeptical that the US is on the brink of a civil war</w:t>
      </w:r>
      <w:r w:rsidRPr="006800B5">
        <w:rPr>
          <w:sz w:val="14"/>
        </w:rPr>
        <w:t xml:space="preserve">. But they were concerned about the trends highlighted by Goldstone and </w:t>
      </w:r>
      <w:proofErr w:type="spellStart"/>
      <w:r w:rsidRPr="006800B5">
        <w:rPr>
          <w:sz w:val="14"/>
        </w:rPr>
        <w:t>Turchin</w:t>
      </w:r>
      <w:proofErr w:type="spellEnd"/>
      <w:r w:rsidRPr="006800B5">
        <w:rPr>
          <w:sz w:val="14"/>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6800B5">
        <w:rPr>
          <w:sz w:val="14"/>
        </w:rPr>
        <w:t>as a consequence of</w:t>
      </w:r>
      <w:proofErr w:type="gramEnd"/>
      <w:r w:rsidRPr="006800B5">
        <w:rPr>
          <w:sz w:val="14"/>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6800B5">
        <w:rPr>
          <w:sz w:val="14"/>
        </w:rPr>
        <w:t>Anke</w:t>
      </w:r>
      <w:proofErr w:type="spellEnd"/>
      <w:r w:rsidRPr="006800B5">
        <w:rPr>
          <w:sz w:val="14"/>
        </w:rPr>
        <w:t xml:space="preserve"> </w:t>
      </w:r>
      <w:proofErr w:type="spellStart"/>
      <w:r w:rsidRPr="006800B5">
        <w:rPr>
          <w:sz w:val="14"/>
        </w:rPr>
        <w:t>Hoeffler</w:t>
      </w:r>
      <w:proofErr w:type="spellEnd"/>
      <w:r w:rsidRPr="006800B5">
        <w:rPr>
          <w:sz w:val="14"/>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6800B5">
        <w:rPr>
          <w:sz w:val="14"/>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6800B5">
        <w:rPr>
          <w:sz w:val="14"/>
        </w:rPr>
        <w:t xml:space="preserve">, </w:t>
      </w:r>
      <w:r w:rsidRPr="002B65FA">
        <w:rPr>
          <w:rStyle w:val="StyleUnderline"/>
        </w:rPr>
        <w:t>notably the plot by a group of right-wing militants to kidnap</w:t>
      </w:r>
      <w:r w:rsidRPr="006800B5">
        <w:rPr>
          <w:sz w:val="14"/>
        </w:rPr>
        <w:t xml:space="preserve"> and potentially kill the Democratic governor of Michigan, Gretchen </w:t>
      </w:r>
      <w:r w:rsidRPr="002B65FA">
        <w:rPr>
          <w:rStyle w:val="StyleUnderline"/>
        </w:rPr>
        <w:t>Whitmer</w:t>
      </w:r>
      <w:r w:rsidRPr="006800B5">
        <w:rPr>
          <w:sz w:val="14"/>
        </w:rPr>
        <w:t xml:space="preserve">, over her policies to limit the spread of the coronavirus, </w:t>
      </w:r>
      <w:r w:rsidRPr="002B65FA">
        <w:rPr>
          <w:rStyle w:val="Emphasis"/>
        </w:rPr>
        <w:t>have shocked even skeptics</w:t>
      </w:r>
      <w:r w:rsidRPr="006800B5">
        <w:rPr>
          <w:sz w:val="14"/>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6800B5">
        <w:rPr>
          <w:sz w:val="14"/>
        </w:rPr>
        <w:t xml:space="preserve"> about the stability of the US. </w:t>
      </w:r>
      <w:r w:rsidRPr="002B65FA">
        <w:rPr>
          <w:rStyle w:val="StyleUnderline"/>
        </w:rPr>
        <w:t>The Fund for Peace</w:t>
      </w:r>
      <w:r w:rsidRPr="006800B5">
        <w:rPr>
          <w:sz w:val="14"/>
        </w:rPr>
        <w:t xml:space="preserve">, a nonprofit based in Washington, DC, </w:t>
      </w:r>
      <w:r w:rsidRPr="002B65FA">
        <w:rPr>
          <w:rStyle w:val="StyleUnderline"/>
        </w:rPr>
        <w:t>has developed a measure called the Fragile States Index</w:t>
      </w:r>
      <w:r w:rsidRPr="006800B5">
        <w:rPr>
          <w:sz w:val="14"/>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6800B5">
        <w:rPr>
          <w:sz w:val="14"/>
        </w:rPr>
        <w:t xml:space="preserve">,” according to Fund for Peace programs manager Natalie </w:t>
      </w:r>
      <w:proofErr w:type="spellStart"/>
      <w:r w:rsidRPr="006800B5">
        <w:rPr>
          <w:sz w:val="14"/>
        </w:rPr>
        <w:t>Fiertz</w:t>
      </w:r>
      <w:proofErr w:type="spellEnd"/>
      <w:r w:rsidRPr="006800B5">
        <w:rPr>
          <w:sz w:val="14"/>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6800B5">
        <w:rPr>
          <w:sz w:val="14"/>
        </w:rPr>
        <w:t>Aldhous</w:t>
      </w:r>
      <w:proofErr w:type="spellEnd"/>
      <w:r w:rsidRPr="006800B5">
        <w:rPr>
          <w:sz w:val="14"/>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6800B5">
        <w:rPr>
          <w:sz w:val="14"/>
        </w:rPr>
        <w:t>factionalization</w:t>
      </w:r>
      <w:proofErr w:type="spellEnd"/>
      <w:r w:rsidRPr="006800B5">
        <w:rPr>
          <w:sz w:val="14"/>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C03CFA">
        <w:rPr>
          <w:rStyle w:val="StyleUnderline"/>
        </w:rPr>
        <w:t>p</w:t>
      </w:r>
      <w:r w:rsidRPr="00C03CFA">
        <w:rPr>
          <w:rStyle w:val="Emphasis"/>
        </w:rPr>
        <w:t>olitical polarization may be just another consequence of the economic inequality</w:t>
      </w:r>
      <w:r w:rsidRPr="006800B5">
        <w:rPr>
          <w:sz w:val="14"/>
        </w:rPr>
        <w:t xml:space="preserve"> that Goldstone and </w:t>
      </w:r>
      <w:proofErr w:type="spellStart"/>
      <w:r w:rsidRPr="006800B5">
        <w:rPr>
          <w:sz w:val="14"/>
        </w:rPr>
        <w:t>Turchin</w:t>
      </w:r>
      <w:proofErr w:type="spellEnd"/>
      <w:r w:rsidRPr="006800B5">
        <w:rPr>
          <w:sz w:val="14"/>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6800B5">
        <w:rPr>
          <w:sz w:val="14"/>
        </w:rPr>
        <w:t xml:space="preserve"> — the latter, for instance, can’t explain why the Senate has become increasingly divided. </w:t>
      </w:r>
      <w:r w:rsidRPr="002B65FA">
        <w:rPr>
          <w:rStyle w:val="Emphasis"/>
        </w:rPr>
        <w:t xml:space="preserve">What is clear is that </w:t>
      </w:r>
      <w:r w:rsidRPr="00C03CFA">
        <w:rPr>
          <w:rStyle w:val="Emphasis"/>
          <w:highlight w:val="green"/>
        </w:rPr>
        <w:t>polarization in Congress has historically tracked closely with income inequality</w:t>
      </w:r>
      <w:r w:rsidRPr="006800B5">
        <w:rPr>
          <w:sz w:val="14"/>
        </w:rPr>
        <w:t xml:space="preserve">. </w:t>
      </w:r>
      <w:r w:rsidRPr="002B65FA">
        <w:rPr>
          <w:rStyle w:val="StyleUnderline"/>
        </w:rPr>
        <w:t xml:space="preserve">And recent studies have shown that states with greater income inequality tend to have more polarized state legislatures — supporting the idea that </w:t>
      </w:r>
      <w:r w:rsidRPr="00C03CFA">
        <w:rPr>
          <w:rStyle w:val="StyleUnderline"/>
          <w:highlight w:val="green"/>
        </w:rPr>
        <w:t xml:space="preserve">inequality </w:t>
      </w:r>
      <w:r w:rsidRPr="00C03CFA">
        <w:rPr>
          <w:rStyle w:val="Emphasis"/>
          <w:highlight w:val="green"/>
        </w:rPr>
        <w:t>is a fundamental cause</w:t>
      </w:r>
      <w:r w:rsidRPr="00C03CFA">
        <w:rPr>
          <w:rStyle w:val="StyleUnderline"/>
          <w:highlight w:val="green"/>
        </w:rPr>
        <w:t xml:space="preserve"> of America’s deep political divisions</w:t>
      </w:r>
      <w:r w:rsidRPr="002B65FA">
        <w:rPr>
          <w:rStyle w:val="StyleUnderline"/>
        </w:rPr>
        <w:t xml:space="preserve">. </w:t>
      </w:r>
      <w:r w:rsidRPr="006800B5">
        <w:rPr>
          <w:sz w:val="14"/>
        </w:rPr>
        <w:t xml:space="preserve">“The social system that we live in is extremely fragile.” </w:t>
      </w:r>
      <w:r w:rsidRPr="002B65FA">
        <w:rPr>
          <w:rStyle w:val="StyleUnderline"/>
        </w:rPr>
        <w:t>Even the I</w:t>
      </w:r>
      <w:r w:rsidRPr="006800B5">
        <w:rPr>
          <w:sz w:val="14"/>
        </w:rPr>
        <w:t xml:space="preserve">nternational </w:t>
      </w:r>
      <w:r w:rsidRPr="002B65FA">
        <w:rPr>
          <w:rStyle w:val="StyleUnderline"/>
        </w:rPr>
        <w:t>M</w:t>
      </w:r>
      <w:r w:rsidRPr="006800B5">
        <w:rPr>
          <w:sz w:val="14"/>
        </w:rPr>
        <w:t xml:space="preserve">onetary </w:t>
      </w:r>
      <w:r w:rsidRPr="002B65FA">
        <w:rPr>
          <w:rStyle w:val="StyleUnderline"/>
        </w:rPr>
        <w:t>F</w:t>
      </w:r>
      <w:r w:rsidRPr="006800B5">
        <w:rPr>
          <w:sz w:val="14"/>
        </w:rPr>
        <w:t xml:space="preserve">und </w:t>
      </w:r>
      <w:r w:rsidRPr="002B65FA">
        <w:rPr>
          <w:rStyle w:val="StyleUnderline"/>
        </w:rPr>
        <w:t>has weighed in, warning nations of the corrosive effects of inequality</w:t>
      </w:r>
      <w:r w:rsidRPr="006800B5">
        <w:rPr>
          <w:sz w:val="14"/>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6800B5">
        <w:rPr>
          <w:sz w:val="14"/>
        </w:rPr>
        <w:t xml:space="preserve">.” </w:t>
      </w:r>
      <w:r w:rsidRPr="00C03CFA">
        <w:rPr>
          <w:rStyle w:val="Emphasis"/>
          <w:highlight w:val="green"/>
        </w:rPr>
        <w:t>Inequality can also damage public health</w:t>
      </w:r>
      <w:r w:rsidRPr="00C03CFA">
        <w:rPr>
          <w:sz w:val="14"/>
          <w:highlight w:val="green"/>
        </w:rPr>
        <w:t>.</w:t>
      </w:r>
      <w:r w:rsidRPr="006800B5">
        <w:rPr>
          <w:sz w:val="14"/>
        </w:rPr>
        <w:t xml:space="preserve"> In their 2009 book The Spirit Level, the </w:t>
      </w:r>
      <w:r w:rsidRPr="002B65FA">
        <w:rPr>
          <w:rStyle w:val="StyleUnderline"/>
        </w:rPr>
        <w:t>British epidemiologists</w:t>
      </w:r>
      <w:r w:rsidRPr="006800B5">
        <w:rPr>
          <w:sz w:val="14"/>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6800B5">
        <w:rPr>
          <w:sz w:val="14"/>
        </w:rPr>
        <w:t>person, but</w:t>
      </w:r>
      <w:proofErr w:type="gramEnd"/>
      <w:r w:rsidRPr="006800B5">
        <w:rPr>
          <w:sz w:val="14"/>
        </w:rPr>
        <w:t xml:space="preserve"> </w:t>
      </w:r>
      <w:r w:rsidRPr="002B65FA">
        <w:rPr>
          <w:rStyle w:val="StyleUnderline"/>
        </w:rPr>
        <w:t xml:space="preserve">found a strong relationship between poor outcomes and inequality, measured by the gap in incomes between the top and bottom 20% of a country’s earners. </w:t>
      </w:r>
      <w:r w:rsidRPr="006800B5">
        <w:rPr>
          <w:sz w:val="14"/>
        </w:rPr>
        <w:t>“</w:t>
      </w:r>
      <w:r w:rsidRPr="002B65FA">
        <w:rPr>
          <w:rStyle w:val="Emphasis"/>
        </w:rPr>
        <w:t>Inequality is a social stressor</w:t>
      </w:r>
      <w:r w:rsidRPr="006800B5">
        <w:rPr>
          <w:sz w:val="14"/>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6800B5">
        <w:rPr>
          <w:sz w:val="14"/>
        </w:rPr>
        <w:t xml:space="preserve">The pandemic has made inequality much worse — but it may also be a catalyst for change. Given </w:t>
      </w:r>
      <w:proofErr w:type="gramStart"/>
      <w:r w:rsidRPr="006800B5">
        <w:rPr>
          <w:sz w:val="14"/>
        </w:rPr>
        <w:t>all of</w:t>
      </w:r>
      <w:proofErr w:type="gramEnd"/>
      <w:r w:rsidRPr="006800B5">
        <w:rPr>
          <w:sz w:val="14"/>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6800B5">
        <w:rPr>
          <w:sz w:val="14"/>
        </w:rPr>
        <w:t xml:space="preserve">,” Goldstone and </w:t>
      </w:r>
      <w:proofErr w:type="spellStart"/>
      <w:r w:rsidRPr="006800B5">
        <w:rPr>
          <w:sz w:val="14"/>
        </w:rPr>
        <w:t>Turchin</w:t>
      </w:r>
      <w:proofErr w:type="spellEnd"/>
      <w:r w:rsidRPr="006800B5">
        <w:rPr>
          <w:sz w:val="14"/>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6800B5">
        <w:rPr>
          <w:sz w:val="14"/>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6800B5">
        <w:rPr>
          <w:sz w:val="14"/>
        </w:rPr>
        <w:t xml:space="preserve">At least some </w:t>
      </w:r>
      <w:r w:rsidRPr="002B65FA">
        <w:rPr>
          <w:rStyle w:val="StyleUnderline"/>
        </w:rPr>
        <w:t>social scientists think the US could pull off a similar feat again</w:t>
      </w:r>
      <w:r w:rsidRPr="006800B5">
        <w:rPr>
          <w:sz w:val="14"/>
        </w:rPr>
        <w:t>. “</w:t>
      </w:r>
      <w:r w:rsidRPr="002B65FA">
        <w:rPr>
          <w:rStyle w:val="Emphasis"/>
        </w:rPr>
        <w:t>You can reform your way out of dramatically polarized societies</w:t>
      </w:r>
      <w:r w:rsidRPr="002B65FA">
        <w:rPr>
          <w:rStyle w:val="StyleUnderline"/>
        </w:rPr>
        <w:t>,” said</w:t>
      </w:r>
      <w:r w:rsidRPr="006800B5">
        <w:rPr>
          <w:sz w:val="14"/>
        </w:rPr>
        <w:t xml:space="preserve"> George </w:t>
      </w:r>
      <w:r w:rsidRPr="002B65FA">
        <w:rPr>
          <w:rStyle w:val="StyleUnderline"/>
        </w:rPr>
        <w:t>Lawson of the Australian National University</w:t>
      </w:r>
      <w:r w:rsidRPr="006800B5">
        <w:rPr>
          <w:sz w:val="14"/>
        </w:rPr>
        <w:t xml:space="preserve"> in Canberra, </w:t>
      </w:r>
      <w:r w:rsidRPr="002B65FA">
        <w:rPr>
          <w:rStyle w:val="StyleUnderline"/>
        </w:rPr>
        <w:t>who has studied societal transformations</w:t>
      </w:r>
      <w:r w:rsidRPr="006800B5">
        <w:rPr>
          <w:sz w:val="14"/>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5FC46C49" w14:textId="77777777" w:rsidR="00244C33" w:rsidRPr="002B65FA" w:rsidRDefault="00244C33" w:rsidP="00244C33">
      <w:pPr>
        <w:pStyle w:val="Heading4"/>
      </w:pPr>
      <w:r>
        <w:t>7</w:t>
      </w:r>
      <w:r w:rsidRPr="002B65FA">
        <w:t xml:space="preserve">. Civil war causes </w:t>
      </w:r>
      <w:r>
        <w:t>outweighs on magnitude</w:t>
      </w:r>
      <w:r w:rsidRPr="002B65FA">
        <w:t xml:space="preserve"> – other powers get drawn in and cause WWIII.</w:t>
      </w:r>
    </w:p>
    <w:p w14:paraId="0D7B1F50" w14:textId="77777777" w:rsidR="00244C33" w:rsidRPr="002B65FA" w:rsidRDefault="00244C33" w:rsidP="00244C33">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476CFE07" w14:textId="77777777" w:rsidR="00244C33" w:rsidRPr="001B36E9" w:rsidRDefault="00244C33" w:rsidP="00244C33">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w:t>
      </w:r>
      <w:r w:rsidRPr="001B36E9">
        <w:rPr>
          <w:sz w:val="16"/>
        </w:rPr>
        <w:t xml:space="preserve">think </w:t>
      </w:r>
      <w:r w:rsidRPr="001B36E9">
        <w:rPr>
          <w:rStyle w:val="StyleUnderline"/>
          <w:highlight w:val="green"/>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1B36E9">
        <w:rPr>
          <w:rStyle w:val="StyleUnderline"/>
          <w:highlight w:val="green"/>
        </w:rPr>
        <w:t xml:space="preserve">A </w:t>
      </w:r>
      <w:r w:rsidRPr="001B36E9">
        <w:rPr>
          <w:rStyle w:val="Emphasis"/>
          <w:highlight w:val="green"/>
        </w:rPr>
        <w:t>civil war in America will not end in America</w:t>
      </w:r>
      <w:r w:rsidRPr="002B65FA">
        <w:rPr>
          <w:rStyle w:val="StyleUnderline"/>
        </w:rPr>
        <w:t xml:space="preserve">. If the country plunges into battle, </w:t>
      </w:r>
      <w:r w:rsidRPr="001B36E9">
        <w:rPr>
          <w:rStyle w:val="StyleUnderline"/>
          <w:highlight w:val="green"/>
        </w:rPr>
        <w:t xml:space="preserve">many will be vying for the loot. China, Russia, North Korea, Iran, and others will destroy whatever the war doesn’t, the </w:t>
      </w:r>
      <w:r w:rsidRPr="001B36E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w:t>
      </w:r>
      <w:r w:rsidRPr="001B36E9">
        <w:rPr>
          <w:rStyle w:val="StyleUnderline"/>
          <w:highlight w:val="green"/>
        </w:rPr>
        <w:t xml:space="preserve">in a world </w:t>
      </w:r>
      <w:r w:rsidRPr="001B36E9">
        <w:rPr>
          <w:rStyle w:val="Emphasis"/>
          <w:highlight w:val="green"/>
        </w:rPr>
        <w:t>where everyone is dependent on everyone else</w:t>
      </w:r>
      <w:r w:rsidRPr="002B65FA">
        <w:rPr>
          <w:rStyle w:val="Emphasis"/>
        </w:rPr>
        <w:t>.</w:t>
      </w:r>
      <w:r w:rsidRPr="002B65FA">
        <w:rPr>
          <w:rStyle w:val="StyleUnderline"/>
        </w:rPr>
        <w:t xml:space="preserve"> When we think in terms of “one side or the other wins,” </w:t>
      </w:r>
      <w:r w:rsidRPr="001B36E9">
        <w:rPr>
          <w:rStyle w:val="StyleUnderline"/>
          <w:highlight w:val="green"/>
        </w:rPr>
        <w:t>we cannot succeed because we are perpetuating a mindset of separation</w:t>
      </w:r>
      <w:r w:rsidRPr="008174AB">
        <w:rPr>
          <w:rStyle w:val="StyleUnderline"/>
        </w:rPr>
        <w:t>. This will inevitably create unions of extremists that will feed on hatred of the other side, which in turn will lead to war</w:t>
      </w:r>
      <w:r w:rsidRPr="002B65FA">
        <w:rPr>
          <w:rStyle w:val="StyleUnderline"/>
        </w:rPr>
        <w:t xml:space="preserve">. The only way to avoid this route is to </w:t>
      </w:r>
      <w:r w:rsidRPr="002B65FA">
        <w:rPr>
          <w:rStyle w:val="Emphasis"/>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3B5A34B3" w14:textId="77777777" w:rsidR="00244C33" w:rsidRPr="001B36E9" w:rsidRDefault="00244C33" w:rsidP="00244C33"/>
    <w:p w14:paraId="0EA48EEC" w14:textId="77777777" w:rsidR="00244C33" w:rsidRPr="001B36E9" w:rsidRDefault="00244C33" w:rsidP="00244C33"/>
    <w:p w14:paraId="5A0BA9AE" w14:textId="77777777" w:rsidR="00244C33" w:rsidRDefault="00244C33" w:rsidP="00244C33"/>
    <w:p w14:paraId="0C797006" w14:textId="77777777" w:rsidR="00244C33" w:rsidRDefault="00244C33" w:rsidP="00244C33">
      <w:pPr>
        <w:pStyle w:val="Heading4"/>
      </w:pPr>
      <w:r>
        <w:t xml:space="preserve">Plan: The United States ought to recognize an unconditional right to strike </w:t>
      </w:r>
    </w:p>
    <w:p w14:paraId="29CB5AAA" w14:textId="77777777" w:rsidR="00244C33" w:rsidRPr="001B36E9" w:rsidRDefault="00244C33" w:rsidP="00244C33"/>
    <w:p w14:paraId="79620658" w14:textId="77777777" w:rsidR="00244C33" w:rsidRDefault="00244C33" w:rsidP="00244C33">
      <w:pPr>
        <w:pStyle w:val="Heading3"/>
      </w:pPr>
      <w:r>
        <w:t xml:space="preserve">Contention 2: The Strike is Right </w:t>
      </w:r>
    </w:p>
    <w:p w14:paraId="409A4EF6" w14:textId="77777777" w:rsidR="00244C33" w:rsidRPr="00533217" w:rsidRDefault="00244C33" w:rsidP="00244C33">
      <w:r>
        <w:t>(Contention 2 is Solvency)</w:t>
      </w:r>
    </w:p>
    <w:p w14:paraId="7AD409E8" w14:textId="77777777" w:rsidR="00244C33" w:rsidRDefault="00244C33" w:rsidP="00244C33">
      <w:pPr>
        <w:pStyle w:val="Heading4"/>
      </w:pPr>
      <w:r>
        <w:t>1. The right to strike is a political statement that rejects the commodification of human labor- this is the vital internal link</w:t>
      </w:r>
    </w:p>
    <w:p w14:paraId="338D019E" w14:textId="77777777" w:rsidR="00244C33" w:rsidRPr="0046243E" w:rsidRDefault="00244C33" w:rsidP="00244C33">
      <w:pPr>
        <w:rPr>
          <w:rStyle w:val="Style13ptBold"/>
        </w:rPr>
      </w:pPr>
      <w:proofErr w:type="gramStart"/>
      <w:r w:rsidRPr="0046243E">
        <w:rPr>
          <w:rStyle w:val="Style13ptBold"/>
        </w:rPr>
        <w:t>Burns ,</w:t>
      </w:r>
      <w:proofErr w:type="gramEnd"/>
      <w:r w:rsidRPr="0046243E">
        <w:rPr>
          <w:rStyle w:val="Style13ptBold"/>
        </w:rPr>
        <w:t xml:space="preserve"> JD, 11</w:t>
      </w:r>
    </w:p>
    <w:p w14:paraId="4383D973" w14:textId="77777777" w:rsidR="00244C33" w:rsidRPr="0046243E" w:rsidRDefault="00244C33" w:rsidP="00244C33">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3439DC75" w14:textId="77777777" w:rsidR="00244C33" w:rsidRPr="008C7518" w:rsidRDefault="00244C33" w:rsidP="00244C33">
      <w:pPr>
        <w:rPr>
          <w:b/>
          <w:iCs/>
          <w:u w:val="single"/>
        </w:rPr>
      </w:pPr>
      <w:r w:rsidRPr="00620DA2">
        <w:rPr>
          <w:rStyle w:val="StyleUnderline"/>
        </w:rPr>
        <w:t>For the traditional labor movement</w:t>
      </w:r>
      <w:r w:rsidRPr="0046243E">
        <w:rPr>
          <w:sz w:val="16"/>
        </w:rPr>
        <w:t xml:space="preserve">, </w:t>
      </w:r>
      <w:r w:rsidRPr="00E455F4">
        <w:rPr>
          <w:rStyle w:val="StyleUnderline"/>
          <w:highlight w:val="green"/>
        </w:rPr>
        <w:t xml:space="preserve">the notion that human beings were </w:t>
      </w:r>
      <w:r w:rsidRPr="00E455F4">
        <w:rPr>
          <w:rStyle w:val="Emphasis"/>
          <w:highlight w:val="green"/>
        </w:rPr>
        <w:t>like objects</w:t>
      </w:r>
      <w:r w:rsidRPr="00E455F4">
        <w:rPr>
          <w:rStyle w:val="StyleUnderline"/>
          <w:highlight w:val="green"/>
        </w:rPr>
        <w:t>, to be used up during the production process, was highly offensive</w:t>
      </w:r>
      <w:r w:rsidRPr="0046243E">
        <w:rPr>
          <w:sz w:val="16"/>
        </w:rPr>
        <w:t>. As Samuel Gompers melodramatically stated, “</w:t>
      </w:r>
      <w:r w:rsidRPr="00E455F4">
        <w:rPr>
          <w:rStyle w:val="StyleUnderline"/>
          <w:highlight w:val="green"/>
        </w:rPr>
        <w:t xml:space="preserve">You cannot weigh the human soul in the </w:t>
      </w:r>
      <w:r w:rsidRPr="00E455F4">
        <w:rPr>
          <w:rStyle w:val="Emphasis"/>
          <w:highlight w:val="green"/>
        </w:rPr>
        <w:t>same scales with a piece of pork</w:t>
      </w:r>
      <w:r w:rsidRPr="0046243E">
        <w:rPr>
          <w:sz w:val="16"/>
        </w:rPr>
        <w:t xml:space="preserve">. You cannot weigh the heart and soul of a child with the same scales upon with you weigh any commodity.”10 Traditional trade </w:t>
      </w:r>
      <w:r w:rsidRPr="00E455F4">
        <w:rPr>
          <w:rStyle w:val="StyleUnderline"/>
          <w:highlight w:val="green"/>
        </w:rPr>
        <w:t>unionists believed that workers had rights unrelated 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the idea that labor is not a</w:t>
      </w:r>
      <w:r>
        <w:rPr>
          <w:rStyle w:val="StyleUnderline"/>
        </w:rPr>
        <w:t xml:space="preserve"> </w:t>
      </w:r>
      <w:r w:rsidRPr="00620DA2">
        <w:rPr>
          <w:rStyle w:val="StyleUnderline"/>
        </w:rPr>
        <w:t>commodity is vital one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E455F4">
        <w:rPr>
          <w:rStyle w:val="StyleUnderline"/>
          <w:highlight w:val="green"/>
        </w:rPr>
        <w:t xml:space="preserve">treatment of labor as a commodity subject to the rules of the marketplace is </w:t>
      </w:r>
      <w:r w:rsidRPr="00E455F4">
        <w:rPr>
          <w:rStyle w:val="Emphasis"/>
          <w:highlight w:val="green"/>
        </w:rPr>
        <w:t>a defining feature of capitalism</w:t>
      </w:r>
      <w:r w:rsidRPr="00620DA2">
        <w:rPr>
          <w:rStyle w:val="Emphasis"/>
        </w:rPr>
        <w:t>.</w:t>
      </w:r>
      <w:r w:rsidRPr="0046243E">
        <w:rPr>
          <w:sz w:val="16"/>
        </w:rPr>
        <w:t xml:space="preserve"> </w:t>
      </w:r>
      <w:r w:rsidRPr="00620DA2">
        <w:rPr>
          <w:rStyle w:val="StyleUnderline"/>
        </w:rPr>
        <w:t>The claim of a</w:t>
      </w:r>
      <w:r w:rsidRPr="0046243E">
        <w:rPr>
          <w:sz w:val="16"/>
        </w:rPr>
        <w:t xml:space="preserve"> constitutional </w:t>
      </w:r>
      <w:r w:rsidRPr="00620DA2">
        <w:rPr>
          <w:rStyle w:val="Emphasis"/>
        </w:rPr>
        <w:t>right to</w:t>
      </w:r>
      <w:r>
        <w:rPr>
          <w:rStyle w:val="Emphasis"/>
        </w:rPr>
        <w:t xml:space="preserve"> </w:t>
      </w:r>
      <w:r w:rsidRPr="00620DA2">
        <w:rPr>
          <w:rStyle w:val="Emphasis"/>
        </w:rPr>
        <w:t>strike</w:t>
      </w:r>
      <w:r w:rsidRPr="0046243E">
        <w:rPr>
          <w:sz w:val="16"/>
        </w:rPr>
        <w:t xml:space="preserve">—a right to interdict the free competition of individuals in the buying and selling of labor power— obviously </w:t>
      </w:r>
      <w:r w:rsidRPr="00620DA2">
        <w:rPr>
          <w:rStyle w:val="Emphasis"/>
        </w:rPr>
        <w:t>imperiled the ideology and practice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E455F4">
        <w:rPr>
          <w:rStyle w:val="StyleUnderline"/>
          <w:highlight w:val="green"/>
        </w:rPr>
        <w:t xml:space="preserve">the market, unrestrained, will </w:t>
      </w:r>
      <w:r w:rsidRPr="00E455F4">
        <w:rPr>
          <w:rStyle w:val="Emphasis"/>
          <w:highlight w:val="green"/>
        </w:rPr>
        <w:t>continually drive workers toward poverty, injury, and even 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major portions of his waking hours. Thus, labor</w:t>
      </w:r>
      <w:r>
        <w:rPr>
          <w:rStyle w:val="StyleUnderline"/>
        </w:rPr>
        <w:t xml:space="preserve"> </w:t>
      </w:r>
      <w:proofErr w:type="spellStart"/>
      <w:r w:rsidRPr="0046243E">
        <w:rPr>
          <w:rStyle w:val="Emphasis"/>
        </w:rPr>
        <w:t>contractualism</w:t>
      </w:r>
      <w:proofErr w:type="spellEnd"/>
      <w:r w:rsidRPr="0046243E">
        <w:rPr>
          <w:rStyle w:val="Emphasis"/>
        </w:rPr>
        <w:t xml:space="preserve"> functions as the institutional basis of</w:t>
      </w:r>
      <w:r>
        <w:rPr>
          <w:rStyle w:val="Emphasis"/>
        </w:rPr>
        <w:t xml:space="preserve"> </w:t>
      </w:r>
      <w:r w:rsidRPr="0046243E">
        <w:rPr>
          <w:rStyle w:val="Emphasis"/>
        </w:rPr>
        <w:t>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E455F4">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in order to live.”19 Thus, </w:t>
      </w:r>
      <w:r w:rsidRPr="00387BBC">
        <w:rPr>
          <w:rStyle w:val="Emphasis"/>
          <w:highlight w:val="green"/>
        </w:rPr>
        <w:t>the rejection of the commodity status of human labor is also a rejection of the idea that the market should govern every sphere of human activity</w:t>
      </w:r>
      <w:r w:rsidRPr="0046243E">
        <w:rPr>
          <w:rStyle w:val="Emphasis"/>
        </w:rPr>
        <w:t>.</w:t>
      </w:r>
    </w:p>
    <w:p w14:paraId="2ACB3984" w14:textId="77777777" w:rsidR="00244C33" w:rsidRDefault="00244C33" w:rsidP="00244C33">
      <w:pPr>
        <w:pStyle w:val="Heading4"/>
      </w:pPr>
      <w:r>
        <w:t>2. Alternatives short of the right to strike fail- only withholding labor can grind capitalism to a halt</w:t>
      </w:r>
    </w:p>
    <w:p w14:paraId="516A3B98" w14:textId="77777777" w:rsidR="00244C33" w:rsidRPr="0019501D" w:rsidRDefault="00244C33" w:rsidP="00244C33">
      <w:pPr>
        <w:rPr>
          <w:rStyle w:val="Style13ptBold"/>
        </w:rPr>
      </w:pPr>
      <w:r w:rsidRPr="0019501D">
        <w:rPr>
          <w:rStyle w:val="Style13ptBold"/>
        </w:rPr>
        <w:t>Nolan 21</w:t>
      </w:r>
    </w:p>
    <w:p w14:paraId="737D0A5C" w14:textId="77777777" w:rsidR="00244C33" w:rsidRPr="0019501D" w:rsidRDefault="00244C33" w:rsidP="00244C33">
      <w:pPr>
        <w:rPr>
          <w:sz w:val="16"/>
        </w:rPr>
      </w:pPr>
      <w:r w:rsidRPr="0019501D">
        <w:rPr>
          <w:sz w:val="16"/>
        </w:rPr>
        <w:t xml:space="preserve">(Hamilton, Labor Journalist for In These Times, </w:t>
      </w:r>
      <w:hyperlink r:id="rId6" w:history="1">
        <w:r w:rsidRPr="0019501D">
          <w:rPr>
            <w:rStyle w:val="Hyperlink"/>
            <w:sz w:val="16"/>
          </w:rPr>
          <w:t>https://inthesetimes.com/article/no-strike-clause-labor-peace-union-contracts</w:t>
        </w:r>
      </w:hyperlink>
      <w:r w:rsidRPr="0019501D">
        <w:rPr>
          <w:sz w:val="16"/>
        </w:rPr>
        <w:t xml:space="preserve">, 5-4) </w:t>
      </w:r>
    </w:p>
    <w:p w14:paraId="1F036AF4" w14:textId="77777777" w:rsidR="00244C33" w:rsidRDefault="00244C33" w:rsidP="00244C33">
      <w:r w:rsidRPr="0019501D">
        <w:rPr>
          <w:rStyle w:val="StyleUnderline"/>
        </w:rPr>
        <w:t xml:space="preserve">In post WWII America, </w:t>
      </w:r>
      <w:r w:rsidRPr="00387BBC">
        <w:rPr>
          <w:rStyle w:val="StyleUnderline"/>
          <w:highlight w:val="green"/>
        </w:rPr>
        <w:t>union contracts work</w:t>
      </w:r>
      <w:r w:rsidRPr="0019501D">
        <w:rPr>
          <w:rStyle w:val="StyleUnderline"/>
        </w:rPr>
        <w:t xml:space="preserve"> </w:t>
      </w:r>
      <w:proofErr w:type="gramStart"/>
      <w:r w:rsidRPr="0019501D">
        <w:rPr>
          <w:rStyle w:val="StyleUnderline"/>
        </w:rPr>
        <w:t xml:space="preserve">more or less </w:t>
      </w:r>
      <w:r w:rsidRPr="00387BBC">
        <w:rPr>
          <w:rStyle w:val="StyleUnderline"/>
          <w:highlight w:val="green"/>
        </w:rPr>
        <w:t>like</w:t>
      </w:r>
      <w:proofErr w:type="gramEnd"/>
      <w:r w:rsidRPr="00387BBC">
        <w:rPr>
          <w:rStyle w:val="StyleUnderline"/>
          <w:highlight w:val="green"/>
        </w:rPr>
        <w:t xml:space="preserve"> this: The company guarantees workers </w:t>
      </w:r>
      <w:r w:rsidRPr="00387BBC">
        <w:rPr>
          <w:rStyle w:val="StyleUnderline"/>
        </w:rPr>
        <w:t xml:space="preserve">certain wages and </w:t>
      </w:r>
      <w:r w:rsidRPr="00387BBC">
        <w:rPr>
          <w:rStyle w:val="StyleUnderline"/>
          <w:highlight w:val="green"/>
        </w:rPr>
        <w:t xml:space="preserve">benefits, and the workers </w:t>
      </w:r>
      <w:r w:rsidRPr="00387BBC">
        <w:rPr>
          <w:rStyle w:val="StyleUnderline"/>
        </w:rPr>
        <w:t xml:space="preserve">agree to </w:t>
      </w:r>
      <w:r w:rsidRPr="00387BBC">
        <w:rPr>
          <w:rStyle w:val="StyleUnderline"/>
          <w:highlight w:val="green"/>
        </w:rPr>
        <w:t>give up their right to strike</w:t>
      </w:r>
      <w:r w:rsidRPr="00387BBC">
        <w:rPr>
          <w:rStyle w:val="StyleUnderline"/>
        </w:rPr>
        <w:t xml:space="preserve"> for the term of the contract. </w:t>
      </w:r>
      <w:r w:rsidRPr="00387BBC">
        <w:rPr>
          <w:rStyle w:val="StyleUnderline"/>
          <w:highlight w:val="green"/>
        </w:rPr>
        <w:t>This fundamental agreement</w:t>
      </w:r>
      <w:r w:rsidRPr="00387BBC">
        <w:rPr>
          <w:rFonts w:ascii="Times New Roman" w:hAnsi="Times New Roman" w:cs="Times New Roman"/>
          <w:sz w:val="16"/>
        </w:rPr>
        <w:t> </w:t>
      </w:r>
      <w:r w:rsidRPr="00387BBC">
        <w:rPr>
          <w:rFonts w:cs="Georgia"/>
          <w:sz w:val="16"/>
        </w:rPr>
        <w:t>—</w:t>
      </w:r>
      <w:r w:rsidRPr="00387BBC">
        <w:rPr>
          <w:rFonts w:ascii="Times New Roman" w:hAnsi="Times New Roman" w:cs="Times New Roman"/>
          <w:sz w:val="16"/>
        </w:rPr>
        <w:t> </w:t>
      </w:r>
      <w:r w:rsidRPr="00387BBC">
        <w:rPr>
          <w:sz w:val="16"/>
        </w:rPr>
        <w:t>material</w:t>
      </w:r>
      <w:r w:rsidRPr="0019501D">
        <w:rPr>
          <w:sz w:val="16"/>
        </w:rPr>
        <w:t xml:space="preserve">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where </w:t>
      </w:r>
      <w:r w:rsidRPr="00387BBC">
        <w:rPr>
          <w:rStyle w:val="StyleUnderline"/>
          <w:highlight w:val="green"/>
        </w:rPr>
        <w:t>has</w:t>
      </w:r>
      <w:r w:rsidRPr="0019501D">
        <w:rPr>
          <w:rStyle w:val="StyleUnderline"/>
        </w:rPr>
        <w:t xml:space="preserve"> this arrangement </w:t>
      </w:r>
      <w:r w:rsidRPr="00387BBC">
        <w:rPr>
          <w:rStyle w:val="StyleUnderline"/>
          <w:highlight w:val="green"/>
        </w:rPr>
        <w:t xml:space="preserve">gotten the labor </w:t>
      </w:r>
      <w:proofErr w:type="gramStart"/>
      <w:r w:rsidRPr="00387BBC">
        <w:rPr>
          <w:rStyle w:val="StyleUnderline"/>
          <w:highlight w:val="green"/>
        </w:rPr>
        <w:t>movemen</w:t>
      </w:r>
      <w:r>
        <w:rPr>
          <w:rStyle w:val="StyleUnderline"/>
          <w:highlight w:val="green"/>
        </w:rPr>
        <w:t xml:space="preserve">t </w:t>
      </w:r>
      <w:r w:rsidRPr="00387BBC">
        <w:rPr>
          <w:sz w:val="16"/>
          <w:highlight w:val="green"/>
        </w:rPr>
        <w:t xml:space="preserve"> </w:t>
      </w:r>
      <w:r>
        <w:rPr>
          <w:rStyle w:val="Emphasis"/>
          <w:highlight w:val="green"/>
        </w:rPr>
        <w:t>n</w:t>
      </w:r>
      <w:r w:rsidRPr="00387BBC">
        <w:rPr>
          <w:rStyle w:val="Emphasis"/>
          <w:highlight w:val="green"/>
        </w:rPr>
        <w:t>ear</w:t>
      </w:r>
      <w:proofErr w:type="gramEnd"/>
      <w:r w:rsidRPr="00387BBC">
        <w:rPr>
          <w:rStyle w:val="Emphasis"/>
          <w:highlight w:val="green"/>
        </w:rPr>
        <w:t xml:space="preserve"> death</w:t>
      </w:r>
      <w:r w:rsidRPr="0019501D">
        <w:rPr>
          <w:sz w:val="16"/>
        </w:rPr>
        <w:t xml:space="preserve">. </w:t>
      </w:r>
      <w:r w:rsidRPr="0019501D">
        <w:rPr>
          <w:rStyle w:val="StyleUnderline"/>
        </w:rPr>
        <w:t xml:space="preserve">For decades, union membership has declined, wages have stagnated, and </w:t>
      </w:r>
      <w:r w:rsidRPr="00387BBC">
        <w:rPr>
          <w:rStyle w:val="Emphasis"/>
          <w:highlight w:val="green"/>
        </w:rPr>
        <w:t>capital has gained more and more power 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in order to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The employer signs a union contract in order 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387BBC">
        <w:rPr>
          <w:rStyle w:val="StyleUnderline"/>
          <w:highlight w:val="green"/>
        </w:rPr>
        <w:t>The right to strike is</w:t>
      </w:r>
      <w:r w:rsidRPr="0019501D">
        <w:rPr>
          <w:sz w:val="16"/>
        </w:rPr>
        <w:t xml:space="preserve">, at the end of the day, </w:t>
      </w:r>
      <w:r w:rsidRPr="00387BBC">
        <w:rPr>
          <w:rStyle w:val="Emphasis"/>
          <w:highlight w:val="green"/>
        </w:rPr>
        <w:t>the only thing that gives working people power</w:t>
      </w:r>
      <w:r w:rsidRPr="0019501D">
        <w:rPr>
          <w:sz w:val="16"/>
        </w:rPr>
        <w:t xml:space="preserve">. The only thing! </w:t>
      </w:r>
      <w:r w:rsidRPr="0019501D">
        <w:rPr>
          <w:rStyle w:val="Emphasis"/>
        </w:rPr>
        <w:t xml:space="preserve">Withholding our labor is the one and only weapon we have that can match the power that </w:t>
      </w:r>
      <w:r w:rsidRPr="00387BBC">
        <w:rPr>
          <w:rStyle w:val="Emphasis"/>
          <w:highlight w:val="green"/>
        </w:rPr>
        <w:t xml:space="preserve">capital </w:t>
      </w:r>
      <w:proofErr w:type="gramStart"/>
      <w:r w:rsidRPr="00387BBC">
        <w:rPr>
          <w:rStyle w:val="Emphasis"/>
          <w:highlight w:val="green"/>
        </w:rPr>
        <w:t>has</w:t>
      </w:r>
      <w:r w:rsidRPr="00387BBC">
        <w:rPr>
          <w:rFonts w:ascii="Times New Roman" w:hAnsi="Times New Roman" w:cs="Times New Roman"/>
          <w:sz w:val="16"/>
          <w:highlight w:val="green"/>
        </w:rPr>
        <w:t>  </w:t>
      </w:r>
      <w:r w:rsidRPr="00387BBC">
        <w:rPr>
          <w:rStyle w:val="Emphasis"/>
          <w:highlight w:val="green"/>
        </w:rPr>
        <w:t>the</w:t>
      </w:r>
      <w:proofErr w:type="gramEnd"/>
      <w:r w:rsidRPr="00387BBC">
        <w:rPr>
          <w:rStyle w:val="Emphasis"/>
          <w:highlight w:val="green"/>
        </w:rPr>
        <w:t xml:space="preserve"> economic power to render people destitute</w:t>
      </w:r>
      <w:r w:rsidRPr="0019501D">
        <w:rPr>
          <w:rStyle w:val="Emphasis"/>
        </w:rPr>
        <w:t xml:space="preserve">, a fearsome power that is every bit </w:t>
      </w:r>
      <w:r w:rsidRPr="00387BBC">
        <w:rPr>
          <w:rStyle w:val="Emphasis"/>
          <w:highlight w:val="green"/>
        </w:rPr>
        <w:t>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19501D">
        <w:rPr>
          <w:rStyle w:val="Emphasis"/>
        </w:rPr>
        <w:t>Collectively</w:t>
      </w:r>
      <w:r w:rsidRPr="0019501D">
        <w:rPr>
          <w:sz w:val="16"/>
        </w:rPr>
        <w:t xml:space="preserve">, however, </w:t>
      </w:r>
      <w:r w:rsidRPr="0019501D">
        <w:rPr>
          <w:rStyle w:val="StyleUnderline"/>
        </w:rPr>
        <w:t xml:space="preserve">working people can match that power by striking and forcing capital to grind to a halt. No set of laws, regulations, or contractual provisions will ever change the fact that this is the </w:t>
      </w:r>
      <w:r w:rsidRPr="0019501D">
        <w:rPr>
          <w:rStyle w:val="Emphasis"/>
        </w:rPr>
        <w:t>only balance of power that exists</w:t>
      </w:r>
      <w:r w:rsidRPr="0019501D">
        <w:rPr>
          <w:rStyle w:val="StyleUnderline"/>
        </w:rPr>
        <w:t xml:space="preserve"> 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 xml:space="preserve">. </w:t>
      </w:r>
    </w:p>
    <w:p w14:paraId="612ACC1C" w14:textId="77777777" w:rsidR="00244C33" w:rsidRDefault="00244C33" w:rsidP="00244C33">
      <w:pPr>
        <w:pStyle w:val="Heading4"/>
      </w:pPr>
      <w:r>
        <w:t>3.</w:t>
      </w:r>
      <w:r w:rsidRPr="008C7518">
        <w:t xml:space="preserve"> </w:t>
      </w:r>
      <w:r>
        <w:t>Now is the perfect time for strikes</w:t>
      </w:r>
    </w:p>
    <w:p w14:paraId="41E53439" w14:textId="77777777" w:rsidR="00244C33" w:rsidRPr="00C843B7" w:rsidRDefault="00244C33" w:rsidP="00244C33">
      <w:pPr>
        <w:rPr>
          <w:rStyle w:val="Style13ptBold"/>
        </w:rPr>
      </w:pPr>
      <w:proofErr w:type="spellStart"/>
      <w:r w:rsidRPr="00C843B7">
        <w:rPr>
          <w:rStyle w:val="Style13ptBold"/>
        </w:rPr>
        <w:t>Mordock</w:t>
      </w:r>
      <w:proofErr w:type="spellEnd"/>
      <w:r w:rsidRPr="00C843B7">
        <w:rPr>
          <w:rStyle w:val="Style13ptBold"/>
        </w:rPr>
        <w:t xml:space="preserve"> 10-14-21</w:t>
      </w:r>
    </w:p>
    <w:p w14:paraId="111157AF" w14:textId="77777777" w:rsidR="00244C33" w:rsidRPr="00C843B7" w:rsidRDefault="00244C33" w:rsidP="00244C33">
      <w:pPr>
        <w:rPr>
          <w:sz w:val="16"/>
        </w:rPr>
      </w:pPr>
      <w:r w:rsidRPr="00C843B7">
        <w:rPr>
          <w:sz w:val="16"/>
        </w:rPr>
        <w:t>(Jeff, https://www.washingtontimes.com/news/2021/oct/14/strikes-increase-poses-political-test-biden/)</w:t>
      </w:r>
    </w:p>
    <w:p w14:paraId="615D9A68" w14:textId="77777777" w:rsidR="00244C33" w:rsidRPr="00C843B7" w:rsidRDefault="00244C33" w:rsidP="00244C33">
      <w:pPr>
        <w:rPr>
          <w:rStyle w:val="StyleUnderline"/>
        </w:rPr>
      </w:pPr>
      <w:r w:rsidRPr="00C843B7">
        <w:rPr>
          <w:rStyle w:val="StyleUnderline"/>
        </w:rPr>
        <w:t xml:space="preserve">But more </w:t>
      </w:r>
      <w:r w:rsidRPr="00387BBC">
        <w:rPr>
          <w:rStyle w:val="StyleUnderline"/>
          <w:highlight w:val="green"/>
        </w:rPr>
        <w:t>recent events</w:t>
      </w:r>
      <w:r w:rsidRPr="00C843B7">
        <w:rPr>
          <w:rStyle w:val="StyleUnderline"/>
        </w:rPr>
        <w:t xml:space="preserve">, including Mr. </w:t>
      </w:r>
      <w:proofErr w:type="gramStart"/>
      <w:r w:rsidRPr="00C843B7">
        <w:rPr>
          <w:rStyle w:val="StyleUnderline"/>
        </w:rPr>
        <w:t>Biden‘</w:t>
      </w:r>
      <w:proofErr w:type="gramEnd"/>
      <w:r w:rsidRPr="00C843B7">
        <w:rPr>
          <w:rStyle w:val="StyleUnderline"/>
        </w:rPr>
        <w:t xml:space="preserve">s pro-union stance and the worker shortage caused by COVID-19 shutdowns, </w:t>
      </w:r>
      <w:r w:rsidRPr="00387BBC">
        <w:rPr>
          <w:rStyle w:val="StyleUnderline"/>
          <w:highlight w:val="green"/>
        </w:rPr>
        <w:t>have given labor a shot in the arm</w:t>
      </w:r>
      <w:r w:rsidRPr="00C843B7">
        <w:t>.</w:t>
      </w:r>
      <w:r>
        <w:t xml:space="preserve"> </w:t>
      </w:r>
      <w:r w:rsidRPr="00C843B7">
        <w:t>“</w:t>
      </w:r>
      <w:r w:rsidRPr="00C843B7">
        <w:rPr>
          <w:rStyle w:val="StyleUnderline"/>
        </w:rPr>
        <w:t>Right now</w:t>
      </w:r>
      <w:r w:rsidRPr="00387BBC">
        <w:rPr>
          <w:rStyle w:val="StyleUnderline"/>
          <w:highlight w:val="green"/>
        </w:rPr>
        <w:t>, the stars are aligned in favor of unions</w:t>
      </w:r>
      <w:r w:rsidRPr="00C843B7">
        <w:rPr>
          <w:rStyle w:val="StyleUnderline"/>
        </w:rPr>
        <w:t xml:space="preserve">,” </w:t>
      </w:r>
      <w:r w:rsidRPr="00C843B7">
        <w:t>Mr. Clark said. “</w:t>
      </w:r>
      <w:r w:rsidRPr="00387BBC">
        <w:rPr>
          <w:rStyle w:val="StyleUnderline"/>
          <w:highlight w:val="green"/>
        </w:rPr>
        <w:t xml:space="preserve">They have both low unemployment, and you have a very friendly administration in Washington supportive of unions. </w:t>
      </w:r>
      <w:r w:rsidRPr="00387BBC">
        <w:rPr>
          <w:rStyle w:val="Emphasis"/>
          <w:highlight w:val="green"/>
        </w:rPr>
        <w:t xml:space="preserve">Everything is </w:t>
      </w:r>
      <w:proofErr w:type="gramStart"/>
      <w:r w:rsidRPr="00387BBC">
        <w:rPr>
          <w:rStyle w:val="Emphasis"/>
          <w:highlight w:val="green"/>
        </w:rPr>
        <w:t>in order</w:t>
      </w:r>
      <w:r w:rsidRPr="00387BBC">
        <w:rPr>
          <w:rStyle w:val="StyleUnderline"/>
          <w:highlight w:val="green"/>
        </w:rPr>
        <w:t xml:space="preserve"> for</w:t>
      </w:r>
      <w:proofErr w:type="gramEnd"/>
      <w:r w:rsidRPr="00387BBC">
        <w:rPr>
          <w:rStyle w:val="StyleUnderline"/>
          <w:highlight w:val="green"/>
        </w:rPr>
        <w:t xml:space="preserve"> unions to take advantage of the situation right now</w:t>
      </w:r>
      <w:r w:rsidRPr="00C843B7">
        <w:rPr>
          <w:rStyle w:val="StyleUnderline"/>
        </w:rPr>
        <w:t>.”</w:t>
      </w:r>
    </w:p>
    <w:p w14:paraId="5EF96CB5" w14:textId="77777777" w:rsidR="00244C33" w:rsidRDefault="00244C33" w:rsidP="00244C33">
      <w:pPr>
        <w:pStyle w:val="Heading3"/>
      </w:pPr>
      <w:r>
        <w:t xml:space="preserve">Contention 3: </w:t>
      </w:r>
      <w:proofErr w:type="spellStart"/>
      <w:r>
        <w:t>Dalgona</w:t>
      </w:r>
      <w:proofErr w:type="spellEnd"/>
      <w:r>
        <w:t xml:space="preserve"> Cutting</w:t>
      </w:r>
    </w:p>
    <w:p w14:paraId="21CC4F4C" w14:textId="77777777" w:rsidR="00244C33" w:rsidRPr="002F7DE1" w:rsidRDefault="00244C33" w:rsidP="00244C33">
      <w:r>
        <w:t>(Contention 3 is Framing)</w:t>
      </w:r>
    </w:p>
    <w:p w14:paraId="360ACD88" w14:textId="77777777" w:rsidR="00244C33" w:rsidRPr="006C2A34" w:rsidRDefault="00244C33" w:rsidP="00244C33">
      <w:pPr>
        <w:pStyle w:val="Heading4"/>
        <w:rPr>
          <w:rFonts w:asciiTheme="minorHAnsi" w:hAnsiTheme="minorHAnsi" w:cstheme="minorHAnsi"/>
        </w:rPr>
      </w:pPr>
      <w:r w:rsidRPr="006C2A34">
        <w:rPr>
          <w:rFonts w:asciiTheme="minorHAnsi" w:hAnsiTheme="minorHAnsi" w:cstheme="minorHAnsi"/>
        </w:rPr>
        <w:t xml:space="preserve">The standard is maximizing expected </w:t>
      </w:r>
      <w:proofErr w:type="spellStart"/>
      <w:r w:rsidRPr="006C2A34">
        <w:rPr>
          <w:rFonts w:asciiTheme="minorHAnsi" w:hAnsiTheme="minorHAnsi" w:cstheme="minorHAnsi"/>
        </w:rPr>
        <w:t>well being</w:t>
      </w:r>
      <w:proofErr w:type="spellEnd"/>
      <w:r w:rsidRPr="006C2A34">
        <w:rPr>
          <w:rFonts w:asciiTheme="minorHAnsi" w:hAnsiTheme="minorHAnsi" w:cstheme="minorHAnsi"/>
        </w:rPr>
        <w:t xml:space="preserve">. Prefer – </w:t>
      </w:r>
    </w:p>
    <w:p w14:paraId="577BB9B7" w14:textId="77777777" w:rsidR="00244C33" w:rsidRPr="006C2A34" w:rsidRDefault="00244C33" w:rsidP="00244C33">
      <w:pPr>
        <w:pStyle w:val="Heading4"/>
        <w:spacing w:line="240" w:lineRule="auto"/>
        <w:rPr>
          <w:rFonts w:asciiTheme="minorHAnsi" w:hAnsiTheme="minorHAnsi" w:cstheme="minorHAnsi"/>
          <w:b w:val="0"/>
        </w:rPr>
      </w:pPr>
      <w:r w:rsidRPr="006C2A34">
        <w:rPr>
          <w:rFonts w:asciiTheme="minorHAnsi" w:hAnsiTheme="minorHAnsi" w:cstheme="minorHAnsi"/>
        </w:rPr>
        <w:t>1] Only pleasure and pain are intrinsically valuable – all other frameworks collapse.</w:t>
      </w:r>
    </w:p>
    <w:p w14:paraId="40907D1E" w14:textId="77777777" w:rsidR="00244C33" w:rsidRPr="006C2A34" w:rsidRDefault="00244C33" w:rsidP="00244C33">
      <w:pPr>
        <w:rPr>
          <w:rFonts w:asciiTheme="minorHAnsi" w:hAnsiTheme="minorHAnsi" w:cstheme="minorHAnsi"/>
        </w:rPr>
      </w:pPr>
      <w:r w:rsidRPr="006C2A34">
        <w:rPr>
          <w:rStyle w:val="Style13ptBold"/>
          <w:rFonts w:asciiTheme="minorHAnsi" w:hAnsiTheme="minorHAnsi" w:cstheme="minorHAnsi"/>
        </w:rPr>
        <w:t>Moen 16</w:t>
      </w:r>
      <w:r w:rsidRPr="006C2A34">
        <w:rPr>
          <w:rFonts w:asciiTheme="minorHAnsi" w:hAnsiTheme="minorHAnsi" w:cstheme="minorHAnsi"/>
        </w:rPr>
        <w:t xml:space="preserve"> [Ole Martin Moen, Research Fellow in Philosophy at University of Oslo “An Argument for Hedonism” Journal of Value Inquiry (Springer), 50 (2) 2016: 267–281]</w:t>
      </w:r>
    </w:p>
    <w:p w14:paraId="021CC75C" w14:textId="77777777" w:rsidR="00244C33" w:rsidRPr="006C2A34" w:rsidRDefault="00244C33" w:rsidP="00244C33">
      <w:pPr>
        <w:rPr>
          <w:rStyle w:val="StyleUnderline"/>
          <w:rFonts w:asciiTheme="minorHAnsi" w:hAnsiTheme="minorHAnsi" w:cstheme="minorHAnsi"/>
        </w:rPr>
      </w:pPr>
      <w:r w:rsidRPr="006C2A34">
        <w:rPr>
          <w:rFonts w:asciiTheme="minorHAnsi" w:hAnsiTheme="minorHAnsi" w:cstheme="minorHAnsi"/>
          <w:sz w:val="16"/>
        </w:rPr>
        <w:t xml:space="preserve">Let us start by observing, empirically, that </w:t>
      </w:r>
      <w:r w:rsidRPr="006C2A34">
        <w:rPr>
          <w:rStyle w:val="StyleUnderline"/>
          <w:rFonts w:asciiTheme="minorHAnsi" w:hAnsiTheme="minorHAnsi" w:cstheme="minorHAnsi"/>
        </w:rPr>
        <w:t xml:space="preserve">a widely shared judgment about intrinsic value and disvalue is that </w:t>
      </w:r>
      <w:r w:rsidRPr="006C2A34">
        <w:rPr>
          <w:rStyle w:val="StyleUnderline"/>
          <w:rFonts w:asciiTheme="minorHAnsi" w:hAnsiTheme="minorHAnsi" w:cstheme="minorHAnsi"/>
          <w:highlight w:val="green"/>
        </w:rPr>
        <w:t xml:space="preserve">pleasure is intrinsically </w:t>
      </w:r>
      <w:proofErr w:type="gramStart"/>
      <w:r w:rsidRPr="006C2A34">
        <w:rPr>
          <w:rStyle w:val="StyleUnderline"/>
          <w:rFonts w:asciiTheme="minorHAnsi" w:hAnsiTheme="minorHAnsi" w:cstheme="minorHAnsi"/>
          <w:highlight w:val="green"/>
        </w:rPr>
        <w:t>valuable</w:t>
      </w:r>
      <w:proofErr w:type="gramEnd"/>
      <w:r w:rsidRPr="006C2A34">
        <w:rPr>
          <w:rStyle w:val="StyleUnderline"/>
          <w:rFonts w:asciiTheme="minorHAnsi" w:hAnsiTheme="minorHAnsi" w:cstheme="minorHAnsi"/>
          <w:highlight w:val="green"/>
        </w:rPr>
        <w:t xml:space="preserve"> and pain is intrinsically </w:t>
      </w:r>
      <w:proofErr w:type="spellStart"/>
      <w:r w:rsidRPr="006C2A34">
        <w:rPr>
          <w:rStyle w:val="StyleUnderline"/>
          <w:rFonts w:asciiTheme="minorHAnsi" w:hAnsiTheme="minorHAnsi" w:cstheme="minorHAnsi"/>
          <w:highlight w:val="green"/>
        </w:rPr>
        <w:t>disvaluable</w:t>
      </w:r>
      <w:proofErr w:type="spellEnd"/>
      <w:r w:rsidRPr="006C2A34">
        <w:rPr>
          <w:rStyle w:val="StyleUnderline"/>
          <w:rFonts w:asciiTheme="minorHAnsi" w:hAnsiTheme="minorHAnsi" w:cstheme="minorHAnsi"/>
        </w:rPr>
        <w:t>.</w:t>
      </w:r>
      <w:r w:rsidRPr="006C2A34">
        <w:rPr>
          <w:rFonts w:asciiTheme="minorHAnsi" w:hAnsiTheme="minorHAnsi" w:cstheme="minorHAnsi"/>
          <w:sz w:val="16"/>
        </w:rPr>
        <w:t xml:space="preserve"> </w:t>
      </w:r>
      <w:r w:rsidRPr="006C2A3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6C2A34">
        <w:rPr>
          <w:rFonts w:asciiTheme="minorHAnsi" w:hAnsiTheme="minorHAnsi" w:cstheme="minorHAnsi"/>
          <w:sz w:val="16"/>
        </w:rPr>
        <w:t xml:space="preserve"> This inclusion makes intuitive sense, moreover, for </w:t>
      </w:r>
      <w:r w:rsidRPr="006C2A34">
        <w:rPr>
          <w:rStyle w:val="StyleUnderline"/>
          <w:rFonts w:asciiTheme="minorHAnsi" w:hAnsiTheme="minorHAnsi" w:cstheme="minorHAnsi"/>
          <w:highlight w:val="green"/>
        </w:rPr>
        <w:t>there is something undeniably good about</w:t>
      </w:r>
      <w:r w:rsidRPr="006C2A34">
        <w:rPr>
          <w:rStyle w:val="StyleUnderline"/>
          <w:rFonts w:asciiTheme="minorHAnsi" w:hAnsiTheme="minorHAnsi" w:cstheme="minorHAnsi"/>
        </w:rPr>
        <w:t xml:space="preserve"> the way </w:t>
      </w:r>
      <w:r w:rsidRPr="006C2A34">
        <w:rPr>
          <w:rStyle w:val="StyleUnderline"/>
          <w:rFonts w:asciiTheme="minorHAnsi" w:hAnsiTheme="minorHAnsi" w:cstheme="minorHAnsi"/>
          <w:highlight w:val="green"/>
        </w:rPr>
        <w:t>pleasure</w:t>
      </w:r>
      <w:r w:rsidRPr="006C2A34">
        <w:rPr>
          <w:rStyle w:val="StyleUnderline"/>
          <w:rFonts w:asciiTheme="minorHAnsi" w:hAnsiTheme="minorHAnsi" w:cstheme="minorHAnsi"/>
        </w:rPr>
        <w:t xml:space="preserve"> feels </w:t>
      </w:r>
      <w:r w:rsidRPr="006C2A34">
        <w:rPr>
          <w:rStyle w:val="StyleUnderline"/>
          <w:rFonts w:asciiTheme="minorHAnsi" w:hAnsiTheme="minorHAnsi" w:cstheme="minorHAnsi"/>
          <w:highlight w:val="green"/>
        </w:rPr>
        <w:t>and something undeniably bad about</w:t>
      </w:r>
      <w:r w:rsidRPr="006C2A34">
        <w:rPr>
          <w:rStyle w:val="StyleUnderline"/>
          <w:rFonts w:asciiTheme="minorHAnsi" w:hAnsiTheme="minorHAnsi" w:cstheme="minorHAnsi"/>
        </w:rPr>
        <w:t xml:space="preserve"> the way </w:t>
      </w:r>
      <w:r w:rsidRPr="006C2A34">
        <w:rPr>
          <w:rStyle w:val="StyleUnderline"/>
          <w:rFonts w:asciiTheme="minorHAnsi" w:hAnsiTheme="minorHAnsi" w:cstheme="minorHAnsi"/>
          <w:highlight w:val="green"/>
        </w:rPr>
        <w:t>pain</w:t>
      </w:r>
      <w:r w:rsidRPr="006C2A3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6C2A34">
        <w:rPr>
          <w:rFonts w:asciiTheme="minorHAnsi" w:hAnsiTheme="minorHAnsi" w:cstheme="minorHAnsi"/>
          <w:sz w:val="16"/>
        </w:rPr>
        <w:t xml:space="preserve"> “Pleasure” and “pain” are here understood inclusively, as encompassing anything hedonically positive and anything hedonically negative.2 </w:t>
      </w:r>
      <w:r w:rsidRPr="006C2A34">
        <w:rPr>
          <w:rStyle w:val="StyleUnderline"/>
          <w:rFonts w:asciiTheme="minorHAnsi" w:hAnsiTheme="minorHAnsi" w:cstheme="minorHAnsi"/>
        </w:rPr>
        <w:t xml:space="preserve">The special </w:t>
      </w:r>
      <w:r w:rsidRPr="006C2A34">
        <w:rPr>
          <w:rStyle w:val="StyleUnderline"/>
          <w:rFonts w:asciiTheme="minorHAnsi" w:hAnsiTheme="minorHAnsi" w:cstheme="minorHAnsi"/>
          <w:highlight w:val="green"/>
        </w:rPr>
        <w:t>value statuses of pleasure and pain are manifested in how we treat</w:t>
      </w:r>
      <w:r w:rsidRPr="006C2A34">
        <w:rPr>
          <w:rStyle w:val="StyleUnderline"/>
          <w:rFonts w:asciiTheme="minorHAnsi" w:hAnsiTheme="minorHAnsi" w:cstheme="minorHAnsi"/>
        </w:rPr>
        <w:t xml:space="preserve"> these </w:t>
      </w:r>
      <w:r w:rsidRPr="006C2A34">
        <w:rPr>
          <w:rStyle w:val="StyleUnderline"/>
          <w:rFonts w:asciiTheme="minorHAnsi" w:hAnsiTheme="minorHAnsi" w:cstheme="minorHAnsi"/>
          <w:highlight w:val="green"/>
        </w:rPr>
        <w:t xml:space="preserve">experiences </w:t>
      </w:r>
      <w:r w:rsidRPr="006C2A34">
        <w:rPr>
          <w:rStyle w:val="StyleUnderline"/>
          <w:rFonts w:asciiTheme="minorHAnsi" w:hAnsiTheme="minorHAnsi" w:cstheme="minorHAnsi"/>
        </w:rPr>
        <w:t>in our everyday reasoning about values.</w:t>
      </w:r>
      <w:r w:rsidRPr="006C2A34">
        <w:rPr>
          <w:rFonts w:asciiTheme="minorHAnsi" w:hAnsiTheme="minorHAnsi" w:cstheme="minorHAnsi"/>
          <w:sz w:val="16"/>
        </w:rPr>
        <w:t xml:space="preserve"> If you tell me that you are heading for the convenience store, </w:t>
      </w:r>
      <w:r w:rsidRPr="006C2A34">
        <w:rPr>
          <w:rStyle w:val="StyleUnderline"/>
          <w:rFonts w:asciiTheme="minorHAnsi" w:hAnsiTheme="minorHAnsi" w:cstheme="minorHAnsi"/>
        </w:rPr>
        <w:t>I might ask: “What for?” This is a reasonable question, for when you go to the convenience store you usually do so</w:t>
      </w:r>
      <w:r w:rsidRPr="006C2A34">
        <w:rPr>
          <w:rFonts w:asciiTheme="minorHAnsi" w:hAnsiTheme="minorHAnsi" w:cstheme="minorHAnsi"/>
          <w:sz w:val="16"/>
        </w:rPr>
        <w:t xml:space="preserve">, not merely for the sake of going to the convenience store, but </w:t>
      </w:r>
      <w:r w:rsidRPr="006C2A34">
        <w:rPr>
          <w:rStyle w:val="StyleUnderline"/>
          <w:rFonts w:asciiTheme="minorHAnsi" w:hAnsiTheme="minorHAnsi" w:cstheme="minorHAnsi"/>
        </w:rPr>
        <w:t>for the sake of achieving something further that you deem to be valuable.</w:t>
      </w:r>
      <w:r w:rsidRPr="006C2A34">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C2A34">
        <w:rPr>
          <w:rStyle w:val="StyleUnderline"/>
          <w:rFonts w:asciiTheme="minorHAnsi" w:hAnsiTheme="minorHAnsi" w:cstheme="minorHAnsi"/>
        </w:rPr>
        <w:t xml:space="preserve">If </w:t>
      </w:r>
      <w:proofErr w:type="gramStart"/>
      <w:r w:rsidRPr="006C2A34">
        <w:rPr>
          <w:rStyle w:val="StyleUnderline"/>
          <w:rFonts w:asciiTheme="minorHAnsi" w:hAnsiTheme="minorHAnsi" w:cstheme="minorHAnsi"/>
        </w:rPr>
        <w:t>I</w:t>
      </w:r>
      <w:proofErr w:type="gramEnd"/>
      <w:r w:rsidRPr="006C2A34">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6C2A34">
        <w:rPr>
          <w:rStyle w:val="StyleUnderline"/>
          <w:rFonts w:asciiTheme="minorHAnsi" w:hAnsiTheme="minorHAnsi" w:cstheme="minorHAnsi"/>
          <w:highlight w:val="green"/>
        </w:rPr>
        <w:t>pleasure is not good for anything further</w:t>
      </w:r>
      <w:r w:rsidRPr="006C2A34">
        <w:rPr>
          <w:rStyle w:val="StyleUnderline"/>
          <w:rFonts w:asciiTheme="minorHAnsi" w:hAnsiTheme="minorHAnsi" w:cstheme="minorHAnsi"/>
        </w:rPr>
        <w:t>; it is simply that for which going to the convenience store and buying the soda is good.</w:t>
      </w:r>
      <w:r w:rsidRPr="006C2A34">
        <w:rPr>
          <w:rFonts w:asciiTheme="minorHAnsi" w:hAnsiTheme="minorHAnsi" w:cstheme="minorHAnsi"/>
          <w:sz w:val="16"/>
        </w:rPr>
        <w:t>3 As Aristotle observes</w:t>
      </w:r>
      <w:r w:rsidRPr="006C2A34">
        <w:rPr>
          <w:rStyle w:val="StyleUnderline"/>
          <w:rFonts w:asciiTheme="minorHAnsi" w:hAnsiTheme="minorHAnsi" w:cstheme="minorHAnsi"/>
        </w:rPr>
        <w:t>: “We never ask [a man] what his end is in being pleased, because we assume that pleasure is choice worthy in itself.</w:t>
      </w:r>
      <w:r w:rsidRPr="006C2A34">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C2A34">
        <w:rPr>
          <w:rStyle w:val="StyleUnderline"/>
          <w:rFonts w:asciiTheme="minorHAnsi" w:hAnsiTheme="minorHAnsi" w:cstheme="minorHAnsi"/>
        </w:rPr>
        <w:t xml:space="preserve">pleasure and pain are both places where we reach the end of the line in matters of value. </w:t>
      </w:r>
    </w:p>
    <w:p w14:paraId="2518D7A2" w14:textId="77777777" w:rsidR="00244C33" w:rsidRPr="006C2A34" w:rsidRDefault="00244C33" w:rsidP="00244C33">
      <w:pPr>
        <w:rPr>
          <w:rStyle w:val="StyleUnderline"/>
          <w:rFonts w:asciiTheme="minorHAnsi" w:hAnsiTheme="minorHAnsi" w:cstheme="minorHAnsi"/>
        </w:rPr>
      </w:pPr>
    </w:p>
    <w:p w14:paraId="45153912" w14:textId="77777777" w:rsidR="00244C33" w:rsidRPr="006C2A34" w:rsidRDefault="00244C33" w:rsidP="00244C33">
      <w:pPr>
        <w:pStyle w:val="Heading4"/>
        <w:rPr>
          <w:rFonts w:asciiTheme="minorHAnsi" w:hAnsiTheme="minorHAnsi" w:cstheme="minorHAnsi"/>
        </w:rPr>
      </w:pPr>
      <w:r w:rsidRPr="006C2A34">
        <w:rPr>
          <w:rFonts w:asciiTheme="minorHAnsi" w:hAnsiTheme="minorHAnsi" w:cstheme="minorHAnsi"/>
        </w:rPr>
        <w:t xml:space="preserve">2] The public nature of </w:t>
      </w:r>
      <w:proofErr w:type="gramStart"/>
      <w:r w:rsidRPr="006C2A34">
        <w:rPr>
          <w:rFonts w:asciiTheme="minorHAnsi" w:hAnsiTheme="minorHAnsi" w:cstheme="minorHAnsi"/>
        </w:rPr>
        <w:t>policy-making</w:t>
      </w:r>
      <w:proofErr w:type="gramEnd"/>
      <w:r w:rsidRPr="006C2A34">
        <w:rPr>
          <w:rFonts w:asciiTheme="minorHAnsi" w:hAnsiTheme="minorHAnsi" w:cstheme="minorHAnsi"/>
        </w:rPr>
        <w:t xml:space="preserve"> necessitates consequentialism. </w:t>
      </w:r>
    </w:p>
    <w:p w14:paraId="5A3B4280" w14:textId="77777777" w:rsidR="00244C33" w:rsidRPr="006C2A34" w:rsidRDefault="00244C33" w:rsidP="00244C33">
      <w:pPr>
        <w:tabs>
          <w:tab w:val="left" w:pos="1080"/>
        </w:tabs>
        <w:rPr>
          <w:rFonts w:asciiTheme="minorHAnsi" w:hAnsiTheme="minorHAnsi" w:cstheme="minorHAnsi"/>
          <w:sz w:val="12"/>
          <w:szCs w:val="12"/>
        </w:rPr>
      </w:pPr>
      <w:r w:rsidRPr="006C2A34">
        <w:rPr>
          <w:rFonts w:asciiTheme="minorHAnsi" w:hAnsiTheme="minorHAnsi" w:cstheme="minorHAnsi"/>
          <w:sz w:val="12"/>
          <w:szCs w:val="12"/>
        </w:rPr>
        <w:t xml:space="preserve">Dan W. </w:t>
      </w:r>
      <w:r w:rsidRPr="006C2A34">
        <w:rPr>
          <w:rFonts w:asciiTheme="minorHAnsi" w:eastAsiaTheme="majorEastAsia" w:hAnsiTheme="minorHAnsi" w:cstheme="minorHAnsi"/>
          <w:b/>
          <w:bCs/>
          <w:szCs w:val="26"/>
        </w:rPr>
        <w:t xml:space="preserve">Brock </w:t>
      </w:r>
      <w:r w:rsidRPr="006C2A34">
        <w:rPr>
          <w:rFonts w:asciiTheme="minorHAnsi" w:hAnsiTheme="minorHAnsi" w:cstheme="minorHAnsi"/>
          <w:sz w:val="12"/>
          <w:szCs w:val="12"/>
        </w:rPr>
        <w:t xml:space="preserve">is an American philosopher, bioethicist, and professor emeritus. He is the Frances </w:t>
      </w:r>
      <w:proofErr w:type="spellStart"/>
      <w:r w:rsidRPr="006C2A34">
        <w:rPr>
          <w:rFonts w:asciiTheme="minorHAnsi" w:hAnsiTheme="minorHAnsi" w:cstheme="minorHAnsi"/>
          <w:sz w:val="12"/>
          <w:szCs w:val="12"/>
        </w:rPr>
        <w:t>Glessner</w:t>
      </w:r>
      <w:proofErr w:type="spellEnd"/>
      <w:r w:rsidRPr="006C2A34">
        <w:rPr>
          <w:rFonts w:asciiTheme="minorHAnsi" w:hAnsiTheme="minorHAnsi" w:cstheme="minorHAnsi"/>
          <w:sz w:val="12"/>
          <w:szCs w:val="12"/>
        </w:rPr>
        <w:t xml:space="preserve">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w:t>
      </w:r>
      <w:r w:rsidRPr="006C2A34">
        <w:rPr>
          <w:rFonts w:asciiTheme="minorHAnsi" w:eastAsiaTheme="majorEastAsia" w:hAnsiTheme="minorHAnsi" w:cstheme="minorHAnsi"/>
          <w:b/>
          <w:bCs/>
          <w:szCs w:val="26"/>
        </w:rPr>
        <w:t>93</w:t>
      </w:r>
      <w:r w:rsidRPr="006C2A34">
        <w:rPr>
          <w:rFonts w:asciiTheme="minorHAnsi" w:hAnsiTheme="minorHAnsi" w:cstheme="minorHAnsi"/>
          <w:sz w:val="12"/>
          <w:szCs w:val="12"/>
        </w:rPr>
        <w:t xml:space="preserve">. P. 409-410. </w:t>
      </w:r>
    </w:p>
    <w:p w14:paraId="2E7315F9" w14:textId="77777777" w:rsidR="00244C33" w:rsidRPr="006C2A34" w:rsidRDefault="00244C33" w:rsidP="00244C33">
      <w:pPr>
        <w:rPr>
          <w:rFonts w:asciiTheme="minorHAnsi" w:hAnsiTheme="minorHAnsi" w:cstheme="minorHAnsi"/>
        </w:rPr>
      </w:pPr>
      <w:r w:rsidRPr="006C2A34">
        <w:rPr>
          <w:rFonts w:asciiTheme="minorHAnsi" w:hAnsiTheme="minorHAnsi" w:cstheme="minorHAnsi"/>
        </w:rPr>
        <w:t xml:space="preserve">The central point of conflict is that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first concern of</w:t>
      </w:r>
      <w:r w:rsidRPr="006C2A34">
        <w:rPr>
          <w:rFonts w:asciiTheme="minorHAnsi" w:hAnsiTheme="minorHAnsi" w:cstheme="minorHAnsi"/>
          <w:highlight w:val="green"/>
        </w:rPr>
        <w:t xml:space="preserve"> </w:t>
      </w:r>
      <w:r w:rsidRPr="006C2A34">
        <w:rPr>
          <w:rFonts w:asciiTheme="minorHAnsi" w:hAnsiTheme="minorHAnsi" w:cstheme="minorHAnsi"/>
        </w:rPr>
        <w:t xml:space="preserve">those responsible for </w:t>
      </w:r>
      <w:r w:rsidRPr="006C2A34">
        <w:rPr>
          <w:rStyle w:val="StyleUnderline"/>
          <w:rFonts w:asciiTheme="minorHAnsi" w:hAnsiTheme="minorHAnsi" w:cstheme="minorHAnsi"/>
          <w:highlight w:val="green"/>
        </w:rPr>
        <w:t xml:space="preserve">public policy is, and ought to be,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consequences </w:t>
      </w:r>
      <w:r w:rsidRPr="006C2A34">
        <w:rPr>
          <w:rStyle w:val="StyleUnderline"/>
          <w:rFonts w:asciiTheme="minorHAnsi" w:hAnsiTheme="minorHAnsi" w:cstheme="minorHAnsi"/>
        </w:rPr>
        <w:t xml:space="preserve">of their actions for public policy and the persons that those policies affect. This is </w:t>
      </w:r>
      <w:r w:rsidRPr="006C2A34">
        <w:rPr>
          <w:rStyle w:val="StyleUnderline"/>
          <w:rFonts w:asciiTheme="minorHAnsi" w:hAnsiTheme="minorHAnsi" w:cstheme="minorHAnsi"/>
          <w:highlight w:val="green"/>
        </w:rPr>
        <w:t xml:space="preserve">not to say </w:t>
      </w:r>
      <w:r w:rsidRPr="006C2A34">
        <w:rPr>
          <w:rStyle w:val="StyleUnderline"/>
          <w:rFonts w:asciiTheme="minorHAnsi" w:hAnsiTheme="minorHAnsi" w:cstheme="minorHAnsi"/>
        </w:rPr>
        <w:t xml:space="preserve">that </w:t>
      </w:r>
      <w:r w:rsidRPr="006C2A34">
        <w:rPr>
          <w:rStyle w:val="StyleUnderline"/>
          <w:rFonts w:asciiTheme="minorHAnsi" w:hAnsiTheme="minorHAnsi" w:cstheme="minorHAnsi"/>
          <w:highlight w:val="green"/>
        </w:rPr>
        <w:t xml:space="preserve">they should not be concerned with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moral evaluation of </w:t>
      </w:r>
      <w:r w:rsidRPr="006C2A34">
        <w:rPr>
          <w:rStyle w:val="StyleUnderline"/>
          <w:rFonts w:asciiTheme="minorHAnsi" w:hAnsiTheme="minorHAnsi" w:cstheme="minorHAnsi"/>
        </w:rPr>
        <w:t xml:space="preserve">those </w:t>
      </w:r>
      <w:r w:rsidRPr="006C2A34">
        <w:rPr>
          <w:rStyle w:val="StyleUnderline"/>
          <w:rFonts w:asciiTheme="minorHAnsi" w:hAnsiTheme="minorHAnsi" w:cstheme="minorHAnsi"/>
          <w:highlight w:val="green"/>
        </w:rPr>
        <w:t>consequences</w:t>
      </w:r>
      <w:r w:rsidRPr="006C2A34">
        <w:rPr>
          <w:rStyle w:val="StyleUnderline"/>
          <w:rFonts w:asciiTheme="minorHAnsi" w:hAnsiTheme="minorHAnsi" w:cstheme="minorHAnsi"/>
        </w:rPr>
        <w:t>-they should; nor that they must be moral consequentialists in the evaluation of the policy, and in turn human, consequences of their actions</w:t>
      </w:r>
      <w:r w:rsidRPr="006C2A34">
        <w:rPr>
          <w:rFonts w:asciiTheme="minorHAnsi" w:hAnsiTheme="minorHAnsi" w:cstheme="minorHAnsi"/>
        </w:rPr>
        <w:t>-</w:t>
      </w:r>
      <w:r w:rsidRPr="006C2A34">
        <w:rPr>
          <w:rStyle w:val="StyleUnderline"/>
          <w:rFonts w:asciiTheme="minorHAnsi" w:hAnsiTheme="minorHAnsi" w:cstheme="minorHAnsi"/>
          <w:highlight w:val="green"/>
        </w:rPr>
        <w:t xml:space="preserve">whether </w:t>
      </w:r>
      <w:r w:rsidRPr="006C2A34">
        <w:rPr>
          <w:rStyle w:val="StyleUnderline"/>
          <w:rFonts w:asciiTheme="minorHAnsi" w:hAnsiTheme="minorHAnsi" w:cstheme="minorHAnsi"/>
        </w:rPr>
        <w:t xml:space="preserve">some form of </w:t>
      </w:r>
      <w:r w:rsidRPr="006C2A34">
        <w:rPr>
          <w:rStyle w:val="StyleUnderline"/>
          <w:rFonts w:asciiTheme="minorHAnsi" w:hAnsiTheme="minorHAnsi" w:cstheme="minorHAnsi"/>
          <w:highlight w:val="green"/>
        </w:rPr>
        <w:t>consequentialism is an adequate moral theory is another matter.</w:t>
      </w:r>
      <w:r w:rsidRPr="006C2A34">
        <w:rPr>
          <w:rFonts w:asciiTheme="minorHAnsi" w:hAnsiTheme="minorHAnsi" w:cstheme="minorHAnsi"/>
          <w:highlight w:val="green"/>
        </w:rPr>
        <w:t xml:space="preserve"> </w:t>
      </w:r>
      <w:r w:rsidRPr="006C2A34">
        <w:rPr>
          <w:rStyle w:val="StyleUnderline"/>
          <w:rFonts w:asciiTheme="minorHAnsi" w:hAnsiTheme="minorHAnsi" w:cstheme="minorHAnsi"/>
          <w:highlight w:val="green"/>
        </w:rPr>
        <w:t>But</w:t>
      </w:r>
      <w:r w:rsidRPr="006C2A34">
        <w:rPr>
          <w:rStyle w:val="StyleUnderline"/>
          <w:rFonts w:asciiTheme="minorHAnsi" w:hAnsiTheme="minorHAnsi" w:cstheme="minorHAnsi"/>
        </w:rPr>
        <w:t xml:space="preserve"> it is to say that </w:t>
      </w:r>
      <w:r w:rsidRPr="006C2A34">
        <w:rPr>
          <w:rStyle w:val="StyleUnderline"/>
          <w:rFonts w:asciiTheme="minorHAnsi" w:hAnsiTheme="minorHAnsi" w:cstheme="minorHAnsi"/>
          <w:highlight w:val="green"/>
        </w:rPr>
        <w:t xml:space="preserve">persons who </w:t>
      </w:r>
      <w:r w:rsidRPr="006C2A34">
        <w:rPr>
          <w:rStyle w:val="StyleUnderline"/>
          <w:rFonts w:asciiTheme="minorHAnsi" w:hAnsiTheme="minorHAnsi" w:cstheme="minorHAnsi"/>
        </w:rPr>
        <w:t xml:space="preserve">directly </w:t>
      </w:r>
      <w:r w:rsidRPr="006C2A34">
        <w:rPr>
          <w:rStyle w:val="StyleUnderline"/>
          <w:rFonts w:asciiTheme="minorHAnsi" w:hAnsiTheme="minorHAnsi" w:cstheme="minorHAnsi"/>
          <w:highlight w:val="green"/>
        </w:rPr>
        <w:t>participate in</w:t>
      </w:r>
      <w:r w:rsidRPr="006C2A34">
        <w:rPr>
          <w:rStyle w:val="StyleUnderline"/>
          <w:rFonts w:asciiTheme="minorHAnsi" w:hAnsiTheme="minorHAnsi" w:cstheme="minorHAnsi"/>
        </w:rPr>
        <w:t xml:space="preserve"> the </w:t>
      </w:r>
      <w:r w:rsidRPr="006C2A34">
        <w:rPr>
          <w:rStyle w:val="StyleUnderline"/>
          <w:rFonts w:asciiTheme="minorHAnsi" w:hAnsiTheme="minorHAnsi" w:cstheme="minorHAnsi"/>
          <w:highlight w:val="green"/>
        </w:rPr>
        <w:t xml:space="preserve">formation of public policy would be irresponsible if they did not focus </w:t>
      </w:r>
      <w:r w:rsidRPr="006C2A34">
        <w:rPr>
          <w:rStyle w:val="StyleUnderline"/>
          <w:rFonts w:asciiTheme="minorHAnsi" w:hAnsiTheme="minorHAnsi" w:cstheme="minorHAnsi"/>
        </w:rPr>
        <w:t xml:space="preserve">their concern </w:t>
      </w:r>
      <w:r w:rsidRPr="006C2A34">
        <w:rPr>
          <w:rStyle w:val="StyleUnderline"/>
          <w:rFonts w:asciiTheme="minorHAnsi" w:hAnsiTheme="minorHAnsi" w:cstheme="minorHAnsi"/>
          <w:highlight w:val="green"/>
        </w:rPr>
        <w:t xml:space="preserve">on how </w:t>
      </w:r>
      <w:r w:rsidRPr="006C2A34">
        <w:rPr>
          <w:rStyle w:val="StyleUnderline"/>
          <w:rFonts w:asciiTheme="minorHAnsi" w:hAnsiTheme="minorHAnsi" w:cstheme="minorHAnsi"/>
        </w:rPr>
        <w:t xml:space="preserve">their actions will affect policy and how </w:t>
      </w:r>
      <w:r w:rsidRPr="006C2A34">
        <w:rPr>
          <w:rStyle w:val="StyleUnderline"/>
          <w:rFonts w:asciiTheme="minorHAnsi" w:hAnsiTheme="minorHAnsi" w:cstheme="minorHAnsi"/>
          <w:highlight w:val="green"/>
        </w:rPr>
        <w:t>that policy will</w:t>
      </w:r>
      <w:r w:rsidRPr="006C2A34">
        <w:rPr>
          <w:rStyle w:val="StyleUnderline"/>
          <w:rFonts w:asciiTheme="minorHAnsi" w:hAnsiTheme="minorHAnsi" w:cstheme="minorHAnsi"/>
        </w:rPr>
        <w:t xml:space="preserve"> in turn </w:t>
      </w:r>
      <w:r w:rsidRPr="006C2A34">
        <w:rPr>
          <w:rStyle w:val="StyleUnderline"/>
          <w:rFonts w:asciiTheme="minorHAnsi" w:hAnsiTheme="minorHAnsi" w:cstheme="minorHAnsi"/>
          <w:highlight w:val="green"/>
        </w:rPr>
        <w:t>affect people</w:t>
      </w:r>
      <w:r w:rsidRPr="006C2A34">
        <w:rPr>
          <w:rStyle w:val="StyleUnderline"/>
          <w:rFonts w:asciiTheme="minorHAnsi" w:hAnsiTheme="minorHAnsi" w:cstheme="minorHAnsi"/>
        </w:rPr>
        <w:t>.</w:t>
      </w:r>
      <w:r w:rsidRPr="006C2A34">
        <w:rPr>
          <w:rFonts w:asciiTheme="minorHAnsi" w:hAnsiTheme="minorHAnsi" w:cstheme="minorHAnsi"/>
        </w:rPr>
        <w:t xml:space="preserve"> The virtues of </w:t>
      </w:r>
      <w:r w:rsidRPr="006C2A34">
        <w:rPr>
          <w:rFonts w:asciiTheme="minorHAnsi" w:hAnsiTheme="minorHAnsi" w:cstheme="minorHAnsi"/>
          <w:szCs w:val="16"/>
        </w:rPr>
        <w:t xml:space="preserve">academic research and scholarship that consist in an unconstrained search for truth, whatever the consequences, reflect not only the different goals of scholarly work but also the fact </w:t>
      </w:r>
      <w:r w:rsidRPr="006C2A34">
        <w:rPr>
          <w:rStyle w:val="StyleUnderline"/>
          <w:rFonts w:asciiTheme="minorHAnsi" w:hAnsiTheme="minorHAnsi" w:cstheme="minorHAnsi"/>
          <w:highlight w:val="green"/>
        </w:rPr>
        <w:t>that</w:t>
      </w:r>
      <w:r w:rsidRPr="006C2A34">
        <w:rPr>
          <w:rFonts w:asciiTheme="minorHAnsi" w:hAnsiTheme="minorHAnsi" w:cstheme="minorHAnsi"/>
          <w:szCs w:val="16"/>
          <w:highlight w:val="green"/>
        </w:rPr>
        <w:t xml:space="preserve"> </w:t>
      </w:r>
      <w:r w:rsidRPr="006C2A34">
        <w:rPr>
          <w:rFonts w:asciiTheme="minorHAnsi" w:hAnsiTheme="minorHAnsi" w:cstheme="minorHAnsi"/>
          <w:szCs w:val="16"/>
        </w:rPr>
        <w:t>the</w:t>
      </w:r>
      <w:r w:rsidRPr="006C2A34">
        <w:rPr>
          <w:rStyle w:val="StyleUnderline"/>
          <w:rFonts w:asciiTheme="minorHAnsi" w:hAnsiTheme="minorHAnsi" w:cstheme="minorHAnsi"/>
        </w:rPr>
        <w:t xml:space="preserve"> </w:t>
      </w:r>
      <w:r w:rsidRPr="006C2A34">
        <w:rPr>
          <w:rStyle w:val="StyleUnderline"/>
          <w:rFonts w:asciiTheme="minorHAnsi" w:hAnsiTheme="minorHAnsi" w:cstheme="minorHAnsi"/>
          <w:highlight w:val="green"/>
        </w:rPr>
        <w:t xml:space="preserve">effects of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scholarly endeavor on the public are less direct, and </w:t>
      </w:r>
      <w:r w:rsidRPr="006C2A34">
        <w:rPr>
          <w:rStyle w:val="StyleUnderline"/>
          <w:rFonts w:asciiTheme="minorHAnsi" w:hAnsiTheme="minorHAnsi" w:cstheme="minorHAnsi"/>
        </w:rPr>
        <w:t xml:space="preserve">are </w:t>
      </w:r>
      <w:r w:rsidRPr="006C2A34">
        <w:rPr>
          <w:rStyle w:val="StyleUnderline"/>
          <w:rFonts w:asciiTheme="minorHAnsi" w:hAnsiTheme="minorHAnsi" w:cstheme="minorHAnsi"/>
          <w:highlight w:val="green"/>
        </w:rPr>
        <w:t xml:space="preserve">mediated </w:t>
      </w:r>
      <w:r w:rsidRPr="006C2A34">
        <w:rPr>
          <w:rStyle w:val="StyleUnderline"/>
          <w:rFonts w:asciiTheme="minorHAnsi" w:hAnsiTheme="minorHAnsi" w:cstheme="minorHAnsi"/>
        </w:rPr>
        <w:t xml:space="preserve">more </w:t>
      </w:r>
      <w:r w:rsidRPr="006C2A34">
        <w:rPr>
          <w:rStyle w:val="StyleUnderline"/>
          <w:rFonts w:asciiTheme="minorHAnsi" w:hAnsiTheme="minorHAnsi" w:cstheme="minorHAnsi"/>
          <w:highlight w:val="green"/>
        </w:rPr>
        <w:t xml:space="preserve">by </w:t>
      </w:r>
      <w:r w:rsidRPr="006C2A34">
        <w:rPr>
          <w:rStyle w:val="StyleUnderline"/>
          <w:rFonts w:asciiTheme="minorHAnsi" w:hAnsiTheme="minorHAnsi" w:cstheme="minorHAnsi"/>
        </w:rPr>
        <w:t xml:space="preserve">other </w:t>
      </w:r>
      <w:r w:rsidRPr="006C2A34">
        <w:rPr>
          <w:rStyle w:val="StyleUnderline"/>
          <w:rFonts w:asciiTheme="minorHAnsi" w:hAnsiTheme="minorHAnsi" w:cstheme="minorHAnsi"/>
          <w:highlight w:val="green"/>
        </w:rPr>
        <w:t xml:space="preserve">institutions </w:t>
      </w:r>
      <w:r w:rsidRPr="006C2A34">
        <w:rPr>
          <w:rStyle w:val="StyleUnderline"/>
          <w:rFonts w:asciiTheme="minorHAnsi" w:hAnsiTheme="minorHAnsi" w:cstheme="minorHAnsi"/>
        </w:rPr>
        <w:t>and events, than are those of the public policy process. It is</w:t>
      </w:r>
      <w:r w:rsidRPr="006C2A34">
        <w:rPr>
          <w:rFonts w:asciiTheme="minorHAnsi" w:hAnsiTheme="minorHAnsi" w:cstheme="minorHAnsi"/>
        </w:rPr>
        <w:t xml:space="preserve"> in part the very </w:t>
      </w:r>
      <w:r w:rsidRPr="006C2A34">
        <w:rPr>
          <w:rStyle w:val="StyleUnderline"/>
          <w:rFonts w:asciiTheme="minorHAnsi" w:hAnsiTheme="minorHAnsi" w:cstheme="minorHAnsi"/>
        </w:rPr>
        <w:t xml:space="preserve">impotence in terms of major, direct effects on people's lives of most academic scholarship that </w:t>
      </w:r>
      <w:r w:rsidRPr="006C2A34">
        <w:rPr>
          <w:rStyle w:val="StyleUnderline"/>
          <w:rFonts w:asciiTheme="minorHAnsi" w:hAnsiTheme="minorHAnsi" w:cstheme="minorHAnsi"/>
          <w:highlight w:val="green"/>
        </w:rPr>
        <w:t xml:space="preserve">makes it morally acceptable not to worry </w:t>
      </w:r>
      <w:r w:rsidRPr="006C2A34">
        <w:rPr>
          <w:rStyle w:val="StyleUnderline"/>
          <w:rFonts w:asciiTheme="minorHAnsi" w:hAnsiTheme="minorHAnsi" w:cstheme="minorHAnsi"/>
        </w:rPr>
        <w:t xml:space="preserve">much </w:t>
      </w:r>
      <w:r w:rsidRPr="006C2A34">
        <w:rPr>
          <w:rStyle w:val="StyleUnderline"/>
          <w:rFonts w:asciiTheme="minorHAnsi" w:hAnsiTheme="minorHAnsi" w:cstheme="minorHAnsi"/>
          <w:highlight w:val="green"/>
        </w:rPr>
        <w:t xml:space="preserve">about </w:t>
      </w:r>
      <w:r w:rsidRPr="006C2A34">
        <w:rPr>
          <w:rStyle w:val="StyleUnderline"/>
          <w:rFonts w:asciiTheme="minorHAnsi" w:hAnsiTheme="minorHAnsi" w:cstheme="minorHAnsi"/>
        </w:rPr>
        <w:t xml:space="preserve">the social </w:t>
      </w:r>
      <w:r w:rsidRPr="006C2A34">
        <w:rPr>
          <w:rStyle w:val="StyleUnderline"/>
          <w:rFonts w:asciiTheme="minorHAnsi" w:hAnsiTheme="minorHAnsi" w:cstheme="minorHAnsi"/>
          <w:highlight w:val="green"/>
        </w:rPr>
        <w:t xml:space="preserve">consequences </w:t>
      </w:r>
      <w:r w:rsidRPr="006C2A34">
        <w:rPr>
          <w:rStyle w:val="StyleUnderline"/>
          <w:rFonts w:asciiTheme="minorHAnsi" w:hAnsiTheme="minorHAnsi" w:cstheme="minorHAnsi"/>
        </w:rPr>
        <w:t>of that scholarship. When philosophers move into the policy domain, they must shift their primary commitment from knowledge and truth to the policy consequences of what they do.</w:t>
      </w:r>
      <w:r w:rsidRPr="006C2A34">
        <w:rPr>
          <w:rFonts w:asciiTheme="minorHAnsi" w:hAnsiTheme="minorHAnsi" w:cstheme="minorHAnsi"/>
        </w:rPr>
        <w:t xml:space="preserve"> And if they are not prepared to do this, why did they enter the policy domain? What are they doing there?</w:t>
      </w:r>
    </w:p>
    <w:p w14:paraId="101EB366" w14:textId="77777777" w:rsidR="00244C33" w:rsidRPr="006C2A34" w:rsidRDefault="00244C33" w:rsidP="00244C33">
      <w:pPr>
        <w:rPr>
          <w:rFonts w:asciiTheme="minorHAnsi" w:eastAsiaTheme="majorEastAsia" w:hAnsiTheme="minorHAnsi" w:cstheme="minorHAnsi"/>
          <w:b/>
          <w:bCs/>
          <w:sz w:val="26"/>
          <w:szCs w:val="26"/>
        </w:rPr>
      </w:pPr>
    </w:p>
    <w:p w14:paraId="04D4FD8A" w14:textId="77777777" w:rsidR="00244C33" w:rsidRPr="006C2A34" w:rsidRDefault="00244C33" w:rsidP="00244C33">
      <w:pPr>
        <w:pStyle w:val="Heading4"/>
        <w:rPr>
          <w:rFonts w:asciiTheme="minorHAnsi" w:hAnsiTheme="minorHAnsi" w:cstheme="minorHAnsi"/>
        </w:rPr>
      </w:pPr>
      <w:r w:rsidRPr="006C2A34">
        <w:rPr>
          <w:rFonts w:asciiTheme="minorHAnsi" w:hAnsiTheme="minorHAnsi" w:cstheme="minorHAnsi"/>
        </w:rPr>
        <w:t xml:space="preserve">3] </w:t>
      </w:r>
      <w:proofErr w:type="spellStart"/>
      <w:r w:rsidRPr="006C2A34">
        <w:rPr>
          <w:rFonts w:asciiTheme="minorHAnsi" w:hAnsiTheme="minorHAnsi" w:cstheme="minorHAnsi"/>
        </w:rPr>
        <w:t>Weighability</w:t>
      </w:r>
      <w:proofErr w:type="spellEnd"/>
      <w:r w:rsidRPr="006C2A34">
        <w:rPr>
          <w:rFonts w:asciiTheme="minorHAnsi" w:hAnsiTheme="minorHAnsi" w:cstheme="minorHAnsi"/>
        </w:rPr>
        <w:t xml:space="preserve"> – only consequentialism can explain the ethical difference in breaking a promise to take someone to the hospital and breaking a promise to take someone to lunch</w:t>
      </w:r>
    </w:p>
    <w:p w14:paraId="7A0F546C" w14:textId="77777777" w:rsidR="00244C33" w:rsidRPr="006C2A34" w:rsidRDefault="00244C33" w:rsidP="00244C33">
      <w:pPr>
        <w:pStyle w:val="Heading4"/>
        <w:rPr>
          <w:rFonts w:asciiTheme="minorHAnsi" w:hAnsiTheme="minorHAnsi" w:cstheme="minorHAnsi"/>
        </w:rPr>
      </w:pPr>
      <w:r w:rsidRPr="006C2A34">
        <w:rPr>
          <w:rFonts w:asciiTheme="minorHAnsi" w:hAnsiTheme="minorHAnsi" w:cstheme="minorHAnsi"/>
        </w:rPr>
        <w:t xml:space="preserve">A] Resolvability – there’s no way to weigh between competing offense under a deontological </w:t>
      </w:r>
      <w:proofErr w:type="spellStart"/>
      <w:r w:rsidRPr="006C2A34">
        <w:rPr>
          <w:rFonts w:asciiTheme="minorHAnsi" w:hAnsiTheme="minorHAnsi" w:cstheme="minorHAnsi"/>
        </w:rPr>
        <w:t>fw</w:t>
      </w:r>
      <w:proofErr w:type="spellEnd"/>
      <w:r w:rsidRPr="006C2A34">
        <w:rPr>
          <w:rFonts w:asciiTheme="minorHAnsi" w:hAnsiTheme="minorHAnsi" w:cstheme="minorHAnsi"/>
        </w:rPr>
        <w:t xml:space="preserve"> which means it can’t guide action </w:t>
      </w:r>
    </w:p>
    <w:p w14:paraId="3926A367" w14:textId="77777777" w:rsidR="00244C33" w:rsidRPr="006C2A34" w:rsidRDefault="00244C33" w:rsidP="00244C33">
      <w:pPr>
        <w:pStyle w:val="Heading4"/>
        <w:rPr>
          <w:rFonts w:asciiTheme="minorHAnsi" w:hAnsiTheme="minorHAnsi" w:cstheme="minorHAnsi"/>
        </w:rPr>
      </w:pPr>
      <w:r w:rsidRPr="006C2A34">
        <w:rPr>
          <w:rFonts w:asciiTheme="minorHAnsi" w:hAnsiTheme="minorHAnsi" w:cstheme="minorHAnsi"/>
        </w:rPr>
        <w:t>B] Intuitions outweigh – they’re a necessary side constraint on all ethics – philosophy follows intuitions not the other way around</w:t>
      </w:r>
    </w:p>
    <w:p w14:paraId="1A577D1D" w14:textId="77777777" w:rsidR="00244C33" w:rsidRPr="00CA6B5E" w:rsidRDefault="00244C33" w:rsidP="00244C33">
      <w:pPr>
        <w:pStyle w:val="Heading4"/>
      </w:pPr>
      <w:r>
        <w:t>1NC theory-</w:t>
      </w:r>
    </w:p>
    <w:p w14:paraId="29677B15" w14:textId="77777777" w:rsidR="00244C33" w:rsidRPr="00705DCF" w:rsidRDefault="00244C33" w:rsidP="00244C33">
      <w:pPr>
        <w:pStyle w:val="Heading4"/>
      </w:pPr>
      <w:r>
        <w:t xml:space="preserve">A] </w:t>
      </w:r>
      <w:r w:rsidRPr="00633D31">
        <w:rPr>
          <w:rFonts w:cs="Calibri"/>
        </w:rPr>
        <w:t xml:space="preserve">If the </w:t>
      </w:r>
      <w:proofErr w:type="spellStart"/>
      <w:r w:rsidRPr="00633D31">
        <w:rPr>
          <w:rFonts w:cs="Calibri"/>
        </w:rPr>
        <w:t>aff</w:t>
      </w:r>
      <w:proofErr w:type="spellEnd"/>
      <w:r w:rsidRPr="00633D31">
        <w:rPr>
          <w:rFonts w:cs="Calibri"/>
        </w:rPr>
        <w:t xml:space="preserve"> is consistent with one interpretation of the resolution, don’t vote neg on T</w:t>
      </w:r>
    </w:p>
    <w:p w14:paraId="01E99B4A" w14:textId="77777777" w:rsidR="00244C33" w:rsidRDefault="00244C33" w:rsidP="00244C33">
      <w:pPr>
        <w:pStyle w:val="Heading4"/>
        <w:rPr>
          <w:rFonts w:cs="Calibri"/>
        </w:rPr>
      </w:pPr>
      <w:r>
        <w:rPr>
          <w:rFonts w:cs="Calibri"/>
        </w:rPr>
        <w:t>B</w:t>
      </w:r>
      <w:r w:rsidRPr="00665CB0">
        <w:rPr>
          <w:rFonts w:cs="Calibri"/>
        </w:rPr>
        <w:t xml:space="preserve">] It’s </w:t>
      </w:r>
      <w:proofErr w:type="gramStart"/>
      <w:r w:rsidRPr="00665CB0">
        <w:rPr>
          <w:rFonts w:cs="Calibri"/>
        </w:rPr>
        <w:t>drop</w:t>
      </w:r>
      <w:proofErr w:type="gramEnd"/>
      <w:r w:rsidRPr="00665CB0">
        <w:rPr>
          <w:rFonts w:cs="Calibri"/>
        </w:rPr>
        <w:t xml:space="preserve"> the argument since the 1AC speaks in the dark and violates </w:t>
      </w:r>
      <w:r>
        <w:rPr>
          <w:rFonts w:cs="Calibri"/>
        </w:rPr>
        <w:t xml:space="preserve">countless </w:t>
      </w:r>
      <w:r w:rsidRPr="00665CB0">
        <w:rPr>
          <w:rFonts w:cs="Calibri"/>
        </w:rPr>
        <w:t xml:space="preserve">bidirectional </w:t>
      </w:r>
      <w:proofErr w:type="spellStart"/>
      <w:r w:rsidRPr="00665CB0">
        <w:rPr>
          <w:rFonts w:cs="Calibri"/>
        </w:rPr>
        <w:t>interps</w:t>
      </w:r>
      <w:proofErr w:type="spellEnd"/>
      <w:r w:rsidRPr="00665CB0">
        <w:rPr>
          <w:rFonts w:cs="Calibri"/>
        </w:rPr>
        <w:t xml:space="preserve"> no matter what so we shouldn’t be punished for it.</w:t>
      </w:r>
    </w:p>
    <w:p w14:paraId="79F7245F" w14:textId="77777777" w:rsidR="00244C33" w:rsidRPr="00202E7E" w:rsidRDefault="00244C33" w:rsidP="00244C33">
      <w:pPr>
        <w:pStyle w:val="Heading4"/>
      </w:pPr>
      <w:r>
        <w:rPr>
          <w:rFonts w:cs="Calibri"/>
        </w:rPr>
        <w:t>C</w:t>
      </w:r>
      <w:r w:rsidRPr="00665CB0">
        <w:rPr>
          <w:rFonts w:cs="Calibri"/>
        </w:rPr>
        <w:t xml:space="preserve">] </w:t>
      </w:r>
      <w:r w:rsidRPr="00AB3B06">
        <w:rPr>
          <w:rFonts w:cs="Calibri"/>
        </w:rPr>
        <w:t xml:space="preserve">Reasonable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p>
    <w:p w14:paraId="193B3D16" w14:textId="77777777" w:rsidR="00244C33" w:rsidRPr="00FA2C58" w:rsidRDefault="00244C33" w:rsidP="00244C33">
      <w:pPr>
        <w:pStyle w:val="Heading4"/>
        <w:rPr>
          <w:rFonts w:cs="Calibri"/>
        </w:rPr>
      </w:pPr>
      <w:r>
        <w:rPr>
          <w:rFonts w:cs="Calibri"/>
        </w:rPr>
        <w:t>D</w:t>
      </w:r>
      <w:r w:rsidRPr="00665CB0">
        <w:rPr>
          <w:rFonts w:cs="Calibri"/>
        </w:rPr>
        <w:t xml:space="preserve">] Reject new 2NR theory arguments and 2NR responses to the </w:t>
      </w:r>
      <w:proofErr w:type="spellStart"/>
      <w:r w:rsidRPr="00665CB0">
        <w:rPr>
          <w:rFonts w:cs="Calibri"/>
        </w:rPr>
        <w:t>underview</w:t>
      </w:r>
      <w:proofErr w:type="spellEnd"/>
      <w:r w:rsidRPr="00665CB0">
        <w:rPr>
          <w:rFonts w:cs="Calibri"/>
        </w:rPr>
        <w:t xml:space="preserve"> – forces judge </w:t>
      </w:r>
      <w:r>
        <w:rPr>
          <w:rFonts w:cs="Calibri"/>
        </w:rPr>
        <w:t>i</w:t>
      </w:r>
      <w:r w:rsidRPr="00665CB0">
        <w:rPr>
          <w:rFonts w:cs="Calibri"/>
        </w:rPr>
        <w:t>ntervention to evaluate after the 2ar and allows them to dump for 6 minutes and sandbag the 3-minute 2ar</w:t>
      </w:r>
    </w:p>
    <w:p w14:paraId="10A3470B" w14:textId="77777777" w:rsidR="00244C33" w:rsidRPr="000618FA" w:rsidRDefault="00244C33" w:rsidP="00244C33">
      <w:pPr>
        <w:pStyle w:val="Heading4"/>
      </w:pPr>
      <w:proofErr w:type="spellStart"/>
      <w:r>
        <w:rPr>
          <w:rFonts w:cs="Calibri"/>
        </w:rPr>
        <w:t>Underview</w:t>
      </w:r>
      <w:proofErr w:type="spellEnd"/>
      <w:r>
        <w:rPr>
          <w:rFonts w:cs="Calibri"/>
        </w:rPr>
        <w:t>:</w:t>
      </w:r>
    </w:p>
    <w:p w14:paraId="62E92080" w14:textId="77777777" w:rsidR="00244C33" w:rsidRDefault="00244C33" w:rsidP="00244C33">
      <w:pPr>
        <w:pStyle w:val="Heading4"/>
        <w:rPr>
          <w:rFonts w:cs="Calibri"/>
        </w:rPr>
      </w:pPr>
      <w:r w:rsidRPr="008C2485">
        <w:rPr>
          <w:rFonts w:cs="Calibri"/>
        </w:rPr>
        <w:t xml:space="preserve">1AR theory – </w:t>
      </w:r>
    </w:p>
    <w:p w14:paraId="2490AE7C" w14:textId="77777777" w:rsidR="00244C33" w:rsidRDefault="00244C33" w:rsidP="00244C33">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D8298AC" w14:textId="77777777" w:rsidR="00244C33" w:rsidRDefault="00244C33" w:rsidP="00244C33">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627DF37" w14:textId="77777777" w:rsidR="00244C33" w:rsidRPr="006C2A34" w:rsidRDefault="00244C33" w:rsidP="00244C33">
      <w:pPr>
        <w:pStyle w:val="Heading4"/>
        <w:rPr>
          <w:rFonts w:asciiTheme="minorHAnsi" w:hAnsiTheme="minorHAnsi" w:cstheme="minorHAns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72AB2DEC" w14:textId="77777777" w:rsidR="00244C33" w:rsidRPr="006C2A34" w:rsidRDefault="00244C33" w:rsidP="00244C33">
      <w:pPr>
        <w:pStyle w:val="Heading4"/>
        <w:rPr>
          <w:rFonts w:asciiTheme="minorHAnsi" w:hAnsiTheme="minorHAnsi" w:cstheme="minorHAnsi"/>
        </w:rPr>
      </w:pPr>
      <w:r w:rsidRPr="006C2A34">
        <w:rPr>
          <w:rFonts w:asciiTheme="minorHAnsi" w:hAnsiTheme="minorHAnsi" w:cstheme="minorHAnsi"/>
        </w:rPr>
        <w:t>D] 1AR theory first – it’s a bigger percentage of the 1AR than neg theory is of the 1NC which means the abuse was probably worse and only the 2NR has time to win multiple layers</w:t>
      </w:r>
    </w:p>
    <w:p w14:paraId="2C0DBB22" w14:textId="7C8BFC32" w:rsidR="00244C33" w:rsidRDefault="0025689B" w:rsidP="0025689B">
      <w:pPr>
        <w:pStyle w:val="Heading1"/>
      </w:pPr>
      <w:r>
        <w:t>1AR</w:t>
      </w:r>
    </w:p>
    <w:p w14:paraId="752BD81D" w14:textId="77777777" w:rsidR="0025689B" w:rsidRDefault="0025689B" w:rsidP="0025689B">
      <w:pPr>
        <w:pStyle w:val="Heading3"/>
      </w:pPr>
      <w:bookmarkStart w:id="0" w:name="_Hlk88258563"/>
      <w:r>
        <w:t>OV – Long</w:t>
      </w:r>
    </w:p>
    <w:p w14:paraId="2E0ED802" w14:textId="77777777" w:rsidR="0025689B" w:rsidRPr="00270773" w:rsidRDefault="0025689B" w:rsidP="0025689B">
      <w:pPr>
        <w:pStyle w:val="Heading4"/>
      </w:pPr>
      <w:r>
        <w:t xml:space="preserve">Capitalism has produced global inequality- this undermines democracy and threatens existential problems- labor activity has been high recently but it is not sustainable- the right to strike ensures labor activity is sustainable and keeps unions alive- unions are </w:t>
      </w:r>
      <w:r>
        <w:rPr>
          <w:u w:val="single"/>
        </w:rPr>
        <w:t>key to economic equality</w:t>
      </w:r>
      <w:r>
        <w:rPr>
          <w:i/>
          <w:iCs w:val="0"/>
          <w:u w:val="single"/>
        </w:rPr>
        <w:t xml:space="preserve"> </w:t>
      </w:r>
      <w:r>
        <w:t xml:space="preserve">which is 1) bad to the extent it kills as many people as an unending thermonuclear war and 2) </w:t>
      </w:r>
      <w:r w:rsidRPr="00F3765D">
        <w:rPr>
          <w:u w:val="single"/>
        </w:rPr>
        <w:t>triggers war itself</w:t>
      </w:r>
      <w:r>
        <w:t xml:space="preserve"> leading to extinction if we don’t solve- must solve through the </w:t>
      </w:r>
      <w:proofErr w:type="spellStart"/>
      <w:r>
        <w:t>aff</w:t>
      </w:r>
      <w:proofErr w:type="spellEnd"/>
      <w:r>
        <w:t xml:space="preserve"> because alternatives don’t solve the harms of capitalism, the vital internal link is embedded in the fact we must </w:t>
      </w:r>
      <w:r>
        <w:rPr>
          <w:u w:val="single"/>
        </w:rPr>
        <w:t>reject the commodification of human labor</w:t>
      </w:r>
      <w:r>
        <w:t xml:space="preserve"> </w:t>
      </w:r>
    </w:p>
    <w:bookmarkEnd w:id="0"/>
    <w:p w14:paraId="28C95125" w14:textId="77777777" w:rsidR="003B6179" w:rsidRPr="00500FF2" w:rsidRDefault="003B6179" w:rsidP="003B6179">
      <w:pPr>
        <w:pStyle w:val="Heading4"/>
      </w:pPr>
      <w:r>
        <w:t xml:space="preserve">1. We’ll straight turn their method – there’s no race war now – violence has decreased – they need comparative evidence </w:t>
      </w:r>
    </w:p>
    <w:p w14:paraId="4E3ACBB0" w14:textId="77777777" w:rsidR="003B6179" w:rsidRPr="001F5EC3" w:rsidRDefault="003B6179" w:rsidP="003B6179">
      <w:r>
        <w:rPr>
          <w:rStyle w:val="Style13ptBold"/>
        </w:rPr>
        <w:t xml:space="preserve">Wexler 16 </w:t>
      </w:r>
      <w:r>
        <w:t xml:space="preserve">Stuart Wexler, historian writing for the Washington Post. </w:t>
      </w:r>
      <w:r w:rsidRPr="001F5EC3">
        <w:rPr>
          <w:rStyle w:val="StyleUnderline"/>
        </w:rPr>
        <w:t xml:space="preserve">No, </w:t>
      </w:r>
      <w:r w:rsidRPr="001F5EC3">
        <w:rPr>
          <w:rStyle w:val="StyleUnderline"/>
          <w:highlight w:val="green"/>
        </w:rPr>
        <w:t>the United States is not headed toward a race war</w:t>
      </w:r>
      <w:r w:rsidRPr="001F5EC3">
        <w:rPr>
          <w:highlight w:val="green"/>
        </w:rPr>
        <w:t xml:space="preserve"> </w:t>
      </w:r>
      <w:r>
        <w:t>https://www.washingtonpost.com/posteverything/wp/2016/07/20/no-the-united-states-is-not-headed-toward-a-race-war/?noredirect=on&amp;utm_term=.f6122dc19065</w:t>
      </w:r>
    </w:p>
    <w:p w14:paraId="40A4F136" w14:textId="77777777" w:rsidR="003B6179" w:rsidRDefault="003B6179" w:rsidP="003B6179">
      <w:r w:rsidRPr="001F5EC3">
        <w:rPr>
          <w:rStyle w:val="StyleUnderline"/>
        </w:rPr>
        <w:t>Is the United States on the verge of a race war? You might think so</w:t>
      </w:r>
      <w:r>
        <w:t xml:space="preserve"> if you saw the New York Post’s “Civil War” front page the morning after the killing of five Dallas police officers. Or if you watched the YouTube clip of Baton Rouge shooter Gavin Long declaring, “It’s a time for peace, but it’s a time for war, and most of the times when you want peace, you got to go to war.” Or read the tweet from former congressman Joe Walsh (R-Ill.), warning “This is war. Watch out Obama. Watch out </w:t>
      </w:r>
      <w:proofErr w:type="gramStart"/>
      <w:r>
        <w:t>black lives matter</w:t>
      </w:r>
      <w:proofErr w:type="gramEnd"/>
      <w:r>
        <w:t xml:space="preserve"> punks. Real America is coming after you.” Or if you watched former New York mayor Rudy Giuliani’s speech at the Republican National Convention: “The vast majority of Americans today do not feel safe. They fear for their children. They fear for themselves. They fear for our police officers, who are being targeted, with a target on their back.”</w:t>
      </w:r>
    </w:p>
    <w:p w14:paraId="12C66908" w14:textId="77777777" w:rsidR="003B6179" w:rsidRDefault="003B6179" w:rsidP="003B6179">
      <w:r>
        <w:t xml:space="preserve">It’s easy to understand why, according to new polling, Americans say race relations are getting worse. But </w:t>
      </w:r>
      <w:r w:rsidRPr="001F5EC3">
        <w:rPr>
          <w:rStyle w:val="StyleUnderline"/>
          <w:highlight w:val="green"/>
        </w:rPr>
        <w:t>despite</w:t>
      </w:r>
      <w:r w:rsidRPr="001F5EC3">
        <w:rPr>
          <w:highlight w:val="green"/>
        </w:rPr>
        <w:t xml:space="preserve"> </w:t>
      </w:r>
      <w:r>
        <w:t xml:space="preserve">real </w:t>
      </w:r>
      <w:r w:rsidRPr="001F5EC3">
        <w:rPr>
          <w:rStyle w:val="StyleUnderline"/>
          <w:highlight w:val="green"/>
        </w:rPr>
        <w:t>fears and frustrations</w:t>
      </w:r>
      <w:r w:rsidRPr="001F5EC3">
        <w:rPr>
          <w:rStyle w:val="StyleUnderline"/>
        </w:rPr>
        <w:t xml:space="preserve">, and those who are trying to capitalize on those fears and frustrations, </w:t>
      </w:r>
      <w:r w:rsidRPr="001F5EC3">
        <w:rPr>
          <w:rStyle w:val="StyleUnderline"/>
          <w:highlight w:val="green"/>
        </w:rPr>
        <w:t xml:space="preserve">the United States is </w:t>
      </w:r>
      <w:r w:rsidRPr="001F5EC3">
        <w:rPr>
          <w:rStyle w:val="StyleUnderline"/>
          <w:sz w:val="30"/>
          <w:szCs w:val="30"/>
          <w:highlight w:val="green"/>
        </w:rPr>
        <w:t xml:space="preserve">unlikely to return to </w:t>
      </w:r>
      <w:r w:rsidRPr="001F5EC3">
        <w:rPr>
          <w:rStyle w:val="StyleUnderline"/>
          <w:sz w:val="30"/>
          <w:szCs w:val="30"/>
        </w:rPr>
        <w:t xml:space="preserve">the widespread, </w:t>
      </w:r>
      <w:r w:rsidRPr="001F5EC3">
        <w:rPr>
          <w:rStyle w:val="StyleUnderline"/>
          <w:sz w:val="30"/>
          <w:szCs w:val="30"/>
          <w:highlight w:val="green"/>
        </w:rPr>
        <w:t xml:space="preserve">violent </w:t>
      </w:r>
      <w:r w:rsidRPr="001F5EC3">
        <w:rPr>
          <w:rStyle w:val="StyleUnderline"/>
          <w:sz w:val="30"/>
          <w:szCs w:val="30"/>
        </w:rPr>
        <w:t xml:space="preserve">civil </w:t>
      </w:r>
      <w:r w:rsidRPr="001F5EC3">
        <w:rPr>
          <w:rStyle w:val="StyleUnderline"/>
          <w:sz w:val="30"/>
          <w:szCs w:val="30"/>
          <w:highlight w:val="green"/>
        </w:rPr>
        <w:t>disorder</w:t>
      </w:r>
      <w:r w:rsidRPr="001F5EC3">
        <w:rPr>
          <w:rStyle w:val="StyleUnderline"/>
          <w:highlight w:val="green"/>
        </w:rPr>
        <w:t xml:space="preserve"> </w:t>
      </w:r>
      <w:r w:rsidRPr="001F5EC3">
        <w:rPr>
          <w:rStyle w:val="StyleUnderline"/>
        </w:rPr>
        <w:t xml:space="preserve">of the 1960s. </w:t>
      </w:r>
      <w:r w:rsidRPr="001F5EC3">
        <w:rPr>
          <w:rStyle w:val="StyleUnderline"/>
          <w:highlight w:val="green"/>
        </w:rPr>
        <w:t xml:space="preserve">Improvements in policing and community relations, along with </w:t>
      </w:r>
      <w:r w:rsidRPr="001F5EC3">
        <w:rPr>
          <w:rStyle w:val="StyleUnderline"/>
        </w:rPr>
        <w:t xml:space="preserve">the </w:t>
      </w:r>
      <w:r w:rsidRPr="001F5EC3">
        <w:rPr>
          <w:rStyle w:val="StyleUnderline"/>
          <w:highlight w:val="green"/>
        </w:rPr>
        <w:t xml:space="preserve">fragmentation of extremist groups, provide a bulwark against </w:t>
      </w:r>
      <w:r w:rsidRPr="001F5EC3">
        <w:rPr>
          <w:rStyle w:val="StyleUnderline"/>
        </w:rPr>
        <w:t xml:space="preserve">anything approximating </w:t>
      </w:r>
      <w:r w:rsidRPr="001F5EC3">
        <w:rPr>
          <w:rStyle w:val="StyleUnderline"/>
          <w:highlight w:val="green"/>
        </w:rPr>
        <w:t>a race war</w:t>
      </w:r>
      <w:r>
        <w:t>.</w:t>
      </w:r>
    </w:p>
    <w:p w14:paraId="60B80529" w14:textId="77777777" w:rsidR="003B6179" w:rsidRDefault="003B6179" w:rsidP="003B6179">
      <w:r w:rsidRPr="001F5EC3">
        <w:rPr>
          <w:rStyle w:val="StyleUnderline"/>
        </w:rPr>
        <w:t xml:space="preserve">The United States was a powder keg in </w:t>
      </w:r>
      <w:r w:rsidRPr="001F5EC3">
        <w:rPr>
          <w:rStyle w:val="StyleUnderline"/>
          <w:highlight w:val="green"/>
        </w:rPr>
        <w:t xml:space="preserve">the </w:t>
      </w:r>
      <w:r w:rsidRPr="001F5EC3">
        <w:rPr>
          <w:rStyle w:val="StyleUnderline"/>
        </w:rPr>
        <w:t xml:space="preserve">mid </w:t>
      </w:r>
      <w:r w:rsidRPr="001F5EC3">
        <w:rPr>
          <w:rStyle w:val="StyleUnderline"/>
          <w:highlight w:val="green"/>
        </w:rPr>
        <w:t xml:space="preserve">’60s </w:t>
      </w:r>
      <w:r w:rsidRPr="001F5EC3">
        <w:rPr>
          <w:rStyle w:val="StyleUnderline"/>
        </w:rPr>
        <w:t>— and there are indeed some parallels</w:t>
      </w:r>
      <w:r>
        <w:t xml:space="preserve"> to social conditions today. The passage of the Civil Rights Act of 1964 and the Voting Rights Act of 1965 were momentous for blacks in the South, but the laws did little to address the grievances of blacks in northern and western cities, where people of color could already vote and where discrimination was less overt. Blacks everywhere grew frustrated with the realities of de facto economic injustice. Then, as now, the black unemployment rate was approximately double that for whites, and median income was approximately 40 percent lower. Racial disparities persisted in housing, </w:t>
      </w:r>
      <w:proofErr w:type="gramStart"/>
      <w:r>
        <w:t>education</w:t>
      </w:r>
      <w:proofErr w:type="gramEnd"/>
      <w:r>
        <w:t xml:space="preserve"> and political influence. And racial targeting by the police increased the perception of powerlessness within black communities. Even still, as now, there was anxiety among some whites that they were losing out to people of color. When campaigning in 1965 to become the first big-city black mayor, Cleveland’s Carl Stokes (D) felt the need to pledge: “My election would not mean a Negro takeover, it would not mean the establishment of a Negro cabinet. My election would mean the mayor just happened to come from the Negro group.”</w:t>
      </w:r>
    </w:p>
    <w:p w14:paraId="0EAAEB03" w14:textId="77777777" w:rsidR="003B6179" w:rsidRDefault="003B6179" w:rsidP="003B6179">
      <w:r w:rsidRPr="001F5EC3">
        <w:rPr>
          <w:rStyle w:val="StyleUnderline"/>
        </w:rPr>
        <w:t xml:space="preserve">But the </w:t>
      </w:r>
      <w:r w:rsidRPr="001F5EC3">
        <w:rPr>
          <w:rStyle w:val="StyleUnderline"/>
          <w:highlight w:val="green"/>
        </w:rPr>
        <w:t xml:space="preserve">parallels </w:t>
      </w:r>
      <w:r w:rsidRPr="001F5EC3">
        <w:rPr>
          <w:rStyle w:val="StyleUnderline"/>
          <w:sz w:val="30"/>
          <w:szCs w:val="30"/>
          <w:highlight w:val="green"/>
        </w:rPr>
        <w:t>shouldn’t be overstated</w:t>
      </w:r>
      <w:r w:rsidRPr="001F5EC3">
        <w:rPr>
          <w:rStyle w:val="StyleUnderline"/>
          <w:highlight w:val="green"/>
        </w:rPr>
        <w:t>. The</w:t>
      </w:r>
      <w:r w:rsidRPr="001F5EC3">
        <w:rPr>
          <w:highlight w:val="green"/>
        </w:rPr>
        <w:t xml:space="preserve"> </w:t>
      </w:r>
      <w:r>
        <w:t xml:space="preserve">tensions of the </w:t>
      </w:r>
      <w:r w:rsidRPr="001F5EC3">
        <w:rPr>
          <w:rStyle w:val="StyleUnderline"/>
          <w:highlight w:val="green"/>
        </w:rPr>
        <w:t xml:space="preserve">’60s </w:t>
      </w:r>
      <w:r w:rsidRPr="001F5EC3">
        <w:rPr>
          <w:rStyle w:val="StyleUnderline"/>
        </w:rPr>
        <w:t xml:space="preserve">erupted into racial violence on a level that </w:t>
      </w:r>
      <w:r w:rsidRPr="001F5EC3">
        <w:rPr>
          <w:rStyle w:val="StyleUnderline"/>
          <w:sz w:val="30"/>
          <w:szCs w:val="30"/>
          <w:highlight w:val="green"/>
        </w:rPr>
        <w:t>dwarfs</w:t>
      </w:r>
      <w:r w:rsidRPr="001F5EC3">
        <w:rPr>
          <w:rStyle w:val="StyleUnderline"/>
          <w:highlight w:val="green"/>
        </w:rPr>
        <w:t xml:space="preserve"> anything seen today by </w:t>
      </w:r>
      <w:r w:rsidRPr="001F5EC3">
        <w:rPr>
          <w:rStyle w:val="StyleUnderline"/>
          <w:sz w:val="30"/>
          <w:szCs w:val="30"/>
          <w:highlight w:val="green"/>
        </w:rPr>
        <w:t>several orders of magnitude</w:t>
      </w:r>
      <w:r w:rsidRPr="001F5EC3">
        <w:rPr>
          <w:rStyle w:val="StyleUnderline"/>
        </w:rPr>
        <w:t>. According to calculations by economists</w:t>
      </w:r>
      <w:r>
        <w:t xml:space="preserve"> William Collins and Robert Margo, </w:t>
      </w:r>
      <w:r w:rsidRPr="00EC6CB5">
        <w:rPr>
          <w:rStyle w:val="StyleUnderline"/>
          <w:highlight w:val="green"/>
        </w:rPr>
        <w:t>from</w:t>
      </w:r>
      <w:r>
        <w:t xml:space="preserve"> the beginning of </w:t>
      </w:r>
      <w:r w:rsidRPr="001F5EC3">
        <w:rPr>
          <w:rStyle w:val="StyleUnderline"/>
        </w:rPr>
        <w:t>19</w:t>
      </w:r>
      <w:r w:rsidRPr="00EC6CB5">
        <w:rPr>
          <w:rStyle w:val="StyleUnderline"/>
          <w:highlight w:val="green"/>
        </w:rPr>
        <w:t>65 through</w:t>
      </w:r>
      <w:r>
        <w:t xml:space="preserve"> the end of </w:t>
      </w:r>
      <w:r w:rsidRPr="001F5EC3">
        <w:rPr>
          <w:rStyle w:val="StyleUnderline"/>
        </w:rPr>
        <w:t>19</w:t>
      </w:r>
      <w:r w:rsidRPr="00EC6CB5">
        <w:rPr>
          <w:rStyle w:val="StyleUnderline"/>
          <w:highlight w:val="green"/>
        </w:rPr>
        <w:t>68, there were</w:t>
      </w:r>
      <w:r w:rsidRPr="001F5EC3">
        <w:rPr>
          <w:rStyle w:val="StyleUnderline"/>
        </w:rPr>
        <w:t xml:space="preserve"> 533 urban </w:t>
      </w:r>
      <w:r w:rsidRPr="00EC6CB5">
        <w:rPr>
          <w:rStyle w:val="StyleUnderline"/>
          <w:highlight w:val="green"/>
        </w:rPr>
        <w:t>riots resulting in 195 deaths, 9,760 injuries and 14,486 instances of arson</w:t>
      </w:r>
      <w:r>
        <w:t>. The atmosphere was such that a false rumor that a black cab driver had died in police custody in Newark, N.J., prompted violence that left 26 people dead and 750 injured, while causing more than $10 million in property damage (more than $70 million in today’s dollars).</w:t>
      </w:r>
    </w:p>
    <w:p w14:paraId="4E0681E5" w14:textId="77777777" w:rsidR="003B6179" w:rsidRDefault="003B6179" w:rsidP="003B6179">
      <w:r w:rsidRPr="00EC6CB5">
        <w:rPr>
          <w:rStyle w:val="StyleUnderline"/>
          <w:highlight w:val="green"/>
        </w:rPr>
        <w:t>Compare that to the</w:t>
      </w:r>
      <w:r>
        <w:t xml:space="preserve"> overwhelmingly </w:t>
      </w:r>
      <w:r w:rsidRPr="00EC6CB5">
        <w:rPr>
          <w:rStyle w:val="StyleUnderline"/>
          <w:highlight w:val="green"/>
        </w:rPr>
        <w:t>peaceful protests</w:t>
      </w:r>
      <w:r>
        <w:t xml:space="preserve"> in the four years </w:t>
      </w:r>
      <w:r w:rsidRPr="00EC6CB5">
        <w:rPr>
          <w:rStyle w:val="StyleUnderline"/>
          <w:highlight w:val="green"/>
        </w:rPr>
        <w:t>since</w:t>
      </w:r>
      <w:r w:rsidRPr="00EC6CB5">
        <w:rPr>
          <w:highlight w:val="green"/>
        </w:rPr>
        <w:t xml:space="preserve"> </w:t>
      </w:r>
      <w:r>
        <w:t xml:space="preserve">George Zimmerman was indicted for the murder of </w:t>
      </w:r>
      <w:r w:rsidRPr="00EC6CB5">
        <w:rPr>
          <w:rStyle w:val="StyleUnderline"/>
          <w:highlight w:val="green"/>
        </w:rPr>
        <w:t xml:space="preserve">Trayvon Martin. Even the most chaotic episodes have been </w:t>
      </w:r>
      <w:r w:rsidRPr="00EC6CB5">
        <w:rPr>
          <w:rStyle w:val="StyleUnderline"/>
        </w:rPr>
        <w:t xml:space="preserve">relatively </w:t>
      </w:r>
      <w:r w:rsidRPr="00EC6CB5">
        <w:rPr>
          <w:rStyle w:val="StyleUnderline"/>
          <w:highlight w:val="green"/>
        </w:rPr>
        <w:t>mild</w:t>
      </w:r>
      <w:r>
        <w:t xml:space="preserve">. In Baltimore, for instance, </w:t>
      </w:r>
      <w:r w:rsidRPr="00EC6CB5">
        <w:rPr>
          <w:rStyle w:val="StyleUnderline"/>
          <w:highlight w:val="green"/>
        </w:rPr>
        <w:t xml:space="preserve">riots after </w:t>
      </w:r>
      <w:r w:rsidRPr="00EC6CB5">
        <w:rPr>
          <w:rStyle w:val="StyleUnderline"/>
        </w:rPr>
        <w:t xml:space="preserve">the death of </w:t>
      </w:r>
      <w:r w:rsidRPr="00EC6CB5">
        <w:rPr>
          <w:rStyle w:val="StyleUnderline"/>
          <w:highlight w:val="green"/>
        </w:rPr>
        <w:t xml:space="preserve">Freddie Gray resulted in </w:t>
      </w:r>
      <w:r w:rsidRPr="00EC6CB5">
        <w:rPr>
          <w:rStyle w:val="StyleUnderline"/>
        </w:rPr>
        <w:t>injuries</w:t>
      </w:r>
      <w:r w:rsidRPr="00EC6CB5">
        <w:t xml:space="preserve"> </w:t>
      </w:r>
      <w:r>
        <w:t xml:space="preserve">to more than 150 police officers, 144 vehicles set on fire and property damage estimated at nearly $13 million; </w:t>
      </w:r>
      <w:r w:rsidRPr="00EC6CB5">
        <w:rPr>
          <w:rStyle w:val="StyleUnderline"/>
          <w:highlight w:val="green"/>
        </w:rPr>
        <w:t xml:space="preserve">no protesters or police </w:t>
      </w:r>
      <w:r w:rsidRPr="00EC6CB5">
        <w:rPr>
          <w:rStyle w:val="StyleUnderline"/>
        </w:rPr>
        <w:t xml:space="preserve">were </w:t>
      </w:r>
      <w:r w:rsidRPr="00EC6CB5">
        <w:rPr>
          <w:rStyle w:val="StyleUnderline"/>
          <w:highlight w:val="green"/>
        </w:rPr>
        <w:t>killed</w:t>
      </w:r>
      <w:r>
        <w:t xml:space="preserve">. As The Washington Post’s Radley Balko has written, </w:t>
      </w:r>
      <w:r w:rsidRPr="00EC6CB5">
        <w:rPr>
          <w:rStyle w:val="StyleUnderline"/>
          <w:highlight w:val="green"/>
        </w:rPr>
        <w:t xml:space="preserve">the rate of killings of police </w:t>
      </w:r>
      <w:r w:rsidRPr="00EC6CB5">
        <w:rPr>
          <w:rStyle w:val="StyleUnderline"/>
        </w:rPr>
        <w:t xml:space="preserve">officers </w:t>
      </w:r>
      <w:r w:rsidRPr="00EC6CB5">
        <w:rPr>
          <w:rStyle w:val="StyleUnderline"/>
          <w:highlight w:val="green"/>
        </w:rPr>
        <w:t>has been declining since the ’70s</w:t>
      </w:r>
      <w:r w:rsidRPr="00EC6CB5">
        <w:rPr>
          <w:rStyle w:val="StyleUnderline"/>
        </w:rPr>
        <w:t>, with 2015 being the second safest year for police in decades</w:t>
      </w:r>
      <w:r>
        <w:t>.</w:t>
      </w:r>
    </w:p>
    <w:p w14:paraId="6AB203AF" w14:textId="77777777" w:rsidR="003B6179" w:rsidRPr="00EC6CB5" w:rsidRDefault="003B6179" w:rsidP="003B6179">
      <w:pPr>
        <w:rPr>
          <w:rStyle w:val="StyleUnderline"/>
        </w:rPr>
      </w:pPr>
      <w:r w:rsidRPr="00EC6CB5">
        <w:rPr>
          <w:rStyle w:val="StyleUnderline"/>
        </w:rPr>
        <w:t>One reason</w:t>
      </w:r>
      <w:r>
        <w:t xml:space="preserve"> the protests have remained relatively contained </w:t>
      </w:r>
      <w:r w:rsidRPr="00EC6CB5">
        <w:rPr>
          <w:rStyle w:val="StyleUnderline"/>
        </w:rPr>
        <w:t>has to do with police-community relations. Yes, too many people — and a disproportionate number of black people — are shot by police. Yes, there is still institutionalized racism in the criminal justice system. And yes, many blacks, especially, say they can’t trust law enforcement officials.</w:t>
      </w:r>
    </w:p>
    <w:p w14:paraId="4A443414" w14:textId="77777777" w:rsidR="003B6179" w:rsidRDefault="003B6179" w:rsidP="003B6179">
      <w:r w:rsidRPr="00EC6CB5">
        <w:rPr>
          <w:rStyle w:val="StyleUnderline"/>
        </w:rPr>
        <w:t xml:space="preserve">But </w:t>
      </w:r>
      <w:r w:rsidRPr="00EC6CB5">
        <w:rPr>
          <w:rStyle w:val="StyleUnderline"/>
          <w:highlight w:val="green"/>
        </w:rPr>
        <w:t>present-day interactions between police and protesters have</w:t>
      </w:r>
      <w:r w:rsidRPr="00EC6CB5">
        <w:rPr>
          <w:rStyle w:val="StyleUnderline"/>
        </w:rPr>
        <w:t xml:space="preserve"> ranged from tense</w:t>
      </w:r>
      <w:r>
        <w:t xml:space="preserve"> (in Ferguson, Mo.) </w:t>
      </w:r>
      <w:r w:rsidRPr="00EC6CB5">
        <w:rPr>
          <w:rStyle w:val="StyleUnderline"/>
        </w:rPr>
        <w:t>to friendly</w:t>
      </w:r>
      <w:r>
        <w:t xml:space="preserve"> (in Dallas). </w:t>
      </w:r>
      <w:r w:rsidRPr="00EC6CB5">
        <w:rPr>
          <w:rStyle w:val="StyleUnderline"/>
        </w:rPr>
        <w:t xml:space="preserve">That’s </w:t>
      </w:r>
      <w:r w:rsidRPr="00EC6CB5">
        <w:rPr>
          <w:rStyle w:val="StyleUnderline"/>
          <w:highlight w:val="green"/>
        </w:rPr>
        <w:t xml:space="preserve">a </w:t>
      </w:r>
      <w:r w:rsidRPr="00EC6CB5">
        <w:rPr>
          <w:rStyle w:val="StyleUnderline"/>
          <w:sz w:val="30"/>
          <w:szCs w:val="30"/>
          <w:highlight w:val="green"/>
        </w:rPr>
        <w:t>world away</w:t>
      </w:r>
      <w:r w:rsidRPr="00EC6CB5">
        <w:rPr>
          <w:rStyle w:val="StyleUnderline"/>
          <w:highlight w:val="green"/>
        </w:rPr>
        <w:t xml:space="preserve"> from the</w:t>
      </w:r>
      <w:r w:rsidRPr="00EC6CB5">
        <w:rPr>
          <w:rStyle w:val="StyleUnderline"/>
        </w:rPr>
        <w:t xml:space="preserve"> 19</w:t>
      </w:r>
      <w:r w:rsidRPr="00EC6CB5">
        <w:rPr>
          <w:rStyle w:val="StyleUnderline"/>
          <w:highlight w:val="green"/>
        </w:rPr>
        <w:t xml:space="preserve">60s, when police forces allowed Ku Klux Klan members to </w:t>
      </w:r>
      <w:r w:rsidRPr="00EC6CB5">
        <w:rPr>
          <w:rStyle w:val="StyleUnderline"/>
        </w:rPr>
        <w:t xml:space="preserve">savagely </w:t>
      </w:r>
      <w:r w:rsidRPr="00EC6CB5">
        <w:rPr>
          <w:rStyle w:val="StyleUnderline"/>
          <w:highlight w:val="green"/>
        </w:rPr>
        <w:t xml:space="preserve">beat </w:t>
      </w:r>
      <w:r w:rsidRPr="00EC6CB5">
        <w:rPr>
          <w:rStyle w:val="StyleUnderline"/>
        </w:rPr>
        <w:t xml:space="preserve">non-violent </w:t>
      </w:r>
      <w:r w:rsidRPr="00EC6CB5">
        <w:rPr>
          <w:rStyle w:val="StyleUnderline"/>
          <w:highlight w:val="green"/>
        </w:rPr>
        <w:t xml:space="preserve">protesters </w:t>
      </w:r>
      <w:r w:rsidRPr="00EC6CB5">
        <w:rPr>
          <w:rStyle w:val="StyleUnderline"/>
        </w:rPr>
        <w:t>on those occasions when they themselves were not delivering the beat-downs</w:t>
      </w:r>
      <w:r>
        <w:t>. Outside the South, such interactions were less profound and violent, but still routine. It was a presidential commission — the National Advisory Commission on Civil Disorders led by then-Illinois Gov. Otto Kerner — not the Black Panthers, that, in 1968, affirmed the widespread belief among blacks that police “symbolize white power, white racism, and white oppression.”</w:t>
      </w:r>
    </w:p>
    <w:p w14:paraId="358EC57F" w14:textId="77777777" w:rsidR="003B6179" w:rsidRDefault="003B6179" w:rsidP="003B6179">
      <w:r w:rsidRPr="00EC6CB5">
        <w:rPr>
          <w:rStyle w:val="StyleUnderline"/>
        </w:rPr>
        <w:t>In response</w:t>
      </w:r>
      <w:r>
        <w:t xml:space="preserve"> to the Kerner report, </w:t>
      </w:r>
      <w:r w:rsidRPr="00EC6CB5">
        <w:rPr>
          <w:rStyle w:val="StyleUnderline"/>
          <w:highlight w:val="green"/>
        </w:rPr>
        <w:t xml:space="preserve">police departments raised </w:t>
      </w:r>
      <w:r w:rsidRPr="00EC6CB5">
        <w:rPr>
          <w:rStyle w:val="StyleUnderline"/>
        </w:rPr>
        <w:t xml:space="preserve">their standards of </w:t>
      </w:r>
      <w:r w:rsidRPr="00EC6CB5">
        <w:rPr>
          <w:rStyle w:val="StyleUnderline"/>
          <w:highlight w:val="green"/>
        </w:rPr>
        <w:t>professionalism and increased</w:t>
      </w:r>
      <w:r w:rsidRPr="00EC6CB5">
        <w:rPr>
          <w:highlight w:val="green"/>
        </w:rPr>
        <w:t xml:space="preserve"> </w:t>
      </w:r>
      <w:r>
        <w:t xml:space="preserve">the </w:t>
      </w:r>
      <w:r w:rsidRPr="00EC6CB5">
        <w:rPr>
          <w:rStyle w:val="StyleUnderline"/>
          <w:highlight w:val="green"/>
        </w:rPr>
        <w:t>diversity</w:t>
      </w:r>
      <w:r w:rsidRPr="00EC6CB5">
        <w:rPr>
          <w:highlight w:val="green"/>
        </w:rPr>
        <w:t xml:space="preserve"> </w:t>
      </w:r>
      <w:r>
        <w:t xml:space="preserve">of their forces. While urban police forces still disproportionately employ white officers relative to the demographics of the communities they serve, </w:t>
      </w:r>
      <w:r w:rsidRPr="00EC6CB5">
        <w:rPr>
          <w:rStyle w:val="StyleUnderline"/>
          <w:highlight w:val="green"/>
        </w:rPr>
        <w:t>the</w:t>
      </w:r>
      <w:r w:rsidRPr="00EC6CB5">
        <w:rPr>
          <w:highlight w:val="green"/>
        </w:rPr>
        <w:t xml:space="preserve"> </w:t>
      </w:r>
      <w:r>
        <w:t xml:space="preserve">overall </w:t>
      </w:r>
      <w:r w:rsidRPr="00EC6CB5">
        <w:rPr>
          <w:rStyle w:val="StyleUnderline"/>
          <w:highlight w:val="green"/>
        </w:rPr>
        <w:t xml:space="preserve">number of blacks in law enforcement roughly approximates their </w:t>
      </w:r>
      <w:r w:rsidRPr="00EC6CB5">
        <w:rPr>
          <w:rStyle w:val="StyleUnderline"/>
        </w:rPr>
        <w:t xml:space="preserve">presence in the overall U.S. </w:t>
      </w:r>
      <w:r w:rsidRPr="00EC6CB5">
        <w:rPr>
          <w:rStyle w:val="StyleUnderline"/>
          <w:highlight w:val="green"/>
        </w:rPr>
        <w:t>population. Some</w:t>
      </w:r>
      <w:r w:rsidRPr="00EC6CB5">
        <w:rPr>
          <w:highlight w:val="green"/>
        </w:rPr>
        <w:t xml:space="preserve"> </w:t>
      </w:r>
      <w:r>
        <w:t xml:space="preserve">of the </w:t>
      </w:r>
      <w:r w:rsidRPr="00EC6CB5">
        <w:rPr>
          <w:rStyle w:val="StyleUnderline"/>
        </w:rPr>
        <w:t>sites of the worst police abuses in the 1960s</w:t>
      </w:r>
      <w:r>
        <w:t xml:space="preserve">, including Birmingham, Ala., now </w:t>
      </w:r>
      <w:r w:rsidRPr="00EC6CB5">
        <w:rPr>
          <w:rStyle w:val="StyleUnderline"/>
          <w:highlight w:val="green"/>
        </w:rPr>
        <w:t>have black police chiefs. And</w:t>
      </w:r>
      <w:r w:rsidRPr="00EC6CB5">
        <w:rPr>
          <w:highlight w:val="green"/>
        </w:rPr>
        <w:t xml:space="preserve"> </w:t>
      </w:r>
      <w:r>
        <w:t xml:space="preserve">some of those chiefs, like Dallas’s David Brown, </w:t>
      </w:r>
      <w:r w:rsidRPr="00EC6CB5">
        <w:rPr>
          <w:rStyle w:val="StyleUnderline"/>
          <w:highlight w:val="green"/>
        </w:rPr>
        <w:t xml:space="preserve">have implemented </w:t>
      </w:r>
      <w:r w:rsidRPr="00EC6CB5">
        <w:rPr>
          <w:rStyle w:val="StyleUnderline"/>
        </w:rPr>
        <w:t xml:space="preserve">community policing policies </w:t>
      </w:r>
      <w:r w:rsidRPr="00EC6CB5">
        <w:rPr>
          <w:rStyle w:val="StyleUnderline"/>
          <w:highlight w:val="green"/>
        </w:rPr>
        <w:t xml:space="preserve">that have </w:t>
      </w:r>
      <w:r w:rsidRPr="00500FF2">
        <w:rPr>
          <w:rStyle w:val="StyleUnderline"/>
          <w:highlight w:val="green"/>
        </w:rPr>
        <w:t>reduced</w:t>
      </w:r>
      <w:r w:rsidRPr="00EC6CB5">
        <w:rPr>
          <w:highlight w:val="green"/>
        </w:rPr>
        <w:t xml:space="preserve"> </w:t>
      </w:r>
      <w:r>
        <w:t xml:space="preserve">citizen </w:t>
      </w:r>
      <w:r w:rsidRPr="00500FF2">
        <w:rPr>
          <w:rStyle w:val="StyleUnderline"/>
          <w:highlight w:val="green"/>
        </w:rPr>
        <w:t>complaints</w:t>
      </w:r>
      <w:r w:rsidRPr="00EC6CB5">
        <w:rPr>
          <w:rStyle w:val="StyleUnderline"/>
          <w:highlight w:val="green"/>
        </w:rPr>
        <w:t xml:space="preserve"> and sought to counter </w:t>
      </w:r>
      <w:r w:rsidRPr="00EC6CB5">
        <w:rPr>
          <w:rStyle w:val="StyleUnderline"/>
        </w:rPr>
        <w:t xml:space="preserve">the idea that police are </w:t>
      </w:r>
      <w:r w:rsidRPr="00500FF2">
        <w:rPr>
          <w:rStyle w:val="StyleUnderline"/>
          <w:highlight w:val="green"/>
        </w:rPr>
        <w:t>racist oppressors</w:t>
      </w:r>
      <w:r>
        <w:t>.</w:t>
      </w:r>
    </w:p>
    <w:p w14:paraId="413B77FF" w14:textId="77777777" w:rsidR="003B6179" w:rsidRDefault="003B6179" w:rsidP="003B6179">
      <w:r>
        <w:t xml:space="preserve">The reality </w:t>
      </w:r>
      <w:r w:rsidRPr="00EC6CB5">
        <w:rPr>
          <w:rStyle w:val="StyleUnderline"/>
          <w:highlight w:val="green"/>
        </w:rPr>
        <w:t xml:space="preserve">that </w:t>
      </w:r>
      <w:proofErr w:type="gramStart"/>
      <w:r w:rsidRPr="00EC6CB5">
        <w:rPr>
          <w:rStyle w:val="StyleUnderline"/>
          <w:highlight w:val="green"/>
        </w:rPr>
        <w:t>B</w:t>
      </w:r>
      <w:r w:rsidRPr="00EC6CB5">
        <w:rPr>
          <w:rStyle w:val="StyleUnderline"/>
        </w:rPr>
        <w:t>lack</w:t>
      </w:r>
      <w:proofErr w:type="gramEnd"/>
      <w:r w:rsidRPr="00EC6CB5">
        <w:rPr>
          <w:rStyle w:val="StyleUnderline"/>
        </w:rPr>
        <w:t xml:space="preserve"> </w:t>
      </w:r>
      <w:r w:rsidRPr="00EC6CB5">
        <w:rPr>
          <w:rStyle w:val="StyleUnderline"/>
          <w:highlight w:val="green"/>
        </w:rPr>
        <w:t>L</w:t>
      </w:r>
      <w:r w:rsidRPr="00EC6CB5">
        <w:rPr>
          <w:rStyle w:val="StyleUnderline"/>
        </w:rPr>
        <w:t xml:space="preserve">ives </w:t>
      </w:r>
      <w:r w:rsidRPr="00EC6CB5">
        <w:rPr>
          <w:rStyle w:val="StyleUnderline"/>
          <w:highlight w:val="green"/>
        </w:rPr>
        <w:t>M</w:t>
      </w:r>
      <w:r w:rsidRPr="00EC6CB5">
        <w:rPr>
          <w:rStyle w:val="StyleUnderline"/>
        </w:rPr>
        <w:t xml:space="preserve">atter </w:t>
      </w:r>
      <w:r w:rsidRPr="00EC6CB5">
        <w:rPr>
          <w:rStyle w:val="StyleUnderline"/>
          <w:highlight w:val="green"/>
        </w:rPr>
        <w:t xml:space="preserve">activists are willing to </w:t>
      </w:r>
      <w:r w:rsidRPr="00500FF2">
        <w:rPr>
          <w:rStyle w:val="StyleUnderline"/>
          <w:highlight w:val="green"/>
        </w:rPr>
        <w:t>deliberate with</w:t>
      </w:r>
      <w:r w:rsidRPr="00EC6CB5">
        <w:rPr>
          <w:highlight w:val="green"/>
        </w:rPr>
        <w:t xml:space="preserve"> </w:t>
      </w:r>
      <w:r>
        <w:t xml:space="preserve">Brown and other </w:t>
      </w:r>
      <w:r w:rsidRPr="00500FF2">
        <w:rPr>
          <w:rStyle w:val="StyleUnderline"/>
          <w:highlight w:val="green"/>
        </w:rPr>
        <w:t>police commissioners</w:t>
      </w:r>
      <w:r>
        <w:t xml:space="preserve">, that BLM consistently condemns acts of violence against officers, also </w:t>
      </w:r>
      <w:r w:rsidRPr="00EC6CB5">
        <w:rPr>
          <w:rStyle w:val="StyleUnderline"/>
          <w:highlight w:val="green"/>
        </w:rPr>
        <w:t>works against the narrative that there is some kind “war</w:t>
      </w:r>
      <w:r>
        <w:t xml:space="preserve"> on police.” The Black Panthers favored retaliatory violence for alleged police </w:t>
      </w:r>
      <w:proofErr w:type="gramStart"/>
      <w:r>
        <w:t>misconduct, and</w:t>
      </w:r>
      <w:proofErr w:type="gramEnd"/>
      <w:r>
        <w:t xml:space="preserve"> did so in armed street battles — they surely never praised a police chief.</w:t>
      </w:r>
    </w:p>
    <w:p w14:paraId="217749D4" w14:textId="77777777" w:rsidR="003B6179" w:rsidRPr="00EC6CB5" w:rsidRDefault="003B6179" w:rsidP="003B6179">
      <w:pPr>
        <w:rPr>
          <w:rStyle w:val="StyleUnderline"/>
        </w:rPr>
      </w:pPr>
      <w:r w:rsidRPr="00EC6CB5">
        <w:rPr>
          <w:rStyle w:val="StyleUnderline"/>
          <w:highlight w:val="green"/>
        </w:rPr>
        <w:t>Extremist groups</w:t>
      </w:r>
      <w:r>
        <w:t xml:space="preserve"> today also </w:t>
      </w:r>
      <w:r w:rsidRPr="00500FF2">
        <w:rPr>
          <w:rStyle w:val="StyleUnderline"/>
          <w:highlight w:val="green"/>
        </w:rPr>
        <w:t xml:space="preserve">hold </w:t>
      </w:r>
      <w:r w:rsidRPr="00500FF2">
        <w:rPr>
          <w:rStyle w:val="StyleUnderline"/>
        </w:rPr>
        <w:t xml:space="preserve">much </w:t>
      </w:r>
      <w:r w:rsidRPr="00500FF2">
        <w:rPr>
          <w:rStyle w:val="StyleUnderline"/>
          <w:sz w:val="30"/>
          <w:szCs w:val="30"/>
          <w:highlight w:val="green"/>
        </w:rPr>
        <w:t>less sway</w:t>
      </w:r>
      <w:r>
        <w:t xml:space="preserve">. By the end of the ’60s, federal law enforcement was becoming quite adept at infiltrating and disrupting white supremacist groups. Experts say </w:t>
      </w:r>
      <w:r w:rsidRPr="00EC6CB5">
        <w:rPr>
          <w:rStyle w:val="StyleUnderline"/>
          <w:highlight w:val="green"/>
        </w:rPr>
        <w:t xml:space="preserve">there are </w:t>
      </w:r>
      <w:r w:rsidRPr="00EC6CB5">
        <w:rPr>
          <w:rStyle w:val="StyleUnderline"/>
        </w:rPr>
        <w:t xml:space="preserve">approximately </w:t>
      </w:r>
      <w:r w:rsidRPr="00EC6CB5">
        <w:rPr>
          <w:rStyle w:val="StyleUnderline"/>
          <w:highlight w:val="green"/>
        </w:rPr>
        <w:t>8,000</w:t>
      </w:r>
      <w:r w:rsidRPr="00EC6CB5">
        <w:rPr>
          <w:highlight w:val="green"/>
        </w:rPr>
        <w:t xml:space="preserve"> </w:t>
      </w:r>
      <w:r>
        <w:t xml:space="preserve">active </w:t>
      </w:r>
      <w:r w:rsidRPr="00EC6CB5">
        <w:rPr>
          <w:rStyle w:val="StyleUnderline"/>
          <w:highlight w:val="green"/>
        </w:rPr>
        <w:t>K</w:t>
      </w:r>
      <w:r>
        <w:t xml:space="preserve">u </w:t>
      </w:r>
      <w:r w:rsidRPr="00EC6CB5">
        <w:rPr>
          <w:rStyle w:val="StyleUnderline"/>
          <w:highlight w:val="green"/>
        </w:rPr>
        <w:t>K</w:t>
      </w:r>
      <w:r>
        <w:t xml:space="preserve">lux </w:t>
      </w:r>
      <w:r w:rsidRPr="00EC6CB5">
        <w:rPr>
          <w:rStyle w:val="StyleUnderline"/>
          <w:highlight w:val="green"/>
        </w:rPr>
        <w:t>K</w:t>
      </w:r>
      <w:r>
        <w:t xml:space="preserve">lan </w:t>
      </w:r>
      <w:r w:rsidRPr="00EC6CB5">
        <w:rPr>
          <w:rStyle w:val="StyleUnderline"/>
          <w:highlight w:val="green"/>
        </w:rPr>
        <w:t>members</w:t>
      </w:r>
      <w:r>
        <w:t xml:space="preserve"> in the United </w:t>
      </w:r>
      <w:r w:rsidRPr="00EC6CB5">
        <w:t>States</w:t>
      </w:r>
      <w:r>
        <w:t xml:space="preserve"> </w:t>
      </w:r>
      <w:r w:rsidRPr="00EC6CB5">
        <w:rPr>
          <w:rStyle w:val="StyleUnderline"/>
          <w:highlight w:val="green"/>
        </w:rPr>
        <w:t>today; in contrast</w:t>
      </w:r>
      <w:r>
        <w:t xml:space="preserve">, the White Knights of the Ku Klux Klan of </w:t>
      </w:r>
      <w:r w:rsidRPr="00EC6CB5">
        <w:rPr>
          <w:rStyle w:val="StyleUnderline"/>
          <w:highlight w:val="green"/>
        </w:rPr>
        <w:t>Mississippi, at its peak membership</w:t>
      </w:r>
      <w:r>
        <w:t xml:space="preserve"> under the leadership of Grand Wizard Sam Bowers in 1965, </w:t>
      </w:r>
      <w:r w:rsidRPr="00EC6CB5">
        <w:rPr>
          <w:rStyle w:val="StyleUnderline"/>
          <w:highlight w:val="green"/>
        </w:rPr>
        <w:t>had</w:t>
      </w:r>
      <w:r w:rsidRPr="00EC6CB5">
        <w:rPr>
          <w:rStyle w:val="StyleUnderline"/>
        </w:rPr>
        <w:t xml:space="preserve"> close to </w:t>
      </w:r>
      <w:r w:rsidRPr="00EC6CB5">
        <w:rPr>
          <w:rStyle w:val="StyleUnderline"/>
          <w:highlight w:val="green"/>
        </w:rPr>
        <w:t>10,000 members</w:t>
      </w:r>
      <w:r w:rsidRPr="00EC6CB5">
        <w:rPr>
          <w:rStyle w:val="StyleUnderline"/>
        </w:rPr>
        <w:t xml:space="preserve">. Organized group </w:t>
      </w:r>
      <w:r w:rsidRPr="00EC6CB5">
        <w:rPr>
          <w:rStyle w:val="StyleUnderline"/>
          <w:highlight w:val="green"/>
        </w:rPr>
        <w:t>violence, of the kind perpetrated by Bowers, is all but unknown</w:t>
      </w:r>
      <w:r w:rsidRPr="00EC6CB5">
        <w:rPr>
          <w:rStyle w:val="StyleUnderline"/>
        </w:rPr>
        <w:t>.</w:t>
      </w:r>
    </w:p>
    <w:p w14:paraId="43DDF944" w14:textId="77777777" w:rsidR="003B6179" w:rsidRDefault="003B6179" w:rsidP="003B6179">
      <w:pPr>
        <w:pStyle w:val="Heading4"/>
      </w:pPr>
      <w:r>
        <w:t xml:space="preserve">Taking the race war as a given fuels white retaliation – we must be against the race war as an analytic </w:t>
      </w:r>
    </w:p>
    <w:p w14:paraId="35B08709" w14:textId="77777777" w:rsidR="003B6179" w:rsidRPr="004D67F5" w:rsidRDefault="003B6179" w:rsidP="003B6179">
      <w:proofErr w:type="spellStart"/>
      <w:r>
        <w:rPr>
          <w:rStyle w:val="Style13ptBold"/>
        </w:rPr>
        <w:t>Saletan</w:t>
      </w:r>
      <w:proofErr w:type="spellEnd"/>
      <w:r>
        <w:rPr>
          <w:rStyle w:val="Style13ptBold"/>
        </w:rPr>
        <w:t xml:space="preserve"> 16 </w:t>
      </w:r>
      <w:r w:rsidRPr="004D67F5">
        <w:t xml:space="preserve">William </w:t>
      </w:r>
      <w:proofErr w:type="spellStart"/>
      <w:r w:rsidRPr="004D67F5">
        <w:t>Saletan</w:t>
      </w:r>
      <w:proofErr w:type="spellEnd"/>
      <w:r w:rsidRPr="004D67F5">
        <w:t>, writer for Slate, Harvard Grad, There Is a War Over Race in America: But it’s not whites vs. blacks.</w:t>
      </w:r>
      <w:r>
        <w:t xml:space="preserve"> </w:t>
      </w:r>
      <w:r w:rsidRPr="004D67F5">
        <w:t>https://slate.com/news-and-politics/2016/07/there-is-a-war-over-race-in-america-but-its-not-whites-vs-blacks.html</w:t>
      </w:r>
    </w:p>
    <w:p w14:paraId="50393C3C" w14:textId="77777777" w:rsidR="003B6179" w:rsidRDefault="003B6179" w:rsidP="003B6179">
      <w:r>
        <w:t xml:space="preserve">Hours </w:t>
      </w:r>
      <w:r w:rsidRPr="004D67F5">
        <w:rPr>
          <w:rStyle w:val="StyleUnderline"/>
          <w:highlight w:val="green"/>
        </w:rPr>
        <w:t xml:space="preserve">after a sniper </w:t>
      </w:r>
      <w:r w:rsidRPr="00500FF2">
        <w:rPr>
          <w:rStyle w:val="StyleUnderline"/>
        </w:rPr>
        <w:t>gunned down</w:t>
      </w:r>
      <w:r>
        <w:t xml:space="preserve"> five </w:t>
      </w:r>
      <w:r w:rsidRPr="00500FF2">
        <w:rPr>
          <w:rStyle w:val="StyleUnderline"/>
        </w:rPr>
        <w:t>law enforcement officers</w:t>
      </w:r>
      <w:r>
        <w:t xml:space="preserve"> in Dallas—</w:t>
      </w:r>
      <w:r w:rsidRPr="004D67F5">
        <w:rPr>
          <w:rStyle w:val="StyleUnderline"/>
          <w:highlight w:val="green"/>
        </w:rPr>
        <w:t>claiming</w:t>
      </w:r>
      <w:r>
        <w:t xml:space="preserve">, according to police, </w:t>
      </w:r>
      <w:r w:rsidRPr="00500FF2">
        <w:rPr>
          <w:rStyle w:val="StyleUnderline"/>
        </w:rPr>
        <w:t>that “</w:t>
      </w:r>
      <w:r w:rsidRPr="004D67F5">
        <w:rPr>
          <w:rStyle w:val="StyleUnderline"/>
          <w:highlight w:val="green"/>
        </w:rPr>
        <w:t>he wanted to kill white people</w:t>
      </w:r>
      <w:r>
        <w:t>, especially white officers”—</w:t>
      </w:r>
      <w:r w:rsidRPr="004D67F5">
        <w:rPr>
          <w:rStyle w:val="StyleUnderline"/>
          <w:highlight w:val="green"/>
        </w:rPr>
        <w:t>no one was crowing louder than David Duke</w:t>
      </w:r>
      <w:r w:rsidRPr="00500FF2">
        <w:rPr>
          <w:rStyle w:val="StyleUnderline"/>
        </w:rPr>
        <w:t>. “All I warned about</w:t>
      </w:r>
      <w:r>
        <w:t xml:space="preserve">, sorry to say, </w:t>
      </w:r>
      <w:r w:rsidRPr="00500FF2">
        <w:rPr>
          <w:rStyle w:val="StyleUnderline"/>
        </w:rPr>
        <w:t>is</w:t>
      </w:r>
      <w:r>
        <w:t xml:space="preserve"> now </w:t>
      </w:r>
      <w:r w:rsidRPr="00500FF2">
        <w:rPr>
          <w:rStyle w:val="StyleUnderline"/>
        </w:rPr>
        <w:t>happening,” the former Klansman tweeted. “There is war against Whites</w:t>
      </w:r>
      <w:r>
        <w:t xml:space="preserve"> in America. A war of hate, racism, and violence against us!” </w:t>
      </w:r>
      <w:r w:rsidRPr="00500FF2">
        <w:rPr>
          <w:rStyle w:val="StyleUnderline"/>
        </w:rPr>
        <w:t>Duke circulated tweets</w:t>
      </w:r>
      <w:r>
        <w:t xml:space="preserve"> by people who used the phrase “black lives matter” and celebrated the shootings. In a pitch to Donald Trump supporters, he added the hashtags #WarOnWhites, #ThanksObama, and #MakeAmericaGreatAgain.</w:t>
      </w:r>
    </w:p>
    <w:p w14:paraId="3EC8AD14" w14:textId="77777777" w:rsidR="003B6179" w:rsidRPr="00500FF2" w:rsidRDefault="003B6179" w:rsidP="003B6179">
      <w:pPr>
        <w:rPr>
          <w:rStyle w:val="StyleUnderline"/>
        </w:rPr>
      </w:pPr>
      <w:r w:rsidRPr="004D67F5">
        <w:rPr>
          <w:rStyle w:val="StyleUnderline"/>
          <w:highlight w:val="green"/>
        </w:rPr>
        <w:t xml:space="preserve">This is </w:t>
      </w:r>
      <w:r w:rsidRPr="00500FF2">
        <w:rPr>
          <w:rStyle w:val="StyleUnderline"/>
        </w:rPr>
        <w:t xml:space="preserve">the </w:t>
      </w:r>
      <w:r w:rsidRPr="004D67F5">
        <w:rPr>
          <w:rStyle w:val="StyleUnderline"/>
          <w:sz w:val="30"/>
          <w:szCs w:val="30"/>
          <w:highlight w:val="green"/>
        </w:rPr>
        <w:t xml:space="preserve">central </w:t>
      </w:r>
      <w:r w:rsidRPr="00500FF2">
        <w:rPr>
          <w:rStyle w:val="StyleUnderline"/>
          <w:sz w:val="30"/>
          <w:szCs w:val="30"/>
        </w:rPr>
        <w:t>thing to understand</w:t>
      </w:r>
      <w:r>
        <w:t xml:space="preserve"> about what happened in Dallas: </w:t>
      </w:r>
      <w:r w:rsidRPr="004D67F5">
        <w:rPr>
          <w:rStyle w:val="StyleUnderline"/>
          <w:sz w:val="30"/>
          <w:szCs w:val="30"/>
          <w:highlight w:val="green"/>
        </w:rPr>
        <w:t>Black people who target whites are fundamentally allied with white people who target blacks</w:t>
      </w:r>
      <w:r w:rsidRPr="004D67F5">
        <w:rPr>
          <w:rStyle w:val="StyleUnderline"/>
          <w:highlight w:val="green"/>
        </w:rPr>
        <w:t xml:space="preserve">. They’re on </w:t>
      </w:r>
      <w:r w:rsidRPr="00500FF2">
        <w:rPr>
          <w:rStyle w:val="StyleUnderline"/>
        </w:rPr>
        <w:t xml:space="preserve">the same team: </w:t>
      </w:r>
      <w:r w:rsidRPr="004D67F5">
        <w:rPr>
          <w:rStyle w:val="StyleUnderline"/>
          <w:highlight w:val="green"/>
        </w:rPr>
        <w:t xml:space="preserve">the race war team. It’s </w:t>
      </w:r>
      <w:r w:rsidRPr="00500FF2">
        <w:rPr>
          <w:rStyle w:val="StyleUnderline"/>
        </w:rPr>
        <w:t xml:space="preserve">a lot </w:t>
      </w:r>
      <w:r w:rsidRPr="004D67F5">
        <w:rPr>
          <w:rStyle w:val="StyleUnderline"/>
          <w:highlight w:val="green"/>
        </w:rPr>
        <w:t xml:space="preserve">like </w:t>
      </w:r>
      <w:r w:rsidRPr="00500FF2">
        <w:rPr>
          <w:rStyle w:val="StyleUnderline"/>
        </w:rPr>
        <w:t xml:space="preserve">the global struggle over </w:t>
      </w:r>
      <w:r w:rsidRPr="004D67F5">
        <w:rPr>
          <w:rStyle w:val="StyleUnderline"/>
          <w:highlight w:val="green"/>
        </w:rPr>
        <w:t>jihadism</w:t>
      </w:r>
      <w:r>
        <w:t xml:space="preserve">, in which Muslims who hate Christians collaborate, in effect, with Christians who hate Muslims. </w:t>
      </w:r>
      <w:r w:rsidRPr="00500FF2">
        <w:rPr>
          <w:rStyle w:val="StyleUnderline"/>
        </w:rPr>
        <w:t xml:space="preserve">In the case of jihadism, </w:t>
      </w:r>
      <w:r w:rsidRPr="004D67F5">
        <w:rPr>
          <w:rStyle w:val="StyleUnderline"/>
          <w:highlight w:val="green"/>
        </w:rPr>
        <w:t xml:space="preserve">the </w:t>
      </w:r>
      <w:r w:rsidRPr="00500FF2">
        <w:rPr>
          <w:rStyle w:val="StyleUnderline"/>
        </w:rPr>
        <w:t xml:space="preserve">real </w:t>
      </w:r>
      <w:r w:rsidRPr="004D67F5">
        <w:rPr>
          <w:rStyle w:val="StyleUnderline"/>
          <w:highlight w:val="green"/>
        </w:rPr>
        <w:t xml:space="preserve">struggle isn’t between </w:t>
      </w:r>
      <w:r w:rsidRPr="00500FF2">
        <w:rPr>
          <w:rStyle w:val="StyleUnderline"/>
        </w:rPr>
        <w:t xml:space="preserve">two </w:t>
      </w:r>
      <w:r w:rsidRPr="004D67F5">
        <w:rPr>
          <w:rStyle w:val="StyleUnderline"/>
          <w:highlight w:val="green"/>
        </w:rPr>
        <w:t xml:space="preserve">religions. It’s between </w:t>
      </w:r>
      <w:r w:rsidRPr="004D67F5">
        <w:rPr>
          <w:rStyle w:val="StyleUnderline"/>
          <w:sz w:val="30"/>
          <w:szCs w:val="30"/>
          <w:highlight w:val="green"/>
        </w:rPr>
        <w:t xml:space="preserve">people who want </w:t>
      </w:r>
      <w:r w:rsidRPr="00500FF2">
        <w:rPr>
          <w:rStyle w:val="StyleUnderline"/>
          <w:sz w:val="30"/>
          <w:szCs w:val="30"/>
        </w:rPr>
        <w:t xml:space="preserve">religious </w:t>
      </w:r>
      <w:r w:rsidRPr="004D67F5">
        <w:rPr>
          <w:rStyle w:val="StyleUnderline"/>
          <w:sz w:val="30"/>
          <w:szCs w:val="30"/>
          <w:highlight w:val="green"/>
        </w:rPr>
        <w:t>war and people who don’t</w:t>
      </w:r>
      <w:r w:rsidRPr="00500FF2">
        <w:rPr>
          <w:rStyle w:val="StyleUnderline"/>
        </w:rPr>
        <w:t xml:space="preserve">. The same is true of race: </w:t>
      </w:r>
      <w:r w:rsidRPr="004D67F5">
        <w:rPr>
          <w:rStyle w:val="StyleUnderline"/>
          <w:highlight w:val="green"/>
        </w:rPr>
        <w:t xml:space="preserve">Either you’re </w:t>
      </w:r>
      <w:r w:rsidRPr="004D67F5">
        <w:rPr>
          <w:rStyle w:val="StyleUnderline"/>
          <w:sz w:val="30"/>
          <w:szCs w:val="30"/>
          <w:highlight w:val="green"/>
        </w:rPr>
        <w:t>on the race war team, or you’re against it</w:t>
      </w:r>
      <w:r w:rsidRPr="00500FF2">
        <w:rPr>
          <w:rStyle w:val="StyleUnderline"/>
        </w:rPr>
        <w:t>.</w:t>
      </w:r>
    </w:p>
    <w:p w14:paraId="33A4A598" w14:textId="77777777" w:rsidR="003B6179" w:rsidRDefault="003B6179" w:rsidP="003B6179">
      <w:r>
        <w:t xml:space="preserve">The attack in Dallas—allegedly committed by Micah Johnson, a black man—comes barely a year after a white man, </w:t>
      </w:r>
      <w:proofErr w:type="spellStart"/>
      <w:r>
        <w:t>Dylann</w:t>
      </w:r>
      <w:proofErr w:type="spellEnd"/>
      <w:r>
        <w:t xml:space="preserve"> Roof, allegedly shot nine black people to death in a church in Charleston, South Carolina. Roof told friends, and later police, that he wanted “to start a race war.” “He wanted it to be white with white, and black with black,” said a friend.</w:t>
      </w:r>
    </w:p>
    <w:p w14:paraId="4E717D14" w14:textId="77777777" w:rsidR="003B6179" w:rsidRDefault="003B6179" w:rsidP="003B6179">
      <w:r>
        <w:t>Roof’s manifesto echoed the ideas of Anders Behring Breivik, a white Christian nationalist who massacred 77 people in Norway five years ago. Breivik claimed to be defending “our people, our culture, Christendom and our nation.” He declared, “It is every European’s duty to defend their people and country against the ideology of genocide, conquest and destruction known as Islam.”</w:t>
      </w:r>
    </w:p>
    <w:p w14:paraId="72D83F54" w14:textId="77777777" w:rsidR="003B6179" w:rsidRDefault="003B6179" w:rsidP="003B6179">
      <w:r w:rsidRPr="004D67F5">
        <w:rPr>
          <w:rStyle w:val="StyleUnderline"/>
          <w:highlight w:val="green"/>
        </w:rPr>
        <w:t>Nothing helps Roof</w:t>
      </w:r>
      <w:r w:rsidRPr="00500FF2">
        <w:rPr>
          <w:rStyle w:val="StyleUnderline"/>
        </w:rPr>
        <w:t xml:space="preserve">, Breivik, </w:t>
      </w:r>
      <w:r w:rsidRPr="004D67F5">
        <w:rPr>
          <w:rStyle w:val="StyleUnderline"/>
          <w:highlight w:val="green"/>
        </w:rPr>
        <w:t xml:space="preserve">Duke, and other white nationalists </w:t>
      </w:r>
      <w:r w:rsidRPr="004D67F5">
        <w:rPr>
          <w:rStyle w:val="StyleUnderline"/>
          <w:sz w:val="30"/>
          <w:szCs w:val="30"/>
          <w:highlight w:val="green"/>
        </w:rPr>
        <w:t>more than hate</w:t>
      </w:r>
      <w:r w:rsidRPr="004D67F5">
        <w:rPr>
          <w:highlight w:val="green"/>
        </w:rPr>
        <w:t xml:space="preserve"> </w:t>
      </w:r>
      <w:r>
        <w:t xml:space="preserve">crimes </w:t>
      </w:r>
      <w:r w:rsidRPr="00500FF2">
        <w:rPr>
          <w:rStyle w:val="StyleUnderline"/>
        </w:rPr>
        <w:t>by the people they vilify—blacks and Muslims—against whites, Christians, and police officers</w:t>
      </w:r>
      <w:r>
        <w:t xml:space="preserve">. No crime justifies such collective vilification. But </w:t>
      </w:r>
      <w:r w:rsidRPr="00500FF2">
        <w:rPr>
          <w:rStyle w:val="StyleUnderline"/>
        </w:rPr>
        <w:t xml:space="preserve">as a social dynamic, </w:t>
      </w:r>
      <w:r w:rsidRPr="004D67F5">
        <w:rPr>
          <w:rStyle w:val="StyleUnderline"/>
          <w:highlight w:val="green"/>
        </w:rPr>
        <w:t xml:space="preserve">haters and killers </w:t>
      </w:r>
      <w:r w:rsidRPr="00500FF2">
        <w:rPr>
          <w:rStyle w:val="StyleUnderline"/>
        </w:rPr>
        <w:t xml:space="preserve">on all sides </w:t>
      </w:r>
      <w:r w:rsidRPr="004D67F5">
        <w:rPr>
          <w:rStyle w:val="StyleUnderline"/>
          <w:sz w:val="30"/>
          <w:szCs w:val="30"/>
          <w:highlight w:val="green"/>
        </w:rPr>
        <w:t>work together</w:t>
      </w:r>
      <w:r w:rsidRPr="004D67F5">
        <w:rPr>
          <w:rStyle w:val="StyleUnderline"/>
          <w:highlight w:val="green"/>
        </w:rPr>
        <w:t>, by stoking feelings</w:t>
      </w:r>
      <w:r w:rsidRPr="004D67F5">
        <w:rPr>
          <w:highlight w:val="green"/>
        </w:rPr>
        <w:t xml:space="preserve"> </w:t>
      </w:r>
      <w:r>
        <w:t>of group victimization and group vengeance.</w:t>
      </w:r>
    </w:p>
    <w:p w14:paraId="56FB2FAC" w14:textId="77777777" w:rsidR="00334B38" w:rsidRDefault="00334B38" w:rsidP="00334B38">
      <w:pPr>
        <w:pStyle w:val="Heading2"/>
      </w:pPr>
      <w:bookmarkStart w:id="1" w:name="_Hlk88273314"/>
      <w:r>
        <w:t>Case</w:t>
      </w:r>
    </w:p>
    <w:p w14:paraId="7D60D018" w14:textId="77777777" w:rsidR="00334B38" w:rsidRDefault="00334B38" w:rsidP="00334B38">
      <w:pPr>
        <w:pStyle w:val="Heading4"/>
      </w:pPr>
      <w:r>
        <w:t>1] we do have evidence on inequality “moving in lock step with union decline”- that’s our Pope et al card, reject their claims they did not read the card carefully enough</w:t>
      </w:r>
    </w:p>
    <w:p w14:paraId="061C172B" w14:textId="77777777" w:rsidR="00334B38" w:rsidRDefault="00334B38" w:rsidP="00334B38">
      <w:pPr>
        <w:pStyle w:val="Heading4"/>
      </w:pPr>
      <w:r>
        <w:t xml:space="preserve">2] kick the civil war impact, we still have impacts of capitalism and inequality which they don’t solve, we have a card that says inequality outweighs </w:t>
      </w:r>
    </w:p>
    <w:p w14:paraId="278A6448" w14:textId="77777777" w:rsidR="00334B38" w:rsidRDefault="00334B38" w:rsidP="00334B38">
      <w:pPr>
        <w:pStyle w:val="Heading3"/>
      </w:pPr>
      <w:r>
        <w:t>Long (0:25)</w:t>
      </w:r>
    </w:p>
    <w:p w14:paraId="0335E38B" w14:textId="77777777" w:rsidR="00334B38" w:rsidRDefault="00334B38" w:rsidP="00334B38">
      <w:pPr>
        <w:pStyle w:val="Heading4"/>
      </w:pPr>
      <w:r>
        <w:t>Condo is a voting issue- several reasons to prefer</w:t>
      </w:r>
    </w:p>
    <w:p w14:paraId="4567069D" w14:textId="77777777" w:rsidR="00334B38" w:rsidRDefault="00334B38" w:rsidP="00334B38">
      <w:pPr>
        <w:pStyle w:val="Heading4"/>
        <w:numPr>
          <w:ilvl w:val="0"/>
          <w:numId w:val="11"/>
        </w:numPr>
        <w:tabs>
          <w:tab w:val="num" w:pos="360"/>
          <w:tab w:val="num" w:pos="1080"/>
        </w:tabs>
        <w:ind w:left="0" w:firstLine="0"/>
      </w:pPr>
      <w:r>
        <w:t xml:space="preserve">Strat skew – multiple routes to the ballot gives the neg an unfair advantage and </w:t>
      </w:r>
      <w:proofErr w:type="spellStart"/>
      <w:r>
        <w:t>aff</w:t>
      </w:r>
      <w:proofErr w:type="spellEnd"/>
      <w:r>
        <w:t xml:space="preserve"> must use speech AND prep time to cover all routes or else neg just goes for the one off that was covered the least, the time-crunched 1AR has no chance</w:t>
      </w:r>
    </w:p>
    <w:p w14:paraId="1C759AF1" w14:textId="77777777" w:rsidR="00334B38" w:rsidRDefault="00334B38" w:rsidP="00334B38">
      <w:pPr>
        <w:pStyle w:val="Heading4"/>
        <w:numPr>
          <w:ilvl w:val="0"/>
          <w:numId w:val="11"/>
        </w:numPr>
        <w:tabs>
          <w:tab w:val="num" w:pos="360"/>
          <w:tab w:val="num" w:pos="1080"/>
        </w:tabs>
        <w:ind w:left="0" w:firstLine="0"/>
      </w:pPr>
      <w:r>
        <w:t>Decks clash – the 2NR just goes for the least covered off which doesn’t encourage clash and creates non-competitive debates</w:t>
      </w:r>
    </w:p>
    <w:p w14:paraId="66C5DB3A" w14:textId="77777777" w:rsidR="00334B38" w:rsidRDefault="00334B38" w:rsidP="00334B38">
      <w:pPr>
        <w:pStyle w:val="Heading4"/>
        <w:numPr>
          <w:ilvl w:val="0"/>
          <w:numId w:val="11"/>
        </w:numPr>
        <w:tabs>
          <w:tab w:val="num" w:pos="360"/>
          <w:tab w:val="num" w:pos="1080"/>
        </w:tabs>
        <w:ind w:left="0" w:firstLine="0"/>
      </w:pPr>
      <w:r>
        <w:t xml:space="preserve">Dispo solves – they can kick if the </w:t>
      </w:r>
      <w:proofErr w:type="spellStart"/>
      <w:r>
        <w:t>aff</w:t>
      </w:r>
      <w:proofErr w:type="spellEnd"/>
      <w:r>
        <w:t xml:space="preserve"> makes a perm</w:t>
      </w:r>
    </w:p>
    <w:p w14:paraId="4F782B71" w14:textId="77777777" w:rsidR="00334B38" w:rsidRDefault="00334B38" w:rsidP="00334B38">
      <w:pPr>
        <w:pStyle w:val="Heading4"/>
      </w:pPr>
      <w:r>
        <w:t>Paradigm issues-</w:t>
      </w:r>
    </w:p>
    <w:p w14:paraId="5027730E" w14:textId="77777777" w:rsidR="00334B38" w:rsidRDefault="00334B38" w:rsidP="00334B38">
      <w:pPr>
        <w:pStyle w:val="Heading4"/>
        <w:numPr>
          <w:ilvl w:val="0"/>
          <w:numId w:val="12"/>
        </w:numPr>
        <w:tabs>
          <w:tab w:val="num" w:pos="360"/>
          <w:tab w:val="num" w:pos="1440"/>
        </w:tabs>
        <w:ind w:left="0" w:firstLine="0"/>
      </w:pPr>
      <w:r>
        <w:t>Drop the debater because it deters against future violations of the neg</w:t>
      </w:r>
    </w:p>
    <w:p w14:paraId="1475B43C" w14:textId="77777777" w:rsidR="00334B38" w:rsidRDefault="00334B38" w:rsidP="00334B38">
      <w:pPr>
        <w:pStyle w:val="Heading4"/>
        <w:numPr>
          <w:ilvl w:val="0"/>
          <w:numId w:val="12"/>
        </w:numPr>
        <w:tabs>
          <w:tab w:val="num" w:pos="360"/>
          <w:tab w:val="num" w:pos="1440"/>
        </w:tabs>
        <w:ind w:left="0" w:firstLine="0"/>
      </w:pPr>
      <w:r>
        <w:t xml:space="preserve">Prefer competing </w:t>
      </w:r>
      <w:proofErr w:type="spellStart"/>
      <w:r>
        <w:t>interps</w:t>
      </w:r>
      <w:proofErr w:type="spellEnd"/>
      <w:r>
        <w:t xml:space="preserve"> because it minimizes judge intervention</w:t>
      </w:r>
    </w:p>
    <w:p w14:paraId="7EB17634" w14:textId="77777777" w:rsidR="00334B38" w:rsidRPr="0025689B" w:rsidRDefault="00334B38" w:rsidP="00334B38"/>
    <w:p w14:paraId="4E47E692" w14:textId="77777777" w:rsidR="003B6179" w:rsidRDefault="003B6179" w:rsidP="003B6179">
      <w:pPr>
        <w:pStyle w:val="Heading2"/>
      </w:pPr>
      <w:r>
        <w:t>AT: Generic DA</w:t>
      </w:r>
    </w:p>
    <w:p w14:paraId="37654CDA" w14:textId="697F2B1E" w:rsidR="003B6179" w:rsidRDefault="003B6179" w:rsidP="003B6179">
      <w:pPr>
        <w:pStyle w:val="Heading4"/>
      </w:pPr>
      <w:r>
        <w:t xml:space="preserve">Reject the premise of their </w:t>
      </w:r>
      <w:proofErr w:type="spellStart"/>
      <w:r>
        <w:t>disad</w:t>
      </w:r>
      <w:proofErr w:type="spellEnd"/>
      <w:r>
        <w:t xml:space="preserve">, our </w:t>
      </w:r>
      <w:proofErr w:type="spellStart"/>
      <w:r>
        <w:t>aff</w:t>
      </w:r>
      <w:proofErr w:type="spellEnd"/>
      <w:r>
        <w:t xml:space="preserve"> thumps it almost immediately- extend Greenhouse 21, it explains how </w:t>
      </w:r>
      <w:proofErr w:type="spellStart"/>
      <w:r>
        <w:t>Striketober</w:t>
      </w:r>
      <w:proofErr w:type="spellEnd"/>
      <w:r>
        <w:t xml:space="preserve"> has seen a massive increase in labor activity but without a right to strike, this cannot be sustained and triggers all our impacts- this errs </w:t>
      </w:r>
      <w:proofErr w:type="spellStart"/>
      <w:r>
        <w:t>aff</w:t>
      </w:r>
      <w:proofErr w:type="spellEnd"/>
      <w:r>
        <w:t xml:space="preserve"> because it thumps their </w:t>
      </w:r>
      <w:proofErr w:type="spellStart"/>
      <w:r>
        <w:t>disads</w:t>
      </w:r>
      <w:proofErr w:type="spellEnd"/>
      <w:r>
        <w:t xml:space="preserve"> and none of them technically apply anymore- we aren’t seeing </w:t>
      </w:r>
      <w:r w:rsidRPr="00FA284E">
        <w:rPr>
          <w:color w:val="FF0000"/>
        </w:rPr>
        <w:t xml:space="preserve">[impacts of DA] </w:t>
      </w:r>
      <w:r>
        <w:t xml:space="preserve">despite strikes happening now- however without a </w:t>
      </w:r>
      <w:proofErr w:type="spellStart"/>
      <w:r>
        <w:t>ritght</w:t>
      </w:r>
      <w:proofErr w:type="spellEnd"/>
      <w:r>
        <w:t xml:space="preserve"> to strike we still trigger all our impacts</w:t>
      </w:r>
    </w:p>
    <w:p w14:paraId="4EA6109D" w14:textId="53D83465" w:rsidR="00334B38" w:rsidRDefault="00334B38" w:rsidP="00334B38"/>
    <w:p w14:paraId="285EECF8" w14:textId="0C9F6AB2" w:rsidR="00334B38" w:rsidRPr="00334B38" w:rsidRDefault="00334B38" w:rsidP="00334B38">
      <w:r>
        <w:t xml:space="preserve">They don’t have a threshold on what large strikes are- this means that </w:t>
      </w:r>
    </w:p>
    <w:bookmarkEnd w:id="1"/>
    <w:p w14:paraId="215701C0" w14:textId="3E75B30E" w:rsidR="0025689B" w:rsidRDefault="0025689B" w:rsidP="0025689B"/>
    <w:p w14:paraId="09F0F4EA" w14:textId="77777777" w:rsidR="003B6179" w:rsidRPr="00597016" w:rsidRDefault="003B6179" w:rsidP="003B6179">
      <w:pPr>
        <w:pStyle w:val="Heading4"/>
        <w:rPr>
          <w:rFonts w:cs="Calibri"/>
        </w:rPr>
      </w:pPr>
      <w:r w:rsidRPr="00597016">
        <w:rPr>
          <w:rFonts w:cs="Calibri"/>
        </w:rPr>
        <w:t>Best science proves no warming impact.</w:t>
      </w:r>
    </w:p>
    <w:p w14:paraId="7BF05DEA" w14:textId="77777777" w:rsidR="003B6179" w:rsidRPr="00597016" w:rsidRDefault="003B6179" w:rsidP="003B6179">
      <w:pPr>
        <w:rPr>
          <w:rStyle w:val="Style13ptBold"/>
        </w:rPr>
      </w:pPr>
      <w:r w:rsidRPr="00597016">
        <w:rPr>
          <w:rStyle w:val="Style13ptBold"/>
        </w:rPr>
        <w:t>Idso et al, PhDs, 18</w:t>
      </w:r>
    </w:p>
    <w:p w14:paraId="4F4FE0F4" w14:textId="77777777" w:rsidR="003B6179" w:rsidRPr="00597016" w:rsidRDefault="003B6179" w:rsidP="003B6179">
      <w:pPr>
        <w:rPr>
          <w:sz w:val="16"/>
          <w:szCs w:val="16"/>
        </w:rPr>
      </w:pPr>
      <w:r w:rsidRPr="00597016">
        <w:rPr>
          <w:sz w:val="16"/>
          <w:szCs w:val="16"/>
        </w:rPr>
        <w:t xml:space="preserve">(Craig, </w:t>
      </w:r>
      <w:proofErr w:type="spellStart"/>
      <w:r w:rsidRPr="00597016">
        <w:rPr>
          <w:sz w:val="16"/>
          <w:szCs w:val="16"/>
        </w:rPr>
        <w:t>Geography@ArizonaState</w:t>
      </w:r>
      <w:proofErr w:type="spellEnd"/>
      <w:r w:rsidRPr="00597016">
        <w:rPr>
          <w:sz w:val="16"/>
          <w:szCs w:val="16"/>
        </w:rPr>
        <w:t xml:space="preserve">, David Legates, </w:t>
      </w:r>
      <w:proofErr w:type="spellStart"/>
      <w:r w:rsidRPr="00597016">
        <w:rPr>
          <w:sz w:val="16"/>
          <w:szCs w:val="16"/>
        </w:rPr>
        <w:t>Climatology@Delaware</w:t>
      </w:r>
      <w:proofErr w:type="spellEnd"/>
      <w:r w:rsidRPr="00597016">
        <w:rPr>
          <w:sz w:val="16"/>
          <w:szCs w:val="16"/>
        </w:rPr>
        <w:t xml:space="preserve">, </w:t>
      </w:r>
      <w:proofErr w:type="spellStart"/>
      <w:r w:rsidRPr="00597016">
        <w:rPr>
          <w:sz w:val="16"/>
          <w:szCs w:val="16"/>
        </w:rPr>
        <w:t>ProfClimatology@Deleware</w:t>
      </w:r>
      <w:proofErr w:type="spellEnd"/>
      <w:r w:rsidRPr="00597016">
        <w:rPr>
          <w:sz w:val="16"/>
          <w:szCs w:val="16"/>
        </w:rPr>
        <w:t xml:space="preserve">, Fred Singer, </w:t>
      </w:r>
      <w:proofErr w:type="spellStart"/>
      <w:r w:rsidRPr="00597016">
        <w:rPr>
          <w:sz w:val="16"/>
          <w:szCs w:val="16"/>
        </w:rPr>
        <w:t>Physics@Princeton</w:t>
      </w:r>
      <w:proofErr w:type="spellEnd"/>
      <w:r w:rsidRPr="00597016">
        <w:rPr>
          <w:sz w:val="16"/>
          <w:szCs w:val="16"/>
        </w:rPr>
        <w:t xml:space="preserve">, </w:t>
      </w:r>
      <w:proofErr w:type="spellStart"/>
      <w:r w:rsidRPr="00597016">
        <w:rPr>
          <w:sz w:val="16"/>
          <w:szCs w:val="16"/>
        </w:rPr>
        <w:t>ProfEnviroScience@Virginia</w:t>
      </w:r>
      <w:proofErr w:type="spellEnd"/>
      <w:r w:rsidRPr="00597016">
        <w:rPr>
          <w:sz w:val="16"/>
          <w:szCs w:val="16"/>
        </w:rPr>
        <w:t xml:space="preserve">, </w:t>
      </w:r>
      <w:r w:rsidRPr="00597016">
        <w:rPr>
          <w:rStyle w:val="StyleUnderline"/>
          <w:sz w:val="16"/>
          <w:szCs w:val="16"/>
        </w:rPr>
        <w:t>Climate Change Reconsidered II: Fossil Fuels</w:t>
      </w:r>
      <w:r w:rsidRPr="00597016">
        <w:rPr>
          <w:sz w:val="16"/>
          <w:szCs w:val="16"/>
        </w:rPr>
        <w:t xml:space="preserve">, NIPCC, Ch.2, p. 108-109, Chapter Contributors: Joseph Bast, </w:t>
      </w:r>
      <w:proofErr w:type="spellStart"/>
      <w:r w:rsidRPr="00597016">
        <w:rPr>
          <w:sz w:val="16"/>
          <w:szCs w:val="16"/>
        </w:rPr>
        <w:t>FormerPresident@HeartlandInstitute</w:t>
      </w:r>
      <w:proofErr w:type="spellEnd"/>
      <w:r w:rsidRPr="00597016">
        <w:rPr>
          <w:sz w:val="16"/>
          <w:szCs w:val="16"/>
        </w:rPr>
        <w:t xml:space="preserve">, Patrick Frank, PhD </w:t>
      </w:r>
      <w:proofErr w:type="spellStart"/>
      <w:r w:rsidRPr="00597016">
        <w:rPr>
          <w:sz w:val="16"/>
          <w:szCs w:val="16"/>
        </w:rPr>
        <w:t>Chemistry@Stanford</w:t>
      </w:r>
      <w:proofErr w:type="spellEnd"/>
      <w:r w:rsidRPr="00597016">
        <w:rPr>
          <w:sz w:val="16"/>
          <w:szCs w:val="16"/>
        </w:rPr>
        <w:t xml:space="preserve">, Kenneth </w:t>
      </w:r>
      <w:proofErr w:type="spellStart"/>
      <w:r w:rsidRPr="00597016">
        <w:rPr>
          <w:sz w:val="16"/>
          <w:szCs w:val="16"/>
        </w:rPr>
        <w:t>Haapala</w:t>
      </w:r>
      <w:proofErr w:type="spellEnd"/>
      <w:r w:rsidRPr="00597016">
        <w:rPr>
          <w:sz w:val="16"/>
          <w:szCs w:val="16"/>
        </w:rPr>
        <w:t xml:space="preserve">, MS Econ, </w:t>
      </w:r>
      <w:proofErr w:type="spellStart"/>
      <w:r w:rsidRPr="00597016">
        <w:rPr>
          <w:sz w:val="16"/>
          <w:szCs w:val="16"/>
        </w:rPr>
        <w:t>President@Science+EnvironmentalPolicyProject</w:t>
      </w:r>
      <w:proofErr w:type="spellEnd"/>
      <w:r w:rsidRPr="00597016">
        <w:rPr>
          <w:sz w:val="16"/>
          <w:szCs w:val="16"/>
        </w:rPr>
        <w:t xml:space="preserve">, Jay Lehr, PhD </w:t>
      </w:r>
      <w:proofErr w:type="spellStart"/>
      <w:r w:rsidRPr="00597016">
        <w:rPr>
          <w:sz w:val="16"/>
          <w:szCs w:val="16"/>
        </w:rPr>
        <w:t>Hyrdrology@Arizona</w:t>
      </w:r>
      <w:proofErr w:type="spellEnd"/>
      <w:r w:rsidRPr="00597016">
        <w:rPr>
          <w:sz w:val="16"/>
          <w:szCs w:val="16"/>
        </w:rPr>
        <w:t xml:space="preserve">, Patrick Moore, </w:t>
      </w:r>
      <w:proofErr w:type="spellStart"/>
      <w:r w:rsidRPr="00597016">
        <w:rPr>
          <w:sz w:val="16"/>
          <w:szCs w:val="16"/>
        </w:rPr>
        <w:t>Co-Founder@Greenpeace</w:t>
      </w:r>
      <w:proofErr w:type="spellEnd"/>
      <w:r w:rsidRPr="00597016">
        <w:rPr>
          <w:sz w:val="16"/>
          <w:szCs w:val="16"/>
        </w:rPr>
        <w:t xml:space="preserve">, PhD </w:t>
      </w:r>
      <w:proofErr w:type="spellStart"/>
      <w:r w:rsidRPr="00597016">
        <w:rPr>
          <w:sz w:val="16"/>
          <w:szCs w:val="16"/>
        </w:rPr>
        <w:t>Ecology@UniversityBrittishColumbia</w:t>
      </w:r>
      <w:proofErr w:type="spellEnd"/>
      <w:r w:rsidRPr="00597016">
        <w:rPr>
          <w:sz w:val="16"/>
          <w:szCs w:val="16"/>
        </w:rPr>
        <w:t xml:space="preserve">, Willie Soon, PhD </w:t>
      </w:r>
      <w:proofErr w:type="spellStart"/>
      <w:r w:rsidRPr="00597016">
        <w:rPr>
          <w:sz w:val="16"/>
          <w:szCs w:val="16"/>
        </w:rPr>
        <w:t>AerospaceEngineering@USC</w:t>
      </w:r>
      <w:proofErr w:type="spellEnd"/>
      <w:r w:rsidRPr="00597016">
        <w:rPr>
          <w:sz w:val="16"/>
          <w:szCs w:val="16"/>
        </w:rPr>
        <w:t xml:space="preserve">, Chapter Reviewers: Charles Anderson, PhD </w:t>
      </w:r>
      <w:proofErr w:type="spellStart"/>
      <w:r w:rsidRPr="00597016">
        <w:rPr>
          <w:sz w:val="16"/>
          <w:szCs w:val="16"/>
        </w:rPr>
        <w:t>Biology@Stanford</w:t>
      </w:r>
      <w:proofErr w:type="spellEnd"/>
      <w:r w:rsidRPr="00597016">
        <w:rPr>
          <w:sz w:val="16"/>
          <w:szCs w:val="16"/>
        </w:rPr>
        <w:t xml:space="preserve">, </w:t>
      </w:r>
      <w:proofErr w:type="spellStart"/>
      <w:r w:rsidRPr="00597016">
        <w:rPr>
          <w:sz w:val="16"/>
          <w:szCs w:val="16"/>
        </w:rPr>
        <w:t>AssocProfBiolofy@PennState</w:t>
      </w:r>
      <w:proofErr w:type="spellEnd"/>
      <w:r w:rsidRPr="00597016">
        <w:rPr>
          <w:sz w:val="16"/>
          <w:szCs w:val="16"/>
        </w:rPr>
        <w:t xml:space="preserve">, Dennis Avery, </w:t>
      </w:r>
      <w:proofErr w:type="spellStart"/>
      <w:r w:rsidRPr="00597016">
        <w:rPr>
          <w:sz w:val="16"/>
          <w:szCs w:val="16"/>
        </w:rPr>
        <w:t>DirectorFoodSecurity@Hudson</w:t>
      </w:r>
      <w:proofErr w:type="spellEnd"/>
      <w:r w:rsidRPr="00597016">
        <w:rPr>
          <w:sz w:val="16"/>
          <w:szCs w:val="16"/>
        </w:rPr>
        <w:t xml:space="preserve">, </w:t>
      </w:r>
      <w:proofErr w:type="spellStart"/>
      <w:r w:rsidRPr="00597016">
        <w:rPr>
          <w:sz w:val="16"/>
          <w:szCs w:val="16"/>
        </w:rPr>
        <w:t>FormerUSDeptAg</w:t>
      </w:r>
      <w:proofErr w:type="spellEnd"/>
      <w:r w:rsidRPr="00597016">
        <w:rPr>
          <w:sz w:val="16"/>
          <w:szCs w:val="16"/>
        </w:rPr>
        <w:t xml:space="preserve">, Timothy Ball, PhD </w:t>
      </w:r>
      <w:proofErr w:type="spellStart"/>
      <w:r w:rsidRPr="00597016">
        <w:rPr>
          <w:sz w:val="16"/>
          <w:szCs w:val="16"/>
        </w:rPr>
        <w:t>Climatology@QueenMary</w:t>
      </w:r>
      <w:proofErr w:type="spellEnd"/>
      <w:r w:rsidRPr="00597016">
        <w:rPr>
          <w:sz w:val="16"/>
          <w:szCs w:val="16"/>
        </w:rPr>
        <w:t xml:space="preserve">, </w:t>
      </w:r>
      <w:proofErr w:type="spellStart"/>
      <w:r w:rsidRPr="00597016">
        <w:rPr>
          <w:sz w:val="16"/>
          <w:szCs w:val="16"/>
        </w:rPr>
        <w:t>FormerProfGeography@Winnipeg</w:t>
      </w:r>
      <w:proofErr w:type="spellEnd"/>
      <w:r w:rsidRPr="00597016">
        <w:rPr>
          <w:sz w:val="16"/>
          <w:szCs w:val="16"/>
        </w:rPr>
        <w:t xml:space="preserve">, David Bowen, PhD </w:t>
      </w:r>
      <w:proofErr w:type="spellStart"/>
      <w:r w:rsidRPr="00597016">
        <w:rPr>
          <w:sz w:val="16"/>
          <w:szCs w:val="16"/>
        </w:rPr>
        <w:t>Geology@UCBoulder</w:t>
      </w:r>
      <w:proofErr w:type="spellEnd"/>
      <w:r w:rsidRPr="00597016">
        <w:rPr>
          <w:sz w:val="16"/>
          <w:szCs w:val="16"/>
        </w:rPr>
        <w:t xml:space="preserve">, </w:t>
      </w:r>
      <w:proofErr w:type="spellStart"/>
      <w:r w:rsidRPr="00597016">
        <w:rPr>
          <w:sz w:val="16"/>
          <w:szCs w:val="16"/>
        </w:rPr>
        <w:t>ProfGeology@MontanaState</w:t>
      </w:r>
      <w:proofErr w:type="spellEnd"/>
      <w:r w:rsidRPr="00597016">
        <w:rPr>
          <w:sz w:val="16"/>
          <w:szCs w:val="16"/>
        </w:rPr>
        <w:t xml:space="preserve">, David Burton, MA </w:t>
      </w:r>
      <w:proofErr w:type="spellStart"/>
      <w:r w:rsidRPr="00597016">
        <w:rPr>
          <w:sz w:val="16"/>
          <w:szCs w:val="16"/>
        </w:rPr>
        <w:t>CompSci@UTAustin</w:t>
      </w:r>
      <w:proofErr w:type="spellEnd"/>
      <w:r w:rsidRPr="00597016">
        <w:rPr>
          <w:sz w:val="16"/>
          <w:szCs w:val="16"/>
        </w:rPr>
        <w:t xml:space="preserve">, Mark Campbell, PhD </w:t>
      </w:r>
      <w:proofErr w:type="spellStart"/>
      <w:r w:rsidRPr="00597016">
        <w:rPr>
          <w:sz w:val="16"/>
          <w:szCs w:val="16"/>
        </w:rPr>
        <w:t>Chemistry@JohnsHopkins</w:t>
      </w:r>
      <w:proofErr w:type="spellEnd"/>
      <w:r w:rsidRPr="00597016">
        <w:rPr>
          <w:sz w:val="16"/>
          <w:szCs w:val="16"/>
        </w:rPr>
        <w:t xml:space="preserve">, </w:t>
      </w:r>
      <w:proofErr w:type="spellStart"/>
      <w:r w:rsidRPr="00597016">
        <w:rPr>
          <w:sz w:val="16"/>
          <w:szCs w:val="16"/>
        </w:rPr>
        <w:t>ProfChemistry@USNavalAcademy</w:t>
      </w:r>
      <w:proofErr w:type="spellEnd"/>
      <w:r w:rsidRPr="00597016">
        <w:rPr>
          <w:sz w:val="16"/>
          <w:szCs w:val="16"/>
        </w:rPr>
        <w:t xml:space="preserve">,  David Deming, PhD </w:t>
      </w:r>
      <w:proofErr w:type="spellStart"/>
      <w:r w:rsidRPr="00597016">
        <w:rPr>
          <w:sz w:val="16"/>
          <w:szCs w:val="16"/>
        </w:rPr>
        <w:t>PublicPolicy@Harvard</w:t>
      </w:r>
      <w:proofErr w:type="spellEnd"/>
      <w:r w:rsidRPr="00597016">
        <w:rPr>
          <w:sz w:val="16"/>
          <w:szCs w:val="16"/>
        </w:rPr>
        <w:t xml:space="preserve">, </w:t>
      </w:r>
      <w:proofErr w:type="spellStart"/>
      <w:r w:rsidRPr="00597016">
        <w:rPr>
          <w:sz w:val="16"/>
          <w:szCs w:val="16"/>
        </w:rPr>
        <w:t>ProfPublicPolicy@Harvard</w:t>
      </w:r>
      <w:proofErr w:type="spellEnd"/>
      <w:r w:rsidRPr="00597016">
        <w:rPr>
          <w:sz w:val="16"/>
          <w:szCs w:val="16"/>
        </w:rPr>
        <w:t xml:space="preserve">, Rex Fleming, PhD </w:t>
      </w:r>
      <w:proofErr w:type="spellStart"/>
      <w:r w:rsidRPr="00597016">
        <w:rPr>
          <w:sz w:val="16"/>
          <w:szCs w:val="16"/>
        </w:rPr>
        <w:t>AtmosphericScience@Michigan</w:t>
      </w:r>
      <w:proofErr w:type="spellEnd"/>
      <w:r w:rsidRPr="00597016">
        <w:rPr>
          <w:sz w:val="16"/>
          <w:szCs w:val="16"/>
        </w:rPr>
        <w:t xml:space="preserve">, Lee Gerhard, PhD </w:t>
      </w:r>
      <w:proofErr w:type="spellStart"/>
      <w:r w:rsidRPr="00597016">
        <w:rPr>
          <w:sz w:val="16"/>
          <w:szCs w:val="16"/>
        </w:rPr>
        <w:t>Geology@Kansas</w:t>
      </w:r>
      <w:proofErr w:type="spellEnd"/>
      <w:r w:rsidRPr="00597016">
        <w:rPr>
          <w:sz w:val="16"/>
          <w:szCs w:val="16"/>
        </w:rPr>
        <w:t xml:space="preserve">, </w:t>
      </w:r>
      <w:proofErr w:type="spellStart"/>
      <w:r w:rsidRPr="00597016">
        <w:rPr>
          <w:sz w:val="16"/>
          <w:szCs w:val="16"/>
        </w:rPr>
        <w:t>François</w:t>
      </w:r>
      <w:proofErr w:type="spellEnd"/>
      <w:r w:rsidRPr="00597016">
        <w:rPr>
          <w:sz w:val="16"/>
          <w:szCs w:val="16"/>
        </w:rPr>
        <w:t xml:space="preserve"> Gervais, PhD </w:t>
      </w:r>
      <w:proofErr w:type="spellStart"/>
      <w:r w:rsidRPr="00597016">
        <w:rPr>
          <w:sz w:val="16"/>
          <w:szCs w:val="16"/>
        </w:rPr>
        <w:t>Physics@UniversityNewOreleans</w:t>
      </w:r>
      <w:proofErr w:type="spellEnd"/>
      <w:r w:rsidRPr="00597016">
        <w:rPr>
          <w:sz w:val="16"/>
          <w:szCs w:val="16"/>
        </w:rPr>
        <w:t xml:space="preserve">, </w:t>
      </w:r>
      <w:proofErr w:type="spellStart"/>
      <w:r w:rsidRPr="00597016">
        <w:rPr>
          <w:sz w:val="16"/>
          <w:szCs w:val="16"/>
        </w:rPr>
        <w:t>ProfPhysics@FrançoisRabelaisUniversity</w:t>
      </w:r>
      <w:proofErr w:type="spellEnd"/>
      <w:r w:rsidRPr="00597016">
        <w:rPr>
          <w:sz w:val="16"/>
          <w:szCs w:val="16"/>
        </w:rPr>
        <w:t xml:space="preserve">, Laurence Gould, </w:t>
      </w:r>
      <w:proofErr w:type="spellStart"/>
      <w:r w:rsidRPr="00597016">
        <w:rPr>
          <w:sz w:val="16"/>
          <w:szCs w:val="16"/>
        </w:rPr>
        <w:t>ProfPhysics@UniversityHatford</w:t>
      </w:r>
      <w:proofErr w:type="spellEnd"/>
      <w:r w:rsidRPr="00597016">
        <w:rPr>
          <w:sz w:val="16"/>
          <w:szCs w:val="16"/>
        </w:rPr>
        <w:t xml:space="preserve">, PhD </w:t>
      </w:r>
      <w:proofErr w:type="spellStart"/>
      <w:r w:rsidRPr="00597016">
        <w:rPr>
          <w:sz w:val="16"/>
          <w:szCs w:val="16"/>
        </w:rPr>
        <w:t>Physics@Temple</w:t>
      </w:r>
      <w:proofErr w:type="spellEnd"/>
      <w:r w:rsidRPr="00597016">
        <w:rPr>
          <w:sz w:val="16"/>
          <w:szCs w:val="16"/>
        </w:rPr>
        <w:t xml:space="preserve">, </w:t>
      </w:r>
      <w:proofErr w:type="spellStart"/>
      <w:r w:rsidRPr="00597016">
        <w:rPr>
          <w:sz w:val="16"/>
          <w:szCs w:val="16"/>
        </w:rPr>
        <w:t>Kesten</w:t>
      </w:r>
      <w:proofErr w:type="spellEnd"/>
      <w:r w:rsidRPr="00597016">
        <w:rPr>
          <w:sz w:val="16"/>
          <w:szCs w:val="16"/>
        </w:rPr>
        <w:t xml:space="preserve"> Green, PhD </w:t>
      </w:r>
      <w:proofErr w:type="spellStart"/>
      <w:r w:rsidRPr="00597016">
        <w:rPr>
          <w:sz w:val="16"/>
          <w:szCs w:val="16"/>
        </w:rPr>
        <w:t>Managment@VictoriaManagmentSchool</w:t>
      </w:r>
      <w:proofErr w:type="spellEnd"/>
      <w:r w:rsidRPr="00597016">
        <w:rPr>
          <w:sz w:val="16"/>
          <w:szCs w:val="16"/>
        </w:rPr>
        <w:t xml:space="preserve">, Hermann </w:t>
      </w:r>
      <w:proofErr w:type="spellStart"/>
      <w:r w:rsidRPr="00597016">
        <w:rPr>
          <w:sz w:val="16"/>
          <w:szCs w:val="16"/>
        </w:rPr>
        <w:t>Harde</w:t>
      </w:r>
      <w:proofErr w:type="spellEnd"/>
      <w:r w:rsidRPr="00597016">
        <w:rPr>
          <w:sz w:val="16"/>
          <w:szCs w:val="16"/>
        </w:rPr>
        <w:t xml:space="preserve">, PhD </w:t>
      </w:r>
      <w:proofErr w:type="spellStart"/>
      <w:r w:rsidRPr="00597016">
        <w:rPr>
          <w:sz w:val="16"/>
          <w:szCs w:val="16"/>
        </w:rPr>
        <w:t>Engineering@UniversityOfKaiserslautern</w:t>
      </w:r>
      <w:proofErr w:type="spellEnd"/>
      <w:r w:rsidRPr="00597016">
        <w:rPr>
          <w:sz w:val="16"/>
          <w:szCs w:val="16"/>
        </w:rPr>
        <w:t xml:space="preserve">, Howard Hayden, PhD </w:t>
      </w:r>
      <w:proofErr w:type="spellStart"/>
      <w:r w:rsidRPr="00597016">
        <w:rPr>
          <w:sz w:val="16"/>
          <w:szCs w:val="16"/>
        </w:rPr>
        <w:t>Physics@DenverUniversity</w:t>
      </w:r>
      <w:proofErr w:type="spellEnd"/>
      <w:r w:rsidRPr="00597016">
        <w:rPr>
          <w:sz w:val="16"/>
          <w:szCs w:val="16"/>
        </w:rPr>
        <w:t xml:space="preserve">, Ole </w:t>
      </w:r>
      <w:proofErr w:type="spellStart"/>
      <w:r w:rsidRPr="00597016">
        <w:rPr>
          <w:sz w:val="16"/>
          <w:szCs w:val="16"/>
        </w:rPr>
        <w:t>Humlum</w:t>
      </w:r>
      <w:proofErr w:type="spellEnd"/>
      <w:r w:rsidRPr="00597016">
        <w:rPr>
          <w:sz w:val="16"/>
          <w:szCs w:val="16"/>
        </w:rPr>
        <w:t xml:space="preserve">, PhD </w:t>
      </w:r>
      <w:proofErr w:type="spellStart"/>
      <w:r w:rsidRPr="00597016">
        <w:rPr>
          <w:sz w:val="16"/>
          <w:szCs w:val="16"/>
        </w:rPr>
        <w:t>GlacialGeomorphology@UniversityCopenhagen</w:t>
      </w:r>
      <w:proofErr w:type="spellEnd"/>
      <w:r w:rsidRPr="00597016">
        <w:rPr>
          <w:sz w:val="16"/>
          <w:szCs w:val="16"/>
        </w:rPr>
        <w:t xml:space="preserve">, </w:t>
      </w:r>
      <w:proofErr w:type="spellStart"/>
      <w:r w:rsidRPr="00597016">
        <w:rPr>
          <w:sz w:val="16"/>
          <w:szCs w:val="16"/>
        </w:rPr>
        <w:t>ProfGeography@Oslo</w:t>
      </w:r>
      <w:proofErr w:type="spellEnd"/>
      <w:r w:rsidRPr="00597016">
        <w:rPr>
          <w:sz w:val="16"/>
          <w:szCs w:val="16"/>
        </w:rPr>
        <w:t xml:space="preserve">, Richard Keen, PhD </w:t>
      </w:r>
      <w:proofErr w:type="spellStart"/>
      <w:r w:rsidRPr="00597016">
        <w:rPr>
          <w:sz w:val="16"/>
          <w:szCs w:val="16"/>
        </w:rPr>
        <w:t>Climatology@Colorado</w:t>
      </w:r>
      <w:proofErr w:type="spellEnd"/>
      <w:r w:rsidRPr="00597016">
        <w:rPr>
          <w:sz w:val="16"/>
          <w:szCs w:val="16"/>
        </w:rPr>
        <w:t xml:space="preserve">, </w:t>
      </w:r>
      <w:proofErr w:type="spellStart"/>
      <w:r w:rsidRPr="00597016">
        <w:rPr>
          <w:sz w:val="16"/>
          <w:szCs w:val="16"/>
        </w:rPr>
        <w:t>ProfAtmosphericScience@Colorado</w:t>
      </w:r>
      <w:proofErr w:type="spellEnd"/>
      <w:r w:rsidRPr="00597016">
        <w:rPr>
          <w:sz w:val="16"/>
          <w:szCs w:val="16"/>
        </w:rPr>
        <w:t>, William </w:t>
      </w:r>
      <w:proofErr w:type="spellStart"/>
      <w:r w:rsidRPr="00597016">
        <w:rPr>
          <w:sz w:val="16"/>
          <w:szCs w:val="16"/>
        </w:rPr>
        <w:t>Kininmonth</w:t>
      </w:r>
      <w:proofErr w:type="spellEnd"/>
      <w:r w:rsidRPr="00597016">
        <w:rPr>
          <w:sz w:val="16"/>
          <w:szCs w:val="16"/>
        </w:rPr>
        <w:t xml:space="preserve">, </w:t>
      </w:r>
      <w:proofErr w:type="spellStart"/>
      <w:r w:rsidRPr="00597016">
        <w:rPr>
          <w:sz w:val="16"/>
          <w:szCs w:val="16"/>
        </w:rPr>
        <w:t>MSc@Colorado</w:t>
      </w:r>
      <w:proofErr w:type="spellEnd"/>
      <w:r w:rsidRPr="00597016">
        <w:rPr>
          <w:sz w:val="16"/>
          <w:szCs w:val="16"/>
        </w:rPr>
        <w:t xml:space="preserve">, </w:t>
      </w:r>
      <w:proofErr w:type="spellStart"/>
      <w:r w:rsidRPr="00597016">
        <w:rPr>
          <w:sz w:val="16"/>
          <w:szCs w:val="16"/>
        </w:rPr>
        <w:t>FormerHead@AustralianBureauOfMeteorologyNationalClimateCenter</w:t>
      </w:r>
      <w:proofErr w:type="spellEnd"/>
      <w:r w:rsidRPr="00597016">
        <w:rPr>
          <w:sz w:val="16"/>
          <w:szCs w:val="16"/>
        </w:rPr>
        <w:t xml:space="preserve">, Anthony </w:t>
      </w:r>
      <w:proofErr w:type="spellStart"/>
      <w:r w:rsidRPr="00597016">
        <w:rPr>
          <w:sz w:val="16"/>
          <w:szCs w:val="16"/>
        </w:rPr>
        <w:t>Lupo</w:t>
      </w:r>
      <w:proofErr w:type="spellEnd"/>
      <w:r w:rsidRPr="00597016">
        <w:rPr>
          <w:sz w:val="16"/>
          <w:szCs w:val="16"/>
        </w:rPr>
        <w:t xml:space="preserve">, PhD </w:t>
      </w:r>
      <w:proofErr w:type="spellStart"/>
      <w:r w:rsidRPr="00597016">
        <w:rPr>
          <w:sz w:val="16"/>
          <w:szCs w:val="16"/>
        </w:rPr>
        <w:t>AtmosphericScience@Purdue</w:t>
      </w:r>
      <w:proofErr w:type="spellEnd"/>
      <w:r w:rsidRPr="00597016">
        <w:rPr>
          <w:sz w:val="16"/>
          <w:szCs w:val="16"/>
        </w:rPr>
        <w:t xml:space="preserve">, </w:t>
      </w:r>
      <w:proofErr w:type="spellStart"/>
      <w:r w:rsidRPr="00597016">
        <w:rPr>
          <w:sz w:val="16"/>
          <w:szCs w:val="16"/>
        </w:rPr>
        <w:t>ProfAtmosphericScience@Missouri</w:t>
      </w:r>
      <w:proofErr w:type="spellEnd"/>
      <w:r w:rsidRPr="00597016">
        <w:rPr>
          <w:sz w:val="16"/>
          <w:szCs w:val="16"/>
        </w:rPr>
        <w:t xml:space="preserve">, Robert Murphy, PhD </w:t>
      </w:r>
      <w:proofErr w:type="spellStart"/>
      <w:r w:rsidRPr="00597016">
        <w:rPr>
          <w:sz w:val="16"/>
          <w:szCs w:val="16"/>
        </w:rPr>
        <w:t>Chemistry@MIT</w:t>
      </w:r>
      <w:proofErr w:type="spellEnd"/>
      <w:r w:rsidRPr="00597016">
        <w:rPr>
          <w:sz w:val="16"/>
          <w:szCs w:val="16"/>
        </w:rPr>
        <w:t xml:space="preserve">, </w:t>
      </w:r>
      <w:proofErr w:type="spellStart"/>
      <w:r w:rsidRPr="00597016">
        <w:rPr>
          <w:sz w:val="16"/>
          <w:szCs w:val="16"/>
        </w:rPr>
        <w:t>ProfPharmacology@Colorado</w:t>
      </w:r>
      <w:proofErr w:type="spellEnd"/>
      <w:r w:rsidRPr="00597016">
        <w:rPr>
          <w:sz w:val="16"/>
          <w:szCs w:val="16"/>
        </w:rPr>
        <w:t xml:space="preserve">, David </w:t>
      </w:r>
      <w:proofErr w:type="spellStart"/>
      <w:r w:rsidRPr="00597016">
        <w:rPr>
          <w:sz w:val="16"/>
          <w:szCs w:val="16"/>
        </w:rPr>
        <w:t>Nebert</w:t>
      </w:r>
      <w:proofErr w:type="spellEnd"/>
      <w:r w:rsidRPr="00597016">
        <w:rPr>
          <w:sz w:val="16"/>
          <w:szCs w:val="16"/>
        </w:rPr>
        <w:t xml:space="preserve">, </w:t>
      </w:r>
      <w:proofErr w:type="spellStart"/>
      <w:r w:rsidRPr="00597016">
        <w:rPr>
          <w:sz w:val="16"/>
          <w:szCs w:val="16"/>
        </w:rPr>
        <w:t>MD@UniversityOregon</w:t>
      </w:r>
      <w:proofErr w:type="spellEnd"/>
      <w:r w:rsidRPr="00597016">
        <w:rPr>
          <w:sz w:val="16"/>
          <w:szCs w:val="16"/>
        </w:rPr>
        <w:t xml:space="preserve">, </w:t>
      </w:r>
      <w:proofErr w:type="spellStart"/>
      <w:r w:rsidRPr="00597016">
        <w:rPr>
          <w:sz w:val="16"/>
          <w:szCs w:val="16"/>
        </w:rPr>
        <w:t>ProfEnvironmentalHealth@Cincinati</w:t>
      </w:r>
      <w:proofErr w:type="spellEnd"/>
      <w:r w:rsidRPr="00597016">
        <w:rPr>
          <w:sz w:val="16"/>
          <w:szCs w:val="16"/>
        </w:rPr>
        <w:t xml:space="preserve">, Norman Page, PhD </w:t>
      </w:r>
      <w:proofErr w:type="spellStart"/>
      <w:r w:rsidRPr="00597016">
        <w:rPr>
          <w:sz w:val="16"/>
          <w:szCs w:val="16"/>
        </w:rPr>
        <w:t>Geology@Illinois</w:t>
      </w:r>
      <w:proofErr w:type="spellEnd"/>
      <w:r w:rsidRPr="00597016">
        <w:rPr>
          <w:sz w:val="16"/>
          <w:szCs w:val="16"/>
        </w:rPr>
        <w:t xml:space="preserve">, Frederick Palmer, </w:t>
      </w:r>
      <w:proofErr w:type="spellStart"/>
      <w:r w:rsidRPr="00597016">
        <w:rPr>
          <w:sz w:val="16"/>
          <w:szCs w:val="16"/>
        </w:rPr>
        <w:t>JD@Arizona</w:t>
      </w:r>
      <w:proofErr w:type="spellEnd"/>
      <w:r w:rsidRPr="00597016">
        <w:rPr>
          <w:sz w:val="16"/>
          <w:szCs w:val="16"/>
        </w:rPr>
        <w:t xml:space="preserve">, Gath </w:t>
      </w:r>
      <w:proofErr w:type="spellStart"/>
      <w:r w:rsidRPr="00597016">
        <w:rPr>
          <w:sz w:val="16"/>
          <w:szCs w:val="16"/>
        </w:rPr>
        <w:t>Paltridge</w:t>
      </w:r>
      <w:proofErr w:type="spellEnd"/>
      <w:r w:rsidRPr="00597016">
        <w:rPr>
          <w:sz w:val="16"/>
          <w:szCs w:val="16"/>
        </w:rPr>
        <w:t xml:space="preserve">, PhD </w:t>
      </w:r>
      <w:proofErr w:type="spellStart"/>
      <w:r w:rsidRPr="00597016">
        <w:rPr>
          <w:sz w:val="16"/>
          <w:szCs w:val="16"/>
        </w:rPr>
        <w:t>AtmosphericPhysics@UniversityMelbourne</w:t>
      </w:r>
      <w:proofErr w:type="spellEnd"/>
      <w:r w:rsidRPr="00597016">
        <w:rPr>
          <w:sz w:val="16"/>
          <w:szCs w:val="16"/>
        </w:rPr>
        <w:t xml:space="preserve">, </w:t>
      </w:r>
      <w:proofErr w:type="spellStart"/>
      <w:r w:rsidRPr="00597016">
        <w:rPr>
          <w:sz w:val="16"/>
          <w:szCs w:val="16"/>
        </w:rPr>
        <w:t>ChiefResearchScientist@CSIRODivisionAtmosphericResearch</w:t>
      </w:r>
      <w:proofErr w:type="spellEnd"/>
      <w:r w:rsidRPr="00597016">
        <w:rPr>
          <w:sz w:val="16"/>
          <w:szCs w:val="16"/>
        </w:rPr>
        <w:t xml:space="preserve">, Jim Petch, PhD </w:t>
      </w:r>
      <w:proofErr w:type="spellStart"/>
      <w:r w:rsidRPr="00597016">
        <w:rPr>
          <w:sz w:val="16"/>
          <w:szCs w:val="16"/>
        </w:rPr>
        <w:t>Geography@KingsCollegeLondon</w:t>
      </w:r>
      <w:proofErr w:type="spellEnd"/>
      <w:r w:rsidRPr="00597016">
        <w:rPr>
          <w:sz w:val="16"/>
          <w:szCs w:val="16"/>
        </w:rPr>
        <w:t xml:space="preserve">,  Jan-Erik Solheim, MA </w:t>
      </w:r>
      <w:proofErr w:type="spellStart"/>
      <w:r w:rsidRPr="00597016">
        <w:rPr>
          <w:sz w:val="16"/>
          <w:szCs w:val="16"/>
        </w:rPr>
        <w:t>PoliSci@Oslo</w:t>
      </w:r>
      <w:proofErr w:type="spellEnd"/>
      <w:r w:rsidRPr="00597016">
        <w:rPr>
          <w:sz w:val="16"/>
          <w:szCs w:val="16"/>
        </w:rPr>
        <w:t xml:space="preserve">, </w:t>
      </w:r>
      <w:proofErr w:type="spellStart"/>
      <w:r w:rsidRPr="00597016">
        <w:rPr>
          <w:sz w:val="16"/>
          <w:szCs w:val="16"/>
        </w:rPr>
        <w:t>FormerExecDirectorUNEnvironmentProgram</w:t>
      </w:r>
      <w:proofErr w:type="spellEnd"/>
      <w:r w:rsidRPr="00597016">
        <w:rPr>
          <w:sz w:val="16"/>
          <w:szCs w:val="16"/>
        </w:rPr>
        <w:t xml:space="preserve">, Peter Stilbs, PhD </w:t>
      </w:r>
      <w:proofErr w:type="spellStart"/>
      <w:r w:rsidRPr="00597016">
        <w:rPr>
          <w:sz w:val="16"/>
          <w:szCs w:val="16"/>
        </w:rPr>
        <w:t>Chemistry@RoyalInstituteTechnology</w:t>
      </w:r>
      <w:proofErr w:type="spellEnd"/>
      <w:r w:rsidRPr="00597016">
        <w:rPr>
          <w:sz w:val="16"/>
          <w:szCs w:val="16"/>
        </w:rPr>
        <w:t xml:space="preserve">, Roger </w:t>
      </w:r>
      <w:proofErr w:type="spellStart"/>
      <w:r w:rsidRPr="00597016">
        <w:rPr>
          <w:sz w:val="16"/>
          <w:szCs w:val="16"/>
        </w:rPr>
        <w:t>Tattersol</w:t>
      </w:r>
      <w:proofErr w:type="spellEnd"/>
      <w:r w:rsidRPr="00597016">
        <w:rPr>
          <w:sz w:val="16"/>
          <w:szCs w:val="16"/>
        </w:rPr>
        <w:t xml:space="preserve">, BA </w:t>
      </w:r>
      <w:proofErr w:type="spellStart"/>
      <w:r w:rsidRPr="00597016">
        <w:rPr>
          <w:sz w:val="16"/>
          <w:szCs w:val="16"/>
        </w:rPr>
        <w:t>History+PhilosophyOfScience@Leeds</w:t>
      </w:r>
      <w:proofErr w:type="spellEnd"/>
      <w:r w:rsidRPr="00597016">
        <w:rPr>
          <w:sz w:val="16"/>
          <w:szCs w:val="16"/>
        </w:rPr>
        <w:t xml:space="preserve">, Frank Tipler, PhD </w:t>
      </w:r>
      <w:proofErr w:type="spellStart"/>
      <w:r w:rsidRPr="00597016">
        <w:rPr>
          <w:sz w:val="16"/>
          <w:szCs w:val="16"/>
        </w:rPr>
        <w:t>Physics@Maryland</w:t>
      </w:r>
      <w:proofErr w:type="spellEnd"/>
      <w:r w:rsidRPr="00597016">
        <w:rPr>
          <w:sz w:val="16"/>
          <w:szCs w:val="16"/>
        </w:rPr>
        <w:t xml:space="preserve">, </w:t>
      </w:r>
      <w:proofErr w:type="spellStart"/>
      <w:r w:rsidRPr="00597016">
        <w:rPr>
          <w:sz w:val="16"/>
          <w:szCs w:val="16"/>
        </w:rPr>
        <w:t>ProfPhysics@Tulane</w:t>
      </w:r>
      <w:proofErr w:type="spellEnd"/>
      <w:r w:rsidRPr="00597016">
        <w:rPr>
          <w:sz w:val="16"/>
          <w:szCs w:val="16"/>
        </w:rPr>
        <w:t xml:space="preserve">, </w:t>
      </w:r>
      <w:proofErr w:type="spellStart"/>
      <w:r w:rsidRPr="00597016">
        <w:rPr>
          <w:sz w:val="16"/>
          <w:szCs w:val="16"/>
        </w:rPr>
        <w:t>Ftitz</w:t>
      </w:r>
      <w:proofErr w:type="spellEnd"/>
      <w:r w:rsidRPr="00597016">
        <w:rPr>
          <w:sz w:val="16"/>
          <w:szCs w:val="16"/>
        </w:rPr>
        <w:t xml:space="preserve"> </w:t>
      </w:r>
      <w:proofErr w:type="spellStart"/>
      <w:r w:rsidRPr="00597016">
        <w:rPr>
          <w:sz w:val="16"/>
          <w:szCs w:val="16"/>
        </w:rPr>
        <w:t>Vahrenholt</w:t>
      </w:r>
      <w:proofErr w:type="spellEnd"/>
      <w:r w:rsidRPr="00597016">
        <w:rPr>
          <w:sz w:val="16"/>
          <w:szCs w:val="16"/>
        </w:rPr>
        <w:t xml:space="preserve">, PhD </w:t>
      </w:r>
      <w:proofErr w:type="spellStart"/>
      <w:r w:rsidRPr="00597016">
        <w:rPr>
          <w:sz w:val="16"/>
          <w:szCs w:val="16"/>
        </w:rPr>
        <w:t>Chemistry@Munster</w:t>
      </w:r>
      <w:proofErr w:type="spellEnd"/>
      <w:r w:rsidRPr="00597016">
        <w:rPr>
          <w:sz w:val="16"/>
          <w:szCs w:val="16"/>
        </w:rPr>
        <w:t xml:space="preserve">, Art </w:t>
      </w:r>
      <w:proofErr w:type="spellStart"/>
      <w:r w:rsidRPr="00597016">
        <w:rPr>
          <w:sz w:val="16"/>
          <w:szCs w:val="16"/>
        </w:rPr>
        <w:t>Viterito</w:t>
      </w:r>
      <w:proofErr w:type="spellEnd"/>
      <w:r w:rsidRPr="00597016">
        <w:rPr>
          <w:sz w:val="16"/>
          <w:szCs w:val="16"/>
        </w:rPr>
        <w:t xml:space="preserve">, PhD </w:t>
      </w:r>
      <w:proofErr w:type="spellStart"/>
      <w:r w:rsidRPr="00597016">
        <w:rPr>
          <w:sz w:val="16"/>
          <w:szCs w:val="16"/>
        </w:rPr>
        <w:t>Climatology@Denver</w:t>
      </w:r>
      <w:proofErr w:type="spellEnd"/>
      <w:r w:rsidRPr="00597016">
        <w:rPr>
          <w:sz w:val="16"/>
          <w:szCs w:val="16"/>
        </w:rPr>
        <w:t xml:space="preserve">, </w:t>
      </w:r>
      <w:proofErr w:type="spellStart"/>
      <w:r w:rsidRPr="00597016">
        <w:rPr>
          <w:sz w:val="16"/>
          <w:szCs w:val="16"/>
        </w:rPr>
        <w:t>ProfGeography@Maryland</w:t>
      </w:r>
      <w:proofErr w:type="spellEnd"/>
      <w:r w:rsidRPr="00597016">
        <w:rPr>
          <w:sz w:val="16"/>
          <w:szCs w:val="16"/>
        </w:rPr>
        <w:t xml:space="preserve">, Lance Wallace, PhD </w:t>
      </w:r>
      <w:proofErr w:type="spellStart"/>
      <w:r w:rsidRPr="00597016">
        <w:rPr>
          <w:sz w:val="16"/>
          <w:szCs w:val="16"/>
        </w:rPr>
        <w:t>Physics@CUNY</w:t>
      </w:r>
      <w:proofErr w:type="spellEnd"/>
      <w:r w:rsidRPr="00597016">
        <w:rPr>
          <w:sz w:val="16"/>
          <w:szCs w:val="16"/>
        </w:rPr>
        <w:t>)</w:t>
      </w:r>
    </w:p>
    <w:p w14:paraId="4675CFB9" w14:textId="77777777" w:rsidR="003B6179" w:rsidRPr="00597016" w:rsidRDefault="003B6179" w:rsidP="003B6179">
      <w:pPr>
        <w:rPr>
          <w:sz w:val="16"/>
        </w:rPr>
      </w:pPr>
      <w:r w:rsidRPr="00597016">
        <w:rPr>
          <w:sz w:val="16"/>
        </w:rPr>
        <w:t xml:space="preserve">Methodology </w:t>
      </w:r>
      <w:r w:rsidRPr="00597016">
        <w:rPr>
          <w:rStyle w:val="StyleUnderline"/>
        </w:rPr>
        <w:t>The Scientific Method is a series of requirements imposed on scientists to ensure the integrity of their work</w:t>
      </w:r>
      <w:r w:rsidRPr="00597016">
        <w:rPr>
          <w:sz w:val="16"/>
        </w:rPr>
        <w:t xml:space="preserve">. </w:t>
      </w:r>
      <w:r w:rsidRPr="00597016">
        <w:rPr>
          <w:rStyle w:val="Emphasis"/>
        </w:rPr>
        <w:t>The IPCC has not followed established rules</w:t>
      </w:r>
      <w:r w:rsidRPr="00597016">
        <w:rPr>
          <w:rStyle w:val="StyleUnderline"/>
        </w:rPr>
        <w:t xml:space="preserve"> that guide scientific research</w:t>
      </w:r>
      <w:r w:rsidRPr="00597016">
        <w:rPr>
          <w:sz w:val="16"/>
        </w:rPr>
        <w:t xml:space="preserve">. </w:t>
      </w:r>
      <w:r w:rsidRPr="00597016">
        <w:rPr>
          <w:rStyle w:val="StyleUnderline"/>
        </w:rPr>
        <w:t>Appealing to consensus</w:t>
      </w:r>
      <w:r w:rsidRPr="00597016">
        <w:rPr>
          <w:sz w:val="16"/>
        </w:rPr>
        <w:t xml:space="preserve"> may have a place in science, but not </w:t>
      </w:r>
      <w:r w:rsidRPr="00597016">
        <w:rPr>
          <w:rStyle w:val="StyleUnderline"/>
        </w:rPr>
        <w:t>as a means of shutting down debate</w:t>
      </w:r>
      <w:r w:rsidRPr="00597016">
        <w:rPr>
          <w:sz w:val="16"/>
        </w:rPr>
        <w:t xml:space="preserve">. </w:t>
      </w:r>
      <w:r w:rsidRPr="00597016">
        <w:rPr>
          <w:rStyle w:val="StyleUnderline"/>
        </w:rPr>
        <w:t>Uncertainty in science is unavoidable</w:t>
      </w:r>
      <w:r w:rsidRPr="00597016">
        <w:rPr>
          <w:sz w:val="16"/>
        </w:rPr>
        <w:t xml:space="preserve"> but must be acknowledged. M</w:t>
      </w:r>
      <w:r w:rsidRPr="00597016">
        <w:rPr>
          <w:rStyle w:val="StyleUnderline"/>
        </w:rPr>
        <w:t xml:space="preserve">any declaratory and predictive statements about the global climate are </w:t>
      </w:r>
      <w:r w:rsidRPr="00597016">
        <w:rPr>
          <w:rStyle w:val="Emphasis"/>
        </w:rPr>
        <w:t>not warranted by science</w:t>
      </w:r>
      <w:r w:rsidRPr="00597016">
        <w:rPr>
          <w:rStyle w:val="StyleUnderline"/>
        </w:rPr>
        <w:t xml:space="preserve">. </w:t>
      </w:r>
      <w:r w:rsidRPr="00597016">
        <w:rPr>
          <w:sz w:val="16"/>
        </w:rPr>
        <w:t xml:space="preserve">Observations </w:t>
      </w:r>
      <w:r w:rsidRPr="00597016">
        <w:rPr>
          <w:rStyle w:val="StyleUnderline"/>
        </w:rPr>
        <w:t>Surface air temperature is governed by energy flow from the Sun to Earth and from Earth back into space</w:t>
      </w:r>
      <w:r w:rsidRPr="00597016">
        <w:rPr>
          <w:sz w:val="16"/>
        </w:rPr>
        <w:t xml:space="preserve">. </w:t>
      </w:r>
      <w:r w:rsidRPr="00597016">
        <w:rPr>
          <w:rStyle w:val="StyleUnderline"/>
        </w:rPr>
        <w:t>Whatever diminishes or intensifies this energy flow can change air temperature</w:t>
      </w:r>
      <w:r w:rsidRPr="00597016">
        <w:rPr>
          <w:sz w:val="16"/>
        </w:rPr>
        <w:t xml:space="preserve">. </w:t>
      </w:r>
      <w:r w:rsidRPr="00597016">
        <w:rPr>
          <w:rStyle w:val="StyleUnderline"/>
        </w:rPr>
        <w:t>Levels of carbon dioxide</w:t>
      </w:r>
      <w:r w:rsidRPr="00597016">
        <w:rPr>
          <w:sz w:val="16"/>
        </w:rPr>
        <w:t xml:space="preserve"> and methane </w:t>
      </w:r>
      <w:r w:rsidRPr="00597016">
        <w:rPr>
          <w:rStyle w:val="StyleUnderline"/>
        </w:rPr>
        <w:t>in the atmosphere are governed by processes of the carbon cycle</w:t>
      </w:r>
      <w:r w:rsidRPr="00597016">
        <w:rPr>
          <w:sz w:val="16"/>
        </w:rPr>
        <w:t xml:space="preserve">. </w:t>
      </w:r>
      <w:r w:rsidRPr="00597016">
        <w:rPr>
          <w:rStyle w:val="StyleUnderline"/>
        </w:rPr>
        <w:t>Exchange rates and other climatological processes are poorly understood</w:t>
      </w:r>
      <w:r w:rsidRPr="00597016">
        <w:rPr>
          <w:sz w:val="16"/>
        </w:rPr>
        <w:t xml:space="preserve">. </w:t>
      </w:r>
      <w:r w:rsidRPr="00597016">
        <w:rPr>
          <w:rStyle w:val="StyleUnderline"/>
        </w:rPr>
        <w:t xml:space="preserve">The geological record shows temperatures and CO2 levels in the atmosphere </w:t>
      </w:r>
      <w:r w:rsidRPr="00597016">
        <w:rPr>
          <w:rStyle w:val="Emphasis"/>
        </w:rPr>
        <w:t>have not been stable</w:t>
      </w:r>
      <w:r w:rsidRPr="00597016">
        <w:rPr>
          <w:sz w:val="16"/>
        </w:rPr>
        <w:t xml:space="preserve">, </w:t>
      </w:r>
      <w:r w:rsidRPr="00597016">
        <w:rPr>
          <w:rStyle w:val="StyleUnderline"/>
        </w:rPr>
        <w:t>making untenable the IPCC’s assumption that they would be stable in the future in the absence of human emissions</w:t>
      </w:r>
      <w:r w:rsidRPr="00597016">
        <w:rPr>
          <w:sz w:val="16"/>
        </w:rPr>
        <w:t>. Water vapor is the dominant greenhouse gas owing to its abundance in the atmosphere and the wide range of spectra in which it absorbs radiation. Carbon dioxide (</w:t>
      </w:r>
      <w:r w:rsidRPr="00597016">
        <w:rPr>
          <w:rStyle w:val="StyleUnderline"/>
        </w:rPr>
        <w:t>CO2</w:t>
      </w:r>
      <w:r w:rsidRPr="00597016">
        <w:rPr>
          <w:sz w:val="16"/>
        </w:rPr>
        <w:t xml:space="preserve">) </w:t>
      </w:r>
      <w:r w:rsidRPr="00597016">
        <w:rPr>
          <w:rStyle w:val="StyleUnderline"/>
        </w:rPr>
        <w:t>absorbs energy only in a very narrow range of the longwave infrared spectrum.</w:t>
      </w:r>
      <w:r w:rsidRPr="00597016">
        <w:rPr>
          <w:sz w:val="16"/>
        </w:rPr>
        <w:t xml:space="preserve"> Controversies </w:t>
      </w:r>
      <w:r w:rsidRPr="00597016">
        <w:rPr>
          <w:rStyle w:val="StyleUnderline"/>
        </w:rPr>
        <w:t xml:space="preserve">Reconstructions of average global </w:t>
      </w:r>
      <w:r w:rsidRPr="00597016">
        <w:rPr>
          <w:sz w:val="16"/>
        </w:rPr>
        <w:t>surface</w:t>
      </w:r>
      <w:r w:rsidRPr="00597016">
        <w:rPr>
          <w:rStyle w:val="StyleUnderline"/>
        </w:rPr>
        <w:t xml:space="preserve"> temperature differ depending on the methodology used</w:t>
      </w:r>
      <w:r w:rsidRPr="00597016">
        <w:rPr>
          <w:sz w:val="16"/>
        </w:rPr>
        <w:t xml:space="preserve">. </w:t>
      </w:r>
      <w:r w:rsidRPr="00597016">
        <w:rPr>
          <w:rStyle w:val="StyleUnderline"/>
        </w:rPr>
        <w:t xml:space="preserve">The warming of the twentieth and early twenty-first centuries has </w:t>
      </w:r>
      <w:r w:rsidRPr="00597016">
        <w:rPr>
          <w:rStyle w:val="Emphasis"/>
        </w:rPr>
        <w:t>not been shown to be beyond the bounds of natural variability.</w:t>
      </w:r>
      <w:r w:rsidRPr="00597016">
        <w:rPr>
          <w:sz w:val="16"/>
        </w:rPr>
        <w:t xml:space="preserve"> </w:t>
      </w:r>
      <w:r w:rsidRPr="00597016">
        <w:rPr>
          <w:rStyle w:val="StyleUnderline"/>
        </w:rPr>
        <w:t>General circulation models</w:t>
      </w:r>
      <w:r w:rsidRPr="00597016">
        <w:rPr>
          <w:sz w:val="16"/>
        </w:rPr>
        <w:t xml:space="preserve"> (GCMs) </w:t>
      </w:r>
      <w:r w:rsidRPr="00597016">
        <w:rPr>
          <w:rStyle w:val="StyleUnderline"/>
        </w:rPr>
        <w:t>are unable to accurately depict complex climate processes</w:t>
      </w:r>
      <w:r w:rsidRPr="00597016">
        <w:rPr>
          <w:sz w:val="16"/>
        </w:rPr>
        <w:t xml:space="preserve">. </w:t>
      </w:r>
      <w:r w:rsidRPr="00597016">
        <w:rPr>
          <w:rStyle w:val="StyleUnderline"/>
        </w:rPr>
        <w:t>They do not accurately</w:t>
      </w:r>
      <w:r w:rsidRPr="00597016">
        <w:rPr>
          <w:sz w:val="16"/>
        </w:rPr>
        <w:t xml:space="preserve"> hindcast or </w:t>
      </w:r>
      <w:r w:rsidRPr="00597016">
        <w:rPr>
          <w:rStyle w:val="StyleUnderline"/>
        </w:rPr>
        <w:t>forecast the climate effects of human-related</w:t>
      </w:r>
      <w:r w:rsidRPr="00597016">
        <w:rPr>
          <w:sz w:val="16"/>
        </w:rPr>
        <w:t xml:space="preserve"> greenhouse gas </w:t>
      </w:r>
      <w:r w:rsidRPr="00597016">
        <w:rPr>
          <w:rStyle w:val="StyleUnderline"/>
        </w:rPr>
        <w:t>emissions</w:t>
      </w:r>
      <w:r w:rsidRPr="00597016">
        <w:rPr>
          <w:sz w:val="16"/>
        </w:rPr>
        <w:t xml:space="preserve">. </w:t>
      </w:r>
      <w:r w:rsidRPr="00597016">
        <w:rPr>
          <w:rStyle w:val="StyleUnderline"/>
        </w:rPr>
        <w:t>Estimates of equilibrium climate sensitivity</w:t>
      </w:r>
      <w:r w:rsidRPr="00597016">
        <w:rPr>
          <w:sz w:val="16"/>
        </w:rPr>
        <w:t xml:space="preserve"> (the amount of warming that would occur following a doubling of atmospheric CO2 level) </w:t>
      </w:r>
      <w:r w:rsidRPr="00597016">
        <w:rPr>
          <w:rStyle w:val="StyleUnderline"/>
        </w:rPr>
        <w:t>range widely</w:t>
      </w:r>
      <w:r w:rsidRPr="00597016">
        <w:rPr>
          <w:sz w:val="16"/>
        </w:rPr>
        <w:t xml:space="preserve">. </w:t>
      </w:r>
      <w:r w:rsidRPr="00597016">
        <w:rPr>
          <w:rStyle w:val="StyleUnderline"/>
        </w:rPr>
        <w:t xml:space="preserve">The IPCC’s estimate is higher than many recent estimates. </w:t>
      </w:r>
      <w:r w:rsidRPr="00597016">
        <w:rPr>
          <w:rStyle w:val="Emphasis"/>
        </w:rPr>
        <w:t>Solar irradiance, magnetic fields, UV fluxes, and cosmic rays</w:t>
      </w:r>
      <w:r w:rsidRPr="00597016">
        <w:rPr>
          <w:rStyle w:val="StyleUnderline"/>
        </w:rPr>
        <w:t xml:space="preserve"> </w:t>
      </w:r>
      <w:r w:rsidRPr="00597016">
        <w:rPr>
          <w:sz w:val="16"/>
        </w:rPr>
        <w:t>are poorly understood and</w:t>
      </w:r>
      <w:r w:rsidRPr="00597016">
        <w:rPr>
          <w:rStyle w:val="StyleUnderline"/>
        </w:rPr>
        <w:t xml:space="preserve"> may have greater influence on climate than general circulation models currently assume</w:t>
      </w:r>
      <w:r w:rsidRPr="00597016">
        <w:rPr>
          <w:sz w:val="16"/>
        </w:rPr>
        <w:t xml:space="preserve">. Climate Impacts </w:t>
      </w:r>
      <w:r w:rsidRPr="00597016">
        <w:rPr>
          <w:rStyle w:val="StyleUnderline"/>
        </w:rPr>
        <w:t xml:space="preserve">There is </w:t>
      </w:r>
      <w:r w:rsidRPr="00597016">
        <w:rPr>
          <w:rStyle w:val="Emphasis"/>
        </w:rPr>
        <w:t>little evidence</w:t>
      </w:r>
      <w:r w:rsidRPr="00597016">
        <w:rPr>
          <w:rStyle w:val="StyleUnderline"/>
        </w:rPr>
        <w:t xml:space="preserve"> that </w:t>
      </w:r>
      <w:r w:rsidRPr="00597016">
        <w:rPr>
          <w:sz w:val="16"/>
        </w:rPr>
        <w:t>the</w:t>
      </w:r>
      <w:r w:rsidRPr="00597016">
        <w:rPr>
          <w:rStyle w:val="StyleUnderline"/>
        </w:rPr>
        <w:t xml:space="preserve"> warming </w:t>
      </w:r>
      <w:r w:rsidRPr="00597016">
        <w:rPr>
          <w:sz w:val="16"/>
        </w:rPr>
        <w:t>of the twentieth and early twenty-first centuries</w:t>
      </w:r>
      <w:r w:rsidRPr="00597016">
        <w:rPr>
          <w:rStyle w:val="StyleUnderline"/>
        </w:rPr>
        <w:t xml:space="preserve"> has caused a general increase in severe weather events</w:t>
      </w:r>
      <w:r w:rsidRPr="00597016">
        <w:rPr>
          <w:sz w:val="16"/>
        </w:rPr>
        <w:t xml:space="preserve">. </w:t>
      </w:r>
      <w:r w:rsidRPr="00597016">
        <w:rPr>
          <w:rStyle w:val="StyleUnderline"/>
        </w:rPr>
        <w:t xml:space="preserve">Meteorological science suggests a warmer world will see </w:t>
      </w:r>
      <w:r w:rsidRPr="00597016">
        <w:rPr>
          <w:rStyle w:val="Emphasis"/>
        </w:rPr>
        <w:t>milder weather patterns</w:t>
      </w:r>
      <w:r w:rsidRPr="00597016">
        <w:rPr>
          <w:rStyle w:val="StyleUnderline"/>
        </w:rPr>
        <w:t>.</w:t>
      </w:r>
      <w:r w:rsidRPr="00597016">
        <w:rPr>
          <w:sz w:val="16"/>
        </w:rPr>
        <w:t xml:space="preserve"> </w:t>
      </w:r>
      <w:r w:rsidRPr="00597016">
        <w:rPr>
          <w:rStyle w:val="StyleUnderline"/>
        </w:rPr>
        <w:t xml:space="preserve">Arctic ice is losing </w:t>
      </w:r>
      <w:proofErr w:type="gramStart"/>
      <w:r w:rsidRPr="00597016">
        <w:rPr>
          <w:rStyle w:val="StyleUnderline"/>
        </w:rPr>
        <w:t>mass, but</w:t>
      </w:r>
      <w:proofErr w:type="gramEnd"/>
      <w:r w:rsidRPr="00597016">
        <w:rPr>
          <w:rStyle w:val="StyleUnderline"/>
        </w:rPr>
        <w:t xml:space="preserve"> melting commenced before there was a human impact on climate and is not unprecedented.</w:t>
      </w:r>
      <w:r w:rsidRPr="00597016">
        <w:rPr>
          <w:sz w:val="16"/>
        </w:rPr>
        <w:t xml:space="preserve"> Antarctica is either gaining ice mass or is unchanged. </w:t>
      </w:r>
      <w:r w:rsidRPr="00597016">
        <w:rPr>
          <w:rStyle w:val="StyleUnderline"/>
        </w:rPr>
        <w:t xml:space="preserve">Best available data show </w:t>
      </w:r>
      <w:r w:rsidRPr="00597016">
        <w:rPr>
          <w:rStyle w:val="Emphasis"/>
        </w:rPr>
        <w:t>sea-level rise is not accelerating</w:t>
      </w:r>
      <w:r w:rsidRPr="00597016">
        <w:rPr>
          <w:sz w:val="16"/>
        </w:rPr>
        <w:t xml:space="preserve">. Local and regional </w:t>
      </w:r>
      <w:r w:rsidRPr="00597016">
        <w:rPr>
          <w:rStyle w:val="StyleUnderline"/>
        </w:rPr>
        <w:t>sea levels continue to exhibit typical natural variability</w:t>
      </w:r>
      <w:r w:rsidRPr="00597016">
        <w:rPr>
          <w:sz w:val="16"/>
        </w:rPr>
        <w:t xml:space="preserve">. </w:t>
      </w:r>
      <w:r w:rsidRPr="00597016">
        <w:rPr>
          <w:rStyle w:val="StyleUnderline"/>
        </w:rPr>
        <w:t>The link between warming and drought is weak</w:t>
      </w:r>
      <w:r w:rsidRPr="00597016">
        <w:rPr>
          <w:sz w:val="16"/>
        </w:rPr>
        <w:t xml:space="preserve">, and by some </w:t>
      </w:r>
      <w:proofErr w:type="gramStart"/>
      <w:r w:rsidRPr="00597016">
        <w:rPr>
          <w:sz w:val="16"/>
        </w:rPr>
        <w:t>measures</w:t>
      </w:r>
      <w:proofErr w:type="gramEnd"/>
      <w:r w:rsidRPr="00597016">
        <w:rPr>
          <w:sz w:val="16"/>
        </w:rPr>
        <w:t xml:space="preserve"> </w:t>
      </w:r>
      <w:r w:rsidRPr="00597016">
        <w:rPr>
          <w:rStyle w:val="StyleUnderline"/>
        </w:rPr>
        <w:t>drought decreased over the twentieth century</w:t>
      </w:r>
      <w:r w:rsidRPr="00597016">
        <w:rPr>
          <w:sz w:val="16"/>
        </w:rPr>
        <w:t xml:space="preserve">. </w:t>
      </w:r>
      <w:r w:rsidRPr="00597016">
        <w:rPr>
          <w:rStyle w:val="StyleUnderline"/>
        </w:rPr>
        <w:t>Changes in the hydrosphere</w:t>
      </w:r>
      <w:r w:rsidRPr="00597016">
        <w:rPr>
          <w:sz w:val="16"/>
        </w:rPr>
        <w:t xml:space="preserve"> of this type </w:t>
      </w:r>
      <w:r w:rsidRPr="00597016">
        <w:rPr>
          <w:rStyle w:val="StyleUnderline"/>
        </w:rPr>
        <w:t>are regionally highly variable and show a closer correlation with multidecadal climate rhythmicity than they do with global temperature</w:t>
      </w:r>
      <w:r w:rsidRPr="00597016">
        <w:rPr>
          <w:sz w:val="16"/>
        </w:rPr>
        <w:t xml:space="preserve">. </w:t>
      </w:r>
      <w:r w:rsidRPr="00597016">
        <w:rPr>
          <w:rStyle w:val="StyleUnderline"/>
        </w:rPr>
        <w:t>Plants have responded positively to rising temperatures and carbon dioxide levels</w:t>
      </w:r>
      <w:r w:rsidRPr="00597016">
        <w:rPr>
          <w:sz w:val="16"/>
        </w:rPr>
        <w:t xml:space="preserve"> in the atmosphere, </w:t>
      </w:r>
      <w:r w:rsidRPr="00597016">
        <w:rPr>
          <w:rStyle w:val="StyleUnderline"/>
        </w:rPr>
        <w:t>a trend that is likely to continue beyond the twenty-first century</w:t>
      </w:r>
      <w:r w:rsidRPr="00597016">
        <w:rPr>
          <w:sz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597016">
        <w:rPr>
          <w:rStyle w:val="StyleUnderline"/>
        </w:rPr>
        <w:t>Many scientists trust the</w:t>
      </w:r>
      <w:r w:rsidRPr="00597016">
        <w:rPr>
          <w:sz w:val="16"/>
        </w:rPr>
        <w:t xml:space="preserve"> Intergovernmental Panel on Climate Change (</w:t>
      </w:r>
      <w:r w:rsidRPr="00597016">
        <w:rPr>
          <w:rStyle w:val="StyleUnderline"/>
        </w:rPr>
        <w:t>IPCC) to objectively report the latest scientific findings on climate change, but it has failed to produce balanced reports and has allowed its findings to be misrepresented to the public</w:t>
      </w:r>
      <w:r w:rsidRPr="00597016">
        <w:rPr>
          <w:sz w:val="16"/>
        </w:rPr>
        <w:t xml:space="preserve">. Climate scientists, like all humans, can have tunnel vision. Bias, even or especially if unconscious, can be especially pernicious when data are equivocal and allow multiple interpretations, as in climatology. </w:t>
      </w:r>
      <w:r w:rsidRPr="00597016">
        <w:rPr>
          <w:rStyle w:val="StyleUnderline"/>
        </w:rPr>
        <w:t xml:space="preserve">Appeals to Consensus Surveys and abstract-counting exercises that are said to show a “scientific consensus” on the causes and consequences of climate change </w:t>
      </w:r>
      <w:r w:rsidRPr="00597016">
        <w:rPr>
          <w:rStyle w:val="Emphasis"/>
        </w:rPr>
        <w:t>invariably ask the wrong questions or the wrong people</w:t>
      </w:r>
      <w:r w:rsidRPr="00597016">
        <w:rPr>
          <w:sz w:val="16"/>
        </w:rPr>
        <w:t xml:space="preserve">. </w:t>
      </w:r>
      <w:r w:rsidRPr="00597016">
        <w:rPr>
          <w:rStyle w:val="StyleUnderline"/>
        </w:rPr>
        <w:t>No survey data exist that support claims of consensus on important scientific questions</w:t>
      </w:r>
      <w:r w:rsidRPr="00597016">
        <w:rPr>
          <w:sz w:val="16"/>
        </w:rPr>
        <w:t xml:space="preserve">. Some </w:t>
      </w:r>
      <w:r w:rsidRPr="00597016">
        <w:rPr>
          <w:rStyle w:val="StyleUnderline"/>
        </w:rPr>
        <w:t>survey data,</w:t>
      </w:r>
      <w:r w:rsidRPr="00597016">
        <w:rPr>
          <w:sz w:val="16"/>
        </w:rPr>
        <w:t xml:space="preserve"> petitions, </w:t>
      </w:r>
      <w:r w:rsidRPr="00597016">
        <w:rPr>
          <w:rStyle w:val="StyleUnderline"/>
        </w:rPr>
        <w:t>and peer-reviewed research show deep disagreement among scientists on issues that must be resolved before the man-made global warming hypothesis can be accepted</w:t>
      </w:r>
      <w:r w:rsidRPr="00597016">
        <w:rPr>
          <w:sz w:val="16"/>
        </w:rPr>
        <w:t xml:space="preserve">. Some </w:t>
      </w:r>
      <w:r w:rsidRPr="00597016">
        <w:rPr>
          <w:rStyle w:val="Emphasis"/>
        </w:rPr>
        <w:t>31,000 scientists</w:t>
      </w:r>
      <w:r w:rsidRPr="00597016">
        <w:rPr>
          <w:rStyle w:val="StyleUnderline"/>
        </w:rPr>
        <w:t xml:space="preserve"> have signed a petition </w:t>
      </w:r>
      <w:proofErr w:type="gramStart"/>
      <w:r w:rsidRPr="00597016">
        <w:rPr>
          <w:rStyle w:val="StyleUnderline"/>
        </w:rPr>
        <w:t>saying</w:t>
      </w:r>
      <w:proofErr w:type="gramEnd"/>
      <w:r w:rsidRPr="00597016">
        <w:rPr>
          <w:rStyle w:val="StyleUnderline"/>
        </w:rPr>
        <w:t xml:space="preserve"> “there is no convincing scientific evidence that human release of carbon dioxide</w:t>
      </w:r>
      <w:r w:rsidRPr="00597016">
        <w:rPr>
          <w:sz w:val="16"/>
        </w:rPr>
        <w:t xml:space="preserve">, methane, or other greenhouse gases </w:t>
      </w:r>
      <w:r w:rsidRPr="00597016">
        <w:rPr>
          <w:rStyle w:val="StyleUnderline"/>
        </w:rPr>
        <w:t>is causing or will, in the foreseeable future, cause catastrophic heating of the Earth’s atmosphere and disruption of the Earth’s climate.</w:t>
      </w:r>
      <w:r w:rsidRPr="00597016">
        <w:rPr>
          <w:sz w:val="16"/>
        </w:rPr>
        <w:t xml:space="preserve">” Prominent climate scientists have said repeatedly that there is no consensus on the most important issues in climate science. </w:t>
      </w:r>
    </w:p>
    <w:p w14:paraId="4462E6E5" w14:textId="30AED94E" w:rsidR="003B6179" w:rsidRDefault="003B6179" w:rsidP="0025689B"/>
    <w:p w14:paraId="467E2417" w14:textId="0B354A56" w:rsidR="003B6179" w:rsidRDefault="003B6179" w:rsidP="003B6179">
      <w:pPr>
        <w:pStyle w:val="Heading2"/>
      </w:pPr>
      <w:r>
        <w:t xml:space="preserve">AT: Hospital/Medical </w:t>
      </w:r>
      <w:r>
        <w:t>CP</w:t>
      </w:r>
    </w:p>
    <w:p w14:paraId="703B4E95" w14:textId="77777777" w:rsidR="003B6179" w:rsidRDefault="003B6179" w:rsidP="003B6179">
      <w:pPr>
        <w:pStyle w:val="Heading3"/>
      </w:pPr>
      <w:r>
        <w:t>Med – No UQ</w:t>
      </w:r>
    </w:p>
    <w:p w14:paraId="2E42AE3B" w14:textId="77777777" w:rsidR="003B6179" w:rsidRDefault="003B6179" w:rsidP="003B6179">
      <w:pPr>
        <w:pStyle w:val="Heading4"/>
      </w:pPr>
      <w:r>
        <w:t>Strikes now and no impact triggered</w:t>
      </w:r>
    </w:p>
    <w:p w14:paraId="4F22C9E6" w14:textId="77777777" w:rsidR="003B6179" w:rsidRPr="00991FBB" w:rsidRDefault="003B6179" w:rsidP="003B6179">
      <w:pPr>
        <w:rPr>
          <w:rStyle w:val="Style13ptBold"/>
        </w:rPr>
      </w:pPr>
      <w:r w:rsidRPr="00991FBB">
        <w:rPr>
          <w:rStyle w:val="Style13ptBold"/>
        </w:rPr>
        <w:t>Semuels 10-8-21</w:t>
      </w:r>
    </w:p>
    <w:p w14:paraId="04A86CCD" w14:textId="77777777" w:rsidR="003B6179" w:rsidRPr="00991FBB" w:rsidRDefault="003B6179" w:rsidP="003B6179">
      <w:pPr>
        <w:rPr>
          <w:sz w:val="16"/>
        </w:rPr>
      </w:pPr>
      <w:r w:rsidRPr="00991FBB">
        <w:rPr>
          <w:sz w:val="16"/>
        </w:rPr>
        <w:t>(Alana, https://time.com/6105109/workers-strike-unemployment/)</w:t>
      </w:r>
    </w:p>
    <w:p w14:paraId="4C62ABB2" w14:textId="77777777" w:rsidR="003B6179" w:rsidRPr="00991FBB" w:rsidRDefault="003B6179" w:rsidP="003B6179">
      <w:pPr>
        <w:rPr>
          <w:rStyle w:val="StyleUnderline"/>
        </w:rPr>
      </w:pPr>
      <w:r w:rsidRPr="00991FBB">
        <w:rPr>
          <w:sz w:val="16"/>
        </w:rPr>
        <w:t xml:space="preserve">Jess </w:t>
      </w:r>
      <w:proofErr w:type="spellStart"/>
      <w:r w:rsidRPr="00F04D2B">
        <w:rPr>
          <w:rStyle w:val="StyleUnderline"/>
          <w:highlight w:val="green"/>
        </w:rPr>
        <w:t>Deyo</w:t>
      </w:r>
      <w:proofErr w:type="spellEnd"/>
      <w:r w:rsidRPr="00F04D2B">
        <w:rPr>
          <w:rStyle w:val="StyleUnderline"/>
          <w:highlight w:val="green"/>
        </w:rPr>
        <w:t xml:space="preserve"> is one of nearly 700 nurses who have been on strike as part of the </w:t>
      </w:r>
      <w:r w:rsidRPr="00F04D2B">
        <w:rPr>
          <w:rStyle w:val="Emphasis"/>
          <w:highlight w:val="green"/>
        </w:rPr>
        <w:t>longest healthcare strike</w:t>
      </w:r>
      <w:r w:rsidRPr="00991FBB">
        <w:rPr>
          <w:rStyle w:val="StyleUnderline"/>
        </w:rPr>
        <w:t xml:space="preserve"> in Massachusetts history</w:t>
      </w:r>
      <w:r w:rsidRPr="00991FBB">
        <w:rPr>
          <w:sz w:val="16"/>
        </w:rPr>
        <w:t xml:space="preserve">. For the past seven months, </w:t>
      </w:r>
      <w:proofErr w:type="spellStart"/>
      <w:r w:rsidRPr="00991FBB">
        <w:rPr>
          <w:sz w:val="16"/>
        </w:rPr>
        <w:t>Deyo</w:t>
      </w:r>
      <w:proofErr w:type="spellEnd"/>
      <w:r w:rsidRPr="00991FBB">
        <w:rPr>
          <w:sz w:val="16"/>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w:t>
      </w:r>
      <w:r w:rsidRPr="00F04D2B">
        <w:rPr>
          <w:rStyle w:val="StyleUnderline"/>
          <w:highlight w:val="green"/>
        </w:rPr>
        <w:t>There’s no choice to give up on the strike,” she says. “It’s bigger than us—it’s for everyone.”</w:t>
      </w:r>
    </w:p>
    <w:p w14:paraId="24597BE1" w14:textId="77777777" w:rsidR="003B6179" w:rsidRDefault="003B6179" w:rsidP="003B6179">
      <w:pPr>
        <w:pStyle w:val="Heading3"/>
      </w:pPr>
      <w:r>
        <w:t>PICs - Theory</w:t>
      </w:r>
    </w:p>
    <w:p w14:paraId="17F22A40" w14:textId="77777777" w:rsidR="003B6179" w:rsidRDefault="003B6179" w:rsidP="003B6179">
      <w:pPr>
        <w:pStyle w:val="Heading4"/>
      </w:pPr>
      <w:r>
        <w:t>PICS are a voting issue-</w:t>
      </w:r>
    </w:p>
    <w:p w14:paraId="404BA5FA" w14:textId="77777777" w:rsidR="003B6179" w:rsidRDefault="003B6179" w:rsidP="003B6179">
      <w:pPr>
        <w:pStyle w:val="Heading4"/>
      </w:pPr>
      <w:r>
        <w:t xml:space="preserve">1] Strat skew- moots the </w:t>
      </w:r>
      <w:proofErr w:type="spellStart"/>
      <w:r>
        <w:t>aff</w:t>
      </w:r>
      <w:proofErr w:type="spellEnd"/>
      <w:r>
        <w:t xml:space="preserve"> and forces a complete restart in the time-crunched 1AR- the </w:t>
      </w:r>
      <w:proofErr w:type="spellStart"/>
      <w:r>
        <w:t>aff</w:t>
      </w:r>
      <w:proofErr w:type="spellEnd"/>
      <w:r>
        <w:t xml:space="preserve"> must come up with new offense which kills clash and doesn’t create good debates</w:t>
      </w:r>
    </w:p>
    <w:p w14:paraId="312B41A9" w14:textId="77777777" w:rsidR="003B6179" w:rsidRDefault="003B6179" w:rsidP="003B6179">
      <w:pPr>
        <w:pStyle w:val="Heading4"/>
      </w:pPr>
      <w:r>
        <w:t xml:space="preserve">2] Topic lit- the </w:t>
      </w:r>
      <w:proofErr w:type="spellStart"/>
      <w:r>
        <w:t>aff</w:t>
      </w:r>
      <w:proofErr w:type="spellEnd"/>
      <w:r>
        <w:t xml:space="preserve"> </w:t>
      </w:r>
      <w:proofErr w:type="gramStart"/>
      <w:r>
        <w:t>has to</w:t>
      </w:r>
      <w:proofErr w:type="gramEnd"/>
      <w:r>
        <w:t xml:space="preserve"> shift focus to debating against a variety of fringe issues and gets screwed in prep because we have to allocate time to arguments that the case would outweigh</w:t>
      </w:r>
    </w:p>
    <w:p w14:paraId="6382C211" w14:textId="77777777" w:rsidR="003B6179" w:rsidRDefault="003B6179" w:rsidP="003B6179">
      <w:pPr>
        <w:pStyle w:val="Heading4"/>
      </w:pPr>
      <w:r>
        <w:t xml:space="preserve">3] </w:t>
      </w:r>
      <w:proofErr w:type="spellStart"/>
      <w:r>
        <w:t>Disads</w:t>
      </w:r>
      <w:proofErr w:type="spellEnd"/>
      <w:r>
        <w:t xml:space="preserve"> solve content education but allow us to weigh the case fairly</w:t>
      </w:r>
    </w:p>
    <w:p w14:paraId="2A5BDF91" w14:textId="77777777" w:rsidR="003B6179" w:rsidRDefault="003B6179" w:rsidP="003B6179">
      <w:pPr>
        <w:pStyle w:val="Heading4"/>
      </w:pPr>
      <w:r>
        <w:t xml:space="preserve">Paradigm issues- </w:t>
      </w:r>
    </w:p>
    <w:p w14:paraId="219C8BE7" w14:textId="77777777" w:rsidR="003B6179" w:rsidRDefault="003B6179" w:rsidP="003B6179">
      <w:pPr>
        <w:pStyle w:val="Heading4"/>
      </w:pPr>
      <w:r>
        <w:t xml:space="preserve">1] Drop the debater because the debate is irreparably skewed </w:t>
      </w:r>
      <w:proofErr w:type="gramStart"/>
      <w:r>
        <w:t>already</w:t>
      </w:r>
      <w:proofErr w:type="gramEnd"/>
      <w:r>
        <w:t xml:space="preserve"> and it deters against future cases like this</w:t>
      </w:r>
    </w:p>
    <w:p w14:paraId="0DAFE8AD" w14:textId="77777777" w:rsidR="003B6179" w:rsidRDefault="003B6179" w:rsidP="003B6179">
      <w:pPr>
        <w:pStyle w:val="Heading4"/>
      </w:pPr>
      <w:r>
        <w:t xml:space="preserve">2] Competing </w:t>
      </w:r>
      <w:proofErr w:type="spellStart"/>
      <w:r>
        <w:t>interps</w:t>
      </w:r>
      <w:proofErr w:type="spellEnd"/>
      <w:r>
        <w:t xml:space="preserve"> because it minimizes judge intervention</w:t>
      </w:r>
    </w:p>
    <w:p w14:paraId="113CBC33" w14:textId="77777777" w:rsidR="003B6179" w:rsidRDefault="003B6179" w:rsidP="003B6179">
      <w:pPr>
        <w:pStyle w:val="Heading3"/>
      </w:pPr>
      <w:r>
        <w:t>PICs - Solvency Deficit</w:t>
      </w:r>
    </w:p>
    <w:p w14:paraId="620CA427" w14:textId="77777777" w:rsidR="003B6179" w:rsidRDefault="003B6179" w:rsidP="003B6179">
      <w:pPr>
        <w:pStyle w:val="Heading4"/>
      </w:pPr>
      <w:r>
        <w:t>Their PIC sounds fine at first but dive deeper and we still link to all our impacts- several reasons to prefer</w:t>
      </w:r>
    </w:p>
    <w:p w14:paraId="1A024BC7" w14:textId="5E0CB4B3" w:rsidR="003B6179" w:rsidRDefault="003B6179" w:rsidP="003B6179">
      <w:pPr>
        <w:pStyle w:val="Heading4"/>
      </w:pPr>
      <w:r>
        <w:t xml:space="preserve">1] They only pic out of </w:t>
      </w:r>
      <w:r w:rsidRPr="006E09D0">
        <w:rPr>
          <w:color w:val="FF0000"/>
        </w:rPr>
        <w:t>[</w:t>
      </w:r>
      <w:r>
        <w:rPr>
          <w:color w:val="FF0000"/>
        </w:rPr>
        <w:t>medical workers</w:t>
      </w:r>
      <w:r>
        <w:t xml:space="preserve"> – they </w:t>
      </w:r>
      <w:proofErr w:type="gramStart"/>
      <w:r>
        <w:t>have to</w:t>
      </w:r>
      <w:proofErr w:type="gramEnd"/>
      <w:r>
        <w:t xml:space="preserve"> prove that their impact outweighs all of [</w:t>
      </w:r>
      <w:r>
        <w:rPr>
          <w:color w:val="FF0000"/>
        </w:rPr>
        <w:t>medical workers</w:t>
      </w:r>
      <w:r w:rsidRPr="006E09D0">
        <w:rPr>
          <w:color w:val="FF0000"/>
        </w:rPr>
        <w:t xml:space="preserve">] </w:t>
      </w:r>
      <w:r>
        <w:t>being in poverty</w:t>
      </w:r>
    </w:p>
    <w:p w14:paraId="6521E270" w14:textId="120C436F" w:rsidR="003B6179" w:rsidRDefault="003B6179" w:rsidP="003B6179">
      <w:pPr>
        <w:pStyle w:val="Heading4"/>
        <w:rPr>
          <w:color w:val="FF0000"/>
        </w:rPr>
      </w:pPr>
      <w:r>
        <w:t xml:space="preserve">2] Weigh the </w:t>
      </w:r>
      <w:proofErr w:type="spellStart"/>
      <w:r>
        <w:t>aff’s</w:t>
      </w:r>
      <w:proofErr w:type="spellEnd"/>
      <w:r>
        <w:t xml:space="preserve"> impacts over theirs because 1) poverty outweighs all under our framework because it is the </w:t>
      </w:r>
      <w:r>
        <w:rPr>
          <w:u w:val="single"/>
        </w:rPr>
        <w:t xml:space="preserve">biggest </w:t>
      </w:r>
      <w:proofErr w:type="spellStart"/>
      <w:r>
        <w:rPr>
          <w:u w:val="single"/>
        </w:rPr>
        <w:t>contributer</w:t>
      </w:r>
      <w:proofErr w:type="spellEnd"/>
      <w:r>
        <w:rPr>
          <w:u w:val="single"/>
        </w:rPr>
        <w:t xml:space="preserve"> to not maximizing wellbeing</w:t>
      </w:r>
      <w:r>
        <w:t xml:space="preserve"> and 2) </w:t>
      </w:r>
      <w:r>
        <w:rPr>
          <w:color w:val="FF0000"/>
        </w:rPr>
        <w:t xml:space="preserve">medical workers being in poverty leads to industry collapse so err </w:t>
      </w:r>
      <w:proofErr w:type="spellStart"/>
      <w:r>
        <w:rPr>
          <w:color w:val="FF0000"/>
        </w:rPr>
        <w:t>aff</w:t>
      </w:r>
      <w:proofErr w:type="spellEnd"/>
      <w:r>
        <w:rPr>
          <w:color w:val="FF0000"/>
        </w:rPr>
        <w:t>- we ensure they have the right to strike which means they aren’t in poverty</w:t>
      </w:r>
    </w:p>
    <w:p w14:paraId="270650EF" w14:textId="77777777" w:rsidR="00334B38" w:rsidRPr="002A643D" w:rsidRDefault="00334B38" w:rsidP="00334B38">
      <w:pPr>
        <w:pStyle w:val="Heading2"/>
        <w:rPr>
          <w:rFonts w:cs="Calibri"/>
        </w:rPr>
      </w:pPr>
      <w:r w:rsidRPr="002A643D">
        <w:rPr>
          <w:rFonts w:cs="Calibri"/>
        </w:rPr>
        <w:t>1AR – AT T Body PTX</w:t>
      </w:r>
    </w:p>
    <w:p w14:paraId="385BAEE6" w14:textId="77777777" w:rsidR="00334B38" w:rsidRPr="002A643D" w:rsidRDefault="00334B38" w:rsidP="00334B38"/>
    <w:p w14:paraId="305191BC" w14:textId="77777777" w:rsidR="00334B38" w:rsidRPr="002A643D" w:rsidRDefault="00334B38" w:rsidP="00334B38">
      <w:pPr>
        <w:pStyle w:val="Heading4"/>
        <w:rPr>
          <w:rFonts w:cs="Calibri"/>
        </w:rPr>
      </w:pPr>
      <w:r w:rsidRPr="002A643D">
        <w:rPr>
          <w:rFonts w:cs="Calibri"/>
        </w:rPr>
        <w:t>I meet – [explain how you relate to the res]</w:t>
      </w:r>
    </w:p>
    <w:p w14:paraId="4450AD84" w14:textId="77777777" w:rsidR="00334B38" w:rsidRPr="002A643D" w:rsidRDefault="00334B38" w:rsidP="00334B38"/>
    <w:p w14:paraId="661D8116" w14:textId="77777777" w:rsidR="00334B38" w:rsidRPr="002A643D" w:rsidRDefault="00334B38" w:rsidP="00334B38">
      <w:pPr>
        <w:pStyle w:val="Heading4"/>
        <w:rPr>
          <w:rFonts w:cs="Calibri"/>
        </w:rPr>
      </w:pPr>
      <w:r w:rsidRPr="002A643D">
        <w:rPr>
          <w:rFonts w:cs="Calibri"/>
        </w:rPr>
        <w:t xml:space="preserve">We meet- we embody </w:t>
      </w:r>
      <w:proofErr w:type="gramStart"/>
      <w:r w:rsidRPr="002A643D">
        <w:rPr>
          <w:rFonts w:cs="Calibri"/>
        </w:rPr>
        <w:t>state based</w:t>
      </w:r>
      <w:proofErr w:type="gramEnd"/>
      <w:r w:rsidRPr="002A643D">
        <w:rPr>
          <w:rFonts w:cs="Calibri"/>
        </w:rPr>
        <w:t xml:space="preserve"> activism, we aren’t role playing. Our model of debate has students research and prepare strategies for mobilizing political power. The 1AC advantage/framing are equivalent to a think tank appear. Repeated debates allow us to test and refine our ideas before taking them to the real world. </w:t>
      </w:r>
    </w:p>
    <w:p w14:paraId="14EE048F" w14:textId="77777777" w:rsidR="00334B38" w:rsidRPr="002A643D" w:rsidRDefault="00334B38" w:rsidP="00334B38"/>
    <w:p w14:paraId="0A319414" w14:textId="77777777" w:rsidR="00334B38" w:rsidRPr="002A643D" w:rsidRDefault="00334B38" w:rsidP="00334B38">
      <w:pPr>
        <w:pStyle w:val="Heading4"/>
        <w:rPr>
          <w:rFonts w:cs="Calibri"/>
        </w:rPr>
      </w:pPr>
      <w:proofErr w:type="spellStart"/>
      <w:r w:rsidRPr="002A643D">
        <w:rPr>
          <w:rFonts w:cs="Calibri"/>
        </w:rPr>
        <w:t>Counterinterp</w:t>
      </w:r>
      <w:proofErr w:type="spellEnd"/>
      <w:r w:rsidRPr="002A643D">
        <w:rPr>
          <w:rFonts w:cs="Calibri"/>
        </w:rPr>
        <w:t xml:space="preserve">: The </w:t>
      </w:r>
      <w:proofErr w:type="spellStart"/>
      <w:r w:rsidRPr="002A643D">
        <w:rPr>
          <w:rFonts w:cs="Calibri"/>
        </w:rPr>
        <w:t>aff</w:t>
      </w:r>
      <w:proofErr w:type="spellEnd"/>
      <w:r w:rsidRPr="002A643D">
        <w:rPr>
          <w:rFonts w:cs="Calibri"/>
        </w:rPr>
        <w:t xml:space="preserve"> doesn’t have to tie their advocacy to the bodies and voices of the speakers. To clarify they can solely defend a hypothetical enactment of the resolution.</w:t>
      </w:r>
    </w:p>
    <w:p w14:paraId="2B0A8A99" w14:textId="77777777" w:rsidR="00334B38" w:rsidRPr="002A643D" w:rsidRDefault="00334B38" w:rsidP="00334B38">
      <w:pPr>
        <w:pStyle w:val="Heading4"/>
        <w:rPr>
          <w:rFonts w:cs="Calibri"/>
        </w:rPr>
      </w:pPr>
      <w:r w:rsidRPr="002A643D">
        <w:rPr>
          <w:rFonts w:cs="Calibri"/>
        </w:rPr>
        <w:t>Standards:</w:t>
      </w:r>
    </w:p>
    <w:p w14:paraId="4E73E66C" w14:textId="77777777" w:rsidR="00334B38" w:rsidRPr="002A643D" w:rsidRDefault="00334B38" w:rsidP="00334B38">
      <w:pPr>
        <w:pStyle w:val="Heading4"/>
        <w:rPr>
          <w:rFonts w:cs="Calibri"/>
        </w:rPr>
      </w:pPr>
      <w:r w:rsidRPr="002A643D">
        <w:rPr>
          <w:rFonts w:cs="Calibri"/>
        </w:rPr>
        <w:t xml:space="preserve">1] Limits –Their </w:t>
      </w:r>
      <w:proofErr w:type="spellStart"/>
      <w:r w:rsidRPr="002A643D">
        <w:rPr>
          <w:rFonts w:cs="Calibri"/>
        </w:rPr>
        <w:t>interp</w:t>
      </w:r>
      <w:proofErr w:type="spellEnd"/>
      <w:r w:rsidRPr="002A643D">
        <w:rPr>
          <w:rFonts w:cs="Calibri"/>
        </w:rPr>
        <w:t xml:space="preserve"> justifies an infinite amount of </w:t>
      </w:r>
      <w:proofErr w:type="spellStart"/>
      <w:r w:rsidRPr="002A643D">
        <w:rPr>
          <w:rFonts w:cs="Calibri"/>
        </w:rPr>
        <w:t>affs</w:t>
      </w:r>
      <w:proofErr w:type="spellEnd"/>
      <w:r w:rsidRPr="002A643D">
        <w:rPr>
          <w:rFonts w:cs="Calibri"/>
        </w:rPr>
        <w:t xml:space="preserve"> since everybody has their own personal experience and relation to the topic. The topic provides a stable point of clash but making debate personal destroys that since the </w:t>
      </w:r>
      <w:proofErr w:type="spellStart"/>
      <w:r w:rsidRPr="002A643D">
        <w:rPr>
          <w:rFonts w:cs="Calibri"/>
        </w:rPr>
        <w:t>aff</w:t>
      </w:r>
      <w:proofErr w:type="spellEnd"/>
      <w:r w:rsidRPr="002A643D">
        <w:rPr>
          <w:rFonts w:cs="Calibri"/>
        </w:rPr>
        <w:t xml:space="preserve"> is about a person.</w:t>
      </w:r>
    </w:p>
    <w:p w14:paraId="4F5BAB14" w14:textId="77777777" w:rsidR="00334B38" w:rsidRPr="002A643D" w:rsidRDefault="00334B38" w:rsidP="00334B38">
      <w:pPr>
        <w:pStyle w:val="Heading4"/>
        <w:rPr>
          <w:rFonts w:cs="Calibri"/>
        </w:rPr>
      </w:pPr>
      <w:r w:rsidRPr="002A643D">
        <w:rPr>
          <w:rFonts w:cs="Calibri"/>
        </w:rPr>
        <w:t xml:space="preserve">Turns exclusion – imagine a novice hitting an </w:t>
      </w:r>
      <w:proofErr w:type="spellStart"/>
      <w:r w:rsidRPr="002A643D">
        <w:rPr>
          <w:rFonts w:cs="Calibri"/>
        </w:rPr>
        <w:t>aff</w:t>
      </w:r>
      <w:proofErr w:type="spellEnd"/>
      <w:r w:rsidRPr="002A643D">
        <w:rPr>
          <w:rFonts w:cs="Calibri"/>
        </w:rPr>
        <w:t xml:space="preserve"> that was calling a local senator they would have no idea what to do.</w:t>
      </w:r>
    </w:p>
    <w:p w14:paraId="0ABF030C" w14:textId="77777777" w:rsidR="00334B38" w:rsidRPr="002A643D" w:rsidRDefault="00334B38" w:rsidP="00334B38">
      <w:pPr>
        <w:pStyle w:val="Heading4"/>
        <w:rPr>
          <w:rFonts w:cs="Calibri"/>
        </w:rPr>
      </w:pPr>
      <w:r w:rsidRPr="002A643D">
        <w:rPr>
          <w:rFonts w:cs="Calibri"/>
        </w:rPr>
        <w:t xml:space="preserve">2] Violence – when the </w:t>
      </w:r>
      <w:proofErr w:type="spellStart"/>
      <w:r w:rsidRPr="002A643D">
        <w:rPr>
          <w:rFonts w:cs="Calibri"/>
        </w:rPr>
        <w:t>aff</w:t>
      </w:r>
      <w:proofErr w:type="spellEnd"/>
      <w:r w:rsidRPr="002A643D">
        <w:rPr>
          <w:rFonts w:cs="Calibri"/>
        </w:rPr>
        <w:t xml:space="preserve"> becomes personal it encourages debaters to attack each other’s experiences and identities to win a ballot, which causes bullying and psychological violence. Out of round discussion solves their impact and is better since </w:t>
      </w:r>
      <w:proofErr w:type="gramStart"/>
      <w:r w:rsidRPr="002A643D">
        <w:rPr>
          <w:rFonts w:cs="Calibri"/>
        </w:rPr>
        <w:t>their</w:t>
      </w:r>
      <w:proofErr w:type="gramEnd"/>
      <w:r w:rsidRPr="002A643D">
        <w:rPr>
          <w:rFonts w:cs="Calibri"/>
        </w:rPr>
        <w:t xml:space="preserve"> isn’t a ballot attached to our identity – they turn the judge into a gatekeeper of who is and isn’t a good activist </w:t>
      </w:r>
    </w:p>
    <w:p w14:paraId="5CE4A299" w14:textId="77777777" w:rsidR="00334B38" w:rsidRPr="002A643D" w:rsidRDefault="00334B38" w:rsidP="00334B38">
      <w:pPr>
        <w:pStyle w:val="Heading4"/>
        <w:rPr>
          <w:rFonts w:cs="Calibri"/>
        </w:rPr>
      </w:pPr>
      <w:r w:rsidRPr="002A643D">
        <w:rPr>
          <w:rFonts w:cs="Calibri"/>
        </w:rPr>
        <w:t xml:space="preserve">3] Appeals to personal experience replace analysis of group oppression with personal testimony. This devastates structural </w:t>
      </w:r>
      <w:proofErr w:type="gramStart"/>
      <w:r w:rsidRPr="002A643D">
        <w:rPr>
          <w:rFonts w:cs="Calibri"/>
        </w:rPr>
        <w:t>change, and</w:t>
      </w:r>
      <w:proofErr w:type="gramEnd"/>
      <w:r w:rsidRPr="002A643D">
        <w:rPr>
          <w:rFonts w:cs="Calibri"/>
        </w:rPr>
        <w:t xml:space="preserve"> turns the framework. Scott 92</w:t>
      </w:r>
    </w:p>
    <w:p w14:paraId="4A3EAD1C" w14:textId="77777777" w:rsidR="00334B38" w:rsidRPr="002A643D" w:rsidRDefault="00334B38" w:rsidP="00334B38">
      <w:pPr>
        <w:rPr>
          <w:b/>
          <w:sz w:val="12"/>
          <w:szCs w:val="12"/>
        </w:rPr>
      </w:pPr>
      <w:r w:rsidRPr="002A643D">
        <w:rPr>
          <w:rStyle w:val="Style13ptBold"/>
          <w:sz w:val="12"/>
          <w:szCs w:val="12"/>
        </w:rPr>
        <w:t>Joan SCOTT Harold F. Linder Professor at the School of Social Science in the Institute for Advanced Study in Princeton 92 [“Multiculturalism and the Politics of Identity” October Summer p. 16-19]</w:t>
      </w:r>
    </w:p>
    <w:p w14:paraId="6183E9BB" w14:textId="77777777" w:rsidR="00334B38" w:rsidRPr="002A643D" w:rsidRDefault="00334B38" w:rsidP="00334B38">
      <w:r w:rsidRPr="002A643D">
        <w:rPr>
          <w:rStyle w:val="StyleUnderline"/>
        </w:rPr>
        <w:t>The logic of individualism has structured the approach to multiculturalism in many ways</w:t>
      </w:r>
      <w:r w:rsidRPr="002A643D">
        <w:t xml:space="preserve">. </w:t>
      </w:r>
      <w:r w:rsidRPr="002A643D">
        <w:rPr>
          <w:rStyle w:val="StyleUnderline"/>
        </w:rPr>
        <w:t>The call for tolerance of difference is framed in terms of respect for individual characteristics and attitudes</w:t>
      </w:r>
      <w:r w:rsidRPr="002A643D">
        <w:t xml:space="preserve">; group differences are conceived categorically and not relationally, as distinct entities rather than interconnected structures or systems created through repeated processes of the enunciation of difference. Administrators have hired psychological consulting firms to hold diversity workshops which teach that conflict resolution is a </w:t>
      </w:r>
      <w:proofErr w:type="spellStart"/>
      <w:r w:rsidRPr="002A643D">
        <w:t>negotation</w:t>
      </w:r>
      <w:proofErr w:type="spellEnd"/>
      <w:r w:rsidRPr="002A643D">
        <w:t xml:space="preserve"> between dissatisfied individuals. Disciplinary codes that punish "hate-speech" justify prohibitions in terms of the protection of individuals from abuse by other individuals, not in terms of the protection of members of historically mistreated groups from discrimination, nor in terms of the ways language is used to construct and reproduce asymmetries of power. </w:t>
      </w:r>
      <w:r w:rsidRPr="002A643D">
        <w:rPr>
          <w:rStyle w:val="StyleUnderline"/>
        </w:rPr>
        <w:t xml:space="preserve">The language of protection, moreover, is conceptualized in terms of victimization; the way to make a claim or to justify one's </w:t>
      </w:r>
      <w:proofErr w:type="gramStart"/>
      <w:r w:rsidRPr="002A643D">
        <w:rPr>
          <w:rStyle w:val="StyleUnderline"/>
        </w:rPr>
        <w:t>protest against</w:t>
      </w:r>
      <w:proofErr w:type="gramEnd"/>
      <w:r w:rsidRPr="002A643D">
        <w:rPr>
          <w:rStyle w:val="StyleUnderline"/>
        </w:rPr>
        <w:t xml:space="preserve"> perceived </w:t>
      </w:r>
      <w:proofErr w:type="spellStart"/>
      <w:r w:rsidRPr="002A643D">
        <w:rPr>
          <w:rStyle w:val="StyleUnderline"/>
        </w:rPr>
        <w:t>mistrecatment</w:t>
      </w:r>
      <w:proofErr w:type="spellEnd"/>
      <w:r w:rsidRPr="002A643D">
        <w:rPr>
          <w:rStyle w:val="StyleUnderline"/>
        </w:rPr>
        <w:t xml:space="preserve"> these days is to take on the mantle of the victim</w:t>
      </w:r>
      <w:r w:rsidRPr="002A643D">
        <w:t xml:space="preserve">. (The so-called Men's Movement is the latest comer to this scene.) </w:t>
      </w:r>
      <w:r w:rsidRPr="002A643D">
        <w:rPr>
          <w:rStyle w:val="StyleUnderline"/>
        </w:rPr>
        <w:t>Everyone-whether an insulted minority or the perpetrator of the insult who feels he is being unjustly accused-now claims to be an equal victim</w:t>
      </w:r>
      <w:r w:rsidRPr="002A643D">
        <w:t xml:space="preserve"> before the law. </w:t>
      </w:r>
      <w:r w:rsidRPr="002A643D">
        <w:rPr>
          <w:rStyle w:val="StyleUnderline"/>
        </w:rPr>
        <w:t xml:space="preserve">Here we have not only an </w:t>
      </w:r>
      <w:r w:rsidRPr="002A643D">
        <w:rPr>
          <w:rStyle w:val="Emphasis"/>
        </w:rPr>
        <w:t>extreme form of individualizing</w:t>
      </w:r>
      <w:r w:rsidRPr="002A643D">
        <w:rPr>
          <w:rStyle w:val="StyleUnderline"/>
        </w:rPr>
        <w:t xml:space="preserve">, but a conception of </w:t>
      </w:r>
      <w:r w:rsidRPr="002A643D">
        <w:rPr>
          <w:rStyle w:val="Emphasis"/>
        </w:rPr>
        <w:t>individuals without agency</w:t>
      </w:r>
      <w:r w:rsidRPr="002A643D">
        <w:rPr>
          <w:rStyle w:val="StyleUnderline"/>
        </w:rPr>
        <w:t>. There is nothing wrong, on the face of it, with teaching individuals about how to behave decently in relation to others and about how to empathize with each other's pain</w:t>
      </w:r>
      <w:r w:rsidRPr="002A643D">
        <w:rPr>
          <w:szCs w:val="16"/>
        </w:rPr>
        <w:t xml:space="preserve">. </w:t>
      </w:r>
      <w:r w:rsidRPr="002A643D">
        <w:t xml:space="preserve">The problem is that difficult analyses of how history and social standing, privilege, and subordination are involved in personal behavior entirely drop out. Chandra </w:t>
      </w:r>
      <w:r w:rsidRPr="002A643D">
        <w:rPr>
          <w:rStyle w:val="StyleUnderline"/>
        </w:rPr>
        <w:t>Mohanty puts it this way: There has been an erosion of the politics of collectivity through the reformulation of race and difference in individualistic terms</w:t>
      </w:r>
      <w:r w:rsidRPr="002A643D">
        <w:t xml:space="preserve">. </w:t>
      </w:r>
      <w:r w:rsidRPr="002A643D">
        <w:rPr>
          <w:rStyle w:val="StyleUnderline"/>
        </w:rPr>
        <w:t xml:space="preserve">The </w:t>
      </w:r>
      <w:r w:rsidRPr="002A643D">
        <w:t xml:space="preserve">1960s and '70s </w:t>
      </w:r>
      <w:r w:rsidRPr="002A643D">
        <w:rPr>
          <w:rStyle w:val="StyleUnderline"/>
        </w:rPr>
        <w:t xml:space="preserve">slogan </w:t>
      </w:r>
      <w:r w:rsidRPr="002A643D">
        <w:rPr>
          <w:rStyle w:val="Emphasis"/>
        </w:rPr>
        <w:t>"the personal is political" has been recrafted</w:t>
      </w:r>
      <w:r w:rsidRPr="002A643D">
        <w:t xml:space="preserve"> in the 1980s </w:t>
      </w:r>
      <w:r w:rsidRPr="002A643D">
        <w:rPr>
          <w:rStyle w:val="Emphasis"/>
        </w:rPr>
        <w:t>as "the political is personal."</w:t>
      </w:r>
      <w:r w:rsidRPr="002A643D">
        <w:t xml:space="preserve"> In other words, </w:t>
      </w:r>
      <w:r w:rsidRPr="002A643D">
        <w:rPr>
          <w:rStyle w:val="Emphasis"/>
          <w:highlight w:val="green"/>
        </w:rPr>
        <w:t xml:space="preserve">all politics </w:t>
      </w:r>
      <w:r w:rsidRPr="002A643D">
        <w:rPr>
          <w:rStyle w:val="Emphasis"/>
        </w:rPr>
        <w:t xml:space="preserve">is </w:t>
      </w:r>
      <w:r w:rsidRPr="002A643D">
        <w:rPr>
          <w:rStyle w:val="Emphasis"/>
          <w:highlight w:val="green"/>
        </w:rPr>
        <w:t xml:space="preserve">collapsed into </w:t>
      </w:r>
      <w:r w:rsidRPr="002A643D">
        <w:rPr>
          <w:rStyle w:val="Emphasis"/>
        </w:rPr>
        <w:t xml:space="preserve">the </w:t>
      </w:r>
      <w:r w:rsidRPr="002A643D">
        <w:rPr>
          <w:rStyle w:val="Emphasis"/>
          <w:highlight w:val="green"/>
        </w:rPr>
        <w:t>personal</w:t>
      </w:r>
      <w:r w:rsidRPr="002A643D">
        <w:t xml:space="preserve">, and </w:t>
      </w:r>
      <w:r w:rsidRPr="002A643D">
        <w:rPr>
          <w:rStyle w:val="StyleUnderline"/>
        </w:rPr>
        <w:t xml:space="preserve">questions of individual behaviors, attitudes, and </w:t>
      </w:r>
      <w:proofErr w:type="gramStart"/>
      <w:r w:rsidRPr="002A643D">
        <w:rPr>
          <w:rStyle w:val="StyleUnderline"/>
        </w:rPr>
        <w:t>life-styles</w:t>
      </w:r>
      <w:proofErr w:type="gramEnd"/>
      <w:r w:rsidRPr="002A643D">
        <w:rPr>
          <w:rStyle w:val="StyleUnderline"/>
        </w:rPr>
        <w:t xml:space="preserve"> </w:t>
      </w:r>
      <w:r w:rsidRPr="002A643D">
        <w:rPr>
          <w:rStyle w:val="Emphasis"/>
        </w:rPr>
        <w:t>stand in</w:t>
      </w:r>
      <w:r w:rsidRPr="002A643D">
        <w:rPr>
          <w:rStyle w:val="StyleUnderline"/>
        </w:rPr>
        <w:t xml:space="preserve"> for political analysis of the social</w:t>
      </w:r>
      <w:r w:rsidRPr="002A643D">
        <w:t xml:space="preserve">. </w:t>
      </w:r>
      <w:r w:rsidRPr="002A643D">
        <w:rPr>
          <w:rStyle w:val="StyleUnderline"/>
          <w:highlight w:val="green"/>
        </w:rPr>
        <w:t xml:space="preserve">Individual </w:t>
      </w:r>
      <w:r w:rsidRPr="002A643D">
        <w:rPr>
          <w:rStyle w:val="StyleUnderline"/>
        </w:rPr>
        <w:t xml:space="preserve">political </w:t>
      </w:r>
      <w:r w:rsidRPr="002A643D">
        <w:rPr>
          <w:rStyle w:val="StyleUnderline"/>
          <w:highlight w:val="green"/>
        </w:rPr>
        <w:t xml:space="preserve">struggles </w:t>
      </w:r>
      <w:r w:rsidRPr="002A643D">
        <w:rPr>
          <w:rStyle w:val="StyleUnderline"/>
        </w:rPr>
        <w:t xml:space="preserve">are </w:t>
      </w:r>
      <w:r w:rsidRPr="002A643D">
        <w:rPr>
          <w:rStyle w:val="StyleUnderline"/>
          <w:highlight w:val="green"/>
        </w:rPr>
        <w:t>seen as the</w:t>
      </w:r>
      <w:r w:rsidRPr="002A643D">
        <w:rPr>
          <w:highlight w:val="green"/>
        </w:rPr>
        <w:t xml:space="preserve"> </w:t>
      </w:r>
      <w:r w:rsidRPr="002A643D">
        <w:rPr>
          <w:rStyle w:val="StyleUnderline"/>
          <w:highlight w:val="green"/>
        </w:rPr>
        <w:t>only</w:t>
      </w:r>
      <w:r w:rsidRPr="002A643D">
        <w:t xml:space="preserve"> relevant and </w:t>
      </w:r>
      <w:r w:rsidRPr="002A643D">
        <w:rPr>
          <w:rStyle w:val="StyleUnderline"/>
          <w:highlight w:val="green"/>
        </w:rPr>
        <w:t>legit</w:t>
      </w:r>
      <w:r w:rsidRPr="002A643D">
        <w:rPr>
          <w:rStyle w:val="StyleUnderline"/>
        </w:rPr>
        <w:t xml:space="preserve">imate form of political </w:t>
      </w:r>
      <w:r w:rsidRPr="002A643D">
        <w:rPr>
          <w:rStyle w:val="StyleUnderline"/>
          <w:highlight w:val="green"/>
        </w:rPr>
        <w:t>struggle</w:t>
      </w:r>
      <w:r w:rsidRPr="002A643D">
        <w:t xml:space="preserve">.5 Paradoxically, </w:t>
      </w:r>
      <w:r w:rsidRPr="002A643D">
        <w:rPr>
          <w:rStyle w:val="StyleUnderline"/>
          <w:highlight w:val="green"/>
        </w:rPr>
        <w:t xml:space="preserve">individuals </w:t>
      </w:r>
      <w:r w:rsidRPr="002A643D">
        <w:rPr>
          <w:rStyle w:val="StyleUnderline"/>
        </w:rPr>
        <w:t xml:space="preserve">then generalize their perceptions and claim to </w:t>
      </w:r>
      <w:r w:rsidRPr="002A643D">
        <w:rPr>
          <w:rStyle w:val="StyleUnderline"/>
          <w:highlight w:val="green"/>
        </w:rPr>
        <w:t xml:space="preserve">speak for a whole group, but </w:t>
      </w:r>
      <w:r w:rsidRPr="002A643D">
        <w:rPr>
          <w:rStyle w:val="StyleUnderline"/>
        </w:rPr>
        <w:t xml:space="preserve">the </w:t>
      </w:r>
      <w:r w:rsidRPr="002A643D">
        <w:rPr>
          <w:rStyle w:val="StyleUnderline"/>
          <w:highlight w:val="green"/>
        </w:rPr>
        <w:t>groups are</w:t>
      </w:r>
      <w:r w:rsidRPr="002A643D">
        <w:rPr>
          <w:rStyle w:val="StyleUnderline"/>
        </w:rPr>
        <w:t xml:space="preserve"> also </w:t>
      </w:r>
      <w:r w:rsidRPr="002A643D">
        <w:rPr>
          <w:rStyle w:val="StyleUnderline"/>
          <w:highlight w:val="green"/>
        </w:rPr>
        <w:t xml:space="preserve">conceived as unitary </w:t>
      </w:r>
      <w:r w:rsidRPr="002A643D">
        <w:rPr>
          <w:rStyle w:val="StyleUnderline"/>
        </w:rPr>
        <w:t>and autonomous</w:t>
      </w:r>
      <w:r w:rsidRPr="002A643D">
        <w:t xml:space="preserve">. This individualizing, personalizing conception </w:t>
      </w:r>
      <w:proofErr w:type="gramStart"/>
      <w:r w:rsidRPr="002A643D">
        <w:t>has also been be</w:t>
      </w:r>
      <w:proofErr w:type="gramEnd"/>
      <w:r w:rsidRPr="002A643D">
        <w:t xml:space="preserve">- hind some of the recent identity politics of minorities; indeed it gave rise to the intolerant, doctrinaire behavior that was dubbed, initially by its internal critics, "political correctness." It is particularly in the notion of "experience" that one sees this operating. In much </w:t>
      </w:r>
      <w:r w:rsidRPr="002A643D">
        <w:rPr>
          <w:rStyle w:val="StyleUnderline"/>
        </w:rPr>
        <w:t>current usage of "experience," references to structure and history are implied but not made explicit</w:t>
      </w:r>
      <w:r w:rsidRPr="002A643D">
        <w:rPr>
          <w:szCs w:val="16"/>
        </w:rPr>
        <w:t>;</w:t>
      </w:r>
      <w:r w:rsidRPr="002A643D">
        <w:t xml:space="preserve"> instead, </w:t>
      </w:r>
      <w:r w:rsidRPr="002A643D">
        <w:rPr>
          <w:rStyle w:val="Emphasis"/>
          <w:highlight w:val="green"/>
        </w:rPr>
        <w:t>personal testimony of oppression replaces analysis</w:t>
      </w:r>
      <w:r w:rsidRPr="002A643D">
        <w:t xml:space="preserve">, and this testimony comes to stand for the experience of the whole group. The fact of </w:t>
      </w:r>
      <w:r w:rsidRPr="002A643D">
        <w:rPr>
          <w:rStyle w:val="StyleUnderline"/>
        </w:rPr>
        <w:t>belonging to an identity group is taken as authority enough for one's speech</w:t>
      </w:r>
      <w:r w:rsidRPr="002A643D">
        <w:t xml:space="preserve">; the </w:t>
      </w:r>
      <w:r w:rsidRPr="002A643D">
        <w:rPr>
          <w:rStyle w:val="StyleUnderline"/>
          <w:highlight w:val="green"/>
        </w:rPr>
        <w:t>direct experience</w:t>
      </w:r>
      <w:r w:rsidRPr="002A643D">
        <w:rPr>
          <w:highlight w:val="green"/>
        </w:rPr>
        <w:t xml:space="preserve"> </w:t>
      </w:r>
      <w:r w:rsidRPr="002A643D">
        <w:t>of a group or culture-that is, membership in it-</w:t>
      </w:r>
      <w:r w:rsidRPr="002A643D">
        <w:rPr>
          <w:rStyle w:val="StyleUnderline"/>
        </w:rPr>
        <w:t xml:space="preserve">becomes the </w:t>
      </w:r>
      <w:r w:rsidRPr="002A643D">
        <w:rPr>
          <w:rStyle w:val="StyleUnderline"/>
          <w:highlight w:val="green"/>
        </w:rPr>
        <w:t xml:space="preserve">only </w:t>
      </w:r>
      <w:r w:rsidRPr="002A643D">
        <w:rPr>
          <w:rStyle w:val="StyleUnderline"/>
        </w:rPr>
        <w:t xml:space="preserve">test of true </w:t>
      </w:r>
      <w:r w:rsidRPr="002A643D">
        <w:rPr>
          <w:rStyle w:val="StyleUnderline"/>
          <w:highlight w:val="green"/>
        </w:rPr>
        <w:t xml:space="preserve">knowledge. </w:t>
      </w:r>
      <w:r w:rsidRPr="002A643D">
        <w:rPr>
          <w:rStyle w:val="StyleUnderline"/>
        </w:rPr>
        <w:t>The exclusionary implications</w:t>
      </w:r>
      <w:r w:rsidRPr="002A643D">
        <w:t xml:space="preserve"> of this </w:t>
      </w:r>
      <w:r w:rsidRPr="002A643D">
        <w:rPr>
          <w:rStyle w:val="StyleUnderline"/>
        </w:rPr>
        <w:t xml:space="preserve">are twofold: </w:t>
      </w:r>
      <w:r w:rsidRPr="002A643D">
        <w:rPr>
          <w:rStyle w:val="StyleUnderline"/>
          <w:highlight w:val="green"/>
        </w:rPr>
        <w:t xml:space="preserve">all those not of the group are denied </w:t>
      </w:r>
      <w:r w:rsidRPr="002A643D">
        <w:rPr>
          <w:rStyle w:val="StyleUnderline"/>
        </w:rPr>
        <w:t xml:space="preserve">even </w:t>
      </w:r>
      <w:r w:rsidRPr="002A643D">
        <w:rPr>
          <w:rStyle w:val="StyleUnderline"/>
          <w:highlight w:val="green"/>
        </w:rPr>
        <w:t xml:space="preserve">intellectual access </w:t>
      </w:r>
      <w:r w:rsidRPr="002A643D">
        <w:rPr>
          <w:rStyle w:val="StyleUnderline"/>
        </w:rPr>
        <w:t xml:space="preserve">to it, and </w:t>
      </w:r>
      <w:r w:rsidRPr="002A643D">
        <w:rPr>
          <w:rStyle w:val="StyleUnderline"/>
          <w:highlight w:val="green"/>
        </w:rPr>
        <w:t xml:space="preserve">those </w:t>
      </w:r>
      <w:r w:rsidRPr="002A643D">
        <w:rPr>
          <w:rStyle w:val="StyleUnderline"/>
        </w:rPr>
        <w:t>with</w:t>
      </w:r>
      <w:r w:rsidRPr="002A643D">
        <w:rPr>
          <w:rStyle w:val="StyleUnderline"/>
          <w:highlight w:val="green"/>
        </w:rPr>
        <w:t xml:space="preserve">in the group whose experiences </w:t>
      </w:r>
      <w:r w:rsidRPr="002A643D">
        <w:rPr>
          <w:rStyle w:val="StyleUnderline"/>
        </w:rPr>
        <w:t xml:space="preserve">or interpretations </w:t>
      </w:r>
      <w:r w:rsidRPr="002A643D">
        <w:rPr>
          <w:rStyle w:val="StyleUnderline"/>
          <w:highlight w:val="green"/>
        </w:rPr>
        <w:t xml:space="preserve">do not conform </w:t>
      </w:r>
      <w:r w:rsidRPr="002A643D">
        <w:rPr>
          <w:rStyle w:val="StyleUnderline"/>
        </w:rPr>
        <w:t xml:space="preserve">to the established terms of identity </w:t>
      </w:r>
      <w:r w:rsidRPr="002A643D">
        <w:rPr>
          <w:rStyle w:val="StyleUnderline"/>
          <w:highlight w:val="green"/>
        </w:rPr>
        <w:t xml:space="preserve">must </w:t>
      </w:r>
      <w:r w:rsidRPr="002A643D">
        <w:rPr>
          <w:rStyle w:val="StyleUnderline"/>
        </w:rPr>
        <w:t xml:space="preserve">either suppress their views or </w:t>
      </w:r>
      <w:r w:rsidRPr="002A643D">
        <w:rPr>
          <w:rStyle w:val="Emphasis"/>
          <w:highlight w:val="green"/>
        </w:rPr>
        <w:t>drop out</w:t>
      </w:r>
      <w:r w:rsidRPr="002A643D">
        <w:rPr>
          <w:rStyle w:val="StyleUnderline"/>
          <w:highlight w:val="green"/>
        </w:rPr>
        <w:t>.</w:t>
      </w:r>
      <w:r w:rsidRPr="002A643D">
        <w:rPr>
          <w:rStyle w:val="StyleUnderline"/>
        </w:rPr>
        <w:t xml:space="preserve"> An </w:t>
      </w:r>
      <w:r w:rsidRPr="002A643D">
        <w:rPr>
          <w:rStyle w:val="StyleUnderline"/>
          <w:highlight w:val="green"/>
        </w:rPr>
        <w:t xml:space="preserve">appeal to "experience" </w:t>
      </w:r>
      <w:r w:rsidRPr="002A643D">
        <w:rPr>
          <w:rStyle w:val="StyleUnderline"/>
        </w:rPr>
        <w:t>of this kind forecloses discussion and criticism and</w:t>
      </w:r>
      <w:r w:rsidRPr="002A643D">
        <w:rPr>
          <w:rStyle w:val="StyleUnderline"/>
          <w:highlight w:val="green"/>
        </w:rPr>
        <w:t xml:space="preserve"> </w:t>
      </w:r>
      <w:r w:rsidRPr="002A643D">
        <w:rPr>
          <w:rStyle w:val="Emphasis"/>
          <w:highlight w:val="green"/>
        </w:rPr>
        <w:t xml:space="preserve">turns politics into </w:t>
      </w:r>
      <w:r w:rsidRPr="002A643D">
        <w:rPr>
          <w:rStyle w:val="Emphasis"/>
        </w:rPr>
        <w:t xml:space="preserve">a </w:t>
      </w:r>
      <w:r w:rsidRPr="002A643D">
        <w:rPr>
          <w:rStyle w:val="Emphasis"/>
          <w:highlight w:val="green"/>
        </w:rPr>
        <w:t xml:space="preserve">policing </w:t>
      </w:r>
      <w:r w:rsidRPr="002A643D">
        <w:rPr>
          <w:rStyle w:val="Emphasis"/>
        </w:rPr>
        <w:t>operation</w:t>
      </w:r>
      <w:r w:rsidRPr="002A643D">
        <w:rPr>
          <w:rStyle w:val="StyleUnderline"/>
        </w:rPr>
        <w:t xml:space="preserve">: the </w:t>
      </w:r>
      <w:r w:rsidRPr="002A643D">
        <w:rPr>
          <w:rStyle w:val="StyleUnderline"/>
          <w:highlight w:val="green"/>
        </w:rPr>
        <w:t xml:space="preserve">borders of identity </w:t>
      </w:r>
      <w:r w:rsidRPr="002A643D">
        <w:rPr>
          <w:rStyle w:val="StyleUnderline"/>
        </w:rPr>
        <w:t xml:space="preserve">are </w:t>
      </w:r>
      <w:r w:rsidRPr="002A643D">
        <w:rPr>
          <w:rStyle w:val="StyleUnderline"/>
          <w:highlight w:val="green"/>
        </w:rPr>
        <w:t xml:space="preserve">patrolled for </w:t>
      </w:r>
      <w:r w:rsidRPr="002A643D">
        <w:rPr>
          <w:rStyle w:val="StyleUnderline"/>
        </w:rPr>
        <w:t xml:space="preserve">signs of </w:t>
      </w:r>
      <w:r w:rsidRPr="002A643D">
        <w:rPr>
          <w:rStyle w:val="StyleUnderline"/>
          <w:highlight w:val="green"/>
        </w:rPr>
        <w:t>nonconformity</w:t>
      </w:r>
      <w:r w:rsidRPr="002A643D">
        <w:rPr>
          <w:rStyle w:val="StyleUnderline"/>
        </w:rPr>
        <w:t xml:space="preserve">; the </w:t>
      </w:r>
      <w:r w:rsidRPr="002A643D">
        <w:rPr>
          <w:rStyle w:val="StyleUnderline"/>
          <w:highlight w:val="green"/>
        </w:rPr>
        <w:t xml:space="preserve">test of membership </w:t>
      </w:r>
      <w:r w:rsidRPr="002A643D">
        <w:rPr>
          <w:rStyle w:val="StyleUnderline"/>
        </w:rPr>
        <w:t xml:space="preserve">in a group </w:t>
      </w:r>
      <w:r w:rsidRPr="002A643D">
        <w:rPr>
          <w:rStyle w:val="StyleUnderline"/>
          <w:highlight w:val="green"/>
        </w:rPr>
        <w:t xml:space="preserve">becomes less </w:t>
      </w:r>
      <w:r w:rsidRPr="002A643D">
        <w:rPr>
          <w:rStyle w:val="StyleUnderline"/>
        </w:rPr>
        <w:t xml:space="preserve">one's </w:t>
      </w:r>
      <w:r w:rsidRPr="002A643D">
        <w:rPr>
          <w:rStyle w:val="StyleUnderline"/>
          <w:highlight w:val="green"/>
        </w:rPr>
        <w:t xml:space="preserve">willingness to </w:t>
      </w:r>
      <w:r w:rsidRPr="002A643D">
        <w:rPr>
          <w:rStyle w:val="StyleUnderline"/>
        </w:rPr>
        <w:t xml:space="preserve">endorse certain principles and </w:t>
      </w:r>
      <w:r w:rsidRPr="002A643D">
        <w:rPr>
          <w:rStyle w:val="StyleUnderline"/>
          <w:highlight w:val="green"/>
        </w:rPr>
        <w:t xml:space="preserve">engage </w:t>
      </w:r>
      <w:r w:rsidRPr="002A643D">
        <w:rPr>
          <w:rStyle w:val="StyleUnderline"/>
        </w:rPr>
        <w:t xml:space="preserve">in specific political </w:t>
      </w:r>
      <w:r w:rsidRPr="002A643D">
        <w:rPr>
          <w:rStyle w:val="StyleUnderline"/>
          <w:highlight w:val="green"/>
        </w:rPr>
        <w:t>actions</w:t>
      </w:r>
      <w:r w:rsidRPr="002A643D">
        <w:rPr>
          <w:rStyle w:val="StyleUnderline"/>
        </w:rPr>
        <w:t xml:space="preserve">, less one's </w:t>
      </w:r>
      <w:r w:rsidRPr="002A643D">
        <w:rPr>
          <w:rStyle w:val="StyleUnderline"/>
          <w:highlight w:val="green"/>
        </w:rPr>
        <w:t xml:space="preserve">positioning in </w:t>
      </w:r>
      <w:r w:rsidRPr="002A643D">
        <w:rPr>
          <w:rStyle w:val="StyleUnderline"/>
        </w:rPr>
        <w:t xml:space="preserve">specific relationships of </w:t>
      </w:r>
      <w:r w:rsidRPr="002A643D">
        <w:rPr>
          <w:rStyle w:val="StyleUnderline"/>
          <w:highlight w:val="green"/>
        </w:rPr>
        <w:t xml:space="preserve">power, than </w:t>
      </w:r>
      <w:r w:rsidRPr="002A643D">
        <w:rPr>
          <w:rStyle w:val="StyleUnderline"/>
        </w:rPr>
        <w:t xml:space="preserve">one's </w:t>
      </w:r>
      <w:r w:rsidRPr="002A643D">
        <w:rPr>
          <w:rStyle w:val="StyleUnderline"/>
          <w:highlight w:val="green"/>
        </w:rPr>
        <w:t>ability to use</w:t>
      </w:r>
      <w:r w:rsidRPr="002A643D">
        <w:rPr>
          <w:rStyle w:val="StyleUnderline"/>
        </w:rPr>
        <w:t xml:space="preserve"> the </w:t>
      </w:r>
      <w:r w:rsidRPr="002A643D">
        <w:rPr>
          <w:rStyle w:val="StyleUnderline"/>
          <w:highlight w:val="green"/>
        </w:rPr>
        <w:t xml:space="preserve">prescribed languages </w:t>
      </w:r>
      <w:r w:rsidRPr="002A643D">
        <w:rPr>
          <w:rStyle w:val="StyleUnderline"/>
        </w:rPr>
        <w:t xml:space="preserve">that are </w:t>
      </w:r>
      <w:r w:rsidRPr="002A643D">
        <w:rPr>
          <w:rStyle w:val="StyleUnderline"/>
          <w:highlight w:val="green"/>
        </w:rPr>
        <w:t xml:space="preserve">taken as </w:t>
      </w:r>
      <w:r w:rsidRPr="002A643D">
        <w:rPr>
          <w:rStyle w:val="StyleUnderline"/>
        </w:rPr>
        <w:t>signs that one is</w:t>
      </w:r>
      <w:r w:rsidRPr="002A643D">
        <w:rPr>
          <w:rStyle w:val="StyleUnderline"/>
          <w:highlight w:val="green"/>
        </w:rPr>
        <w:t xml:space="preserve"> inherently “of” the group</w:t>
      </w:r>
      <w:r w:rsidRPr="002A643D">
        <w:t xml:space="preserve">. That all of this isn't recognized as a highly political process that produces identities is troubling indeed, especially because </w:t>
      </w:r>
      <w:r w:rsidRPr="002A643D">
        <w:rPr>
          <w:rStyle w:val="StyleUnderline"/>
          <w:highlight w:val="green"/>
        </w:rPr>
        <w:t xml:space="preserve">it </w:t>
      </w:r>
      <w:r w:rsidRPr="002A643D">
        <w:rPr>
          <w:rStyle w:val="StyleUnderline"/>
        </w:rPr>
        <w:t xml:space="preserve">so closely </w:t>
      </w:r>
      <w:r w:rsidRPr="002A643D">
        <w:rPr>
          <w:rStyle w:val="StyleUnderline"/>
          <w:highlight w:val="green"/>
        </w:rPr>
        <w:t xml:space="preserve">mimics </w:t>
      </w:r>
      <w:r w:rsidRPr="002A643D">
        <w:rPr>
          <w:rStyle w:val="StyleUnderline"/>
        </w:rPr>
        <w:t xml:space="preserve">the </w:t>
      </w:r>
      <w:r w:rsidRPr="002A643D">
        <w:rPr>
          <w:rStyle w:val="StyleUnderline"/>
          <w:highlight w:val="green"/>
        </w:rPr>
        <w:t>politics of the powerful</w:t>
      </w:r>
      <w:r w:rsidRPr="002A643D">
        <w:rPr>
          <w:rStyle w:val="StyleUnderline"/>
        </w:rPr>
        <w:t xml:space="preserve">, naturalizing and </w:t>
      </w:r>
      <w:r w:rsidRPr="002A643D">
        <w:rPr>
          <w:rStyle w:val="StyleUnderline"/>
          <w:highlight w:val="green"/>
        </w:rPr>
        <w:t xml:space="preserve">deeming </w:t>
      </w:r>
      <w:r w:rsidRPr="002A643D">
        <w:rPr>
          <w:rStyle w:val="StyleUnderline"/>
        </w:rPr>
        <w:t xml:space="preserve">as discernably objective </w:t>
      </w:r>
      <w:r w:rsidRPr="002A643D">
        <w:rPr>
          <w:rStyle w:val="StyleUnderline"/>
          <w:highlight w:val="green"/>
        </w:rPr>
        <w:t xml:space="preserve">facts </w:t>
      </w:r>
      <w:r w:rsidRPr="002A643D">
        <w:rPr>
          <w:rStyle w:val="StyleUnderline"/>
        </w:rPr>
        <w:t xml:space="preserve">the </w:t>
      </w:r>
      <w:r w:rsidRPr="002A643D">
        <w:rPr>
          <w:rStyle w:val="StyleUnderline"/>
          <w:highlight w:val="green"/>
        </w:rPr>
        <w:t xml:space="preserve">prerequisites for inclusion </w:t>
      </w:r>
      <w:r w:rsidRPr="002A643D">
        <w:rPr>
          <w:rStyle w:val="StyleUnderline"/>
        </w:rPr>
        <w:t>in any group</w:t>
      </w:r>
      <w:r w:rsidRPr="002A643D">
        <w:t xml:space="preserve">. Indeed, I would argue more generally that separatism, with </w:t>
      </w:r>
      <w:r w:rsidRPr="002A643D">
        <w:rPr>
          <w:rStyle w:val="StyleUnderline"/>
        </w:rPr>
        <w:t>its strong insistence on an exclusive relationship between group identity and access to specialized knowledge</w:t>
      </w:r>
      <w:r w:rsidRPr="002A643D">
        <w:t xml:space="preserve"> (the argument that only women can teach women's literature or only </w:t>
      </w:r>
      <w:proofErr w:type="gramStart"/>
      <w:r w:rsidRPr="002A643D">
        <w:t>African-Americans</w:t>
      </w:r>
      <w:proofErr w:type="gramEnd"/>
      <w:r w:rsidRPr="002A643D">
        <w:t xml:space="preserve"> can teach African-American history, for example), </w:t>
      </w:r>
      <w:r w:rsidRPr="002A643D">
        <w:rPr>
          <w:rStyle w:val="StyleUnderline"/>
        </w:rPr>
        <w:t>is a simultaneous refusal and imitation of the powerful in the present ideological context.</w:t>
      </w:r>
      <w:r w:rsidRPr="002A643D">
        <w:t xml:space="preserve"> At least in universities, the relationship between identity- group membership and access to specialized knowledge has been framed as an objection to the control by the disciplines of the terms that establish what counts as (important, mainstream, useful, collective) knowledge and what does not. This has had an enormously important critical impact, exposing the exclusions that have structured claims to universal or comprehensive knowledge. When one asks not only where the women or </w:t>
      </w:r>
      <w:proofErr w:type="gramStart"/>
      <w:r w:rsidRPr="002A643D">
        <w:t>African-Americans</w:t>
      </w:r>
      <w:proofErr w:type="gramEnd"/>
      <w:r w:rsidRPr="002A643D">
        <w:t xml:space="preserve"> are in the history curriculum (for example), but why they have been left out and what are the effects of their exclusion, one exposes the process by which difference is enunciated. But one of the complicated and contradictory effects of the implementation of programs in women's studies, </w:t>
      </w:r>
      <w:proofErr w:type="gramStart"/>
      <w:r w:rsidRPr="002A643D">
        <w:t>African-American</w:t>
      </w:r>
      <w:proofErr w:type="gramEnd"/>
      <w:r w:rsidRPr="002A643D">
        <w:t xml:space="preserve"> studies, Chicano studies, and now gay and lesbian studies is to totalize the identity that is the object of study, reiterating its binary opposition as minority (or subaltern) in relation to whatever is taken as majority or dominant.</w:t>
      </w:r>
    </w:p>
    <w:p w14:paraId="1CAA8D9E" w14:textId="77777777" w:rsidR="00334B38" w:rsidRPr="002A643D" w:rsidRDefault="00334B38" w:rsidP="00334B38">
      <w:pPr>
        <w:pStyle w:val="Heading4"/>
        <w:rPr>
          <w:rFonts w:cs="Calibri"/>
        </w:rPr>
      </w:pPr>
      <w:r w:rsidRPr="002A643D">
        <w:rPr>
          <w:rFonts w:cs="Calibri"/>
        </w:rPr>
        <w:t xml:space="preserve">4] Turn – the logic of the shell is the logic of Trumpism – insistence on tying politics to experience kills empathetic connections that encourage us to care about politics that don’t affect us </w:t>
      </w:r>
    </w:p>
    <w:p w14:paraId="5607A257" w14:textId="77777777" w:rsidR="00334B38" w:rsidRPr="002A643D" w:rsidRDefault="00334B38" w:rsidP="00334B38">
      <w:pPr>
        <w:pStyle w:val="Heading4"/>
        <w:rPr>
          <w:rFonts w:cs="Calibri"/>
        </w:rPr>
      </w:pPr>
      <w:r w:rsidRPr="002A643D">
        <w:rPr>
          <w:rFonts w:cs="Calibri"/>
        </w:rPr>
        <w:t xml:space="preserve">5] Youth participatory action research (YPAR) enables </w:t>
      </w:r>
      <w:r w:rsidRPr="002A643D">
        <w:rPr>
          <w:rFonts w:cs="Calibri"/>
          <w:i/>
        </w:rPr>
        <w:t>transformative resistance</w:t>
      </w:r>
      <w:r w:rsidRPr="002A643D">
        <w:rPr>
          <w:rFonts w:cs="Calibri"/>
        </w:rPr>
        <w:t xml:space="preserve"> by giving students the tools they need to mobilize collective social change. Research and testing of ideas </w:t>
      </w:r>
      <w:proofErr w:type="gramStart"/>
      <w:r w:rsidRPr="002A643D">
        <w:rPr>
          <w:rFonts w:cs="Calibri"/>
        </w:rPr>
        <w:t>is</w:t>
      </w:r>
      <w:proofErr w:type="gramEnd"/>
      <w:r w:rsidRPr="002A643D">
        <w:rPr>
          <w:rFonts w:cs="Calibri"/>
        </w:rPr>
        <w:t xml:space="preserve"> crucial to make activism work</w:t>
      </w:r>
    </w:p>
    <w:p w14:paraId="7DEBC96E" w14:textId="77777777" w:rsidR="00334B38" w:rsidRPr="002A643D" w:rsidRDefault="00334B38" w:rsidP="00334B38">
      <w:pPr>
        <w:rPr>
          <w:rStyle w:val="Style13ptBold"/>
        </w:rPr>
      </w:pPr>
      <w:proofErr w:type="spellStart"/>
      <w:r w:rsidRPr="002A643D">
        <w:rPr>
          <w:rStyle w:val="Style13ptBold"/>
        </w:rPr>
        <w:t>Cammarota</w:t>
      </w:r>
      <w:proofErr w:type="spellEnd"/>
      <w:r w:rsidRPr="002A643D">
        <w:rPr>
          <w:rStyle w:val="Style13ptBold"/>
        </w:rPr>
        <w:t xml:space="preserve">, PhD, and Fine, PhD, 08 </w:t>
      </w:r>
    </w:p>
    <w:p w14:paraId="599B7B64" w14:textId="77777777" w:rsidR="00334B38" w:rsidRPr="002A643D" w:rsidRDefault="00334B38" w:rsidP="00334B38">
      <w:pPr>
        <w:rPr>
          <w:i/>
        </w:rPr>
      </w:pPr>
      <w:r w:rsidRPr="002A643D">
        <w:t xml:space="preserve">(Julio, </w:t>
      </w:r>
      <w:proofErr w:type="spellStart"/>
      <w:r w:rsidRPr="002A643D">
        <w:t>Education@Arizona</w:t>
      </w:r>
      <w:proofErr w:type="spellEnd"/>
      <w:r w:rsidRPr="002A643D">
        <w:t xml:space="preserve">, Michelle, </w:t>
      </w:r>
      <w:proofErr w:type="spellStart"/>
      <w:r w:rsidRPr="002A643D">
        <w:t>UrbanEducation@TheGraduateCenterNYU</w:t>
      </w:r>
      <w:proofErr w:type="spellEnd"/>
      <w:r w:rsidRPr="002A643D">
        <w:t xml:space="preserve">, </w:t>
      </w:r>
      <w:r w:rsidRPr="002A643D">
        <w:rPr>
          <w:i/>
        </w:rPr>
        <w:t>Youth Participatory Action Research</w:t>
      </w:r>
    </w:p>
    <w:p w14:paraId="3CD9A40A" w14:textId="77777777" w:rsidR="00334B38" w:rsidRPr="002A643D" w:rsidRDefault="00334B38" w:rsidP="00334B38">
      <w:r w:rsidRPr="002A643D">
        <w:rPr>
          <w:rStyle w:val="StyleUnderline"/>
        </w:rPr>
        <w:t>In the Matrix,</w:t>
      </w:r>
      <w:r w:rsidRPr="002A643D">
        <w:t xml:space="preserve"> </w:t>
      </w:r>
      <w:r w:rsidRPr="002A643D">
        <w:rPr>
          <w:rStyle w:val="StyleUnderline"/>
        </w:rPr>
        <w:t>Morpheus</w:t>
      </w:r>
      <w:r w:rsidRPr="002A643D">
        <w:t xml:space="preserve">, played by Laurence Fishburne, </w:t>
      </w:r>
      <w:r w:rsidRPr="002A643D">
        <w:rPr>
          <w:rStyle w:val="StyleUnderline"/>
        </w:rPr>
        <w:t xml:space="preserve">places </w:t>
      </w:r>
      <w:r w:rsidRPr="002A643D">
        <w:t xml:space="preserve">Keanu Reeves’ character </w:t>
      </w:r>
      <w:r w:rsidRPr="002A643D">
        <w:rPr>
          <w:rStyle w:val="StyleUnderline"/>
        </w:rPr>
        <w:t xml:space="preserve">Neo in a chair to tell him face to face about the </w:t>
      </w:r>
      <w:proofErr w:type="gramStart"/>
      <w:r w:rsidRPr="002A643D">
        <w:rPr>
          <w:rStyle w:val="StyleUnderline"/>
        </w:rPr>
        <w:t>real truth</w:t>
      </w:r>
      <w:proofErr w:type="gramEnd"/>
      <w:r w:rsidRPr="002A643D">
        <w:rPr>
          <w:rStyle w:val="StyleUnderline"/>
        </w:rPr>
        <w:t xml:space="preserve"> of his experience. </w:t>
      </w:r>
      <w:r w:rsidRPr="002A643D">
        <w:t xml:space="preserve">Morpheus shows Neo </w:t>
      </w:r>
      <w:r w:rsidRPr="002A643D">
        <w:rPr>
          <w:rStyle w:val="StyleUnderline"/>
        </w:rPr>
        <w:t>a red pill</w:t>
      </w:r>
      <w:r w:rsidRPr="002A643D">
        <w:t xml:space="preserve"> in one hand </w:t>
      </w:r>
      <w:r w:rsidRPr="002A643D">
        <w:rPr>
          <w:rStyle w:val="StyleUnderline"/>
        </w:rPr>
        <w:t>and a blue one</w:t>
      </w:r>
      <w:r w:rsidRPr="002A643D">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2A643D">
        <w:rPr>
          <w:rStyle w:val="StyleUnderline"/>
        </w:rPr>
        <w:t>the</w:t>
      </w:r>
      <w:r w:rsidRPr="002A643D">
        <w:t xml:space="preserve"> red pill. " e “blue and red pill” </w:t>
      </w:r>
      <w:r w:rsidRPr="002A643D">
        <w:rPr>
          <w:rStyle w:val="StyleUnderline"/>
        </w:rPr>
        <w:t>scene</w:t>
      </w:r>
      <w:r w:rsidRPr="002A643D">
        <w:t xml:space="preserve"> </w:t>
      </w:r>
      <w:proofErr w:type="gramStart"/>
      <w:r w:rsidRPr="002A643D">
        <w:t>in !</w:t>
      </w:r>
      <w:proofErr w:type="gramEnd"/>
      <w:r w:rsidRPr="002A643D">
        <w:t xml:space="preserve"> e Matrix </w:t>
      </w:r>
      <w:r w:rsidRPr="002A643D">
        <w:rPr>
          <w:rStyle w:val="StyleUnderline"/>
        </w:rPr>
        <w:t>serves as an excellent metaphor for the relationships some educators/activists have with their students,</w:t>
      </w:r>
      <w:r w:rsidRPr="002A643D">
        <w:t xml:space="preserve"> and the kinds of choices we ask them to make. The </w:t>
      </w:r>
      <w:r w:rsidRPr="002A643D">
        <w:rPr>
          <w:rStyle w:val="StyleUnderline"/>
          <w:highlight w:val="green"/>
        </w:rPr>
        <w:t xml:space="preserve">critical educational experience </w:t>
      </w:r>
      <w:r w:rsidRPr="002A643D">
        <w:rPr>
          <w:rStyle w:val="StyleUnderline"/>
        </w:rPr>
        <w:t xml:space="preserve">offered </w:t>
      </w:r>
      <w:r w:rsidRPr="002A643D">
        <w:rPr>
          <w:rStyle w:val="StyleUnderline"/>
          <w:highlight w:val="green"/>
        </w:rPr>
        <w:t xml:space="preserve">might lead the student “down the rabbit hole” </w:t>
      </w:r>
      <w:r w:rsidRPr="002A643D">
        <w:rPr>
          <w:rStyle w:val="StyleUnderline"/>
        </w:rPr>
        <w:t xml:space="preserve">past the layers of lies </w:t>
      </w:r>
      <w:r w:rsidRPr="002A643D">
        <w:rPr>
          <w:rStyle w:val="StyleUnderline"/>
          <w:highlight w:val="green"/>
        </w:rPr>
        <w:t xml:space="preserve">to the </w:t>
      </w:r>
      <w:r w:rsidRPr="002A643D">
        <w:rPr>
          <w:rStyle w:val="StyleUnderline"/>
        </w:rPr>
        <w:t xml:space="preserve">truths of systematic exploitation and oppression as well as </w:t>
      </w:r>
      <w:r w:rsidRPr="002A643D">
        <w:rPr>
          <w:rStyle w:val="Emphasis"/>
          <w:highlight w:val="green"/>
        </w:rPr>
        <w:t>possibilities for resistance</w:t>
      </w:r>
      <w:r w:rsidRPr="002A643D">
        <w:t xml:space="preserve">. A$ er he ingests the red pill, Neo ends up in the place of truth, awakening to the reality that his entire world is a lie constructed to make him believe that he lives a “normal” life, when </w:t>
      </w:r>
      <w:proofErr w:type="gramStart"/>
      <w:r w:rsidRPr="002A643D">
        <w:t>in reality he</w:t>
      </w:r>
      <w:proofErr w:type="gramEnd"/>
      <w:r w:rsidRPr="002A643D">
        <w:t xml:space="preserv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2A643D">
        <w:t>in !</w:t>
      </w:r>
      <w:proofErr w:type="gramEnd"/>
      <w:r w:rsidRPr="002A643D">
        <w:t xml:space="preserve"> e Matrix. Examples are presented throughout in which </w:t>
      </w:r>
      <w:r w:rsidRPr="002A643D">
        <w:rPr>
          <w:rStyle w:val="StyleUnderline"/>
        </w:rPr>
        <w:t>young people resist</w:t>
      </w:r>
      <w:r w:rsidRPr="002A643D">
        <w:t xml:space="preserve"> the 1 </w:t>
      </w:r>
      <w:r w:rsidRPr="002A643D">
        <w:rPr>
          <w:rStyle w:val="StyleUnderline"/>
        </w:rPr>
        <w:t>normalization</w:t>
      </w:r>
      <w:r w:rsidRPr="002A643D">
        <w:t xml:space="preserve"> of systematic oppression </w:t>
      </w:r>
      <w:r w:rsidRPr="002A643D">
        <w:rPr>
          <w:rStyle w:val="StyleUnderline"/>
        </w:rPr>
        <w:t>by undertaking their own engaged praxis—critical and collective inquiry</w:t>
      </w:r>
      <w:r w:rsidRPr="002A643D">
        <w:t xml:space="preserve">, re% </w:t>
      </w:r>
      <w:proofErr w:type="spellStart"/>
      <w:r w:rsidRPr="002A643D">
        <w:t>ection</w:t>
      </w:r>
      <w:proofErr w:type="spellEnd"/>
      <w:r w:rsidRPr="002A643D">
        <w:t xml:space="preserve"> </w:t>
      </w:r>
      <w:r w:rsidRPr="002A643D">
        <w:rPr>
          <w:rStyle w:val="StyleUnderline"/>
        </w:rPr>
        <w:t xml:space="preserve">and </w:t>
      </w:r>
      <w:r w:rsidRPr="002A643D">
        <w:rPr>
          <w:rStyle w:val="StyleUnderline"/>
          <w:highlight w:val="green"/>
        </w:rPr>
        <w:t>action focused on “</w:t>
      </w:r>
      <w:r w:rsidRPr="002A643D">
        <w:rPr>
          <w:rStyle w:val="Emphasis"/>
          <w:highlight w:val="green"/>
        </w:rPr>
        <w:t>reading” and speaking back</w:t>
      </w:r>
      <w:r w:rsidRPr="002A643D">
        <w:rPr>
          <w:rStyle w:val="StyleUnderline"/>
          <w:highlight w:val="green"/>
        </w:rPr>
        <w:t xml:space="preserve"> </w:t>
      </w:r>
      <w:r w:rsidRPr="002A643D">
        <w:rPr>
          <w:rStyle w:val="StyleUnderline"/>
        </w:rPr>
        <w:t>to the reality of the world, their world</w:t>
      </w:r>
      <w:r w:rsidRPr="002A643D">
        <w:t xml:space="preserve"> (Freire, 1993). The praxis highlighted in the book—youth participatory action research (</w:t>
      </w:r>
      <w:r w:rsidRPr="002A643D">
        <w:rPr>
          <w:rStyle w:val="StyleUnderline"/>
          <w:highlight w:val="green"/>
        </w:rPr>
        <w:t>YPAR</w:t>
      </w:r>
      <w:r w:rsidRPr="002A643D">
        <w:rPr>
          <w:highlight w:val="green"/>
        </w:rPr>
        <w:t>)—</w:t>
      </w:r>
      <w:r w:rsidRPr="002A643D">
        <w:rPr>
          <w:rStyle w:val="StyleUnderline"/>
          <w:highlight w:val="green"/>
        </w:rPr>
        <w:t xml:space="preserve">provides young people with opportunities to study </w:t>
      </w:r>
      <w:r w:rsidRPr="002A643D">
        <w:rPr>
          <w:rStyle w:val="Emphasis"/>
          <w:highlight w:val="green"/>
        </w:rPr>
        <w:t xml:space="preserve">social problems </w:t>
      </w:r>
      <w:r w:rsidRPr="002A643D">
        <w:rPr>
          <w:rStyle w:val="Emphasis"/>
        </w:rPr>
        <w:t>affecting</w:t>
      </w:r>
      <w:r w:rsidRPr="002A643D">
        <w:rPr>
          <w:rStyle w:val="StyleUnderline"/>
        </w:rPr>
        <w:t xml:space="preserve"> their lives </w:t>
      </w:r>
      <w:r w:rsidRPr="002A643D">
        <w:rPr>
          <w:rStyle w:val="StyleUnderline"/>
          <w:highlight w:val="green"/>
        </w:rPr>
        <w:t xml:space="preserve">and then </w:t>
      </w:r>
      <w:r w:rsidRPr="002A643D">
        <w:rPr>
          <w:rStyle w:val="Emphasis"/>
          <w:highlight w:val="green"/>
        </w:rPr>
        <w:t xml:space="preserve">determine actions </w:t>
      </w:r>
      <w:r w:rsidRPr="002A643D">
        <w:rPr>
          <w:rStyle w:val="Emphasis"/>
        </w:rPr>
        <w:t>to rectify</w:t>
      </w:r>
      <w:r w:rsidRPr="002A643D">
        <w:rPr>
          <w:rStyle w:val="StyleUnderline"/>
        </w:rPr>
        <w:t xml:space="preserve"> these problems.</w:t>
      </w:r>
      <w:r w:rsidRPr="002A643D">
        <w:t xml:space="preserve"> YPAR, and thus Revolutionizing Education, may extend the kinds of questions posed by critical youth studies (</w:t>
      </w:r>
      <w:proofErr w:type="spellStart"/>
      <w:r w:rsidRPr="002A643D">
        <w:t>Bourgois</w:t>
      </w:r>
      <w:proofErr w:type="spellEnd"/>
      <w:r w:rsidRPr="002A643D">
        <w:t xml:space="preserve">, 1995; Fine and Weis, 1998; Giroux, 1983; Kelley, 1994; Macleod, 1987; McRobbie, 1991; Oakes et al., 2006; Rasmussen et al., 2004; Sullivan, 1989; Willis, 1977). </w:t>
      </w:r>
      <w:r w:rsidRPr="002A643D">
        <w:rPr>
          <w:rStyle w:val="StyleUnderline"/>
        </w:rPr>
        <w:t>How do youth learn the skills of critical inquiry and resistances</w:t>
      </w:r>
      <w:r w:rsidRPr="002A643D">
        <w:t xml:space="preserve"> within formal youth development, research collectives, and/or educational settings? </w:t>
      </w:r>
      <w:r w:rsidRPr="002A643D">
        <w:rPr>
          <w:rStyle w:val="StyleUnderline"/>
        </w:rPr>
        <w:t xml:space="preserve">How is it possible for their critical inquiries to evolve into </w:t>
      </w:r>
      <w:r w:rsidRPr="002A643D">
        <w:rPr>
          <w:rStyle w:val="Emphasis"/>
        </w:rPr>
        <w:t>formalized challenges to the “normal” practices of systematic oppression</w:t>
      </w:r>
      <w:r w:rsidRPr="002A643D">
        <w:t xml:space="preserve">? Under what conditions can critical research be a tool of youth development and social justice work? </w:t>
      </w:r>
      <w:r w:rsidRPr="002A643D">
        <w:rPr>
          <w:rStyle w:val="StyleUnderline"/>
        </w:rPr>
        <w:t>The Matrix infers revolution</w:t>
      </w:r>
      <w:r w:rsidRPr="002A643D">
        <w:t xml:space="preserve"> by showing how Neo learns to see the reality of his experiences while understanding his capabilities for resistance. " e </w:t>
      </w:r>
      <w:r w:rsidRPr="002A643D">
        <w:rPr>
          <w:rStyle w:val="StyleUnderline"/>
        </w:rPr>
        <w:t xml:space="preserve">YPAR </w:t>
      </w:r>
      <w:r w:rsidRPr="002A643D">
        <w:t xml:space="preserve">cases presented in this book also </w:t>
      </w:r>
      <w:r w:rsidRPr="002A643D">
        <w:rPr>
          <w:rStyle w:val="StyleUnderline"/>
        </w:rPr>
        <w:t xml:space="preserve">follow a similar pattern: </w:t>
      </w:r>
      <w:r w:rsidRPr="002A643D">
        <w:rPr>
          <w:rStyle w:val="StyleUnderline"/>
          <w:highlight w:val="green"/>
        </w:rPr>
        <w:t xml:space="preserve">young people learn </w:t>
      </w:r>
      <w:r w:rsidRPr="002A643D">
        <w:rPr>
          <w:rStyle w:val="Emphasis"/>
          <w:highlight w:val="green"/>
        </w:rPr>
        <w:t>through research about complex power relations</w:t>
      </w:r>
      <w:r w:rsidRPr="002A643D">
        <w:rPr>
          <w:highlight w:val="green"/>
        </w:rPr>
        <w:t xml:space="preserve">, </w:t>
      </w:r>
      <w:r w:rsidRPr="002A643D">
        <w:rPr>
          <w:rStyle w:val="StyleUnderline"/>
        </w:rPr>
        <w:t>histories of struggle, and the consequences of oppression</w:t>
      </w:r>
      <w:r w:rsidRPr="002A643D">
        <w:t xml:space="preserve">. </w:t>
      </w:r>
      <w:r w:rsidRPr="002A643D">
        <w:rPr>
          <w:rStyle w:val="StyleUnderline"/>
        </w:rPr>
        <w:t xml:space="preserve">They begin to </w:t>
      </w:r>
      <w:r w:rsidRPr="002A643D">
        <w:rPr>
          <w:rStyle w:val="Emphasis"/>
        </w:rPr>
        <w:t>re- vision and denaturalize</w:t>
      </w:r>
      <w:r w:rsidRPr="002A643D">
        <w:rPr>
          <w:rStyle w:val="StyleUnderline"/>
        </w:rPr>
        <w:t xml:space="preserve"> the realities of their social worlds and then undertake forms of </w:t>
      </w:r>
      <w:r w:rsidRPr="002A643D">
        <w:rPr>
          <w:rStyle w:val="Emphasis"/>
        </w:rPr>
        <w:t>collective challenge</w:t>
      </w:r>
      <w:r w:rsidRPr="002A643D">
        <w:rPr>
          <w:rStyle w:val="StyleUnderline"/>
        </w:rPr>
        <w:t xml:space="preserve"> </w:t>
      </w:r>
      <w:r w:rsidRPr="002A643D">
        <w:rPr>
          <w:rStyle w:val="Emphasis"/>
        </w:rPr>
        <w:t>based on the knowledge</w:t>
      </w:r>
      <w:r w:rsidRPr="002A643D">
        <w:rPr>
          <w:rStyle w:val="StyleUnderline"/>
        </w:rPr>
        <w:t xml:space="preserve"> garnered through their critical inquiries. </w:t>
      </w:r>
      <w:r w:rsidRPr="002A643D">
        <w:t xml:space="preserve">As you will read in this volume, the </w:t>
      </w:r>
      <w:r w:rsidRPr="002A643D">
        <w:rPr>
          <w:rStyle w:val="StyleUnderline"/>
          <w:highlight w:val="green"/>
        </w:rPr>
        <w:t>youth</w:t>
      </w:r>
      <w:r w:rsidRPr="002A643D">
        <w:rPr>
          <w:rStyle w:val="StyleUnderline"/>
        </w:rPr>
        <w:t xml:space="preserve">, with adult allies, </w:t>
      </w:r>
      <w:r w:rsidRPr="002A643D">
        <w:rPr>
          <w:rStyle w:val="StyleUnderline"/>
          <w:highlight w:val="green"/>
        </w:rPr>
        <w:t xml:space="preserve">have written </w:t>
      </w:r>
      <w:r w:rsidRPr="002A643D">
        <w:rPr>
          <w:rStyle w:val="Emphasis"/>
          <w:highlight w:val="green"/>
        </w:rPr>
        <w:t>policy briefs</w:t>
      </w:r>
      <w:r w:rsidRPr="002A643D">
        <w:rPr>
          <w:rStyle w:val="Emphasis"/>
        </w:rPr>
        <w:t>,</w:t>
      </w:r>
      <w:r w:rsidRPr="002A643D">
        <w:t xml:space="preserve"> </w:t>
      </w:r>
      <w:r w:rsidRPr="002A643D">
        <w:rPr>
          <w:rStyle w:val="StyleUnderline"/>
        </w:rPr>
        <w:t xml:space="preserve">engaged sticker campaigns, performed critical productions, coordinated public testimonials—all </w:t>
      </w:r>
      <w:r w:rsidRPr="002A643D">
        <w:rPr>
          <w:rStyle w:val="StyleUnderline"/>
          <w:highlight w:val="green"/>
        </w:rPr>
        <w:t xml:space="preserve">dedicated to </w:t>
      </w:r>
      <w:r w:rsidRPr="002A643D">
        <w:rPr>
          <w:rStyle w:val="Emphasis"/>
        </w:rPr>
        <w:t xml:space="preserve">speaking back and </w:t>
      </w:r>
      <w:r w:rsidRPr="002A643D">
        <w:rPr>
          <w:rStyle w:val="Emphasis"/>
          <w:highlight w:val="green"/>
        </w:rPr>
        <w:t>challenging conditions of injustice</w:t>
      </w:r>
      <w:r w:rsidRPr="002A643D">
        <w:rPr>
          <w:rStyle w:val="StyleUnderline"/>
        </w:rPr>
        <w:t>. What</w:t>
      </w:r>
      <w:r w:rsidRPr="002A643D">
        <w:t xml:space="preserve"> perhaps </w:t>
      </w:r>
      <w:r w:rsidRPr="002A643D">
        <w:rPr>
          <w:rStyle w:val="Emphasis"/>
        </w:rPr>
        <w:t>distinguishes</w:t>
      </w:r>
      <w:r w:rsidRPr="002A643D">
        <w:t xml:space="preserve"> young people engaged in </w:t>
      </w:r>
      <w:r w:rsidRPr="002A643D">
        <w:rPr>
          <w:rStyle w:val="Emphasis"/>
        </w:rPr>
        <w:t xml:space="preserve">YPAR </w:t>
      </w:r>
      <w:r w:rsidRPr="002A643D">
        <w:t xml:space="preserve">from the standard representations in critical youth studies </w:t>
      </w:r>
      <w:r w:rsidRPr="002A643D">
        <w:rPr>
          <w:rStyle w:val="Emphasis"/>
        </w:rPr>
        <w:t xml:space="preserve">is that their </w:t>
      </w:r>
      <w:r w:rsidRPr="002A643D">
        <w:rPr>
          <w:rStyle w:val="Emphasis"/>
          <w:highlight w:val="green"/>
        </w:rPr>
        <w:t xml:space="preserve">research is designed to </w:t>
      </w:r>
      <w:r w:rsidRPr="002A643D">
        <w:rPr>
          <w:rStyle w:val="Emphasis"/>
        </w:rPr>
        <w:t>contest and</w:t>
      </w:r>
      <w:r w:rsidRPr="002A643D">
        <w:rPr>
          <w:rStyle w:val="Emphasis"/>
          <w:highlight w:val="green"/>
        </w:rPr>
        <w:t xml:space="preserve"> transform systems</w:t>
      </w:r>
      <w:r w:rsidRPr="002A643D">
        <w:rPr>
          <w:rStyle w:val="Emphasis"/>
        </w:rPr>
        <w:t xml:space="preserve"> and institutions to produce greater justice</w:t>
      </w:r>
      <w:r w:rsidRPr="002A643D">
        <w:t xml:space="preserve">—distributive justice, procedural justice, and what Iris Marion Young calls a justice of recognition, or respect. In short, </w:t>
      </w:r>
      <w:r w:rsidRPr="002A643D">
        <w:rPr>
          <w:rStyle w:val="Emphasis"/>
          <w:highlight w:val="green"/>
        </w:rPr>
        <w:t>YPAR is a formal resistance that leads to transformation</w:t>
      </w:r>
      <w:r w:rsidRPr="002A643D">
        <w:rPr>
          <w:rStyle w:val="Emphasis"/>
        </w:rPr>
        <w:t xml:space="preserve">—systematic and institutional change to promote social justice. </w:t>
      </w:r>
      <w:r w:rsidRPr="002A643D">
        <w:rPr>
          <w:rStyle w:val="StyleUnderline"/>
        </w:rPr>
        <w:t xml:space="preserve">YPAR teaches young people that </w:t>
      </w:r>
      <w:r w:rsidRPr="002A643D">
        <w:rPr>
          <w:rStyle w:val="Emphasis"/>
        </w:rPr>
        <w:t>conditions of injustice are produced, not natural</w:t>
      </w:r>
      <w:r w:rsidRPr="002A643D">
        <w:t xml:space="preserve">; </w:t>
      </w:r>
      <w:r w:rsidRPr="002A643D">
        <w:rPr>
          <w:rStyle w:val="StyleUnderline"/>
        </w:rPr>
        <w:t xml:space="preserve">are designed to privilege and oppress; but </w:t>
      </w:r>
      <w:r w:rsidRPr="002A643D">
        <w:rPr>
          <w:rStyle w:val="Emphasis"/>
        </w:rPr>
        <w:t>are ultimately challengeable and thus changeable</w:t>
      </w:r>
      <w:r w:rsidRPr="002A643D">
        <w:t xml:space="preserve">. In each of these projects, </w:t>
      </w:r>
      <w:r w:rsidRPr="002A643D">
        <w:rPr>
          <w:rStyle w:val="StyleUnderline"/>
        </w:rPr>
        <w:t>young people and adult allies experience the vitality of a multi- generational collective analysis of power</w:t>
      </w:r>
      <w:r w:rsidRPr="002A643D">
        <w:t xml:space="preserve">; </w:t>
      </w:r>
      <w:r w:rsidRPr="002A643D">
        <w:rPr>
          <w:rStyle w:val="StyleUnderline"/>
        </w:rPr>
        <w:t xml:space="preserve">we learn that sites of critical inquiry and resistance can be </w:t>
      </w:r>
      <w:r w:rsidRPr="002A643D">
        <w:rPr>
          <w:rStyle w:val="Emphasis"/>
        </w:rPr>
        <w:t>fortifying and nourishing to the soul</w:t>
      </w:r>
      <w:r w:rsidRPr="002A643D">
        <w:t xml:space="preserve">, and </w:t>
      </w:r>
      <w:proofErr w:type="gramStart"/>
      <w:r w:rsidRPr="002A643D">
        <w:rPr>
          <w:rStyle w:val="StyleUnderline"/>
        </w:rPr>
        <w:t>at the same time that</w:t>
      </w:r>
      <w:proofErr w:type="gramEnd"/>
      <w:r w:rsidRPr="002A643D">
        <w:rPr>
          <w:rStyle w:val="StyleUnderline"/>
        </w:rPr>
        <w:t xml:space="preserve"> </w:t>
      </w:r>
      <w:r w:rsidRPr="002A643D">
        <w:rPr>
          <w:rStyle w:val="StyleUnderline"/>
          <w:highlight w:val="green"/>
        </w:rPr>
        <w:t xml:space="preserve">these projects </w:t>
      </w:r>
      <w:r w:rsidRPr="002A643D">
        <w:rPr>
          <w:rStyle w:val="Emphasis"/>
          <w:highlight w:val="green"/>
        </w:rPr>
        <w:t>provoke ripples of social change</w:t>
      </w:r>
      <w:r w:rsidRPr="002A643D">
        <w:rPr>
          <w:highlight w:val="green"/>
        </w:rPr>
        <w:t>.</w:t>
      </w:r>
      <w:r w:rsidRPr="002A643D">
        <w:t xml:space="preserve"> YPAR shows young people how they are consistently subject to the impositions and manipulations of </w:t>
      </w:r>
      <w:proofErr w:type="spellStart"/>
      <w:r w:rsidRPr="002A643D">
        <w:t>domi-nant</w:t>
      </w:r>
      <w:proofErr w:type="spellEnd"/>
      <w:r w:rsidRPr="002A643D">
        <w:t xml:space="preserve"> exigencies. These controlling interests may take on the form of white supremacy, capitalism, sexism, homophobia, or xenophobia—all of which is meant to provide certain people with power at the expense of subordinating others, many others. </w:t>
      </w:r>
      <w:r w:rsidRPr="002A643D">
        <w:rPr>
          <w:rStyle w:val="StyleUnderline"/>
        </w:rPr>
        <w:t>Within this matrix or grid of power, the possibilities of true liberation for young people become limited.</w:t>
      </w:r>
      <w:r w:rsidRPr="002A643D">
        <w:t xml:space="preserve"> </w:t>
      </w:r>
      <w:proofErr w:type="gramStart"/>
      <w:r w:rsidRPr="002A643D">
        <w:rPr>
          <w:rStyle w:val="StyleUnderline"/>
        </w:rPr>
        <w:t>Similar to</w:t>
      </w:r>
      <w:proofErr w:type="gramEnd"/>
      <w:r w:rsidRPr="002A643D">
        <w:t xml:space="preserve"> the film </w:t>
      </w:r>
      <w:r w:rsidRPr="002A643D">
        <w:rPr>
          <w:rStyle w:val="StyleUnderline"/>
        </w:rPr>
        <w:t>the Matrix, the individual, like Neo, may be unaware of the infections of power fostering oppression</w:t>
      </w:r>
      <w:r w:rsidRPr="002A643D">
        <w:t xml:space="preserve">. The </w:t>
      </w:r>
      <w:r w:rsidRPr="002A643D">
        <w:rPr>
          <w:rStyle w:val="StyleUnderline"/>
        </w:rPr>
        <w:t xml:space="preserve">dawning of awareness emerges from a critical study of </w:t>
      </w:r>
      <w:r w:rsidRPr="002A643D">
        <w:rPr>
          <w:rStyle w:val="Emphasis"/>
        </w:rPr>
        <w:t>social institutions</w:t>
      </w:r>
      <w:r w:rsidRPr="002A643D">
        <w:rPr>
          <w:rStyle w:val="StyleUnderline"/>
        </w:rPr>
        <w:t xml:space="preserve"> and processes in influencing one’s life course, and his/her capacity to see differently, to act anew, to </w:t>
      </w:r>
      <w:r w:rsidRPr="002A643D">
        <w:rPr>
          <w:rStyle w:val="Emphasis"/>
        </w:rPr>
        <w:t xml:space="preserve">provoke change. </w:t>
      </w:r>
      <w:r w:rsidRPr="002A643D">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2A643D">
        <w:rPr>
          <w:rStyle w:val="StyleUnderline"/>
        </w:rPr>
        <w:t>Working- class youth</w:t>
      </w:r>
      <w:r w:rsidRPr="002A643D">
        <w:t xml:space="preserve"> attain insights about the reproductive function of schools through their own street cultural sensibilities. However, they </w:t>
      </w:r>
      <w:r w:rsidRPr="002A643D">
        <w:rPr>
          <w:rStyle w:val="StyleUnderline"/>
        </w:rPr>
        <w:t>use</w:t>
      </w:r>
      <w:r w:rsidRPr="002A643D">
        <w:t xml:space="preserve"> these </w:t>
      </w:r>
      <w:r w:rsidRPr="002A643D">
        <w:rPr>
          <w:rStyle w:val="StyleUnderline"/>
        </w:rPr>
        <w:t xml:space="preserve">insights </w:t>
      </w:r>
      <w:r w:rsidRPr="002A643D">
        <w:rPr>
          <w:rStyle w:val="StyleUnderline"/>
          <w:highlight w:val="green"/>
        </w:rPr>
        <w:t xml:space="preserve">to </w:t>
      </w:r>
      <w:r w:rsidRPr="002A643D">
        <w:rPr>
          <w:rStyle w:val="Emphasis"/>
          <w:highlight w:val="green"/>
        </w:rPr>
        <w:t>resist education</w:t>
      </w:r>
      <w:r w:rsidRPr="002A643D">
        <w:t xml:space="preserve"> </w:t>
      </w:r>
      <w:proofErr w:type="spellStart"/>
      <w:r w:rsidRPr="002A643D">
        <w:t>en</w:t>
      </w:r>
      <w:proofErr w:type="spellEnd"/>
      <w:r w:rsidRPr="002A643D">
        <w:t xml:space="preserve"> masse by forgoing school for jobs in factories. </w:t>
      </w:r>
      <w:r w:rsidRPr="002A643D">
        <w:rPr>
          <w:rStyle w:val="StyleUnderline"/>
        </w:rPr>
        <w:t>Scholars</w:t>
      </w:r>
      <w:r w:rsidRPr="002A643D">
        <w:t xml:space="preserve"> (Fine, 1991; Solórzano and Delgado- Bernal, 2001) </w:t>
      </w:r>
      <w:r w:rsidRPr="002A643D">
        <w:rPr>
          <w:rStyle w:val="StyleUnderline"/>
        </w:rPr>
        <w:t>identify this</w:t>
      </w:r>
      <w:r w:rsidRPr="002A643D">
        <w:t xml:space="preserve"> form of resistance </w:t>
      </w:r>
      <w:r w:rsidRPr="002A643D">
        <w:rPr>
          <w:rStyle w:val="Emphasis"/>
          <w:highlight w:val="green"/>
        </w:rPr>
        <w:t>as “self- defeating</w:t>
      </w:r>
      <w:r w:rsidRPr="002A643D">
        <w:t xml:space="preserve">,” because </w:t>
      </w:r>
      <w:r w:rsidRPr="002A643D">
        <w:rPr>
          <w:rStyle w:val="StyleUnderline"/>
        </w:rPr>
        <w:t>the students’ choice</w:t>
      </w:r>
      <w:r w:rsidRPr="002A643D">
        <w:t xml:space="preserve"> to forgo school for manual labor </w:t>
      </w:r>
      <w:r w:rsidRPr="002A643D">
        <w:rPr>
          <w:rStyle w:val="StyleUnderline"/>
        </w:rPr>
        <w:t>contributes to reproducing them as working class</w:t>
      </w:r>
      <w:r w:rsidRPr="002A643D">
        <w:t xml:space="preserve">. </w:t>
      </w:r>
      <w:r w:rsidRPr="002A643D">
        <w:rPr>
          <w:rStyle w:val="StyleUnderline"/>
        </w:rPr>
        <w:t xml:space="preserve">Although the Lads </w:t>
      </w:r>
      <w:r w:rsidRPr="002A643D">
        <w:rPr>
          <w:rStyle w:val="Emphasis"/>
        </w:rPr>
        <w:t>resist the school’s purpose</w:t>
      </w:r>
      <w:r w:rsidRPr="002A643D">
        <w:t xml:space="preserve"> of engendering uneven class relations, </w:t>
      </w:r>
      <w:r w:rsidRPr="002A643D">
        <w:rPr>
          <w:rStyle w:val="Emphasis"/>
        </w:rPr>
        <w:t xml:space="preserve">their resistance contributes to this engendering process by undermining any chance they had for social mobility. </w:t>
      </w:r>
      <w:r w:rsidRPr="002A643D">
        <w:rPr>
          <w:rStyle w:val="StyleUnderline"/>
        </w:rPr>
        <w:t>Young people also engage in forms of resistance that avoid self- defeating outcomes while striving for social advancement. Scholars</w:t>
      </w:r>
      <w:r w:rsidRPr="002A643D">
        <w:t xml:space="preserve"> (Fordham, 1996) </w:t>
      </w:r>
      <w:r w:rsidRPr="002A643D">
        <w:rPr>
          <w:rStyle w:val="StyleUnderline"/>
        </w:rPr>
        <w:t>identify this</w:t>
      </w:r>
      <w:r w:rsidRPr="002A643D">
        <w:t xml:space="preserve"> next </w:t>
      </w:r>
      <w:r w:rsidRPr="002A643D">
        <w:rPr>
          <w:rStyle w:val="StyleUnderline"/>
        </w:rPr>
        <w:t>level of resistance as “conformist</w:t>
      </w:r>
      <w:r w:rsidRPr="002A643D">
        <w:t xml:space="preserve">”—in the sense that </w:t>
      </w:r>
      <w:r w:rsidRPr="002A643D">
        <w:rPr>
          <w:rStyle w:val="StyleUnderline"/>
        </w:rPr>
        <w:t xml:space="preserve">young people embrace the education system with the intention of seeking </w:t>
      </w:r>
      <w:r w:rsidRPr="002A643D">
        <w:rPr>
          <w:rStyle w:val="Emphasis"/>
        </w:rPr>
        <w:t>personal gains,</w:t>
      </w:r>
      <w:r w:rsidRPr="002A643D">
        <w:rPr>
          <w:rStyle w:val="StyleUnderline"/>
        </w:rPr>
        <w:t xml:space="preserve"> </w:t>
      </w:r>
      <w:r w:rsidRPr="002A643D">
        <w:t xml:space="preserve">although not necessarily agreeing with all the </w:t>
      </w:r>
      <w:proofErr w:type="gramStart"/>
      <w:r w:rsidRPr="002A643D">
        <w:t>ideological !</w:t>
      </w:r>
      <w:proofErr w:type="gramEnd"/>
      <w:r w:rsidRPr="002A643D">
        <w:t xml:space="preserve"> </w:t>
      </w:r>
      <w:proofErr w:type="spellStart"/>
      <w:r w:rsidRPr="002A643D">
        <w:t>ligree</w:t>
      </w:r>
      <w:proofErr w:type="spellEnd"/>
      <w:r w:rsidRPr="002A643D">
        <w:t xml:space="preserve"> espoused by educational institutions. " </w:t>
      </w:r>
      <w:proofErr w:type="spellStart"/>
      <w:proofErr w:type="gramStart"/>
      <w:r w:rsidRPr="002A643D">
        <w:t>ey</w:t>
      </w:r>
      <w:proofErr w:type="spellEnd"/>
      <w:proofErr w:type="gramEnd"/>
      <w:r w:rsidRPr="002A643D">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2A643D">
        <w:rPr>
          <w:rStyle w:val="StyleUnderline"/>
        </w:rPr>
        <w:t>students may attain another,</w:t>
      </w:r>
      <w:r w:rsidRPr="002A643D">
        <w:t xml:space="preserve"> yet </w:t>
      </w:r>
      <w:r w:rsidRPr="002A643D">
        <w:rPr>
          <w:rStyle w:val="Emphasis"/>
        </w:rPr>
        <w:t>more conscious</w:t>
      </w:r>
      <w:r w:rsidRPr="002A643D">
        <w:t xml:space="preserve"> form of resistance, which they call “</w:t>
      </w:r>
      <w:r w:rsidRPr="002A643D">
        <w:rPr>
          <w:rStyle w:val="Emphasis"/>
        </w:rPr>
        <w:t>transformational resistance</w:t>
      </w:r>
      <w:r w:rsidRPr="002A643D">
        <w:t xml:space="preserve">.” </w:t>
      </w:r>
      <w:r w:rsidRPr="002A643D">
        <w:rPr>
          <w:rStyle w:val="StyleUnderline"/>
        </w:rPr>
        <w:t>A transformational approach</w:t>
      </w:r>
      <w:r w:rsidRPr="002A643D">
        <w:t xml:space="preserve"> to resistance </w:t>
      </w:r>
      <w:r w:rsidRPr="002A643D">
        <w:rPr>
          <w:rStyle w:val="StyleUnderline"/>
        </w:rPr>
        <w:t xml:space="preserve">moves the student to a “deeper level of understanding and a </w:t>
      </w:r>
      <w:r w:rsidRPr="002A643D">
        <w:rPr>
          <w:rStyle w:val="Emphasis"/>
        </w:rPr>
        <w:t xml:space="preserve">social justice orientation.” Those engaged in transformational resistance </w:t>
      </w:r>
      <w:r w:rsidRPr="002A643D">
        <w:rPr>
          <w:rStyle w:val="Emphasis"/>
          <w:highlight w:val="green"/>
        </w:rPr>
        <w:t>address problems of systematic injustice</w:t>
      </w:r>
      <w:r w:rsidRPr="002A643D">
        <w:rPr>
          <w:rStyle w:val="Emphasis"/>
        </w:rPr>
        <w:t xml:space="preserve"> and seek actions that foster “the greatest possibility for social change</w:t>
      </w:r>
      <w:r w:rsidRPr="002A643D">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2A643D">
        <w:t>Bourgois</w:t>
      </w:r>
      <w:proofErr w:type="spellEnd"/>
      <w:r w:rsidRPr="002A643D">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2A643D">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2A643D">
        <w:t xml:space="preserve"> With this series of cases, </w:t>
      </w:r>
      <w:r w:rsidRPr="002A643D">
        <w:rPr>
          <w:rStyle w:val="StyleUnderline"/>
        </w:rPr>
        <w:t xml:space="preserve">we challenge scholars, educators, and activists to consider how to create such settings in which research for resistance can be </w:t>
      </w:r>
      <w:r w:rsidRPr="002A643D">
        <w:rPr>
          <w:rStyle w:val="Emphasis"/>
        </w:rPr>
        <w:t>mobilized toward justice.</w:t>
      </w:r>
      <w:r w:rsidRPr="002A643D">
        <w:rPr>
          <w:rStyle w:val="StyleUnderline"/>
        </w:rPr>
        <w:t xml:space="preserve"> A key question is whether </w:t>
      </w:r>
      <w:r w:rsidRPr="002A643D">
        <w:rPr>
          <w:rStyle w:val="StyleUnderline"/>
          <w:highlight w:val="green"/>
        </w:rPr>
        <w:t xml:space="preserve">resistance can </w:t>
      </w:r>
      <w:r w:rsidRPr="002A643D">
        <w:rPr>
          <w:rStyle w:val="Emphasis"/>
          <w:highlight w:val="green"/>
        </w:rPr>
        <w:t xml:space="preserve">develop within formal </w:t>
      </w:r>
      <w:proofErr w:type="spellStart"/>
      <w:r w:rsidRPr="002A643D">
        <w:rPr>
          <w:rStyle w:val="Emphasis"/>
          <w:highlight w:val="green"/>
        </w:rPr>
        <w:t>proces</w:t>
      </w:r>
      <w:proofErr w:type="spellEnd"/>
      <w:r w:rsidRPr="002A643D">
        <w:rPr>
          <w:rStyle w:val="Emphasis"/>
          <w:highlight w:val="green"/>
        </w:rPr>
        <w:t xml:space="preserve"> </w:t>
      </w:r>
      <w:proofErr w:type="spellStart"/>
      <w:r w:rsidRPr="002A643D">
        <w:rPr>
          <w:rStyle w:val="Emphasis"/>
          <w:highlight w:val="green"/>
        </w:rPr>
        <w:t>ses</w:t>
      </w:r>
      <w:proofErr w:type="spellEnd"/>
      <w:r w:rsidRPr="002A643D">
        <w:rPr>
          <w:rStyle w:val="Emphasis"/>
        </w:rPr>
        <w:t xml:space="preserve"> </w:t>
      </w:r>
      <w:r w:rsidRPr="002A643D">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2A643D">
        <w:t>fixxed</w:t>
      </w:r>
      <w:proofErr w:type="spellEnd"/>
      <w:r w:rsidRPr="002A643D">
        <w:t xml:space="preserve">, cultural sensibility. This perspective of young people sustains the ridged essentialization trap that has plagued studies of youth for years (Anderson, 1990; Newman, 1999; </w:t>
      </w:r>
      <w:proofErr w:type="spellStart"/>
      <w:r w:rsidRPr="002A643D">
        <w:t>Ogbu</w:t>
      </w:r>
      <w:proofErr w:type="spellEnd"/>
      <w:r w:rsidRPr="002A643D">
        <w:t xml:space="preserve">, 1978). The traditional essentialized view maintains that any problem (poverty, educational failure, </w:t>
      </w:r>
      <w:proofErr w:type="gramStart"/>
      <w:r w:rsidRPr="002A643D">
        <w:t>drug</w:t>
      </w:r>
      <w:proofErr w:type="gramEnd"/>
      <w:r w:rsidRPr="002A643D">
        <w:t xml:space="preserve"> and alcohol abuse, etc.) faced by youth results of their own volition, thereby blaming the victim for the victim’s problems. </w:t>
      </w:r>
      <w:r w:rsidRPr="002A643D">
        <w:rPr>
          <w:rStyle w:val="StyleUnderline"/>
          <w:highlight w:val="green"/>
        </w:rPr>
        <w:t xml:space="preserve">Critical youth studies </w:t>
      </w:r>
      <w:proofErr w:type="gramStart"/>
      <w:r w:rsidRPr="002A643D">
        <w:rPr>
          <w:rStyle w:val="StyleUnderline"/>
          <w:highlight w:val="green"/>
        </w:rPr>
        <w:t>goes</w:t>
      </w:r>
      <w:proofErr w:type="gramEnd"/>
      <w:r w:rsidRPr="002A643D">
        <w:rPr>
          <w:rStyle w:val="StyleUnderline"/>
          <w:highlight w:val="green"/>
        </w:rPr>
        <w:t xml:space="preserve"> beyond the traditional </w:t>
      </w:r>
      <w:r w:rsidRPr="002A643D">
        <w:rPr>
          <w:rStyle w:val="Emphasis"/>
          <w:highlight w:val="green"/>
        </w:rPr>
        <w:t xml:space="preserve">pathological </w:t>
      </w:r>
      <w:r w:rsidRPr="002A643D">
        <w:rPr>
          <w:rStyle w:val="Emphasis"/>
        </w:rPr>
        <w:t xml:space="preserve">or patronizing </w:t>
      </w:r>
      <w:r w:rsidRPr="002A643D">
        <w:rPr>
          <w:rStyle w:val="Emphasis"/>
          <w:highlight w:val="green"/>
        </w:rPr>
        <w:t>view</w:t>
      </w:r>
      <w:r w:rsidRPr="002A643D">
        <w:rPr>
          <w:highlight w:val="green"/>
        </w:rPr>
        <w:t xml:space="preserve"> </w:t>
      </w:r>
      <w:r w:rsidRPr="002A643D">
        <w:rPr>
          <w:rStyle w:val="StyleUnderline"/>
          <w:highlight w:val="green"/>
        </w:rPr>
        <w:t xml:space="preserve">by asserting that young people have the </w:t>
      </w:r>
      <w:r w:rsidRPr="002A643D">
        <w:rPr>
          <w:rStyle w:val="StyleUnderline"/>
        </w:rPr>
        <w:t xml:space="preserve">capacity and </w:t>
      </w:r>
      <w:r w:rsidRPr="002A643D">
        <w:rPr>
          <w:rStyle w:val="StyleUnderline"/>
          <w:highlight w:val="green"/>
        </w:rPr>
        <w:t>agency to analyze their social context,</w:t>
      </w:r>
      <w:r w:rsidRPr="002A643D">
        <w:rPr>
          <w:rStyle w:val="StyleUnderline"/>
        </w:rPr>
        <w:t xml:space="preserve"> to engage critical research collectively, and to challenge and resist the forces impeding their possibilities for liberation</w:t>
      </w:r>
      <w:r w:rsidRPr="002A643D">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2A643D">
        <w:rPr>
          <w:rStyle w:val="Emphasis"/>
        </w:rPr>
        <w:t>YPAR represents not only a formal pedagogy of resistance but also the means by which young people engage transformational resistance</w:t>
      </w:r>
      <w:r w:rsidRPr="002A643D">
        <w:t>. (1-4)</w:t>
      </w:r>
    </w:p>
    <w:p w14:paraId="0476DF04" w14:textId="77777777" w:rsidR="00334B38" w:rsidRPr="002A643D" w:rsidRDefault="00334B38" w:rsidP="00334B38">
      <w:pPr>
        <w:pStyle w:val="Heading4"/>
        <w:rPr>
          <w:rFonts w:cs="Calibri"/>
        </w:rPr>
      </w:pPr>
      <w:r w:rsidRPr="002A643D">
        <w:rPr>
          <w:rFonts w:cs="Calibri"/>
        </w:rPr>
        <w:t xml:space="preserve">6] No </w:t>
      </w:r>
      <w:proofErr w:type="spellStart"/>
      <w:r w:rsidRPr="002A643D">
        <w:rPr>
          <w:rFonts w:cs="Calibri"/>
        </w:rPr>
        <w:t>brightline</w:t>
      </w:r>
      <w:proofErr w:type="spellEnd"/>
      <w:r w:rsidRPr="002A643D">
        <w:rPr>
          <w:rFonts w:cs="Calibri"/>
        </w:rPr>
        <w:t xml:space="preserve">- how do you determine what we embody- and who polices this? They’ll say </w:t>
      </w:r>
      <w:proofErr w:type="spellStart"/>
      <w:r w:rsidRPr="002A643D">
        <w:rPr>
          <w:rFonts w:cs="Calibri"/>
        </w:rPr>
        <w:t>its</w:t>
      </w:r>
      <w:proofErr w:type="spellEnd"/>
      <w:r w:rsidRPr="002A643D">
        <w:rPr>
          <w:rFonts w:cs="Calibri"/>
        </w:rPr>
        <w:t xml:space="preserve"> something we can “perform” but this doesn’t add any clarity because they say all speech is performance which means they’ve arbitrarily </w:t>
      </w:r>
      <w:proofErr w:type="spellStart"/>
      <w:r w:rsidRPr="002A643D">
        <w:rPr>
          <w:rFonts w:cs="Calibri"/>
        </w:rPr>
        <w:t>gatekeeped</w:t>
      </w:r>
      <w:proofErr w:type="spellEnd"/>
      <w:r w:rsidRPr="002A643D">
        <w:rPr>
          <w:rFonts w:cs="Calibri"/>
        </w:rPr>
        <w:t xml:space="preserve"> who is and isn’t performing which leads to authenticity testing</w:t>
      </w:r>
    </w:p>
    <w:p w14:paraId="5F564596" w14:textId="77777777" w:rsidR="00334B38" w:rsidRPr="002A643D" w:rsidRDefault="00334B38" w:rsidP="00334B38">
      <w:pPr>
        <w:pStyle w:val="Heading4"/>
        <w:rPr>
          <w:rFonts w:cs="Calibri"/>
        </w:rPr>
      </w:pPr>
      <w:r w:rsidRPr="002A643D">
        <w:rPr>
          <w:rFonts w:cs="Calibri"/>
        </w:rPr>
        <w:t xml:space="preserve">7] They kill switch side debate because I wouldn’t want to embody something I don’t agree with – arguing for positions we don’t personally believe in is good </w:t>
      </w:r>
      <w:proofErr w:type="spellStart"/>
      <w:r w:rsidRPr="002A643D">
        <w:rPr>
          <w:rFonts w:cs="Calibri"/>
        </w:rPr>
        <w:t>cuz</w:t>
      </w:r>
      <w:proofErr w:type="spellEnd"/>
      <w:r w:rsidRPr="002A643D">
        <w:rPr>
          <w:rFonts w:cs="Calibri"/>
        </w:rPr>
        <w:t xml:space="preserve"> it encourages </w:t>
      </w:r>
      <w:proofErr w:type="spellStart"/>
      <w:r w:rsidRPr="002A643D">
        <w:rPr>
          <w:rFonts w:cs="Calibri"/>
        </w:rPr>
        <w:t>self reflexivity</w:t>
      </w:r>
      <w:proofErr w:type="spellEnd"/>
      <w:r w:rsidRPr="002A643D">
        <w:rPr>
          <w:rFonts w:cs="Calibri"/>
        </w:rPr>
        <w:t xml:space="preserve"> and argumentative diversity that allows us to break dogmatism and effectively persuade others</w:t>
      </w:r>
    </w:p>
    <w:p w14:paraId="0BB880FC" w14:textId="77777777" w:rsidR="00334B38" w:rsidRPr="002A643D" w:rsidRDefault="00334B38" w:rsidP="00334B38">
      <w:pPr>
        <w:pStyle w:val="Heading4"/>
        <w:rPr>
          <w:rFonts w:cs="Calibri"/>
        </w:rPr>
      </w:pPr>
      <w:r w:rsidRPr="002A643D">
        <w:rPr>
          <w:rFonts w:cs="Calibri"/>
        </w:rPr>
        <w:t xml:space="preserve">8] Use reasonability – there’s always something marginally better the </w:t>
      </w:r>
      <w:proofErr w:type="spellStart"/>
      <w:r w:rsidRPr="002A643D">
        <w:rPr>
          <w:rFonts w:cs="Calibri"/>
        </w:rPr>
        <w:t>aff</w:t>
      </w:r>
      <w:proofErr w:type="spellEnd"/>
      <w:r w:rsidRPr="002A643D">
        <w:rPr>
          <w:rFonts w:cs="Calibri"/>
        </w:rPr>
        <w:t xml:space="preserve"> could’ve done so competing </w:t>
      </w:r>
      <w:proofErr w:type="spellStart"/>
      <w:r w:rsidRPr="002A643D">
        <w:rPr>
          <w:rFonts w:cs="Calibri"/>
        </w:rPr>
        <w:t>interps</w:t>
      </w:r>
      <w:proofErr w:type="spellEnd"/>
      <w:r w:rsidRPr="002A643D">
        <w:rPr>
          <w:rFonts w:cs="Calibri"/>
        </w:rPr>
        <w:t xml:space="preserve"> results in moving goalposts that crowds out substance – intervention is inevitable so you should intervene for substance</w:t>
      </w:r>
    </w:p>
    <w:p w14:paraId="4038EFD4" w14:textId="77777777" w:rsidR="00334B38" w:rsidRPr="002A643D" w:rsidRDefault="00334B38" w:rsidP="00334B38">
      <w:pPr>
        <w:pStyle w:val="Heading4"/>
        <w:rPr>
          <w:rFonts w:cs="Calibri"/>
        </w:rPr>
      </w:pPr>
      <w:r w:rsidRPr="002A643D">
        <w:rPr>
          <w:rFonts w:cs="Calibri"/>
        </w:rPr>
        <w:t xml:space="preserve">9] Their understanding of embodiment denies the entangled nature of humanity </w:t>
      </w:r>
    </w:p>
    <w:p w14:paraId="63557F44" w14:textId="77777777" w:rsidR="00334B38" w:rsidRPr="002A643D" w:rsidRDefault="00334B38" w:rsidP="00334B38">
      <w:pPr>
        <w:rPr>
          <w:rStyle w:val="Style13ptBold"/>
        </w:rPr>
      </w:pPr>
      <w:r w:rsidRPr="002A643D">
        <w:rPr>
          <w:rStyle w:val="Style13ptBold"/>
        </w:rPr>
        <w:t>Murphy, PhD, 17</w:t>
      </w:r>
    </w:p>
    <w:p w14:paraId="62003914" w14:textId="77777777" w:rsidR="00334B38" w:rsidRPr="002A643D" w:rsidRDefault="00334B38" w:rsidP="00334B38">
      <w:r w:rsidRPr="002A643D">
        <w:t xml:space="preserve">(Michelle, </w:t>
      </w:r>
      <w:proofErr w:type="spellStart"/>
      <w:r w:rsidRPr="002A643D">
        <w:t>History&amp;Women</w:t>
      </w:r>
      <w:proofErr w:type="spellEnd"/>
      <w:r w:rsidRPr="002A643D">
        <w:t>/</w:t>
      </w:r>
      <w:proofErr w:type="spellStart"/>
      <w:r w:rsidRPr="002A643D">
        <w:t>GenderStudies@Toronto</w:t>
      </w:r>
      <w:proofErr w:type="spellEnd"/>
      <w:r w:rsidRPr="002A643D">
        <w:t xml:space="preserve">, “What Can’t a Body </w:t>
      </w:r>
      <w:proofErr w:type="gramStart"/>
      <w:r w:rsidRPr="002A643D">
        <w:t>Do?,</w:t>
      </w:r>
      <w:proofErr w:type="gramEnd"/>
      <w:r w:rsidRPr="002A643D">
        <w:t>” Catalyst: Feminism, Theory, and Technoscience Volume 3)</w:t>
      </w:r>
    </w:p>
    <w:p w14:paraId="3D9AAB41" w14:textId="2572A044" w:rsidR="00334B38" w:rsidRDefault="00334B38" w:rsidP="00334B38">
      <w:r w:rsidRPr="002A643D">
        <w:t xml:space="preserve">Our topic here tonight is “embodied knowledge by other means.” But </w:t>
      </w:r>
      <w:r w:rsidRPr="002A643D">
        <w:rPr>
          <w:rStyle w:val="StyleUnderline"/>
        </w:rPr>
        <w:t>what is embodiment</w:t>
      </w:r>
      <w:r w:rsidRPr="002A643D">
        <w:t xml:space="preserve"> anyway? </w:t>
      </w:r>
      <w:r w:rsidRPr="002A643D">
        <w:rPr>
          <w:rStyle w:val="StyleUnderline"/>
          <w:highlight w:val="green"/>
        </w:rPr>
        <w:t xml:space="preserve">The body does not exist as a </w:t>
      </w:r>
      <w:r w:rsidRPr="002A643D">
        <w:rPr>
          <w:rStyle w:val="Emphasis"/>
          <w:highlight w:val="green"/>
        </w:rPr>
        <w:t>detached and sovereign</w:t>
      </w:r>
      <w:r w:rsidRPr="002A643D">
        <w:rPr>
          <w:rStyle w:val="StyleUnderline"/>
          <w:highlight w:val="green"/>
        </w:rPr>
        <w:t xml:space="preserve"> unit</w:t>
      </w:r>
      <w:r w:rsidRPr="002A643D">
        <w:rPr>
          <w:rStyle w:val="StyleUnderline"/>
        </w:rPr>
        <w:t>,</w:t>
      </w:r>
      <w:r w:rsidRPr="002A643D">
        <w:t xml:space="preserve"> despite what liberal political structures tell us. </w:t>
      </w:r>
      <w:r w:rsidRPr="002A643D">
        <w:rPr>
          <w:rStyle w:val="StyleUnderline"/>
        </w:rPr>
        <w:t>Why do we think we know</w:t>
      </w:r>
      <w:r w:rsidRPr="002A643D">
        <w:t xml:space="preserve"> what </w:t>
      </w:r>
      <w:r w:rsidRPr="002A643D">
        <w:rPr>
          <w:rStyle w:val="StyleUnderline"/>
        </w:rPr>
        <w:t>a body</w:t>
      </w:r>
      <w:r w:rsidRPr="002A643D">
        <w:t xml:space="preserve"> is, </w:t>
      </w:r>
      <w:r w:rsidRPr="002A643D">
        <w:rPr>
          <w:rStyle w:val="Emphasis"/>
        </w:rPr>
        <w:t>or what it can do</w:t>
      </w:r>
      <w:r w:rsidRPr="002A643D">
        <w:t xml:space="preserve">? </w:t>
      </w:r>
      <w:r w:rsidRPr="002A643D">
        <w:rPr>
          <w:rStyle w:val="StyleUnderline"/>
        </w:rPr>
        <w:t>Where does it end and begin</w:t>
      </w:r>
      <w:proofErr w:type="gramStart"/>
      <w:r w:rsidRPr="002A643D">
        <w:rPr>
          <w:rStyle w:val="StyleUnderline"/>
        </w:rPr>
        <w:t>?</w:t>
      </w:r>
      <w:r w:rsidRPr="002A643D">
        <w:t xml:space="preserve">  </w:t>
      </w:r>
      <w:proofErr w:type="gramEnd"/>
      <w:r w:rsidRPr="002A643D">
        <w:t xml:space="preserve">What relations compose it? In 1985, Donna Haraway (Haraway, 1985) posed the question, “why should our bodies end at the skin?” I want to stay with this unsettling query. As researchers, </w:t>
      </w:r>
      <w:r w:rsidRPr="002A643D">
        <w:rPr>
          <w:rStyle w:val="StyleUnderline"/>
        </w:rPr>
        <w:t>we might</w:t>
      </w:r>
      <w:r w:rsidRPr="002A643D">
        <w:t xml:space="preserve"> look to </w:t>
      </w:r>
      <w:r w:rsidRPr="002A643D">
        <w:rPr>
          <w:rStyle w:val="StyleUnderline"/>
        </w:rPr>
        <w:t>acknowledg</w:t>
      </w:r>
      <w:r w:rsidRPr="002A643D">
        <w:t xml:space="preserve">ing </w:t>
      </w:r>
      <w:r w:rsidRPr="002A643D">
        <w:rPr>
          <w:rStyle w:val="StyleUnderline"/>
        </w:rPr>
        <w:t>differently situated bodies</w:t>
      </w:r>
      <w:r w:rsidRPr="002A643D">
        <w:t xml:space="preserve"> in order </w:t>
      </w:r>
      <w:r w:rsidRPr="002A643D">
        <w:rPr>
          <w:rStyle w:val="StyleUnderline"/>
        </w:rPr>
        <w:t xml:space="preserve">to correct the exercise of </w:t>
      </w:r>
      <w:r w:rsidRPr="002A643D">
        <w:rPr>
          <w:rStyle w:val="Emphasis"/>
        </w:rPr>
        <w:t>power in knowledge making</w:t>
      </w:r>
      <w:r w:rsidRPr="002A643D">
        <w:t xml:space="preserve">. This is especially pressing in institutional conditions where embodiment is denied, but also because mobilizing </w:t>
      </w:r>
      <w:r w:rsidRPr="002A643D">
        <w:rPr>
          <w:rStyle w:val="StyleUnderline"/>
        </w:rPr>
        <w:t>embodiment can be a DIY</w:t>
      </w:r>
      <w:r w:rsidRPr="002A643D">
        <w:t xml:space="preserve"> practice that </w:t>
      </w:r>
      <w:r w:rsidRPr="002A643D">
        <w:rPr>
          <w:rStyle w:val="StyleUnderline"/>
        </w:rPr>
        <w:t>you</w:t>
      </w:r>
      <w:r w:rsidRPr="002A643D">
        <w:t xml:space="preserve"> can </w:t>
      </w:r>
      <w:r w:rsidRPr="002A643D">
        <w:rPr>
          <w:rStyle w:val="StyleUnderline"/>
        </w:rPr>
        <w:t>do without</w:t>
      </w:r>
      <w:r w:rsidRPr="002A643D">
        <w:t xml:space="preserve"> a lot of </w:t>
      </w:r>
      <w:r w:rsidRPr="002A643D">
        <w:rPr>
          <w:rStyle w:val="StyleUnderline"/>
        </w:rPr>
        <w:t>institutional support</w:t>
      </w:r>
      <w:r w:rsidRPr="002A643D">
        <w:t xml:space="preserve">. </w:t>
      </w:r>
      <w:r w:rsidRPr="002A643D">
        <w:rPr>
          <w:rStyle w:val="StyleUnderline"/>
        </w:rPr>
        <w:t>Yet,</w:t>
      </w:r>
      <w:r w:rsidRPr="002A643D">
        <w:t xml:space="preserve"> the </w:t>
      </w:r>
      <w:r w:rsidRPr="002A643D">
        <w:rPr>
          <w:rStyle w:val="StyleUnderline"/>
          <w:highlight w:val="green"/>
        </w:rPr>
        <w:t xml:space="preserve">demarcation of the </w:t>
      </w:r>
      <w:r w:rsidRPr="002A643D">
        <w:rPr>
          <w:rStyle w:val="Emphasis"/>
          <w:highlight w:val="green"/>
        </w:rPr>
        <w:t>singular, discrete</w:t>
      </w:r>
      <w:r w:rsidRPr="002A643D">
        <w:rPr>
          <w:rStyle w:val="StyleUnderline"/>
          <w:highlight w:val="green"/>
        </w:rPr>
        <w:t xml:space="preserve"> body is non-innocent</w:t>
      </w:r>
      <w:r w:rsidRPr="002A643D">
        <w:t xml:space="preserve">, even when described in a fine resolution of particulars. </w:t>
      </w:r>
      <w:r w:rsidRPr="002A643D">
        <w:rPr>
          <w:rStyle w:val="StyleUnderline"/>
        </w:rPr>
        <w:t>It is caught</w:t>
      </w:r>
      <w:r w:rsidRPr="002A643D">
        <w:t xml:space="preserve"> up </w:t>
      </w:r>
      <w:r w:rsidRPr="002A643D">
        <w:rPr>
          <w:rStyle w:val="StyleUnderline"/>
        </w:rPr>
        <w:t>in infrastructures of individual property, wage labor, citizenship, and</w:t>
      </w:r>
      <w:r w:rsidRPr="002A643D">
        <w:t xml:space="preserve"> even </w:t>
      </w:r>
      <w:r w:rsidRPr="002A643D">
        <w:rPr>
          <w:rStyle w:val="Emphasis"/>
          <w:highlight w:val="green"/>
        </w:rPr>
        <w:t>whiteness</w:t>
      </w:r>
      <w:r w:rsidRPr="002A643D">
        <w:rPr>
          <w:highlight w:val="green"/>
        </w:rPr>
        <w:t xml:space="preserve">, </w:t>
      </w:r>
      <w:r w:rsidRPr="002A643D">
        <w:rPr>
          <w:rStyle w:val="StyleUnderline"/>
          <w:highlight w:val="green"/>
        </w:rPr>
        <w:t>infrastructures that</w:t>
      </w:r>
      <w:r w:rsidRPr="002A643D">
        <w:t xml:space="preserve">, for researchers working in relatively elite settings, </w:t>
      </w:r>
      <w:r w:rsidRPr="002A643D">
        <w:rPr>
          <w:rStyle w:val="StyleUnderline"/>
          <w:highlight w:val="green"/>
        </w:rPr>
        <w:t xml:space="preserve">tend to operate by </w:t>
      </w:r>
      <w:r w:rsidRPr="002A643D">
        <w:rPr>
          <w:rStyle w:val="Emphasis"/>
          <w:highlight w:val="green"/>
        </w:rPr>
        <w:t>obscuring</w:t>
      </w:r>
      <w:r w:rsidRPr="002A643D">
        <w:rPr>
          <w:rStyle w:val="StyleUnderline"/>
          <w:highlight w:val="green"/>
        </w:rPr>
        <w:t xml:space="preserve"> the </w:t>
      </w:r>
      <w:r w:rsidRPr="002A643D">
        <w:rPr>
          <w:rStyle w:val="Emphasis"/>
          <w:highlight w:val="green"/>
        </w:rPr>
        <w:t>support systems</w:t>
      </w:r>
      <w:r w:rsidRPr="002A643D">
        <w:t>—the transportation networks and service labor for example—</w:t>
      </w:r>
      <w:r w:rsidRPr="002A643D">
        <w:rPr>
          <w:rStyle w:val="StyleUnderline"/>
        </w:rPr>
        <w:t xml:space="preserve">that allow </w:t>
      </w:r>
      <w:proofErr w:type="gramStart"/>
      <w:r w:rsidRPr="002A643D">
        <w:rPr>
          <w:rStyle w:val="StyleUnderline"/>
        </w:rPr>
        <w:t>particular</w:t>
      </w:r>
      <w:r w:rsidRPr="002A643D">
        <w:t xml:space="preserve"> kinds</w:t>
      </w:r>
      <w:proofErr w:type="gramEnd"/>
      <w:r w:rsidRPr="002A643D">
        <w:t xml:space="preserve"> of normative </w:t>
      </w:r>
      <w:r w:rsidRPr="002A643D">
        <w:rPr>
          <w:rStyle w:val="StyleUnderline"/>
        </w:rPr>
        <w:t xml:space="preserve">bodies to appear as </w:t>
      </w:r>
      <w:r w:rsidRPr="002A643D">
        <w:t xml:space="preserve">it </w:t>
      </w:r>
      <w:r w:rsidRPr="002A643D">
        <w:rPr>
          <w:rStyle w:val="StyleUnderline"/>
        </w:rPr>
        <w:t>if they are</w:t>
      </w:r>
      <w:r w:rsidRPr="002A643D">
        <w:t xml:space="preserve"> operating as </w:t>
      </w:r>
      <w:r w:rsidRPr="002A643D">
        <w:rPr>
          <w:rStyle w:val="StyleUnderline"/>
        </w:rPr>
        <w:t>solo units</w:t>
      </w:r>
      <w:r w:rsidRPr="002A643D">
        <w:t xml:space="preserve">. Yet, </w:t>
      </w:r>
      <w:r w:rsidRPr="002A643D">
        <w:rPr>
          <w:rStyle w:val="StyleUnderline"/>
        </w:rPr>
        <w:t>non-innocent bodies are caught</w:t>
      </w:r>
      <w:r w:rsidRPr="002A643D">
        <w:t xml:space="preserve"> up </w:t>
      </w:r>
      <w:r w:rsidRPr="002A643D">
        <w:rPr>
          <w:rStyle w:val="StyleUnderline"/>
        </w:rPr>
        <w:t xml:space="preserve">in </w:t>
      </w:r>
      <w:proofErr w:type="spellStart"/>
      <w:r w:rsidRPr="002A643D">
        <w:rPr>
          <w:rStyle w:val="StyleUnderline"/>
        </w:rPr>
        <w:t xml:space="preserve">each </w:t>
      </w:r>
      <w:proofErr w:type="gramStart"/>
      <w:r w:rsidRPr="002A643D">
        <w:rPr>
          <w:rStyle w:val="StyleUnderline"/>
        </w:rPr>
        <w:t>others</w:t>
      </w:r>
      <w:proofErr w:type="spellEnd"/>
      <w:proofErr w:type="gramEnd"/>
      <w:r w:rsidRPr="002A643D">
        <w:rPr>
          <w:rStyle w:val="StyleUnderline"/>
        </w:rPr>
        <w:t xml:space="preserve"> conditions</w:t>
      </w:r>
      <w:r w:rsidRPr="002A643D">
        <w:t xml:space="preserve"> of life support and diminishment. </w:t>
      </w:r>
      <w:r w:rsidRPr="002A643D">
        <w:rPr>
          <w:rStyle w:val="StyleUnderline"/>
        </w:rPr>
        <w:t>From the epidermal schema of anti-black racism to</w:t>
      </w:r>
      <w:r w:rsidRPr="002A643D">
        <w:t xml:space="preserve"> the </w:t>
      </w:r>
      <w:proofErr w:type="spellStart"/>
      <w:r w:rsidRPr="002A643D">
        <w:rPr>
          <w:rStyle w:val="StyleUnderline"/>
          <w:highlight w:val="green"/>
        </w:rPr>
        <w:t>heteropartriarchy</w:t>
      </w:r>
      <w:proofErr w:type="spellEnd"/>
      <w:r w:rsidRPr="002A643D">
        <w:t xml:space="preserve"> of gender, </w:t>
      </w:r>
      <w:r w:rsidRPr="002A643D">
        <w:rPr>
          <w:rStyle w:val="StyleUnderline"/>
          <w:highlight w:val="green"/>
        </w:rPr>
        <w:t xml:space="preserve">bodies are already caught in painful and </w:t>
      </w:r>
      <w:r w:rsidRPr="002A643D">
        <w:rPr>
          <w:rStyle w:val="Emphasis"/>
          <w:highlight w:val="green"/>
        </w:rPr>
        <w:t>contradictory matrixes</w:t>
      </w:r>
      <w:r w:rsidRPr="002A643D">
        <w:rPr>
          <w:rStyle w:val="StyleUnderline"/>
          <w:highlight w:val="green"/>
        </w:rPr>
        <w:t xml:space="preserve"> of support and negation</w:t>
      </w:r>
      <w:r w:rsidRPr="002A643D">
        <w:t xml:space="preserve">. My livelihood requires me to take in an injury. Drinking water, I am exposed. Your gas is linked to the destruction of this territory, and hence the fish and our bodies. </w:t>
      </w:r>
      <w:r w:rsidRPr="002A643D">
        <w:rPr>
          <w:rStyle w:val="StyleUnderline"/>
        </w:rPr>
        <w:t>Embodiment is a collective binding of profoundly uneven relations of porosity to exposure</w:t>
      </w:r>
      <w:r w:rsidRPr="002A643D">
        <w:t xml:space="preserve">: </w:t>
      </w:r>
      <w:r w:rsidRPr="002A643D">
        <w:rPr>
          <w:rStyle w:val="StyleUnderline"/>
        </w:rPr>
        <w:t>my vulnerability to injury is entangled with your comfort</w:t>
      </w:r>
      <w:r w:rsidRPr="002A643D">
        <w:t xml:space="preserve">. The side effect accompanies the treatment. I am kept live even as I am being killed. At the material metabolic and chemical level, embodiment is already altered, already non-innocently embroiled in uneven violent relations of being and doing. </w:t>
      </w:r>
      <w:r w:rsidRPr="002A643D">
        <w:rPr>
          <w:rStyle w:val="StyleUnderline"/>
          <w:highlight w:val="green"/>
        </w:rPr>
        <w:t xml:space="preserve">If we accept as a </w:t>
      </w:r>
      <w:r w:rsidRPr="002A643D">
        <w:rPr>
          <w:rStyle w:val="Emphasis"/>
          <w:highlight w:val="green"/>
        </w:rPr>
        <w:t>starting point</w:t>
      </w:r>
      <w:r w:rsidRPr="002A643D">
        <w:t xml:space="preserve"> that </w:t>
      </w:r>
      <w:r w:rsidRPr="002A643D">
        <w:rPr>
          <w:rStyle w:val="StyleUnderline"/>
          <w:highlight w:val="green"/>
        </w:rPr>
        <w:t>embodiment does not provide a respite</w:t>
      </w:r>
      <w:r w:rsidRPr="002A643D">
        <w:t xml:space="preserve"> or escape from history, from infrastructures, from relations of power, if we accept that bodies cannot get you out of entanglements, then </w:t>
      </w:r>
      <w:r w:rsidRPr="002A643D">
        <w:rPr>
          <w:rStyle w:val="StyleUnderline"/>
        </w:rPr>
        <w:t xml:space="preserve">we might want to find </w:t>
      </w:r>
      <w:r w:rsidRPr="002A643D">
        <w:rPr>
          <w:rStyle w:val="Emphasis"/>
        </w:rPr>
        <w:t>alternative genealogies</w:t>
      </w:r>
      <w:r w:rsidRPr="002A643D">
        <w:rPr>
          <w:rStyle w:val="StyleUnderline"/>
        </w:rPr>
        <w:t xml:space="preserve"> for grappling with “embodiment by other means”</w:t>
      </w:r>
      <w:r w:rsidRPr="002A643D">
        <w:t xml:space="preserve"> for STS. </w:t>
      </w:r>
      <w:r w:rsidRPr="002A643D">
        <w:rPr>
          <w:rStyle w:val="StyleUnderline"/>
        </w:rPr>
        <w:t>Taking</w:t>
      </w:r>
      <w:r w:rsidRPr="002A643D">
        <w:t xml:space="preserve"> Frantz </w:t>
      </w:r>
      <w:r w:rsidRPr="002A643D">
        <w:rPr>
          <w:rStyle w:val="StyleUnderline"/>
        </w:rPr>
        <w:t>Fanon as a starting point</w:t>
      </w:r>
      <w:r w:rsidRPr="002A643D">
        <w:t xml:space="preserve"> for a decolonial STS, for example, </w:t>
      </w:r>
      <w:r w:rsidRPr="002A643D">
        <w:rPr>
          <w:rStyle w:val="StyleUnderline"/>
        </w:rPr>
        <w:t>we might begin by noticing how he navigated, and refused to disavow</w:t>
      </w:r>
      <w:r w:rsidRPr="002A643D">
        <w:t xml:space="preserve">, the </w:t>
      </w:r>
      <w:r w:rsidRPr="002A643D">
        <w:rPr>
          <w:rStyle w:val="StyleUnderline"/>
        </w:rPr>
        <w:t>contradictions making up embodiment</w:t>
      </w:r>
      <w:r w:rsidRPr="002A643D">
        <w:t>, how Fanon theorized within a set of tensions or toggles: for example, the toggle between the hopeful care for embodied difference, and the pessimistic ways bodies are already materialized in colonial and racist worlds, the toggle between medicine’s racist apprehension of pathological bodies, and the ways that bodies also exceeded those materializations (Fanon, 1963, 1965, 1967). Fanon held these tensions together beautifully in his theorizations of blackness, but also in his work theorizing how medicine and science might break with their colonial complicities. Learning from and making kin with the decolonial projects of Frantz Fanon, as well as other fields like black studies, Indigenous studies, and queer studies</w:t>
      </w:r>
      <w:r w:rsidRPr="002A643D">
        <w:rPr>
          <w:rStyle w:val="StyleUnderline"/>
        </w:rPr>
        <w:t xml:space="preserve">, a </w:t>
      </w:r>
      <w:r w:rsidRPr="002A643D">
        <w:rPr>
          <w:rStyle w:val="StyleUnderline"/>
          <w:highlight w:val="green"/>
        </w:rPr>
        <w:t>decolonial</w:t>
      </w:r>
      <w:r w:rsidRPr="002A643D">
        <w:t xml:space="preserve"> sense of </w:t>
      </w:r>
      <w:r w:rsidRPr="002A643D">
        <w:rPr>
          <w:rStyle w:val="StyleUnderline"/>
          <w:highlight w:val="green"/>
        </w:rPr>
        <w:t xml:space="preserve">embodiment might embrace Fanon’s anti-colonial call to </w:t>
      </w:r>
      <w:r w:rsidRPr="002A643D">
        <w:rPr>
          <w:rStyle w:val="Emphasis"/>
          <w:highlight w:val="green"/>
        </w:rPr>
        <w:t>become a new humanity</w:t>
      </w:r>
      <w:r w:rsidRPr="002A643D">
        <w:t xml:space="preserve">, or a new life form, one which requires destroying the version of the human that histories of deep violence have created. It is in this bundle of tension that we might fashion a politics of decolonial STS both with and against “the body.” Rerouting STS through Fanon also requires that we consider the question of </w:t>
      </w:r>
      <w:r w:rsidRPr="002A643D">
        <w:rPr>
          <w:rStyle w:val="StyleUnderline"/>
        </w:rPr>
        <w:t xml:space="preserve">what </w:t>
      </w:r>
      <w:proofErr w:type="gramStart"/>
      <w:r w:rsidRPr="002A643D">
        <w:rPr>
          <w:rStyle w:val="StyleUnderline"/>
        </w:rPr>
        <w:t>has to</w:t>
      </w:r>
      <w:proofErr w:type="gramEnd"/>
      <w:r w:rsidRPr="002A643D">
        <w:rPr>
          <w:rStyle w:val="StyleUnderline"/>
        </w:rPr>
        <w:t xml:space="preserve"> be seized, rebuilt, and dismantled</w:t>
      </w:r>
      <w:r w:rsidRPr="002A643D">
        <w:t xml:space="preserve"> to make room for decolonial potentials. </w:t>
      </w:r>
      <w:r w:rsidRPr="002A643D">
        <w:rPr>
          <w:rStyle w:val="StyleUnderline"/>
        </w:rPr>
        <w:t>White supremacy</w:t>
      </w:r>
      <w:r w:rsidRPr="002A643D">
        <w:t xml:space="preserve">? Petrochemical </w:t>
      </w:r>
      <w:r w:rsidRPr="002A643D">
        <w:rPr>
          <w:rStyle w:val="StyleUnderline"/>
        </w:rPr>
        <w:t>extraction? I am sure you have other things to nominate for destruction</w:t>
      </w:r>
      <w:r w:rsidRPr="002A643D">
        <w:t xml:space="preserve">! </w:t>
      </w:r>
      <w:r w:rsidRPr="002A643D">
        <w:rPr>
          <w:rStyle w:val="StyleUnderline"/>
        </w:rPr>
        <w:t>The individualized body</w:t>
      </w:r>
      <w:r w:rsidRPr="002A643D">
        <w:t xml:space="preserve">, as </w:t>
      </w:r>
      <w:r w:rsidRPr="002A643D">
        <w:rPr>
          <w:rStyle w:val="StyleUnderline"/>
        </w:rPr>
        <w:t>given to us by Western liberal political structures,</w:t>
      </w:r>
      <w:r w:rsidRPr="002A643D">
        <w:t xml:space="preserve"> as a container for rights, labor, risks, capital, and biological processes, </w:t>
      </w:r>
      <w:r w:rsidRPr="002A643D">
        <w:rPr>
          <w:rStyle w:val="Emphasis"/>
        </w:rPr>
        <w:t>will not do</w:t>
      </w:r>
      <w:r w:rsidRPr="002A643D">
        <w:t xml:space="preserve">. </w:t>
      </w:r>
      <w:r w:rsidRPr="002A643D">
        <w:rPr>
          <w:rStyle w:val="StyleUnderline"/>
          <w:highlight w:val="green"/>
        </w:rPr>
        <w:t>The singularized body</w:t>
      </w:r>
      <w:r w:rsidRPr="002A643D">
        <w:t xml:space="preserve"> alone </w:t>
      </w:r>
      <w:r w:rsidRPr="002A643D">
        <w:rPr>
          <w:rStyle w:val="Emphasis"/>
          <w:highlight w:val="green"/>
        </w:rPr>
        <w:t>cannot dismantle the disturbing entanglements of knowledge-making within violent infrastructures</w:t>
      </w:r>
      <w:r w:rsidRPr="002A643D">
        <w:t>. Moreover, “</w:t>
      </w:r>
      <w:r w:rsidRPr="002A643D">
        <w:rPr>
          <w:rStyle w:val="StyleUnderline"/>
        </w:rPr>
        <w:t xml:space="preserve">the body” itself </w:t>
      </w:r>
      <w:proofErr w:type="gramStart"/>
      <w:r w:rsidRPr="002A643D">
        <w:rPr>
          <w:rStyle w:val="StyleUnderline"/>
        </w:rPr>
        <w:t>is in need of</w:t>
      </w:r>
      <w:proofErr w:type="gramEnd"/>
      <w:r w:rsidRPr="002A643D">
        <w:rPr>
          <w:rStyle w:val="StyleUnderline"/>
        </w:rPr>
        <w:t xml:space="preserve"> </w:t>
      </w:r>
      <w:r w:rsidRPr="002A643D">
        <w:rPr>
          <w:rStyle w:val="Emphasis"/>
        </w:rPr>
        <w:t>dismantling</w:t>
      </w:r>
      <w:r w:rsidRPr="002A643D">
        <w:t xml:space="preserve">, if we are to stay in the toggle of recognizing violence and becoming something else.  What materializations of life and embodiment might we think with and against to confront the 21st century condition of industrial chemical </w:t>
      </w:r>
      <w:proofErr w:type="spellStart"/>
      <w:r w:rsidRPr="002A643D">
        <w:t>enfleshment</w:t>
      </w:r>
      <w:proofErr w:type="spellEnd"/>
      <w:r w:rsidRPr="002A643D">
        <w:t>? How to conjure decolonial futures, and not just accounts of bodily damage, along with the industrial chemicals that are part of us and at the same time remaking the planet</w:t>
      </w:r>
      <w:proofErr w:type="gramStart"/>
      <w:r w:rsidRPr="002A643D">
        <w:t xml:space="preserve">?  </w:t>
      </w:r>
      <w:proofErr w:type="gramEnd"/>
      <w:r w:rsidRPr="002A643D">
        <w:t>At stake in conjuring alter-embodiments is the very sense of what constitutes life and its relations. Within the biological sciences, there is no unified theory of life, even as the units of gene, body, species, and ecosystem have become so commonplace that they may appear to exist in the world itself, and not as historically particular materializations of it</w:t>
      </w:r>
      <w:proofErr w:type="gramStart"/>
      <w:r w:rsidRPr="002A643D">
        <w:t xml:space="preserve">.  </w:t>
      </w:r>
      <w:proofErr w:type="gramEnd"/>
      <w:r w:rsidRPr="002A643D">
        <w:t xml:space="preserve">Making decolonial possibilities requires retheorizing life with and against technoscientific framings. A politics of embodiment by other means might learn from and propagate politics and concepts in the toggles between </w:t>
      </w:r>
      <w:proofErr w:type="spellStart"/>
      <w:r w:rsidRPr="002A643D">
        <w:t>violences</w:t>
      </w:r>
      <w:proofErr w:type="spellEnd"/>
      <w:r w:rsidRPr="002A643D">
        <w:t xml:space="preserve"> that have already happened and the need to undo them nonetheless, between the condition of being already altered and the struggle to become otherwise in the aftermath</w:t>
      </w:r>
      <w:proofErr w:type="gramStart"/>
      <w:r w:rsidRPr="002A643D">
        <w:t xml:space="preserve">.  </w:t>
      </w:r>
      <w:proofErr w:type="gramEnd"/>
      <w:r w:rsidRPr="002A643D">
        <w:rPr>
          <w:rStyle w:val="StyleUnderline"/>
          <w:highlight w:val="green"/>
        </w:rPr>
        <w:t>We might</w:t>
      </w:r>
      <w:r w:rsidRPr="002A643D">
        <w:rPr>
          <w:rStyle w:val="StyleUnderline"/>
        </w:rPr>
        <w:t>,</w:t>
      </w:r>
      <w:r w:rsidRPr="002A643D">
        <w:t xml:space="preserve"> I suggest, </w:t>
      </w:r>
      <w:r w:rsidRPr="002A643D">
        <w:rPr>
          <w:rStyle w:val="StyleUnderline"/>
          <w:highlight w:val="green"/>
        </w:rPr>
        <w:t xml:space="preserve">call this alter-embodiment </w:t>
      </w:r>
      <w:proofErr w:type="spellStart"/>
      <w:r w:rsidRPr="002A643D">
        <w:rPr>
          <w:rStyle w:val="Emphasis"/>
          <w:highlight w:val="green"/>
        </w:rPr>
        <w:t>alterlife</w:t>
      </w:r>
      <w:proofErr w:type="spellEnd"/>
      <w:r w:rsidRPr="002A643D">
        <w:rPr>
          <w:rStyle w:val="Emphasis"/>
        </w:rPr>
        <w:t>—</w:t>
      </w:r>
      <w:r w:rsidRPr="002A643D">
        <w:rPr>
          <w:rStyle w:val="StyleUnderline"/>
        </w:rPr>
        <w:t xml:space="preserve">a state of already having been altered by environmental violence </w:t>
      </w:r>
      <w:r w:rsidRPr="002A643D">
        <w:rPr>
          <w:rStyle w:val="StyleUnderline"/>
          <w:highlight w:val="green"/>
        </w:rPr>
        <w:t>that is</w:t>
      </w:r>
      <w:r w:rsidRPr="002A643D">
        <w:rPr>
          <w:rStyle w:val="StyleUnderline"/>
        </w:rPr>
        <w:t xml:space="preserve"> nonetheless </w:t>
      </w:r>
      <w:r w:rsidRPr="002A643D">
        <w:rPr>
          <w:rStyle w:val="StyleUnderline"/>
          <w:highlight w:val="green"/>
        </w:rPr>
        <w:t xml:space="preserve">a capacity to </w:t>
      </w:r>
      <w:r w:rsidRPr="002A643D">
        <w:rPr>
          <w:rStyle w:val="Emphasis"/>
          <w:highlight w:val="green"/>
        </w:rPr>
        <w:t>become something else</w:t>
      </w:r>
      <w:r w:rsidRPr="002A643D">
        <w:t xml:space="preserve">. The concept of </w:t>
      </w:r>
      <w:proofErr w:type="spellStart"/>
      <w:r w:rsidRPr="002A643D">
        <w:t>alterlife</w:t>
      </w:r>
      <w:proofErr w:type="spellEnd"/>
      <w:r w:rsidRPr="002A643D">
        <w:t xml:space="preserve"> is forged in recognition of the realities of large-scale and everyday environmental violence. </w:t>
      </w:r>
      <w:proofErr w:type="spellStart"/>
      <w:r w:rsidRPr="002A643D">
        <w:rPr>
          <w:rStyle w:val="StyleUnderline"/>
        </w:rPr>
        <w:t>Alterlife</w:t>
      </w:r>
      <w:proofErr w:type="spellEnd"/>
      <w:r w:rsidRPr="002A643D">
        <w:rPr>
          <w:rStyle w:val="StyleUnderline"/>
        </w:rPr>
        <w:t xml:space="preserve"> is not waiting for the apocalypse –apocalypses of many kinds have already </w:t>
      </w:r>
      <w:proofErr w:type="gramStart"/>
      <w:r w:rsidRPr="002A643D">
        <w:rPr>
          <w:rStyle w:val="StyleUnderline"/>
        </w:rPr>
        <w:t>happened</w:t>
      </w:r>
      <w:r w:rsidRPr="002A643D">
        <w:t>,</w:t>
      </w:r>
      <w:proofErr w:type="gramEnd"/>
      <w:r w:rsidRPr="002A643D">
        <w:t xml:space="preserve"> livable worlds keep being snatched away.  </w:t>
      </w:r>
      <w:proofErr w:type="spellStart"/>
      <w:r w:rsidRPr="002A643D">
        <w:t>Alterlife</w:t>
      </w:r>
      <w:proofErr w:type="spellEnd"/>
      <w:r w:rsidRPr="002A643D">
        <w:t xml:space="preserve"> resides in what Frantz Fanon called “an atmosphere of certain uncertainty” (Frantz Fanon, 1967, p. 109)</w:t>
      </w:r>
      <w:proofErr w:type="gramStart"/>
      <w:r w:rsidRPr="002A643D">
        <w:t xml:space="preserve">.  </w:t>
      </w:r>
      <w:proofErr w:type="gramEnd"/>
      <w:r w:rsidRPr="002A643D">
        <w:rPr>
          <w:rStyle w:val="StyleUnderline"/>
        </w:rPr>
        <w:t xml:space="preserve">It </w:t>
      </w:r>
      <w:r w:rsidRPr="002A643D">
        <w:rPr>
          <w:rStyle w:val="StyleUnderline"/>
          <w:highlight w:val="green"/>
        </w:rPr>
        <w:t xml:space="preserve">is a condition that is shared, but </w:t>
      </w:r>
      <w:r w:rsidRPr="002A643D">
        <w:rPr>
          <w:rStyle w:val="Emphasis"/>
          <w:highlight w:val="green"/>
        </w:rPr>
        <w:t>unevenly so</w:t>
      </w:r>
      <w:r w:rsidRPr="002A643D">
        <w:rPr>
          <w:rStyle w:val="Emphasis"/>
        </w:rPr>
        <w:t>;</w:t>
      </w:r>
      <w:r w:rsidRPr="002A643D">
        <w:rPr>
          <w:rStyle w:val="StyleUnderline"/>
        </w:rPr>
        <w:t xml:space="preserve"> </w:t>
      </w:r>
      <w:r w:rsidRPr="002A643D">
        <w:t xml:space="preserve">it divides us as much as binds us. I have come to </w:t>
      </w:r>
      <w:proofErr w:type="spellStart"/>
      <w:r w:rsidRPr="002A643D">
        <w:t>alterlife</w:t>
      </w:r>
      <w:proofErr w:type="spellEnd"/>
      <w:r w:rsidRPr="002A643D">
        <w:t xml:space="preserve"> while studying chemical violence on the Great Lakes, as industrial chemicals deliver concentrated injury and premature death to Indigenous, </w:t>
      </w:r>
      <w:proofErr w:type="gramStart"/>
      <w:r w:rsidRPr="002A643D">
        <w:t>black</w:t>
      </w:r>
      <w:proofErr w:type="gramEnd"/>
      <w:r w:rsidRPr="002A643D">
        <w:t xml:space="preserve"> and poor communities already living in hostile conditions. The Great Lakes were the portal to the colonial conquest of Canada, and in the twentieth century the lower Great Lakes became rimmed by the industrial exuberance of car manufacture and petrochemical refining, more recently giving way to histories of deindustrialization and abandonment. The Great Lakes are a jurisdictional patchwork, cut up by two settler nations, over one-hundred-forty-five Indigenous territories, two provinces, and eight states. Overwhelmingly the Great Lakes are governed by a permission to pollute regulatory regime and our data about emissions are self-reported by industry. A legacy of persistent industrial chemicals has spread ubiquitously across the region. In the aftermath, environmental researchers gather the evidence of the damage in bodies. </w:t>
      </w:r>
      <w:proofErr w:type="spellStart"/>
      <w:r w:rsidRPr="002A643D">
        <w:t>Alterlife</w:t>
      </w:r>
      <w:proofErr w:type="spellEnd"/>
      <w:r w:rsidRPr="002A643D">
        <w:t xml:space="preserve"> has become a political concern for me as I live in Toronto, on Lake Ontario, on Anishinaabe and Haudenosaunee territories, and in Canada, a settler colonial and </w:t>
      </w:r>
      <w:proofErr w:type="spellStart"/>
      <w:r w:rsidRPr="002A643D">
        <w:t>petro</w:t>
      </w:r>
      <w:proofErr w:type="spellEnd"/>
      <w:r w:rsidRPr="002A643D">
        <w:t xml:space="preserve">-extraction state. The question of </w:t>
      </w:r>
      <w:proofErr w:type="spellStart"/>
      <w:r w:rsidRPr="002A643D">
        <w:t>alterlife</w:t>
      </w:r>
      <w:proofErr w:type="spellEnd"/>
      <w:r w:rsidRPr="002A643D">
        <w:t xml:space="preserve"> is shaped by a sense of political and personal responsibilities, to the Great Lakes region, to its water and land, to histories, and to my own position as a white skinned Métis person originally from Winnipeg with responsibilities to my complicities in settler colonialism and whiteness as well as to histories and current activations of Indigeneity. </w:t>
      </w:r>
      <w:proofErr w:type="gramStart"/>
      <w:r w:rsidRPr="002A643D">
        <w:t>So</w:t>
      </w:r>
      <w:proofErr w:type="gramEnd"/>
      <w:r w:rsidRPr="002A643D">
        <w:t xml:space="preserve"> I recognize that </w:t>
      </w:r>
      <w:proofErr w:type="spellStart"/>
      <w:r w:rsidRPr="002A643D">
        <w:t>alterlife</w:t>
      </w:r>
      <w:proofErr w:type="spellEnd"/>
      <w:r w:rsidRPr="002A643D">
        <w:t xml:space="preserve"> for me is partially biographical and emplaced in North American particularities. </w:t>
      </w:r>
      <w:proofErr w:type="spellStart"/>
      <w:r w:rsidRPr="002A643D">
        <w:t>Alterlife</w:t>
      </w:r>
      <w:proofErr w:type="spellEnd"/>
      <w:r w:rsidRPr="002A643D">
        <w:t xml:space="preserve"> is a concern as my neighbors are bodies of water that hold 21% of the worlds fresh surface water, and 84% of North America’s.2 While what you might mostly see in the media about Canada these days are photos of handsome Justin Trudeau, on the ground a Canadian neoliberal managerial governance combined with capitalist settler colonial extraction have formed a potent environmentally violent and even genocidal mix which expresses itself in the pollution of the Great Lakes. Around my home is a surge of environmental, reproductive justice and anti-colonial activism focused on the water that my sense of alter-embodiment learns from and aspires to collaborate with. I want to pause here and point out a shift in the way I have posed the research question of alter-embodiment</w:t>
      </w:r>
      <w:proofErr w:type="gramStart"/>
      <w:r w:rsidRPr="002A643D">
        <w:t xml:space="preserve">.  </w:t>
      </w:r>
      <w:proofErr w:type="gramEnd"/>
      <w:r w:rsidRPr="002A643D">
        <w:t xml:space="preserve">In the past, I have typically approached histories of environmental and reproductive practices by </w:t>
      </w:r>
      <w:proofErr w:type="gramStart"/>
      <w:r w:rsidRPr="002A643D">
        <w:t>asking:</w:t>
      </w:r>
      <w:proofErr w:type="gramEnd"/>
      <w:r w:rsidRPr="002A643D">
        <w:t xml:space="preserve"> how do activist practices mobilize bodies in order to create alternative materializations of bodies. Or put more simply: how do </w:t>
      </w:r>
      <w:proofErr w:type="gramStart"/>
      <w:r w:rsidRPr="002A643D">
        <w:t>particular practices</w:t>
      </w:r>
      <w:proofErr w:type="gramEnd"/>
      <w:r w:rsidRPr="002A643D">
        <w:t xml:space="preserve"> materialize particular modes of being?  How does doing materialize being? Tonight, I want to play with the question of embodied knowledge from the opposite direction, going from being to doing</w:t>
      </w:r>
      <w:proofErr w:type="gramStart"/>
      <w:r w:rsidRPr="002A643D">
        <w:t xml:space="preserve">.  </w:t>
      </w:r>
      <w:proofErr w:type="gramEnd"/>
      <w:r w:rsidRPr="002A643D">
        <w:t xml:space="preserve">I want to start with creating </w:t>
      </w:r>
      <w:r w:rsidRPr="002A643D">
        <w:rPr>
          <w:rStyle w:val="StyleUnderline"/>
        </w:rPr>
        <w:t>alter-embodiments</w:t>
      </w:r>
      <w:r w:rsidRPr="002A643D">
        <w:t xml:space="preserve">, alter-objects of care–even if only conjecturally –that </w:t>
      </w:r>
      <w:r w:rsidRPr="002A643D">
        <w:rPr>
          <w:rStyle w:val="Emphasis"/>
          <w:highlight w:val="green"/>
        </w:rPr>
        <w:t>call in our complicities</w:t>
      </w:r>
      <w:r w:rsidRPr="002A643D">
        <w:t xml:space="preserve">, that </w:t>
      </w:r>
      <w:r w:rsidRPr="002A643D">
        <w:rPr>
          <w:rStyle w:val="StyleUnderline"/>
        </w:rPr>
        <w:t>require less-violent practices</w:t>
      </w:r>
      <w:r w:rsidRPr="002A643D">
        <w:t xml:space="preserve">, that </w:t>
      </w:r>
      <w:r w:rsidRPr="002A643D">
        <w:rPr>
          <w:rStyle w:val="Emphasis"/>
          <w:highlight w:val="green"/>
        </w:rPr>
        <w:t>require different worlds</w:t>
      </w:r>
      <w:r w:rsidRPr="002A643D">
        <w:t xml:space="preserve">. I want to think with you about tactically moving from being to doing–calling forth alter-embodiments, alter-being, or what I am calling here alter-life. Calling forth new life forms is a work in progress, and from the start has been made with students and friends, </w:t>
      </w:r>
      <w:proofErr w:type="gramStart"/>
      <w:r w:rsidRPr="002A643D">
        <w:t>activists</w:t>
      </w:r>
      <w:proofErr w:type="gramEnd"/>
      <w:r w:rsidRPr="002A643D">
        <w:t xml:space="preserve"> and artists.3 </w:t>
      </w:r>
      <w:proofErr w:type="spellStart"/>
      <w:r w:rsidRPr="002A643D">
        <w:t>Alterlife</w:t>
      </w:r>
      <w:proofErr w:type="spellEnd"/>
      <w:r w:rsidRPr="002A643D">
        <w:t xml:space="preserve"> is just one attempt at conjuring alter-embodiment with a particular STS inflection and in solidarity with the vast labors of reproductive and environmental justice, especially on the Great Lakes. With </w:t>
      </w:r>
      <w:proofErr w:type="spellStart"/>
      <w:r w:rsidRPr="002A643D">
        <w:t>alterlife</w:t>
      </w:r>
      <w:proofErr w:type="spellEnd"/>
      <w:r w:rsidRPr="002A643D">
        <w:t xml:space="preserve">, and thinking back to Fanon as a guide, I want to draw out for you three of the political dimensions toggling within </w:t>
      </w:r>
      <w:proofErr w:type="spellStart"/>
      <w:r w:rsidRPr="002A643D">
        <w:t>alterlife</w:t>
      </w:r>
      <w:proofErr w:type="spellEnd"/>
      <w:proofErr w:type="gramStart"/>
      <w:r w:rsidRPr="002A643D">
        <w:t xml:space="preserve">.  </w:t>
      </w:r>
      <w:proofErr w:type="gramEnd"/>
      <w:r w:rsidRPr="002A643D">
        <w:t xml:space="preserve">First, </w:t>
      </w:r>
      <w:proofErr w:type="spellStart"/>
      <w:r w:rsidRPr="002A643D">
        <w:rPr>
          <w:rStyle w:val="StyleUnderline"/>
        </w:rPr>
        <w:t>Alterlife</w:t>
      </w:r>
      <w:proofErr w:type="spellEnd"/>
      <w:r w:rsidRPr="002A643D">
        <w:rPr>
          <w:rStyle w:val="StyleUnderline"/>
        </w:rPr>
        <w:t xml:space="preserve"> is about a politics of </w:t>
      </w:r>
      <w:r w:rsidRPr="002A643D">
        <w:rPr>
          <w:rStyle w:val="Emphasis"/>
        </w:rPr>
        <w:t>entanglement</w:t>
      </w:r>
      <w:r w:rsidRPr="002A643D">
        <w:t xml:space="preserve">, kinship, and responsibility.4 The entanglements making up </w:t>
      </w:r>
      <w:proofErr w:type="spellStart"/>
      <w:r w:rsidRPr="002A643D">
        <w:t>alterlife</w:t>
      </w:r>
      <w:proofErr w:type="spellEnd"/>
      <w:r w:rsidRPr="002A643D">
        <w:t xml:space="preserve"> are not just the symbiosis of multispecies being, but the material enmeshments with chemical exposures: these exposures include pollution as we might habitually think of it, but also the molecular manifestations of stress from living in assaulting racist conditions, and the inhalation of war dusts that extend the violence of bombing into the very act of breathing. </w:t>
      </w:r>
      <w:r w:rsidRPr="002A643D">
        <w:rPr>
          <w:rStyle w:val="StyleUnderline"/>
        </w:rPr>
        <w:t>No single person</w:t>
      </w:r>
      <w:r w:rsidRPr="002A643D">
        <w:t xml:space="preserve"> on this planet </w:t>
      </w:r>
      <w:r w:rsidRPr="002A643D">
        <w:rPr>
          <w:rStyle w:val="StyleUnderline"/>
        </w:rPr>
        <w:t xml:space="preserve">escapes </w:t>
      </w:r>
      <w:proofErr w:type="spellStart"/>
      <w:r w:rsidRPr="002A643D">
        <w:rPr>
          <w:rStyle w:val="StyleUnderline"/>
        </w:rPr>
        <w:t>enfleshments</w:t>
      </w:r>
      <w:proofErr w:type="spellEnd"/>
      <w:r w:rsidRPr="002A643D">
        <w:rPr>
          <w:rStyle w:val="StyleUnderline"/>
        </w:rPr>
        <w:t xml:space="preserve"> with exposures, even as their violent effects are profoundly concentrated in hotspots of hostility, and even as many of us here </w:t>
      </w:r>
      <w:proofErr w:type="gramStart"/>
      <w:r w:rsidRPr="002A643D">
        <w:rPr>
          <w:rStyle w:val="StyleUnderline"/>
        </w:rPr>
        <w:t>live in</w:t>
      </w:r>
      <w:proofErr w:type="gramEnd"/>
      <w:r w:rsidRPr="002A643D">
        <w:rPr>
          <w:rStyle w:val="StyleUnderline"/>
        </w:rPr>
        <w:t xml:space="preserve"> conditions of dense privilege that encourage a willful ignoring of these tentacles of violence</w:t>
      </w:r>
      <w:r w:rsidRPr="002A643D">
        <w:t xml:space="preserve">. </w:t>
      </w:r>
      <w:proofErr w:type="spellStart"/>
      <w:r w:rsidRPr="002A643D">
        <w:rPr>
          <w:rStyle w:val="StyleUnderline"/>
        </w:rPr>
        <w:t>Alterlife</w:t>
      </w:r>
      <w:proofErr w:type="spellEnd"/>
      <w:r w:rsidRPr="002A643D">
        <w:rPr>
          <w:rStyle w:val="StyleUnderline"/>
        </w:rPr>
        <w:t xml:space="preserve">, as a becoming with exposures, exists in the profoundly uneven and interdependent distribution of life chances. </w:t>
      </w:r>
      <w:r w:rsidRPr="002A643D">
        <w:rPr>
          <w:rStyle w:val="StyleUnderline"/>
          <w:highlight w:val="green"/>
        </w:rPr>
        <w:t xml:space="preserve">Those of us </w:t>
      </w:r>
      <w:r w:rsidRPr="002A643D">
        <w:rPr>
          <w:rStyle w:val="Emphasis"/>
          <w:highlight w:val="green"/>
        </w:rPr>
        <w:t>who benefit from whiteness</w:t>
      </w:r>
      <w:r w:rsidRPr="002A643D">
        <w:rPr>
          <w:rStyle w:val="StyleUnderline"/>
          <w:highlight w:val="green"/>
        </w:rPr>
        <w:t xml:space="preserve"> have much work to do in </w:t>
      </w:r>
      <w:r w:rsidRPr="002A643D">
        <w:rPr>
          <w:rStyle w:val="Emphasis"/>
          <w:highlight w:val="green"/>
        </w:rPr>
        <w:t xml:space="preserve">calling forth </w:t>
      </w:r>
      <w:proofErr w:type="spellStart"/>
      <w:r w:rsidRPr="002A643D">
        <w:rPr>
          <w:rStyle w:val="Emphasis"/>
          <w:highlight w:val="green"/>
        </w:rPr>
        <w:t>alterlife</w:t>
      </w:r>
      <w:proofErr w:type="spellEnd"/>
      <w:r w:rsidRPr="002A643D">
        <w:rPr>
          <w:rStyle w:val="StyleUnderline"/>
        </w:rPr>
        <w:t xml:space="preserve">, not least of which is the responsibility to </w:t>
      </w:r>
      <w:r w:rsidRPr="002A643D">
        <w:rPr>
          <w:rStyle w:val="Emphasis"/>
        </w:rPr>
        <w:t>dismantle the work</w:t>
      </w:r>
      <w:r w:rsidRPr="002A643D">
        <w:rPr>
          <w:rStyle w:val="StyleUnderline"/>
        </w:rPr>
        <w:t xml:space="preserve"> of whiteness</w:t>
      </w:r>
      <w:r w:rsidRPr="002A643D">
        <w:t xml:space="preserve"> in the sciences and </w:t>
      </w:r>
      <w:r w:rsidRPr="002A643D">
        <w:rPr>
          <w:rStyle w:val="StyleUnderline"/>
        </w:rPr>
        <w:t>in the institutions</w:t>
      </w:r>
      <w:r w:rsidRPr="002A643D">
        <w:t xml:space="preserve"> that </w:t>
      </w:r>
      <w:r w:rsidRPr="002A643D">
        <w:rPr>
          <w:rStyle w:val="StyleUnderline"/>
        </w:rPr>
        <w:t>we inhabit that are often densely enriched by capitalist, colonial, and racist systems</w:t>
      </w:r>
      <w:r w:rsidRPr="002A643D">
        <w:t xml:space="preserve">. </w:t>
      </w:r>
      <w:r w:rsidRPr="002A643D">
        <w:rPr>
          <w:rStyle w:val="Emphasis"/>
          <w:highlight w:val="green"/>
        </w:rPr>
        <w:t>No matter who you are</w:t>
      </w:r>
      <w:r w:rsidRPr="002A643D">
        <w:t xml:space="preserve"> –even if you’re just trying to get by –</w:t>
      </w:r>
      <w:r w:rsidRPr="002A643D">
        <w:rPr>
          <w:rStyle w:val="StyleUnderline"/>
        </w:rPr>
        <w:t>quotidian and humble complicities are entangled with the very acts of sheltering, eating, cleaning, and surviving that are in turn knotted to a cacophony of consumption and harms within supply chain capitalism, and tied to discard systems built into objects, tethering ordinary survival to the continual spewing of injury</w:t>
      </w:r>
      <w:r w:rsidRPr="002A643D">
        <w:t xml:space="preserve">. Our </w:t>
      </w:r>
      <w:r w:rsidRPr="002A643D">
        <w:rPr>
          <w:rStyle w:val="StyleUnderline"/>
        </w:rPr>
        <w:t>relations are not just supportive. They can also be injurious and toxic</w:t>
      </w:r>
      <w:r w:rsidRPr="002A643D">
        <w:t xml:space="preserve"> to each other. Vanessa </w:t>
      </w:r>
      <w:proofErr w:type="spellStart"/>
      <w:r w:rsidRPr="002A643D">
        <w:t>Agard</w:t>
      </w:r>
      <w:proofErr w:type="spellEnd"/>
      <w:r w:rsidRPr="002A643D">
        <w:t>-Jones calls this “chemical kinship” (</w:t>
      </w:r>
      <w:proofErr w:type="spellStart"/>
      <w:r w:rsidRPr="002A643D">
        <w:t>Agard</w:t>
      </w:r>
      <w:proofErr w:type="spellEnd"/>
      <w:r w:rsidRPr="002A643D">
        <w:t xml:space="preserve">-Jones, 2013; Vanessa </w:t>
      </w:r>
      <w:proofErr w:type="spellStart"/>
      <w:r w:rsidRPr="002A643D">
        <w:t>Agard</w:t>
      </w:r>
      <w:proofErr w:type="spellEnd"/>
      <w:r w:rsidRPr="002A643D">
        <w:t>-Jones, 2014</w:t>
      </w:r>
      <w:proofErr w:type="gramStart"/>
      <w:r w:rsidRPr="002A643D">
        <w:t>).Thus</w:t>
      </w:r>
      <w:proofErr w:type="gramEnd"/>
      <w:r w:rsidRPr="002A643D">
        <w:t xml:space="preserve">, </w:t>
      </w:r>
      <w:r w:rsidRPr="002A643D">
        <w:rPr>
          <w:rStyle w:val="Emphasis"/>
          <w:highlight w:val="green"/>
        </w:rPr>
        <w:t xml:space="preserve">a crucial aspect of calling forth </w:t>
      </w:r>
      <w:proofErr w:type="spellStart"/>
      <w:r w:rsidRPr="002A643D">
        <w:rPr>
          <w:rStyle w:val="Emphasis"/>
          <w:highlight w:val="green"/>
        </w:rPr>
        <w:t>alterlife</w:t>
      </w:r>
      <w:proofErr w:type="spellEnd"/>
      <w:r w:rsidRPr="002A643D">
        <w:rPr>
          <w:rStyle w:val="Emphasis"/>
          <w:highlight w:val="green"/>
        </w:rPr>
        <w:t xml:space="preserve"> is that it is about an understanding of oneself,</w:t>
      </w:r>
      <w:r w:rsidRPr="002A643D">
        <w:rPr>
          <w:rStyle w:val="Emphasis"/>
        </w:rPr>
        <w:t xml:space="preserve"> the researcher, </w:t>
      </w:r>
      <w:r w:rsidRPr="002A643D">
        <w:rPr>
          <w:rStyle w:val="Emphasis"/>
          <w:highlight w:val="green"/>
        </w:rPr>
        <w:t>in kinships with beings “of politics and care</w:t>
      </w:r>
      <w:r w:rsidRPr="002A643D">
        <w:t xml:space="preserve">” (Puig de la </w:t>
      </w:r>
      <w:proofErr w:type="spellStart"/>
      <w:r w:rsidRPr="002A643D">
        <w:t>Bellacasa</w:t>
      </w:r>
      <w:proofErr w:type="spellEnd"/>
      <w:r w:rsidRPr="002A643D">
        <w:t xml:space="preserve">, 2011). </w:t>
      </w:r>
      <w:r w:rsidRPr="002A643D">
        <w:rPr>
          <w:rStyle w:val="StyleUnderline"/>
        </w:rPr>
        <w:t xml:space="preserve">Attention to </w:t>
      </w:r>
      <w:proofErr w:type="spellStart"/>
      <w:r w:rsidRPr="002A643D">
        <w:rPr>
          <w:rStyle w:val="StyleUnderline"/>
        </w:rPr>
        <w:t>alterlife</w:t>
      </w:r>
      <w:proofErr w:type="spellEnd"/>
      <w:r w:rsidRPr="002A643D">
        <w:rPr>
          <w:rStyle w:val="StyleUnderline"/>
        </w:rPr>
        <w:t xml:space="preserve"> asks, </w:t>
      </w:r>
      <w:r w:rsidRPr="002A643D">
        <w:rPr>
          <w:rStyle w:val="Emphasis"/>
        </w:rPr>
        <w:t>not for a politics of fixing</w:t>
      </w:r>
      <w:r w:rsidRPr="002A643D">
        <w:rPr>
          <w:rStyle w:val="StyleUnderline"/>
        </w:rPr>
        <w:t xml:space="preserve"> the other</w:t>
      </w:r>
      <w:r w:rsidRPr="002A643D">
        <w:t xml:space="preserve">, </w:t>
      </w:r>
      <w:r w:rsidRPr="002A643D">
        <w:rPr>
          <w:rStyle w:val="StyleUnderline"/>
        </w:rPr>
        <w:t>but in the words of</w:t>
      </w:r>
      <w:r w:rsidRPr="002A643D">
        <w:t xml:space="preserve"> Fred </w:t>
      </w:r>
      <w:r w:rsidRPr="002A643D">
        <w:rPr>
          <w:rStyle w:val="StyleUnderline"/>
        </w:rPr>
        <w:t>Moten,</w:t>
      </w:r>
      <w:r w:rsidRPr="002A643D">
        <w:t xml:space="preserve"> “</w:t>
      </w:r>
      <w:r w:rsidRPr="002A643D">
        <w:rPr>
          <w:rStyle w:val="StyleUnderline"/>
        </w:rPr>
        <w:t xml:space="preserve">your recognition that it’s fucked up for you, in the same way that we’ve already recognized that it’s fucked up for us. I don’t need your help. I just need you to recognize that this shit is </w:t>
      </w:r>
      <w:r w:rsidRPr="002A643D">
        <w:rPr>
          <w:rStyle w:val="Emphasis"/>
        </w:rPr>
        <w:t>killing you too, however much more softly</w:t>
      </w:r>
      <w:r w:rsidRPr="002A643D">
        <w:t xml:space="preserve">” (Harney &amp; Moten, 2013, p. 140-1). </w:t>
      </w:r>
      <w:r w:rsidRPr="002A643D">
        <w:rPr>
          <w:rStyle w:val="StyleUnderline"/>
        </w:rPr>
        <w:t xml:space="preserve">Within the condition of </w:t>
      </w:r>
      <w:proofErr w:type="spellStart"/>
      <w:r w:rsidRPr="002A643D">
        <w:rPr>
          <w:rStyle w:val="StyleUnderline"/>
        </w:rPr>
        <w:t>alterlife</w:t>
      </w:r>
      <w:proofErr w:type="spellEnd"/>
      <w:r w:rsidRPr="002A643D">
        <w:rPr>
          <w:rStyle w:val="StyleUnderline"/>
        </w:rPr>
        <w:t xml:space="preserve"> the potential for political </w:t>
      </w:r>
      <w:r w:rsidRPr="002A643D">
        <w:rPr>
          <w:rStyle w:val="Emphasis"/>
        </w:rPr>
        <w:t>kinship and alter-relations</w:t>
      </w:r>
      <w:r w:rsidRPr="002A643D">
        <w:rPr>
          <w:rStyle w:val="StyleUnderline"/>
        </w:rPr>
        <w:t xml:space="preserve"> comes out of the recognition of your </w:t>
      </w:r>
      <w:r w:rsidRPr="002A643D">
        <w:rPr>
          <w:rStyle w:val="Emphasis"/>
        </w:rPr>
        <w:t>imbrications in the tangle supports and harms</w:t>
      </w:r>
      <w:proofErr w:type="gramStart"/>
      <w:r w:rsidRPr="002A643D">
        <w:t xml:space="preserve">.  </w:t>
      </w:r>
      <w:proofErr w:type="gramEnd"/>
      <w:r w:rsidRPr="002A643D">
        <w:t xml:space="preserve">Second, with </w:t>
      </w:r>
      <w:proofErr w:type="spellStart"/>
      <w:r w:rsidRPr="002A643D">
        <w:t>alterlife</w:t>
      </w:r>
      <w:proofErr w:type="spellEnd"/>
      <w:r w:rsidRPr="002A643D">
        <w:t xml:space="preserve"> I am trying to think with and against technoscientific materializations of embodiment and chemical exposures. </w:t>
      </w:r>
      <w:r w:rsidRPr="002A643D">
        <w:rPr>
          <w:rStyle w:val="StyleUnderline"/>
        </w:rPr>
        <w:t>I want to push back against the framings of injured, disturbed, or “abnormal” life</w:t>
      </w:r>
      <w:r w:rsidRPr="002A643D">
        <w:t xml:space="preserve"> in scientific fields such as ecology, toxicology, and epigenetics –</w:t>
      </w:r>
      <w:r w:rsidRPr="002A643D">
        <w:rPr>
          <w:rStyle w:val="StyleUnderline"/>
        </w:rPr>
        <w:t xml:space="preserve">what we might call </w:t>
      </w:r>
      <w:r w:rsidRPr="002A643D">
        <w:rPr>
          <w:rStyle w:val="Emphasis"/>
        </w:rPr>
        <w:t>damaged-based research</w:t>
      </w:r>
      <w:r w:rsidRPr="002A643D">
        <w:t xml:space="preserve">. With </w:t>
      </w:r>
      <w:proofErr w:type="spellStart"/>
      <w:r w:rsidRPr="002A643D">
        <w:t>alterlife</w:t>
      </w:r>
      <w:proofErr w:type="spellEnd"/>
      <w:r w:rsidRPr="002A643D">
        <w:t xml:space="preserve">, I want to push back </w:t>
      </w:r>
      <w:r w:rsidRPr="002A643D">
        <w:rPr>
          <w:rStyle w:val="StyleUnderline"/>
        </w:rPr>
        <w:t xml:space="preserve">on the </w:t>
      </w:r>
      <w:r w:rsidRPr="002A643D">
        <w:rPr>
          <w:rStyle w:val="Emphasis"/>
        </w:rPr>
        <w:t>eugenic residual</w:t>
      </w:r>
      <w:r w:rsidRPr="002A643D">
        <w:rPr>
          <w:rStyle w:val="StyleUnderline"/>
        </w:rPr>
        <w:t xml:space="preserve"> that calculates lives worth living, deviant lives, risky lives, unproductive lives, and killable lives. </w:t>
      </w:r>
      <w:r w:rsidRPr="002A643D">
        <w:t xml:space="preserve">The work of Carla </w:t>
      </w:r>
      <w:proofErr w:type="spellStart"/>
      <w:r w:rsidRPr="002A643D">
        <w:t>Hustak</w:t>
      </w:r>
      <w:proofErr w:type="spellEnd"/>
      <w:r w:rsidRPr="002A643D">
        <w:t xml:space="preserve"> has brought home to me just how deeply entwined eugenics has been in the history of progressive and even feminist scientific projects (</w:t>
      </w:r>
      <w:proofErr w:type="spellStart"/>
      <w:r w:rsidRPr="002A643D">
        <w:t>Hustak</w:t>
      </w:r>
      <w:proofErr w:type="spellEnd"/>
      <w:r w:rsidRPr="002A643D">
        <w:t xml:space="preserve">, 2010). Thus, in materializing </w:t>
      </w:r>
      <w:proofErr w:type="spellStart"/>
      <w:r w:rsidRPr="002A643D">
        <w:t>alterlife</w:t>
      </w:r>
      <w:proofErr w:type="spellEnd"/>
      <w:r w:rsidRPr="002A643D">
        <w:t xml:space="preserve">, I am collaborating with and pushing back against scientific understandings of damaged lives in environmental violence. Let me give you one example. Epigenetic ways of investigating chemical exposures render legible (and erase) environmental violence by tracking damage in bodies, with a tight focus on biochemical </w:t>
      </w:r>
      <w:proofErr w:type="spellStart"/>
      <w:r w:rsidRPr="002A643D">
        <w:t>micrological</w:t>
      </w:r>
      <w:proofErr w:type="spellEnd"/>
      <w:r w:rsidRPr="002A643D">
        <w:t xml:space="preserve"> processes. In environmental epigenetic, which focuses </w:t>
      </w:r>
      <w:proofErr w:type="gramStart"/>
      <w:r w:rsidRPr="002A643D">
        <w:t>in</w:t>
      </w:r>
      <w:proofErr w:type="gramEnd"/>
      <w:r w:rsidRPr="002A643D">
        <w:t xml:space="preserve"> excruciating detail how, in mice and rats, Endocrine Disruptive Chemicals like PCBs can substitute in for molecules like estrogen or thyroid that act as transcription factors modulating the expression of target genes during critical developmental periods (such as the prenatally) when DNA methylation patterns are being established, thereby altering the neurological, metabolic, and sexual development of bodies. Such findings in rats and mice are compared with epidemiological studies in humans that show associations between the presence of metabolites of toxic chemicals, epigenetic biomarkers, and findings on cognitive tests, or diagnoses of autism, asthma, </w:t>
      </w:r>
      <w:proofErr w:type="gramStart"/>
      <w:r w:rsidRPr="002A643D">
        <w:t>diabetes</w:t>
      </w:r>
      <w:proofErr w:type="gramEnd"/>
      <w:r w:rsidRPr="002A643D">
        <w:t xml:space="preserve"> or obesity. </w:t>
      </w:r>
      <w:r w:rsidRPr="002A643D">
        <w:rPr>
          <w:rStyle w:val="StyleUnderline"/>
        </w:rPr>
        <w:t xml:space="preserve">Focused on collecting the </w:t>
      </w:r>
      <w:r w:rsidRPr="002A643D">
        <w:rPr>
          <w:rStyle w:val="Emphasis"/>
        </w:rPr>
        <w:t>data of damage</w:t>
      </w:r>
      <w:r w:rsidRPr="002A643D">
        <w:t xml:space="preserve">, </w:t>
      </w:r>
      <w:r w:rsidRPr="002A643D">
        <w:rPr>
          <w:rStyle w:val="StyleUnderline"/>
        </w:rPr>
        <w:t xml:space="preserve">such studies often focus on communities who have experienced intensive </w:t>
      </w:r>
      <w:r w:rsidRPr="002A643D">
        <w:t xml:space="preserve">environmental </w:t>
      </w:r>
      <w:r w:rsidRPr="002A643D">
        <w:rPr>
          <w:rStyle w:val="StyleUnderline"/>
        </w:rPr>
        <w:t>violence often shaped by</w:t>
      </w:r>
      <w:r w:rsidRPr="002A643D">
        <w:t xml:space="preserve"> environmental </w:t>
      </w:r>
      <w:r w:rsidRPr="002A643D">
        <w:rPr>
          <w:rStyle w:val="StyleUnderline"/>
        </w:rPr>
        <w:t xml:space="preserve">racism </w:t>
      </w:r>
      <w:r w:rsidRPr="002A643D">
        <w:t xml:space="preserve">and who live in conditions of persistent multi-generational exposure. Thus, </w:t>
      </w:r>
      <w:r w:rsidRPr="002A643D">
        <w:rPr>
          <w:rStyle w:val="StyleUnderline"/>
        </w:rPr>
        <w:t xml:space="preserve">studies </w:t>
      </w:r>
      <w:r w:rsidRPr="002A643D">
        <w:t xml:space="preserve">of environmental epigenetic can </w:t>
      </w:r>
      <w:r w:rsidRPr="002A643D">
        <w:rPr>
          <w:rStyle w:val="StyleUnderline"/>
        </w:rPr>
        <w:t xml:space="preserve">end up describing the bodily effects of racism as a community pathology, </w:t>
      </w:r>
      <w:r w:rsidRPr="002A643D">
        <w:t xml:space="preserve">labeling communities as perpetually diminished by racism. </w:t>
      </w:r>
      <w:r w:rsidRPr="002A643D">
        <w:rPr>
          <w:rStyle w:val="StyleUnderline"/>
        </w:rPr>
        <w:t xml:space="preserve">Such technoscientific materializations of the already-altered body help to give substance to </w:t>
      </w:r>
      <w:proofErr w:type="spellStart"/>
      <w:proofErr w:type="gramStart"/>
      <w:r w:rsidRPr="002A643D">
        <w:rPr>
          <w:rStyle w:val="StyleUnderline"/>
        </w:rPr>
        <w:t>alterlife</w:t>
      </w:r>
      <w:proofErr w:type="spellEnd"/>
      <w:r w:rsidRPr="002A643D">
        <w:rPr>
          <w:rStyle w:val="StyleUnderline"/>
        </w:rPr>
        <w:t>, but</w:t>
      </w:r>
      <w:proofErr w:type="gramEnd"/>
      <w:r w:rsidRPr="002A643D">
        <w:rPr>
          <w:rStyle w:val="StyleUnderline"/>
        </w:rPr>
        <w:t xml:space="preserve"> </w:t>
      </w:r>
      <w:r w:rsidRPr="002A643D">
        <w:rPr>
          <w:rStyle w:val="Emphasis"/>
        </w:rPr>
        <w:t>need to be challenged</w:t>
      </w:r>
      <w:r w:rsidRPr="002A643D">
        <w:rPr>
          <w:rStyle w:val="StyleUnderline"/>
        </w:rPr>
        <w:t xml:space="preserve"> with critical knowledges from fields like black studies, Indigenous studies, and queer studies, that have many lessons for how to craft existences that rise from the ashes of structural violence</w:t>
      </w:r>
      <w:r w:rsidRPr="002A643D">
        <w:t xml:space="preserve">. To this end, I find inspiration in the work of Indigenous feminist scholar Eve </w:t>
      </w:r>
      <w:r w:rsidRPr="002A643D">
        <w:rPr>
          <w:rStyle w:val="StyleUnderline"/>
        </w:rPr>
        <w:t>Tuck</w:t>
      </w:r>
      <w:r w:rsidRPr="002A643D">
        <w:t xml:space="preserve"> (Tuck, 2009) who </w:t>
      </w:r>
      <w:r w:rsidRPr="002A643D">
        <w:rPr>
          <w:rStyle w:val="Emphasis"/>
        </w:rPr>
        <w:t xml:space="preserve">has </w:t>
      </w:r>
      <w:r w:rsidRPr="002A643D">
        <w:rPr>
          <w:rStyle w:val="Emphasis"/>
          <w:highlight w:val="green"/>
        </w:rPr>
        <w:t>called for “suspending damage</w:t>
      </w:r>
      <w:r w:rsidRPr="002A643D">
        <w:rPr>
          <w:highlight w:val="green"/>
        </w:rPr>
        <w:t xml:space="preserve">” </w:t>
      </w:r>
      <w:r w:rsidRPr="002A643D">
        <w:rPr>
          <w:rStyle w:val="StyleUnderline"/>
          <w:highlight w:val="green"/>
        </w:rPr>
        <w:t>as a refusal to participate in “</w:t>
      </w:r>
      <w:proofErr w:type="gramStart"/>
      <w:r w:rsidRPr="002A643D">
        <w:rPr>
          <w:rStyle w:val="StyleUnderline"/>
          <w:highlight w:val="green"/>
        </w:rPr>
        <w:t>damage based</w:t>
      </w:r>
      <w:proofErr w:type="gramEnd"/>
      <w:r w:rsidRPr="002A643D">
        <w:rPr>
          <w:rStyle w:val="StyleUnderline"/>
          <w:highlight w:val="green"/>
        </w:rPr>
        <w:t xml:space="preserve"> research”</w:t>
      </w:r>
      <w:r w:rsidRPr="002A643D">
        <w:rPr>
          <w:rStyle w:val="StyleUnderline"/>
        </w:rPr>
        <w:t xml:space="preserve"> that concentrates the scope of attention on the dissection of bodies and </w:t>
      </w:r>
      <w:proofErr w:type="spellStart"/>
      <w:r w:rsidRPr="002A643D">
        <w:rPr>
          <w:rStyle w:val="StyleUnderline"/>
        </w:rPr>
        <w:t>biologies</w:t>
      </w:r>
      <w:proofErr w:type="spellEnd"/>
      <w:r w:rsidRPr="002A643D">
        <w:rPr>
          <w:rStyle w:val="StyleUnderline"/>
        </w:rPr>
        <w:t xml:space="preserve"> that are then reductively constituted as pathological and devalued.</w:t>
      </w:r>
      <w:r w:rsidRPr="002A643D">
        <w:t xml:space="preserve"> Invasive organisms are to be removed, bird damaged in oil spills culled, disturbed land becomes </w:t>
      </w:r>
      <w:proofErr w:type="gramStart"/>
      <w:r w:rsidRPr="002A643D">
        <w:t>a terra nullius</w:t>
      </w:r>
      <w:proofErr w:type="gramEnd"/>
      <w:r w:rsidRPr="002A643D">
        <w:t xml:space="preserve">–land and life coded by a colonial gaze as empty, unproductive, and in need of capitalist possession. </w:t>
      </w:r>
      <w:r w:rsidRPr="002A643D">
        <w:rPr>
          <w:rStyle w:val="Emphasis"/>
          <w:highlight w:val="green"/>
        </w:rPr>
        <w:t>Designations of damage feed circuits that amplify damage</w:t>
      </w:r>
      <w:r w:rsidRPr="002A643D">
        <w:t xml:space="preserve">, </w:t>
      </w:r>
      <w:r w:rsidRPr="002A643D">
        <w:rPr>
          <w:rStyle w:val="StyleUnderline"/>
        </w:rPr>
        <w:t>where to be altered and unfixable is held as a diminished state, perhaps better not to exist at all.</w:t>
      </w:r>
      <w:r w:rsidRPr="002A643D">
        <w:t xml:space="preserve"> </w:t>
      </w:r>
      <w:r w:rsidRPr="002A643D">
        <w:rPr>
          <w:rStyle w:val="StyleUnderline"/>
        </w:rPr>
        <w:t xml:space="preserve">A refusal to re-enact </w:t>
      </w:r>
      <w:proofErr w:type="gramStart"/>
      <w:r w:rsidRPr="002A643D">
        <w:rPr>
          <w:rStyle w:val="StyleUnderline"/>
        </w:rPr>
        <w:t>damage based</w:t>
      </w:r>
      <w:proofErr w:type="gramEnd"/>
      <w:r w:rsidRPr="002A643D">
        <w:rPr>
          <w:rStyle w:val="StyleUnderline"/>
        </w:rPr>
        <w:t xml:space="preserve"> research</w:t>
      </w:r>
      <w:r w:rsidRPr="002A643D">
        <w:t xml:space="preserve"> </w:t>
      </w:r>
      <w:r w:rsidRPr="002A643D">
        <w:rPr>
          <w:rStyle w:val="StyleUnderline"/>
        </w:rPr>
        <w:t>is</w:t>
      </w:r>
      <w:r w:rsidRPr="002A643D">
        <w:t xml:space="preserve"> a challenge to environmental justice habits, and at the same time </w:t>
      </w:r>
      <w:r w:rsidRPr="002A643D">
        <w:rPr>
          <w:rStyle w:val="Emphasis"/>
          <w:highlight w:val="green"/>
        </w:rPr>
        <w:t>an invitation</w:t>
      </w:r>
      <w:r w:rsidRPr="002A643D">
        <w:t xml:space="preserve"> </w:t>
      </w:r>
      <w:r w:rsidRPr="002A643D">
        <w:rPr>
          <w:rStyle w:val="StyleUnderline"/>
        </w:rPr>
        <w:t xml:space="preserve">to create new kinds of research questions that are about </w:t>
      </w:r>
      <w:r w:rsidRPr="002A643D">
        <w:rPr>
          <w:rStyle w:val="Emphasis"/>
          <w:highlight w:val="green"/>
        </w:rPr>
        <w:t>building decolonial supportive worlds now</w:t>
      </w:r>
      <w:r w:rsidRPr="002A643D">
        <w:rPr>
          <w:rStyle w:val="Emphasis"/>
        </w:rPr>
        <w:t xml:space="preserve">, </w:t>
      </w:r>
      <w:r w:rsidRPr="002A643D">
        <w:rPr>
          <w:rStyle w:val="Emphasis"/>
          <w:highlight w:val="green"/>
        </w:rPr>
        <w:t>without waiting for a better moment to arrive</w:t>
      </w:r>
      <w:r w:rsidRPr="002A643D">
        <w:rPr>
          <w:rStyle w:val="Emphasis"/>
        </w:rPr>
        <w:t xml:space="preserve">. </w:t>
      </w:r>
      <w:r w:rsidRPr="002A643D">
        <w:t xml:space="preserve">This brings me to my final political toggle within </w:t>
      </w:r>
      <w:proofErr w:type="spellStart"/>
      <w:r w:rsidRPr="002A643D">
        <w:t>alterlife</w:t>
      </w:r>
      <w:proofErr w:type="spellEnd"/>
      <w:r w:rsidRPr="002A643D">
        <w:t xml:space="preserve">: the capacity to become otherwise. </w:t>
      </w:r>
      <w:r w:rsidRPr="002A643D">
        <w:rPr>
          <w:rStyle w:val="StyleUnderline"/>
        </w:rPr>
        <w:t xml:space="preserve">Embodiment has not just been </w:t>
      </w:r>
      <w:proofErr w:type="gramStart"/>
      <w:r w:rsidRPr="002A643D">
        <w:rPr>
          <w:rStyle w:val="StyleUnderline"/>
        </w:rPr>
        <w:t>altered,</w:t>
      </w:r>
      <w:proofErr w:type="gramEnd"/>
      <w:r w:rsidRPr="002A643D">
        <w:rPr>
          <w:rStyle w:val="StyleUnderline"/>
        </w:rPr>
        <w:t xml:space="preserve"> it is more generally open to alteration. </w:t>
      </w:r>
      <w:proofErr w:type="spellStart"/>
      <w:r w:rsidRPr="002A643D">
        <w:rPr>
          <w:rStyle w:val="StyleUnderline"/>
        </w:rPr>
        <w:t>Alterlife</w:t>
      </w:r>
      <w:proofErr w:type="spellEnd"/>
      <w:r w:rsidRPr="002A643D">
        <w:rPr>
          <w:rStyle w:val="StyleUnderline"/>
        </w:rPr>
        <w:t xml:space="preserve"> is already recomposed, pained, and damaged, but </w:t>
      </w:r>
      <w:proofErr w:type="gramStart"/>
      <w:r w:rsidRPr="002A643D">
        <w:rPr>
          <w:rStyle w:val="StyleUnderline"/>
        </w:rPr>
        <w:t>potentiality</w:t>
      </w:r>
      <w:proofErr w:type="gramEnd"/>
      <w:r w:rsidRPr="002A643D">
        <w:rPr>
          <w:rStyle w:val="StyleUnderline"/>
        </w:rPr>
        <w:t xml:space="preserve"> nonetheless</w:t>
      </w:r>
      <w:r w:rsidRPr="002A643D">
        <w:t xml:space="preserve">. </w:t>
      </w:r>
      <w:proofErr w:type="spellStart"/>
      <w:r w:rsidRPr="002A643D">
        <w:rPr>
          <w:rStyle w:val="StyleUnderline"/>
        </w:rPr>
        <w:t>Alterlife</w:t>
      </w:r>
      <w:proofErr w:type="spellEnd"/>
      <w:r w:rsidRPr="002A643D">
        <w:t xml:space="preserve">, as potential, </w:t>
      </w:r>
      <w:r w:rsidRPr="002A643D">
        <w:rPr>
          <w:rStyle w:val="StyleUnderline"/>
        </w:rPr>
        <w:t xml:space="preserve">challenges us to learn with a thick archive and dense present of projects of resistance and resurgence. </w:t>
      </w:r>
      <w:r w:rsidRPr="002A643D">
        <w:t xml:space="preserve">It is also </w:t>
      </w:r>
      <w:r w:rsidRPr="002A643D">
        <w:rPr>
          <w:rStyle w:val="StyleUnderline"/>
        </w:rPr>
        <w:t xml:space="preserve">an invitation to consider what infrastructures and concepts </w:t>
      </w:r>
      <w:proofErr w:type="gramStart"/>
      <w:r w:rsidRPr="002A643D">
        <w:rPr>
          <w:rStyle w:val="StyleUnderline"/>
        </w:rPr>
        <w:t>have to</w:t>
      </w:r>
      <w:proofErr w:type="gramEnd"/>
      <w:r w:rsidRPr="002A643D">
        <w:rPr>
          <w:rStyle w:val="StyleUnderline"/>
        </w:rPr>
        <w:t xml:space="preserve"> be dismantled to make room for another way of being and knowing to emerge</w:t>
      </w:r>
      <w:r w:rsidRPr="002A643D">
        <w:t xml:space="preserve">. It is an invitation to begin inhabiting alter-embodiments now. </w:t>
      </w:r>
      <w:r w:rsidRPr="002A643D">
        <w:rPr>
          <w:rStyle w:val="StyleUnderline"/>
        </w:rPr>
        <w:t>A core teaching of Indigenous reproductive and environmental activism is that bodies are not separable from the land, waters, airs, and other beings</w:t>
      </w:r>
      <w:r w:rsidRPr="002A643D">
        <w:t xml:space="preserve"> (Native Youth Sexual Health Network &amp; Women’s Earth Alliance, 2016). </w:t>
      </w:r>
      <w:r w:rsidRPr="002A643D">
        <w:rPr>
          <w:rStyle w:val="StyleUnderline"/>
        </w:rPr>
        <w:t>For Indigenous women, two-spirit, and young people on the front lines of pipeline blockades, water walks, fasting, and land defense actions, whose lives are ongoingly violated by extractive industries, this teaching is unavoidable.</w:t>
      </w:r>
      <w:r w:rsidRPr="002A643D">
        <w:t xml:space="preserve"> What happens to the water, is a part of what happens to its relations. Violence on the Land is violence on bodies. This includes you too</w:t>
      </w:r>
      <w:proofErr w:type="gramStart"/>
      <w:r w:rsidRPr="002A643D">
        <w:t xml:space="preserve">.  </w:t>
      </w:r>
      <w:proofErr w:type="gramEnd"/>
      <w:r w:rsidRPr="002A643D">
        <w:t xml:space="preserve">I share this image with you (Figure 1) with the permission of their creator, the Métis activist and artist Erin </w:t>
      </w:r>
      <w:proofErr w:type="spellStart"/>
      <w:r w:rsidRPr="002A643D">
        <w:t>Konsmo</w:t>
      </w:r>
      <w:proofErr w:type="spellEnd"/>
      <w:r w:rsidRPr="002A643D">
        <w:t xml:space="preserve">, who is a coordinator at the Native Youth Sexual Health Network, and member of the </w:t>
      </w:r>
      <w:proofErr w:type="spellStart"/>
      <w:r w:rsidRPr="002A643D">
        <w:t>Onaman</w:t>
      </w:r>
      <w:proofErr w:type="spellEnd"/>
      <w:r w:rsidRPr="002A643D">
        <w:t xml:space="preserve"> Collective, an amazing group of Anishinaabe and Métis artists who combine land-based art creation with reactivations of Indigenous knowledge. Terra nullius is a legal term, or better yet a legal fiction, meaning empty territory, which is used to support a state’s claim of sovereignty over land they “find.”  In Canada, terra nullius has been crucial to the state’s claim to ownership of Indigenous territories that it then leases to multi-national petrochemical and mining companies, from Suncor to </w:t>
      </w:r>
      <w:proofErr w:type="spellStart"/>
      <w:r w:rsidRPr="002A643D">
        <w:t>Debeers</w:t>
      </w:r>
      <w:proofErr w:type="spellEnd"/>
      <w:r w:rsidRPr="002A643D">
        <w:t>, thereby resulting in not only the theft of territory, but the concentration of environmental violence in Indigenous communities</w:t>
      </w:r>
      <w:proofErr w:type="gramStart"/>
      <w:r w:rsidRPr="002A643D">
        <w:t xml:space="preserve">.  </w:t>
      </w:r>
      <w:proofErr w:type="gramEnd"/>
      <w:r w:rsidRPr="002A643D">
        <w:t>We see this history in this image in the way both colonial vessels and extractive industries are inscribed onto the body</w:t>
      </w:r>
      <w:proofErr w:type="gramStart"/>
      <w:r w:rsidRPr="002A643D">
        <w:t xml:space="preserve">.  </w:t>
      </w:r>
      <w:proofErr w:type="gramEnd"/>
      <w:r w:rsidRPr="002A643D">
        <w:t>“Our Bodies are not Terra Nullius” is thus a declaration of land defense and prior Indigenous presence in territory</w:t>
      </w:r>
      <w:proofErr w:type="gramStart"/>
      <w:r w:rsidRPr="002A643D">
        <w:t xml:space="preserve">.  </w:t>
      </w:r>
      <w:proofErr w:type="gramEnd"/>
      <w:r w:rsidRPr="002A643D">
        <w:t>Yet, this image, captures a second sense of “Our Bodies are not Terra Nullius.” Colonial and environmental violence has already happened, and here we can see [observe] the body in trauma, as already surrounded by and formed through toxic violence</w:t>
      </w:r>
      <w:proofErr w:type="gramStart"/>
      <w:r w:rsidRPr="002A643D">
        <w:t xml:space="preserve">.  </w:t>
      </w:r>
      <w:proofErr w:type="gramEnd"/>
      <w:r w:rsidRPr="002A643D">
        <w:t>Yet the very creation of this image, in a social justice collectivity, with people on the frontlines of blockades, in spaces that welcome queer and gender-nonbinary Indigenous being, toggle the making of the image into an activation of decolonial embodiment, a laying claim to sovereignty and care of body/land entanglements in the aftermath. Bodies are not Terra Nullius</w:t>
      </w:r>
      <w:proofErr w:type="gramStart"/>
      <w:r w:rsidRPr="002A643D">
        <w:t xml:space="preserve">.  </w:t>
      </w:r>
      <w:proofErr w:type="gramEnd"/>
      <w:r w:rsidRPr="002A643D">
        <w:t>Our Bodies are the land</w:t>
      </w:r>
      <w:proofErr w:type="gramStart"/>
      <w:r w:rsidRPr="002A643D">
        <w:t xml:space="preserve">.  </w:t>
      </w:r>
      <w:proofErr w:type="gramEnd"/>
      <w:r w:rsidRPr="002A643D">
        <w:t>They are of toxic chemicals, and they are something more</w:t>
      </w:r>
      <w:proofErr w:type="gramStart"/>
      <w:r w:rsidRPr="002A643D">
        <w:t xml:space="preserve">.  </w:t>
      </w:r>
      <w:proofErr w:type="gramEnd"/>
      <w:r w:rsidRPr="002A643D">
        <w:t xml:space="preserve">They are a manifestation of something bigger, that stretches outward to water, air, ancestors, and other beings, that stretches backwards to messy histories, and forwards to a something else. In this image we find an </w:t>
      </w:r>
      <w:proofErr w:type="spellStart"/>
      <w:r w:rsidRPr="002A643D">
        <w:t>alter</w:t>
      </w:r>
      <w:proofErr w:type="spellEnd"/>
      <w:r w:rsidRPr="002A643D">
        <w:t xml:space="preserve">-embodiment of survival-as-resistance –what indigenous scholar </w:t>
      </w:r>
      <w:proofErr w:type="spellStart"/>
      <w:r w:rsidRPr="002A643D">
        <w:t>GeraldVizenor</w:t>
      </w:r>
      <w:proofErr w:type="spellEnd"/>
      <w:r w:rsidRPr="002A643D">
        <w:t xml:space="preserve"> calls “survivance” (</w:t>
      </w:r>
      <w:proofErr w:type="spellStart"/>
      <w:r w:rsidRPr="002A643D">
        <w:t>Vizenor</w:t>
      </w:r>
      <w:proofErr w:type="spellEnd"/>
      <w:r w:rsidRPr="002A643D">
        <w:t>, 2000; Dillon, 2012)</w:t>
      </w:r>
      <w:proofErr w:type="gramStart"/>
      <w:r w:rsidRPr="002A643D">
        <w:t xml:space="preserve">.  </w:t>
      </w:r>
      <w:proofErr w:type="gramEnd"/>
      <w:r w:rsidRPr="002A643D">
        <w:t xml:space="preserve">Survivance is not just about making newness, it is also about what </w:t>
      </w:r>
      <w:proofErr w:type="gramStart"/>
      <w:r w:rsidRPr="002A643D">
        <w:t>has to</w:t>
      </w:r>
      <w:proofErr w:type="gramEnd"/>
      <w:r w:rsidRPr="002A643D">
        <w:t xml:space="preserve"> end, what has to come apart, to make less violent worlds.  The responsibility is not just to build alter-relations, but to dismantle violent infrastructures</w:t>
      </w:r>
      <w:proofErr w:type="gramStart"/>
      <w:r w:rsidRPr="002A643D">
        <w:t xml:space="preserve">.  </w:t>
      </w:r>
      <w:proofErr w:type="gramEnd"/>
      <w:r w:rsidRPr="002A643D">
        <w:t>To shut it down</w:t>
      </w:r>
      <w:proofErr w:type="gramStart"/>
      <w:r w:rsidRPr="002A643D">
        <w:t xml:space="preserve">.  </w:t>
      </w:r>
      <w:proofErr w:type="gramEnd"/>
      <w:r w:rsidRPr="002A643D">
        <w:t xml:space="preserve">#ShutItDown </w:t>
      </w:r>
      <w:proofErr w:type="spellStart"/>
      <w:r w:rsidRPr="002A643D">
        <w:t>Alterlife</w:t>
      </w:r>
      <w:proofErr w:type="spellEnd"/>
      <w:r w:rsidRPr="002A643D">
        <w:t xml:space="preserve"> is life damaged, life persistent, and life otherwise; life materialized in other ways and life exceeding our materializations   I can almost imagine a politics of alter-embodiments, or better yet, </w:t>
      </w:r>
      <w:proofErr w:type="spellStart"/>
      <w:r w:rsidRPr="002A643D">
        <w:t>altercollectivities</w:t>
      </w:r>
      <w:proofErr w:type="spellEnd"/>
      <w:r w:rsidRPr="002A643D">
        <w:t xml:space="preserve">, that need new kinds of solidarities, </w:t>
      </w:r>
      <w:proofErr w:type="spellStart"/>
      <w:r w:rsidRPr="002A643D">
        <w:t>interdisciplines</w:t>
      </w:r>
      <w:proofErr w:type="spellEnd"/>
      <w:r w:rsidRPr="002A643D">
        <w:t>, practices, and pedagogies, and does not reproduce the same. Almost. #AlterlifeintheAftermath. (3-12)</w:t>
      </w:r>
    </w:p>
    <w:p w14:paraId="397B0DC5" w14:textId="2C0C2C7E" w:rsidR="00334B38" w:rsidRPr="002A643D" w:rsidRDefault="00334B38" w:rsidP="00334B38">
      <w:pPr>
        <w:pStyle w:val="Heading2"/>
      </w:pPr>
      <w:r>
        <w:t>Race war</w:t>
      </w:r>
    </w:p>
    <w:p w14:paraId="74EADE80" w14:textId="77777777" w:rsidR="00334B38" w:rsidRPr="00500FF2" w:rsidRDefault="00334B38" w:rsidP="00334B38">
      <w:pPr>
        <w:pStyle w:val="Heading4"/>
      </w:pPr>
      <w:r>
        <w:t xml:space="preserve">1. We’ll straight turn their method – there’s no race war now – violence has decreased – they need comparative evidence </w:t>
      </w:r>
    </w:p>
    <w:p w14:paraId="7166C5F0" w14:textId="77777777" w:rsidR="00334B38" w:rsidRPr="001F5EC3" w:rsidRDefault="00334B38" w:rsidP="00334B38">
      <w:r>
        <w:rPr>
          <w:rStyle w:val="Style13ptBold"/>
        </w:rPr>
        <w:t xml:space="preserve">Wexler 16 </w:t>
      </w:r>
      <w:r>
        <w:t xml:space="preserve">Stuart Wexler, historian writing for the Washington Post. </w:t>
      </w:r>
      <w:r w:rsidRPr="001F5EC3">
        <w:rPr>
          <w:rStyle w:val="StyleUnderline"/>
        </w:rPr>
        <w:t xml:space="preserve">No, </w:t>
      </w:r>
      <w:r w:rsidRPr="001F5EC3">
        <w:rPr>
          <w:rStyle w:val="StyleUnderline"/>
          <w:highlight w:val="green"/>
        </w:rPr>
        <w:t>the United States is not headed toward a race war</w:t>
      </w:r>
      <w:r w:rsidRPr="001F5EC3">
        <w:rPr>
          <w:highlight w:val="green"/>
        </w:rPr>
        <w:t xml:space="preserve"> </w:t>
      </w:r>
      <w:r>
        <w:t>https://www.washingtonpost.com/posteverything/wp/2016/07/20/no-the-united-states-is-not-headed-toward-a-race-war/?noredirect=on&amp;utm_term=.f6122dc19065</w:t>
      </w:r>
    </w:p>
    <w:p w14:paraId="0EC488B1" w14:textId="77777777" w:rsidR="00334B38" w:rsidRDefault="00334B38" w:rsidP="00334B38">
      <w:r w:rsidRPr="001F5EC3">
        <w:rPr>
          <w:rStyle w:val="StyleUnderline"/>
        </w:rPr>
        <w:t>Is the United States on the verge of a race war? You might think so</w:t>
      </w:r>
      <w:r>
        <w:t xml:space="preserve"> if you saw the New York Post’s “Civil War” front page the morning after the killing of five Dallas police officers. Or if you watched the YouTube clip of Baton Rouge shooter Gavin Long declaring, “It’s a time for peace, but it’s a time for war, and most of the times when you want peace, you got to go to war.” Or read the tweet from former congressman Joe Walsh (R-Ill.), warning “This is war. Watch out Obama. Watch out </w:t>
      </w:r>
      <w:proofErr w:type="gramStart"/>
      <w:r>
        <w:t>black lives matter</w:t>
      </w:r>
      <w:proofErr w:type="gramEnd"/>
      <w:r>
        <w:t xml:space="preserve"> punks. Real America is coming after you.” Or if you watched former New York mayor Rudy Giuliani’s speech at the Republican National Convention: “The vast majority of Americans today do not feel safe. They fear for their children. They fear for themselves. They fear for our police officers, who are being targeted, with a target on their back.”</w:t>
      </w:r>
    </w:p>
    <w:p w14:paraId="24BCB58F" w14:textId="77777777" w:rsidR="00334B38" w:rsidRDefault="00334B38" w:rsidP="00334B38">
      <w:r>
        <w:t xml:space="preserve">It’s easy to understand why, according to new polling, Americans say race relations are getting worse. But </w:t>
      </w:r>
      <w:r w:rsidRPr="001F5EC3">
        <w:rPr>
          <w:rStyle w:val="StyleUnderline"/>
          <w:highlight w:val="green"/>
        </w:rPr>
        <w:t>despite</w:t>
      </w:r>
      <w:r w:rsidRPr="001F5EC3">
        <w:rPr>
          <w:highlight w:val="green"/>
        </w:rPr>
        <w:t xml:space="preserve"> </w:t>
      </w:r>
      <w:r>
        <w:t xml:space="preserve">real </w:t>
      </w:r>
      <w:r w:rsidRPr="001F5EC3">
        <w:rPr>
          <w:rStyle w:val="StyleUnderline"/>
          <w:highlight w:val="green"/>
        </w:rPr>
        <w:t>fears and frustrations</w:t>
      </w:r>
      <w:r w:rsidRPr="001F5EC3">
        <w:rPr>
          <w:rStyle w:val="StyleUnderline"/>
        </w:rPr>
        <w:t xml:space="preserve">, and those who are trying to capitalize on those fears and frustrations, </w:t>
      </w:r>
      <w:r w:rsidRPr="001F5EC3">
        <w:rPr>
          <w:rStyle w:val="StyleUnderline"/>
          <w:highlight w:val="green"/>
        </w:rPr>
        <w:t xml:space="preserve">the United States is </w:t>
      </w:r>
      <w:r w:rsidRPr="001F5EC3">
        <w:rPr>
          <w:rStyle w:val="StyleUnderline"/>
          <w:sz w:val="30"/>
          <w:szCs w:val="30"/>
          <w:highlight w:val="green"/>
        </w:rPr>
        <w:t xml:space="preserve">unlikely to return to </w:t>
      </w:r>
      <w:r w:rsidRPr="001F5EC3">
        <w:rPr>
          <w:rStyle w:val="StyleUnderline"/>
          <w:sz w:val="30"/>
          <w:szCs w:val="30"/>
        </w:rPr>
        <w:t xml:space="preserve">the widespread, </w:t>
      </w:r>
      <w:r w:rsidRPr="001F5EC3">
        <w:rPr>
          <w:rStyle w:val="StyleUnderline"/>
          <w:sz w:val="30"/>
          <w:szCs w:val="30"/>
          <w:highlight w:val="green"/>
        </w:rPr>
        <w:t xml:space="preserve">violent </w:t>
      </w:r>
      <w:r w:rsidRPr="001F5EC3">
        <w:rPr>
          <w:rStyle w:val="StyleUnderline"/>
          <w:sz w:val="30"/>
          <w:szCs w:val="30"/>
        </w:rPr>
        <w:t xml:space="preserve">civil </w:t>
      </w:r>
      <w:r w:rsidRPr="001F5EC3">
        <w:rPr>
          <w:rStyle w:val="StyleUnderline"/>
          <w:sz w:val="30"/>
          <w:szCs w:val="30"/>
          <w:highlight w:val="green"/>
        </w:rPr>
        <w:t>disorder</w:t>
      </w:r>
      <w:r w:rsidRPr="001F5EC3">
        <w:rPr>
          <w:rStyle w:val="StyleUnderline"/>
          <w:highlight w:val="green"/>
        </w:rPr>
        <w:t xml:space="preserve"> </w:t>
      </w:r>
      <w:r w:rsidRPr="001F5EC3">
        <w:rPr>
          <w:rStyle w:val="StyleUnderline"/>
        </w:rPr>
        <w:t xml:space="preserve">of the 1960s. </w:t>
      </w:r>
      <w:r w:rsidRPr="001F5EC3">
        <w:rPr>
          <w:rStyle w:val="StyleUnderline"/>
          <w:highlight w:val="green"/>
        </w:rPr>
        <w:t xml:space="preserve">Improvements in policing and community relations, along with </w:t>
      </w:r>
      <w:r w:rsidRPr="001F5EC3">
        <w:rPr>
          <w:rStyle w:val="StyleUnderline"/>
        </w:rPr>
        <w:t xml:space="preserve">the </w:t>
      </w:r>
      <w:r w:rsidRPr="001F5EC3">
        <w:rPr>
          <w:rStyle w:val="StyleUnderline"/>
          <w:highlight w:val="green"/>
        </w:rPr>
        <w:t xml:space="preserve">fragmentation of extremist groups, provide a bulwark against </w:t>
      </w:r>
      <w:r w:rsidRPr="001F5EC3">
        <w:rPr>
          <w:rStyle w:val="StyleUnderline"/>
        </w:rPr>
        <w:t xml:space="preserve">anything approximating </w:t>
      </w:r>
      <w:r w:rsidRPr="001F5EC3">
        <w:rPr>
          <w:rStyle w:val="StyleUnderline"/>
          <w:highlight w:val="green"/>
        </w:rPr>
        <w:t>a race war</w:t>
      </w:r>
      <w:r>
        <w:t>.</w:t>
      </w:r>
    </w:p>
    <w:p w14:paraId="768DFED2" w14:textId="77777777" w:rsidR="00334B38" w:rsidRDefault="00334B38" w:rsidP="00334B38">
      <w:r w:rsidRPr="001F5EC3">
        <w:rPr>
          <w:rStyle w:val="StyleUnderline"/>
        </w:rPr>
        <w:t xml:space="preserve">The United States was a powder keg in </w:t>
      </w:r>
      <w:r w:rsidRPr="001F5EC3">
        <w:rPr>
          <w:rStyle w:val="StyleUnderline"/>
          <w:highlight w:val="green"/>
        </w:rPr>
        <w:t xml:space="preserve">the </w:t>
      </w:r>
      <w:r w:rsidRPr="001F5EC3">
        <w:rPr>
          <w:rStyle w:val="StyleUnderline"/>
        </w:rPr>
        <w:t xml:space="preserve">mid </w:t>
      </w:r>
      <w:r w:rsidRPr="001F5EC3">
        <w:rPr>
          <w:rStyle w:val="StyleUnderline"/>
          <w:highlight w:val="green"/>
        </w:rPr>
        <w:t xml:space="preserve">’60s </w:t>
      </w:r>
      <w:r w:rsidRPr="001F5EC3">
        <w:rPr>
          <w:rStyle w:val="StyleUnderline"/>
        </w:rPr>
        <w:t>— and there are indeed some parallels</w:t>
      </w:r>
      <w:r>
        <w:t xml:space="preserve"> to social conditions today. The passage of the Civil Rights Act of 1964 and the Voting Rights Act of 1965 were momentous for blacks in the South, but the laws did little to address the grievances of blacks in northern and western cities, where people of color could already vote and where discrimination was less overt. Blacks everywhere grew frustrated with the realities of de facto economic injustice. Then, as now, the black unemployment rate was approximately double that for whites, and median income was approximately 40 percent lower. Racial disparities persisted in housing, </w:t>
      </w:r>
      <w:proofErr w:type="gramStart"/>
      <w:r>
        <w:t>education</w:t>
      </w:r>
      <w:proofErr w:type="gramEnd"/>
      <w:r>
        <w:t xml:space="preserve"> and political influence. And racial targeting by the police increased the perception of powerlessness within black communities. Even still, as now, there was anxiety among some whites that they were losing out to people of color. When campaigning in 1965 to become the first big-city black mayor, Cleveland’s Carl Stokes (D) felt the need to pledge: “My election would not mean a Negro takeover, it would not mean the establishment of a Negro cabinet. My election would mean the mayor just happened to come from the Negro group.”</w:t>
      </w:r>
    </w:p>
    <w:p w14:paraId="4075B041" w14:textId="77777777" w:rsidR="00334B38" w:rsidRDefault="00334B38" w:rsidP="00334B38">
      <w:r w:rsidRPr="001F5EC3">
        <w:rPr>
          <w:rStyle w:val="StyleUnderline"/>
        </w:rPr>
        <w:t xml:space="preserve">But the </w:t>
      </w:r>
      <w:r w:rsidRPr="001F5EC3">
        <w:rPr>
          <w:rStyle w:val="StyleUnderline"/>
          <w:highlight w:val="green"/>
        </w:rPr>
        <w:t xml:space="preserve">parallels </w:t>
      </w:r>
      <w:r w:rsidRPr="001F5EC3">
        <w:rPr>
          <w:rStyle w:val="StyleUnderline"/>
          <w:sz w:val="30"/>
          <w:szCs w:val="30"/>
          <w:highlight w:val="green"/>
        </w:rPr>
        <w:t>shouldn’t be overstated</w:t>
      </w:r>
      <w:r w:rsidRPr="001F5EC3">
        <w:rPr>
          <w:rStyle w:val="StyleUnderline"/>
          <w:highlight w:val="green"/>
        </w:rPr>
        <w:t>. The</w:t>
      </w:r>
      <w:r w:rsidRPr="001F5EC3">
        <w:rPr>
          <w:highlight w:val="green"/>
        </w:rPr>
        <w:t xml:space="preserve"> </w:t>
      </w:r>
      <w:r>
        <w:t xml:space="preserve">tensions of the </w:t>
      </w:r>
      <w:r w:rsidRPr="001F5EC3">
        <w:rPr>
          <w:rStyle w:val="StyleUnderline"/>
          <w:highlight w:val="green"/>
        </w:rPr>
        <w:t xml:space="preserve">’60s </w:t>
      </w:r>
      <w:r w:rsidRPr="001F5EC3">
        <w:rPr>
          <w:rStyle w:val="StyleUnderline"/>
        </w:rPr>
        <w:t xml:space="preserve">erupted into racial violence on a level that </w:t>
      </w:r>
      <w:r w:rsidRPr="001F5EC3">
        <w:rPr>
          <w:rStyle w:val="StyleUnderline"/>
          <w:sz w:val="30"/>
          <w:szCs w:val="30"/>
          <w:highlight w:val="green"/>
        </w:rPr>
        <w:t>dwarfs</w:t>
      </w:r>
      <w:r w:rsidRPr="001F5EC3">
        <w:rPr>
          <w:rStyle w:val="StyleUnderline"/>
          <w:highlight w:val="green"/>
        </w:rPr>
        <w:t xml:space="preserve"> anything seen today by </w:t>
      </w:r>
      <w:r w:rsidRPr="001F5EC3">
        <w:rPr>
          <w:rStyle w:val="StyleUnderline"/>
          <w:sz w:val="30"/>
          <w:szCs w:val="30"/>
          <w:highlight w:val="green"/>
        </w:rPr>
        <w:t>several orders of magnitude</w:t>
      </w:r>
      <w:r w:rsidRPr="001F5EC3">
        <w:rPr>
          <w:rStyle w:val="StyleUnderline"/>
        </w:rPr>
        <w:t>. According to calculations by economists</w:t>
      </w:r>
      <w:r>
        <w:t xml:space="preserve"> William Collins and Robert Margo, </w:t>
      </w:r>
      <w:r w:rsidRPr="00EC6CB5">
        <w:rPr>
          <w:rStyle w:val="StyleUnderline"/>
          <w:highlight w:val="green"/>
        </w:rPr>
        <w:t>from</w:t>
      </w:r>
      <w:r>
        <w:t xml:space="preserve"> the beginning of </w:t>
      </w:r>
      <w:r w:rsidRPr="001F5EC3">
        <w:rPr>
          <w:rStyle w:val="StyleUnderline"/>
        </w:rPr>
        <w:t>19</w:t>
      </w:r>
      <w:r w:rsidRPr="00EC6CB5">
        <w:rPr>
          <w:rStyle w:val="StyleUnderline"/>
          <w:highlight w:val="green"/>
        </w:rPr>
        <w:t>65 through</w:t>
      </w:r>
      <w:r>
        <w:t xml:space="preserve"> the end of </w:t>
      </w:r>
      <w:r w:rsidRPr="001F5EC3">
        <w:rPr>
          <w:rStyle w:val="StyleUnderline"/>
        </w:rPr>
        <w:t>19</w:t>
      </w:r>
      <w:r w:rsidRPr="00EC6CB5">
        <w:rPr>
          <w:rStyle w:val="StyleUnderline"/>
          <w:highlight w:val="green"/>
        </w:rPr>
        <w:t>68, there were</w:t>
      </w:r>
      <w:r w:rsidRPr="001F5EC3">
        <w:rPr>
          <w:rStyle w:val="StyleUnderline"/>
        </w:rPr>
        <w:t xml:space="preserve"> 533 urban </w:t>
      </w:r>
      <w:r w:rsidRPr="00EC6CB5">
        <w:rPr>
          <w:rStyle w:val="StyleUnderline"/>
          <w:highlight w:val="green"/>
        </w:rPr>
        <w:t>riots resulting in 195 deaths, 9,760 injuries and 14,486 instances of arson</w:t>
      </w:r>
      <w:r>
        <w:t>. The atmosphere was such that a false rumor that a black cab driver had died in police custody in Newark, N.J., prompted violence that left 26 people dead and 750 injured, while causing more than $10 million in property damage (more than $70 million in today’s dollars).</w:t>
      </w:r>
    </w:p>
    <w:p w14:paraId="7DF79217" w14:textId="77777777" w:rsidR="00334B38" w:rsidRDefault="00334B38" w:rsidP="00334B38">
      <w:r w:rsidRPr="00EC6CB5">
        <w:rPr>
          <w:rStyle w:val="StyleUnderline"/>
          <w:highlight w:val="green"/>
        </w:rPr>
        <w:t>Compare that to the</w:t>
      </w:r>
      <w:r>
        <w:t xml:space="preserve"> overwhelmingly </w:t>
      </w:r>
      <w:r w:rsidRPr="00EC6CB5">
        <w:rPr>
          <w:rStyle w:val="StyleUnderline"/>
          <w:highlight w:val="green"/>
        </w:rPr>
        <w:t>peaceful protests</w:t>
      </w:r>
      <w:r>
        <w:t xml:space="preserve"> in the four years </w:t>
      </w:r>
      <w:r w:rsidRPr="00EC6CB5">
        <w:rPr>
          <w:rStyle w:val="StyleUnderline"/>
          <w:highlight w:val="green"/>
        </w:rPr>
        <w:t>since</w:t>
      </w:r>
      <w:r w:rsidRPr="00EC6CB5">
        <w:rPr>
          <w:highlight w:val="green"/>
        </w:rPr>
        <w:t xml:space="preserve"> </w:t>
      </w:r>
      <w:r>
        <w:t xml:space="preserve">George Zimmerman was indicted for the murder of </w:t>
      </w:r>
      <w:r w:rsidRPr="00EC6CB5">
        <w:rPr>
          <w:rStyle w:val="StyleUnderline"/>
          <w:highlight w:val="green"/>
        </w:rPr>
        <w:t xml:space="preserve">Trayvon Martin. Even the most chaotic episodes have been </w:t>
      </w:r>
      <w:r w:rsidRPr="00EC6CB5">
        <w:rPr>
          <w:rStyle w:val="StyleUnderline"/>
        </w:rPr>
        <w:t xml:space="preserve">relatively </w:t>
      </w:r>
      <w:r w:rsidRPr="00EC6CB5">
        <w:rPr>
          <w:rStyle w:val="StyleUnderline"/>
          <w:highlight w:val="green"/>
        </w:rPr>
        <w:t>mild</w:t>
      </w:r>
      <w:r>
        <w:t xml:space="preserve">. In Baltimore, for instance, </w:t>
      </w:r>
      <w:r w:rsidRPr="00EC6CB5">
        <w:rPr>
          <w:rStyle w:val="StyleUnderline"/>
          <w:highlight w:val="green"/>
        </w:rPr>
        <w:t xml:space="preserve">riots after </w:t>
      </w:r>
      <w:r w:rsidRPr="00EC6CB5">
        <w:rPr>
          <w:rStyle w:val="StyleUnderline"/>
        </w:rPr>
        <w:t xml:space="preserve">the death of </w:t>
      </w:r>
      <w:r w:rsidRPr="00EC6CB5">
        <w:rPr>
          <w:rStyle w:val="StyleUnderline"/>
          <w:highlight w:val="green"/>
        </w:rPr>
        <w:t xml:space="preserve">Freddie Gray resulted in </w:t>
      </w:r>
      <w:r w:rsidRPr="00EC6CB5">
        <w:rPr>
          <w:rStyle w:val="StyleUnderline"/>
        </w:rPr>
        <w:t>injuries</w:t>
      </w:r>
      <w:r w:rsidRPr="00EC6CB5">
        <w:t xml:space="preserve"> </w:t>
      </w:r>
      <w:r>
        <w:t xml:space="preserve">to more than 150 police officers, 144 vehicles set on fire and property damage estimated at nearly $13 million; </w:t>
      </w:r>
      <w:r w:rsidRPr="00EC6CB5">
        <w:rPr>
          <w:rStyle w:val="StyleUnderline"/>
          <w:highlight w:val="green"/>
        </w:rPr>
        <w:t xml:space="preserve">no protesters or police </w:t>
      </w:r>
      <w:r w:rsidRPr="00EC6CB5">
        <w:rPr>
          <w:rStyle w:val="StyleUnderline"/>
        </w:rPr>
        <w:t xml:space="preserve">were </w:t>
      </w:r>
      <w:r w:rsidRPr="00EC6CB5">
        <w:rPr>
          <w:rStyle w:val="StyleUnderline"/>
          <w:highlight w:val="green"/>
        </w:rPr>
        <w:t>killed</w:t>
      </w:r>
      <w:r>
        <w:t xml:space="preserve">. As The Washington Post’s Radley Balko has written, </w:t>
      </w:r>
      <w:r w:rsidRPr="00EC6CB5">
        <w:rPr>
          <w:rStyle w:val="StyleUnderline"/>
          <w:highlight w:val="green"/>
        </w:rPr>
        <w:t xml:space="preserve">the rate of killings of police </w:t>
      </w:r>
      <w:r w:rsidRPr="00EC6CB5">
        <w:rPr>
          <w:rStyle w:val="StyleUnderline"/>
        </w:rPr>
        <w:t xml:space="preserve">officers </w:t>
      </w:r>
      <w:r w:rsidRPr="00EC6CB5">
        <w:rPr>
          <w:rStyle w:val="StyleUnderline"/>
          <w:highlight w:val="green"/>
        </w:rPr>
        <w:t>has been declining since the ’70s</w:t>
      </w:r>
      <w:r w:rsidRPr="00EC6CB5">
        <w:rPr>
          <w:rStyle w:val="StyleUnderline"/>
        </w:rPr>
        <w:t>, with 2015 being the second safest year for police in decades</w:t>
      </w:r>
      <w:r>
        <w:t>.</w:t>
      </w:r>
    </w:p>
    <w:p w14:paraId="1DAC6C73" w14:textId="77777777" w:rsidR="00334B38" w:rsidRPr="00EC6CB5" w:rsidRDefault="00334B38" w:rsidP="00334B38">
      <w:pPr>
        <w:rPr>
          <w:rStyle w:val="StyleUnderline"/>
        </w:rPr>
      </w:pPr>
      <w:r w:rsidRPr="00EC6CB5">
        <w:rPr>
          <w:rStyle w:val="StyleUnderline"/>
        </w:rPr>
        <w:t>One reason</w:t>
      </w:r>
      <w:r>
        <w:t xml:space="preserve"> the protests have remained relatively contained </w:t>
      </w:r>
      <w:r w:rsidRPr="00EC6CB5">
        <w:rPr>
          <w:rStyle w:val="StyleUnderline"/>
        </w:rPr>
        <w:t>has to do with police-community relations. Yes, too many people — and a disproportionate number of black people — are shot by police. Yes, there is still institutionalized racism in the criminal justice system. And yes, many blacks, especially, say they can’t trust law enforcement officials.</w:t>
      </w:r>
    </w:p>
    <w:p w14:paraId="7AC9476C" w14:textId="77777777" w:rsidR="00334B38" w:rsidRDefault="00334B38" w:rsidP="00334B38">
      <w:r w:rsidRPr="00EC6CB5">
        <w:rPr>
          <w:rStyle w:val="StyleUnderline"/>
        </w:rPr>
        <w:t xml:space="preserve">But </w:t>
      </w:r>
      <w:r w:rsidRPr="00EC6CB5">
        <w:rPr>
          <w:rStyle w:val="StyleUnderline"/>
          <w:highlight w:val="green"/>
        </w:rPr>
        <w:t>present-day interactions between police and protesters have</w:t>
      </w:r>
      <w:r w:rsidRPr="00EC6CB5">
        <w:rPr>
          <w:rStyle w:val="StyleUnderline"/>
        </w:rPr>
        <w:t xml:space="preserve"> ranged from tense</w:t>
      </w:r>
      <w:r>
        <w:t xml:space="preserve"> (in Ferguson, Mo.) </w:t>
      </w:r>
      <w:r w:rsidRPr="00EC6CB5">
        <w:rPr>
          <w:rStyle w:val="StyleUnderline"/>
        </w:rPr>
        <w:t>to friendly</w:t>
      </w:r>
      <w:r>
        <w:t xml:space="preserve"> (in Dallas). </w:t>
      </w:r>
      <w:r w:rsidRPr="00EC6CB5">
        <w:rPr>
          <w:rStyle w:val="StyleUnderline"/>
        </w:rPr>
        <w:t xml:space="preserve">That’s </w:t>
      </w:r>
      <w:r w:rsidRPr="00EC6CB5">
        <w:rPr>
          <w:rStyle w:val="StyleUnderline"/>
          <w:highlight w:val="green"/>
        </w:rPr>
        <w:t xml:space="preserve">a </w:t>
      </w:r>
      <w:r w:rsidRPr="00EC6CB5">
        <w:rPr>
          <w:rStyle w:val="StyleUnderline"/>
          <w:sz w:val="30"/>
          <w:szCs w:val="30"/>
          <w:highlight w:val="green"/>
        </w:rPr>
        <w:t>world away</w:t>
      </w:r>
      <w:r w:rsidRPr="00EC6CB5">
        <w:rPr>
          <w:rStyle w:val="StyleUnderline"/>
          <w:highlight w:val="green"/>
        </w:rPr>
        <w:t xml:space="preserve"> from the</w:t>
      </w:r>
      <w:r w:rsidRPr="00EC6CB5">
        <w:rPr>
          <w:rStyle w:val="StyleUnderline"/>
        </w:rPr>
        <w:t xml:space="preserve"> 19</w:t>
      </w:r>
      <w:r w:rsidRPr="00EC6CB5">
        <w:rPr>
          <w:rStyle w:val="StyleUnderline"/>
          <w:highlight w:val="green"/>
        </w:rPr>
        <w:t xml:space="preserve">60s, when police forces allowed Ku Klux Klan members to </w:t>
      </w:r>
      <w:r w:rsidRPr="00EC6CB5">
        <w:rPr>
          <w:rStyle w:val="StyleUnderline"/>
        </w:rPr>
        <w:t xml:space="preserve">savagely </w:t>
      </w:r>
      <w:r w:rsidRPr="00EC6CB5">
        <w:rPr>
          <w:rStyle w:val="StyleUnderline"/>
          <w:highlight w:val="green"/>
        </w:rPr>
        <w:t xml:space="preserve">beat </w:t>
      </w:r>
      <w:r w:rsidRPr="00EC6CB5">
        <w:rPr>
          <w:rStyle w:val="StyleUnderline"/>
        </w:rPr>
        <w:t xml:space="preserve">non-violent </w:t>
      </w:r>
      <w:r w:rsidRPr="00EC6CB5">
        <w:rPr>
          <w:rStyle w:val="StyleUnderline"/>
          <w:highlight w:val="green"/>
        </w:rPr>
        <w:t xml:space="preserve">protesters </w:t>
      </w:r>
      <w:r w:rsidRPr="00EC6CB5">
        <w:rPr>
          <w:rStyle w:val="StyleUnderline"/>
        </w:rPr>
        <w:t>on those occasions when they themselves were not delivering the beat-downs</w:t>
      </w:r>
      <w:r>
        <w:t>. Outside the South, such interactions were less profound and violent, but still routine. It was a presidential commission — the National Advisory Commission on Civil Disorders led by then-Illinois Gov. Otto Kerner — not the Black Panthers, that, in 1968, affirmed the widespread belief among blacks that police “symbolize white power, white racism, and white oppression.”</w:t>
      </w:r>
    </w:p>
    <w:p w14:paraId="16C5FDA9" w14:textId="77777777" w:rsidR="00334B38" w:rsidRDefault="00334B38" w:rsidP="00334B38">
      <w:r w:rsidRPr="00EC6CB5">
        <w:rPr>
          <w:rStyle w:val="StyleUnderline"/>
        </w:rPr>
        <w:t>In response</w:t>
      </w:r>
      <w:r>
        <w:t xml:space="preserve"> to the Kerner report, </w:t>
      </w:r>
      <w:r w:rsidRPr="00EC6CB5">
        <w:rPr>
          <w:rStyle w:val="StyleUnderline"/>
          <w:highlight w:val="green"/>
        </w:rPr>
        <w:t xml:space="preserve">police departments raised </w:t>
      </w:r>
      <w:r w:rsidRPr="00EC6CB5">
        <w:rPr>
          <w:rStyle w:val="StyleUnderline"/>
        </w:rPr>
        <w:t xml:space="preserve">their standards of </w:t>
      </w:r>
      <w:r w:rsidRPr="00EC6CB5">
        <w:rPr>
          <w:rStyle w:val="StyleUnderline"/>
          <w:highlight w:val="green"/>
        </w:rPr>
        <w:t>professionalism and increased</w:t>
      </w:r>
      <w:r w:rsidRPr="00EC6CB5">
        <w:rPr>
          <w:highlight w:val="green"/>
        </w:rPr>
        <w:t xml:space="preserve"> </w:t>
      </w:r>
      <w:r>
        <w:t xml:space="preserve">the </w:t>
      </w:r>
      <w:r w:rsidRPr="00EC6CB5">
        <w:rPr>
          <w:rStyle w:val="StyleUnderline"/>
          <w:highlight w:val="green"/>
        </w:rPr>
        <w:t>diversity</w:t>
      </w:r>
      <w:r w:rsidRPr="00EC6CB5">
        <w:rPr>
          <w:highlight w:val="green"/>
        </w:rPr>
        <w:t xml:space="preserve"> </w:t>
      </w:r>
      <w:r>
        <w:t xml:space="preserve">of their forces. While urban police forces still disproportionately employ white officers relative to the demographics of the communities they serve, </w:t>
      </w:r>
      <w:r w:rsidRPr="00EC6CB5">
        <w:rPr>
          <w:rStyle w:val="StyleUnderline"/>
          <w:highlight w:val="green"/>
        </w:rPr>
        <w:t>the</w:t>
      </w:r>
      <w:r w:rsidRPr="00EC6CB5">
        <w:rPr>
          <w:highlight w:val="green"/>
        </w:rPr>
        <w:t xml:space="preserve"> </w:t>
      </w:r>
      <w:r>
        <w:t xml:space="preserve">overall </w:t>
      </w:r>
      <w:r w:rsidRPr="00EC6CB5">
        <w:rPr>
          <w:rStyle w:val="StyleUnderline"/>
          <w:highlight w:val="green"/>
        </w:rPr>
        <w:t xml:space="preserve">number of blacks in law enforcement roughly approximates their </w:t>
      </w:r>
      <w:r w:rsidRPr="00EC6CB5">
        <w:rPr>
          <w:rStyle w:val="StyleUnderline"/>
        </w:rPr>
        <w:t xml:space="preserve">presence in the overall U.S. </w:t>
      </w:r>
      <w:r w:rsidRPr="00EC6CB5">
        <w:rPr>
          <w:rStyle w:val="StyleUnderline"/>
          <w:highlight w:val="green"/>
        </w:rPr>
        <w:t>population. Some</w:t>
      </w:r>
      <w:r w:rsidRPr="00EC6CB5">
        <w:rPr>
          <w:highlight w:val="green"/>
        </w:rPr>
        <w:t xml:space="preserve"> </w:t>
      </w:r>
      <w:r>
        <w:t xml:space="preserve">of the </w:t>
      </w:r>
      <w:r w:rsidRPr="00EC6CB5">
        <w:rPr>
          <w:rStyle w:val="StyleUnderline"/>
        </w:rPr>
        <w:t>sites of the worst police abuses in the 1960s</w:t>
      </w:r>
      <w:r>
        <w:t xml:space="preserve">, including Birmingham, Ala., now </w:t>
      </w:r>
      <w:r w:rsidRPr="00EC6CB5">
        <w:rPr>
          <w:rStyle w:val="StyleUnderline"/>
          <w:highlight w:val="green"/>
        </w:rPr>
        <w:t>have black police chiefs. And</w:t>
      </w:r>
      <w:r w:rsidRPr="00EC6CB5">
        <w:rPr>
          <w:highlight w:val="green"/>
        </w:rPr>
        <w:t xml:space="preserve"> </w:t>
      </w:r>
      <w:r>
        <w:t xml:space="preserve">some of those chiefs, like Dallas’s David Brown, </w:t>
      </w:r>
      <w:r w:rsidRPr="00EC6CB5">
        <w:rPr>
          <w:rStyle w:val="StyleUnderline"/>
          <w:highlight w:val="green"/>
        </w:rPr>
        <w:t xml:space="preserve">have implemented </w:t>
      </w:r>
      <w:r w:rsidRPr="00EC6CB5">
        <w:rPr>
          <w:rStyle w:val="StyleUnderline"/>
        </w:rPr>
        <w:t xml:space="preserve">community policing policies </w:t>
      </w:r>
      <w:r w:rsidRPr="00EC6CB5">
        <w:rPr>
          <w:rStyle w:val="StyleUnderline"/>
          <w:highlight w:val="green"/>
        </w:rPr>
        <w:t xml:space="preserve">that have </w:t>
      </w:r>
      <w:r w:rsidRPr="00500FF2">
        <w:rPr>
          <w:rStyle w:val="StyleUnderline"/>
          <w:highlight w:val="green"/>
        </w:rPr>
        <w:t>reduced</w:t>
      </w:r>
      <w:r w:rsidRPr="00EC6CB5">
        <w:rPr>
          <w:highlight w:val="green"/>
        </w:rPr>
        <w:t xml:space="preserve"> </w:t>
      </w:r>
      <w:r>
        <w:t xml:space="preserve">citizen </w:t>
      </w:r>
      <w:r w:rsidRPr="00500FF2">
        <w:rPr>
          <w:rStyle w:val="StyleUnderline"/>
          <w:highlight w:val="green"/>
        </w:rPr>
        <w:t>complaints</w:t>
      </w:r>
      <w:r w:rsidRPr="00EC6CB5">
        <w:rPr>
          <w:rStyle w:val="StyleUnderline"/>
          <w:highlight w:val="green"/>
        </w:rPr>
        <w:t xml:space="preserve"> and sought to counter </w:t>
      </w:r>
      <w:r w:rsidRPr="00EC6CB5">
        <w:rPr>
          <w:rStyle w:val="StyleUnderline"/>
        </w:rPr>
        <w:t xml:space="preserve">the idea that police are </w:t>
      </w:r>
      <w:r w:rsidRPr="00500FF2">
        <w:rPr>
          <w:rStyle w:val="StyleUnderline"/>
          <w:highlight w:val="green"/>
        </w:rPr>
        <w:t>racist oppressors</w:t>
      </w:r>
      <w:r>
        <w:t>.</w:t>
      </w:r>
    </w:p>
    <w:p w14:paraId="44A106F3" w14:textId="77777777" w:rsidR="00334B38" w:rsidRDefault="00334B38" w:rsidP="00334B38">
      <w:r>
        <w:t xml:space="preserve">The reality </w:t>
      </w:r>
      <w:r w:rsidRPr="00EC6CB5">
        <w:rPr>
          <w:rStyle w:val="StyleUnderline"/>
          <w:highlight w:val="green"/>
        </w:rPr>
        <w:t xml:space="preserve">that </w:t>
      </w:r>
      <w:proofErr w:type="gramStart"/>
      <w:r w:rsidRPr="00EC6CB5">
        <w:rPr>
          <w:rStyle w:val="StyleUnderline"/>
          <w:highlight w:val="green"/>
        </w:rPr>
        <w:t>B</w:t>
      </w:r>
      <w:r w:rsidRPr="00EC6CB5">
        <w:rPr>
          <w:rStyle w:val="StyleUnderline"/>
        </w:rPr>
        <w:t>lack</w:t>
      </w:r>
      <w:proofErr w:type="gramEnd"/>
      <w:r w:rsidRPr="00EC6CB5">
        <w:rPr>
          <w:rStyle w:val="StyleUnderline"/>
        </w:rPr>
        <w:t xml:space="preserve"> </w:t>
      </w:r>
      <w:r w:rsidRPr="00EC6CB5">
        <w:rPr>
          <w:rStyle w:val="StyleUnderline"/>
          <w:highlight w:val="green"/>
        </w:rPr>
        <w:t>L</w:t>
      </w:r>
      <w:r w:rsidRPr="00EC6CB5">
        <w:rPr>
          <w:rStyle w:val="StyleUnderline"/>
        </w:rPr>
        <w:t xml:space="preserve">ives </w:t>
      </w:r>
      <w:r w:rsidRPr="00EC6CB5">
        <w:rPr>
          <w:rStyle w:val="StyleUnderline"/>
          <w:highlight w:val="green"/>
        </w:rPr>
        <w:t>M</w:t>
      </w:r>
      <w:r w:rsidRPr="00EC6CB5">
        <w:rPr>
          <w:rStyle w:val="StyleUnderline"/>
        </w:rPr>
        <w:t xml:space="preserve">atter </w:t>
      </w:r>
      <w:r w:rsidRPr="00EC6CB5">
        <w:rPr>
          <w:rStyle w:val="StyleUnderline"/>
          <w:highlight w:val="green"/>
        </w:rPr>
        <w:t xml:space="preserve">activists are willing to </w:t>
      </w:r>
      <w:r w:rsidRPr="00500FF2">
        <w:rPr>
          <w:rStyle w:val="StyleUnderline"/>
          <w:highlight w:val="green"/>
        </w:rPr>
        <w:t>deliberate with</w:t>
      </w:r>
      <w:r w:rsidRPr="00EC6CB5">
        <w:rPr>
          <w:highlight w:val="green"/>
        </w:rPr>
        <w:t xml:space="preserve"> </w:t>
      </w:r>
      <w:r>
        <w:t xml:space="preserve">Brown and other </w:t>
      </w:r>
      <w:r w:rsidRPr="00500FF2">
        <w:rPr>
          <w:rStyle w:val="StyleUnderline"/>
          <w:highlight w:val="green"/>
        </w:rPr>
        <w:t>police commissioners</w:t>
      </w:r>
      <w:r>
        <w:t xml:space="preserve">, that BLM consistently condemns acts of violence against officers, also </w:t>
      </w:r>
      <w:r w:rsidRPr="00EC6CB5">
        <w:rPr>
          <w:rStyle w:val="StyleUnderline"/>
          <w:highlight w:val="green"/>
        </w:rPr>
        <w:t>works against the narrative that there is some kind “war</w:t>
      </w:r>
      <w:r>
        <w:t xml:space="preserve"> on police.” The Black Panthers favored retaliatory violence for alleged police </w:t>
      </w:r>
      <w:proofErr w:type="gramStart"/>
      <w:r>
        <w:t>misconduct, and</w:t>
      </w:r>
      <w:proofErr w:type="gramEnd"/>
      <w:r>
        <w:t xml:space="preserve"> did so in armed street battles — they surely never praised a police chief.</w:t>
      </w:r>
    </w:p>
    <w:p w14:paraId="709467D9" w14:textId="77777777" w:rsidR="00334B38" w:rsidRPr="00EC6CB5" w:rsidRDefault="00334B38" w:rsidP="00334B38">
      <w:pPr>
        <w:rPr>
          <w:rStyle w:val="StyleUnderline"/>
        </w:rPr>
      </w:pPr>
      <w:r w:rsidRPr="00EC6CB5">
        <w:rPr>
          <w:rStyle w:val="StyleUnderline"/>
          <w:highlight w:val="green"/>
        </w:rPr>
        <w:t>Extremist groups</w:t>
      </w:r>
      <w:r>
        <w:t xml:space="preserve"> today also </w:t>
      </w:r>
      <w:r w:rsidRPr="00500FF2">
        <w:rPr>
          <w:rStyle w:val="StyleUnderline"/>
          <w:highlight w:val="green"/>
        </w:rPr>
        <w:t xml:space="preserve">hold </w:t>
      </w:r>
      <w:r w:rsidRPr="00500FF2">
        <w:rPr>
          <w:rStyle w:val="StyleUnderline"/>
        </w:rPr>
        <w:t xml:space="preserve">much </w:t>
      </w:r>
      <w:r w:rsidRPr="00500FF2">
        <w:rPr>
          <w:rStyle w:val="StyleUnderline"/>
          <w:sz w:val="30"/>
          <w:szCs w:val="30"/>
          <w:highlight w:val="green"/>
        </w:rPr>
        <w:t>less sway</w:t>
      </w:r>
      <w:r>
        <w:t xml:space="preserve">. By the end of the ’60s, federal law enforcement was becoming quite adept at infiltrating and disrupting white supremacist groups. Experts say </w:t>
      </w:r>
      <w:r w:rsidRPr="00EC6CB5">
        <w:rPr>
          <w:rStyle w:val="StyleUnderline"/>
          <w:highlight w:val="green"/>
        </w:rPr>
        <w:t xml:space="preserve">there are </w:t>
      </w:r>
      <w:r w:rsidRPr="00EC6CB5">
        <w:rPr>
          <w:rStyle w:val="StyleUnderline"/>
        </w:rPr>
        <w:t xml:space="preserve">approximately </w:t>
      </w:r>
      <w:r w:rsidRPr="00EC6CB5">
        <w:rPr>
          <w:rStyle w:val="StyleUnderline"/>
          <w:highlight w:val="green"/>
        </w:rPr>
        <w:t>8,000</w:t>
      </w:r>
      <w:r w:rsidRPr="00EC6CB5">
        <w:rPr>
          <w:highlight w:val="green"/>
        </w:rPr>
        <w:t xml:space="preserve"> </w:t>
      </w:r>
      <w:r>
        <w:t xml:space="preserve">active </w:t>
      </w:r>
      <w:r w:rsidRPr="00EC6CB5">
        <w:rPr>
          <w:rStyle w:val="StyleUnderline"/>
          <w:highlight w:val="green"/>
        </w:rPr>
        <w:t>K</w:t>
      </w:r>
      <w:r>
        <w:t xml:space="preserve">u </w:t>
      </w:r>
      <w:r w:rsidRPr="00EC6CB5">
        <w:rPr>
          <w:rStyle w:val="StyleUnderline"/>
          <w:highlight w:val="green"/>
        </w:rPr>
        <w:t>K</w:t>
      </w:r>
      <w:r>
        <w:t xml:space="preserve">lux </w:t>
      </w:r>
      <w:r w:rsidRPr="00EC6CB5">
        <w:rPr>
          <w:rStyle w:val="StyleUnderline"/>
          <w:highlight w:val="green"/>
        </w:rPr>
        <w:t>K</w:t>
      </w:r>
      <w:r>
        <w:t xml:space="preserve">lan </w:t>
      </w:r>
      <w:r w:rsidRPr="00EC6CB5">
        <w:rPr>
          <w:rStyle w:val="StyleUnderline"/>
          <w:highlight w:val="green"/>
        </w:rPr>
        <w:t>members</w:t>
      </w:r>
      <w:r>
        <w:t xml:space="preserve"> in the United </w:t>
      </w:r>
      <w:r w:rsidRPr="00EC6CB5">
        <w:t>States</w:t>
      </w:r>
      <w:r>
        <w:t xml:space="preserve"> </w:t>
      </w:r>
      <w:r w:rsidRPr="00EC6CB5">
        <w:rPr>
          <w:rStyle w:val="StyleUnderline"/>
          <w:highlight w:val="green"/>
        </w:rPr>
        <w:t>today; in contrast</w:t>
      </w:r>
      <w:r>
        <w:t xml:space="preserve">, the White Knights of the Ku Klux Klan of </w:t>
      </w:r>
      <w:r w:rsidRPr="00EC6CB5">
        <w:rPr>
          <w:rStyle w:val="StyleUnderline"/>
          <w:highlight w:val="green"/>
        </w:rPr>
        <w:t>Mississippi, at its peak membership</w:t>
      </w:r>
      <w:r>
        <w:t xml:space="preserve"> under the leadership of Grand Wizard Sam Bowers in 1965, </w:t>
      </w:r>
      <w:r w:rsidRPr="00EC6CB5">
        <w:rPr>
          <w:rStyle w:val="StyleUnderline"/>
          <w:highlight w:val="green"/>
        </w:rPr>
        <w:t>had</w:t>
      </w:r>
      <w:r w:rsidRPr="00EC6CB5">
        <w:rPr>
          <w:rStyle w:val="StyleUnderline"/>
        </w:rPr>
        <w:t xml:space="preserve"> close to </w:t>
      </w:r>
      <w:r w:rsidRPr="00EC6CB5">
        <w:rPr>
          <w:rStyle w:val="StyleUnderline"/>
          <w:highlight w:val="green"/>
        </w:rPr>
        <w:t>10,000 members</w:t>
      </w:r>
      <w:r w:rsidRPr="00EC6CB5">
        <w:rPr>
          <w:rStyle w:val="StyleUnderline"/>
        </w:rPr>
        <w:t xml:space="preserve">. Organized group </w:t>
      </w:r>
      <w:r w:rsidRPr="00EC6CB5">
        <w:rPr>
          <w:rStyle w:val="StyleUnderline"/>
          <w:highlight w:val="green"/>
        </w:rPr>
        <w:t>violence, of the kind perpetrated by Bowers, is all but unknown</w:t>
      </w:r>
      <w:r w:rsidRPr="00EC6CB5">
        <w:rPr>
          <w:rStyle w:val="StyleUnderline"/>
        </w:rPr>
        <w:t>.</w:t>
      </w:r>
    </w:p>
    <w:p w14:paraId="3B7B9F25" w14:textId="77777777" w:rsidR="00334B38" w:rsidRDefault="00334B38" w:rsidP="00334B38">
      <w:pPr>
        <w:pStyle w:val="Heading4"/>
      </w:pPr>
      <w:r>
        <w:t xml:space="preserve">Taking the race war as a given fuels white retaliation – we must be against the race war as an analytic </w:t>
      </w:r>
    </w:p>
    <w:p w14:paraId="10951D1F" w14:textId="77777777" w:rsidR="00334B38" w:rsidRPr="004D67F5" w:rsidRDefault="00334B38" w:rsidP="00334B38">
      <w:proofErr w:type="spellStart"/>
      <w:r>
        <w:rPr>
          <w:rStyle w:val="Style13ptBold"/>
        </w:rPr>
        <w:t>Saletan</w:t>
      </w:r>
      <w:proofErr w:type="spellEnd"/>
      <w:r>
        <w:rPr>
          <w:rStyle w:val="Style13ptBold"/>
        </w:rPr>
        <w:t xml:space="preserve"> 16 </w:t>
      </w:r>
      <w:r w:rsidRPr="004D67F5">
        <w:t xml:space="preserve">William </w:t>
      </w:r>
      <w:proofErr w:type="spellStart"/>
      <w:r w:rsidRPr="004D67F5">
        <w:t>Saletan</w:t>
      </w:r>
      <w:proofErr w:type="spellEnd"/>
      <w:r w:rsidRPr="004D67F5">
        <w:t>, writer for Slate, Harvard Grad, There Is a War Over Race in America: But it’s not whites vs. blacks.</w:t>
      </w:r>
      <w:r>
        <w:t xml:space="preserve"> </w:t>
      </w:r>
      <w:r w:rsidRPr="004D67F5">
        <w:t>https://slate.com/news-and-politics/2016/07/there-is-a-war-over-race-in-america-but-its-not-whites-vs-blacks.html</w:t>
      </w:r>
    </w:p>
    <w:p w14:paraId="438AD719" w14:textId="77777777" w:rsidR="00334B38" w:rsidRDefault="00334B38" w:rsidP="00334B38">
      <w:r>
        <w:t xml:space="preserve">Hours </w:t>
      </w:r>
      <w:r w:rsidRPr="004D67F5">
        <w:rPr>
          <w:rStyle w:val="StyleUnderline"/>
          <w:highlight w:val="green"/>
        </w:rPr>
        <w:t xml:space="preserve">after a sniper </w:t>
      </w:r>
      <w:r w:rsidRPr="00500FF2">
        <w:rPr>
          <w:rStyle w:val="StyleUnderline"/>
        </w:rPr>
        <w:t>gunned down</w:t>
      </w:r>
      <w:r>
        <w:t xml:space="preserve"> five </w:t>
      </w:r>
      <w:r w:rsidRPr="00500FF2">
        <w:rPr>
          <w:rStyle w:val="StyleUnderline"/>
        </w:rPr>
        <w:t>law enforcement officers</w:t>
      </w:r>
      <w:r>
        <w:t xml:space="preserve"> in Dallas—</w:t>
      </w:r>
      <w:r w:rsidRPr="004D67F5">
        <w:rPr>
          <w:rStyle w:val="StyleUnderline"/>
          <w:highlight w:val="green"/>
        </w:rPr>
        <w:t>claiming</w:t>
      </w:r>
      <w:r>
        <w:t xml:space="preserve">, according to police, </w:t>
      </w:r>
      <w:r w:rsidRPr="00500FF2">
        <w:rPr>
          <w:rStyle w:val="StyleUnderline"/>
        </w:rPr>
        <w:t>that “</w:t>
      </w:r>
      <w:r w:rsidRPr="004D67F5">
        <w:rPr>
          <w:rStyle w:val="StyleUnderline"/>
          <w:highlight w:val="green"/>
        </w:rPr>
        <w:t>he wanted to kill white people</w:t>
      </w:r>
      <w:r>
        <w:t>, especially white officers”—</w:t>
      </w:r>
      <w:r w:rsidRPr="004D67F5">
        <w:rPr>
          <w:rStyle w:val="StyleUnderline"/>
          <w:highlight w:val="green"/>
        </w:rPr>
        <w:t>no one was crowing louder than David Duke</w:t>
      </w:r>
      <w:r w:rsidRPr="00500FF2">
        <w:rPr>
          <w:rStyle w:val="StyleUnderline"/>
        </w:rPr>
        <w:t>. “All I warned about</w:t>
      </w:r>
      <w:r>
        <w:t xml:space="preserve">, sorry to say, </w:t>
      </w:r>
      <w:r w:rsidRPr="00500FF2">
        <w:rPr>
          <w:rStyle w:val="StyleUnderline"/>
        </w:rPr>
        <w:t>is</w:t>
      </w:r>
      <w:r>
        <w:t xml:space="preserve"> now </w:t>
      </w:r>
      <w:r w:rsidRPr="00500FF2">
        <w:rPr>
          <w:rStyle w:val="StyleUnderline"/>
        </w:rPr>
        <w:t>happening,” the former Klansman tweeted. “There is war against Whites</w:t>
      </w:r>
      <w:r>
        <w:t xml:space="preserve"> in America. A war of hate, racism, and violence against us!” </w:t>
      </w:r>
      <w:r w:rsidRPr="00500FF2">
        <w:rPr>
          <w:rStyle w:val="StyleUnderline"/>
        </w:rPr>
        <w:t>Duke circulated tweets</w:t>
      </w:r>
      <w:r>
        <w:t xml:space="preserve"> by people who used the phrase “black lives matter” and celebrated the shootings. In a pitch to Donald Trump supporters, he added the hashtags #WarOnWhites, #ThanksObama, and #MakeAmericaGreatAgain.</w:t>
      </w:r>
    </w:p>
    <w:p w14:paraId="406AB3B2" w14:textId="77777777" w:rsidR="00334B38" w:rsidRPr="00500FF2" w:rsidRDefault="00334B38" w:rsidP="00334B38">
      <w:pPr>
        <w:rPr>
          <w:rStyle w:val="StyleUnderline"/>
        </w:rPr>
      </w:pPr>
      <w:r w:rsidRPr="004D67F5">
        <w:rPr>
          <w:rStyle w:val="StyleUnderline"/>
          <w:highlight w:val="green"/>
        </w:rPr>
        <w:t xml:space="preserve">This is </w:t>
      </w:r>
      <w:r w:rsidRPr="00500FF2">
        <w:rPr>
          <w:rStyle w:val="StyleUnderline"/>
        </w:rPr>
        <w:t xml:space="preserve">the </w:t>
      </w:r>
      <w:r w:rsidRPr="004D67F5">
        <w:rPr>
          <w:rStyle w:val="StyleUnderline"/>
          <w:sz w:val="30"/>
          <w:szCs w:val="30"/>
          <w:highlight w:val="green"/>
        </w:rPr>
        <w:t xml:space="preserve">central </w:t>
      </w:r>
      <w:r w:rsidRPr="00500FF2">
        <w:rPr>
          <w:rStyle w:val="StyleUnderline"/>
          <w:sz w:val="30"/>
          <w:szCs w:val="30"/>
        </w:rPr>
        <w:t>thing to understand</w:t>
      </w:r>
      <w:r>
        <w:t xml:space="preserve"> about what happened in Dallas: </w:t>
      </w:r>
      <w:r w:rsidRPr="004D67F5">
        <w:rPr>
          <w:rStyle w:val="StyleUnderline"/>
          <w:sz w:val="30"/>
          <w:szCs w:val="30"/>
          <w:highlight w:val="green"/>
        </w:rPr>
        <w:t>Black people who target whites are fundamentally allied with white people who target blacks</w:t>
      </w:r>
      <w:r w:rsidRPr="004D67F5">
        <w:rPr>
          <w:rStyle w:val="StyleUnderline"/>
          <w:highlight w:val="green"/>
        </w:rPr>
        <w:t xml:space="preserve">. They’re on </w:t>
      </w:r>
      <w:r w:rsidRPr="00500FF2">
        <w:rPr>
          <w:rStyle w:val="StyleUnderline"/>
        </w:rPr>
        <w:t xml:space="preserve">the same team: </w:t>
      </w:r>
      <w:r w:rsidRPr="004D67F5">
        <w:rPr>
          <w:rStyle w:val="StyleUnderline"/>
          <w:highlight w:val="green"/>
        </w:rPr>
        <w:t xml:space="preserve">the race war team. It’s </w:t>
      </w:r>
      <w:r w:rsidRPr="00500FF2">
        <w:rPr>
          <w:rStyle w:val="StyleUnderline"/>
        </w:rPr>
        <w:t xml:space="preserve">a lot </w:t>
      </w:r>
      <w:r w:rsidRPr="004D67F5">
        <w:rPr>
          <w:rStyle w:val="StyleUnderline"/>
          <w:highlight w:val="green"/>
        </w:rPr>
        <w:t xml:space="preserve">like </w:t>
      </w:r>
      <w:r w:rsidRPr="00500FF2">
        <w:rPr>
          <w:rStyle w:val="StyleUnderline"/>
        </w:rPr>
        <w:t xml:space="preserve">the global struggle over </w:t>
      </w:r>
      <w:r w:rsidRPr="004D67F5">
        <w:rPr>
          <w:rStyle w:val="StyleUnderline"/>
          <w:highlight w:val="green"/>
        </w:rPr>
        <w:t>jihadism</w:t>
      </w:r>
      <w:r>
        <w:t xml:space="preserve">, in which Muslims who hate Christians collaborate, in effect, with Christians who hate Muslims. </w:t>
      </w:r>
      <w:r w:rsidRPr="00500FF2">
        <w:rPr>
          <w:rStyle w:val="StyleUnderline"/>
        </w:rPr>
        <w:t xml:space="preserve">In the case of jihadism, </w:t>
      </w:r>
      <w:r w:rsidRPr="004D67F5">
        <w:rPr>
          <w:rStyle w:val="StyleUnderline"/>
          <w:highlight w:val="green"/>
        </w:rPr>
        <w:t xml:space="preserve">the </w:t>
      </w:r>
      <w:r w:rsidRPr="00500FF2">
        <w:rPr>
          <w:rStyle w:val="StyleUnderline"/>
        </w:rPr>
        <w:t xml:space="preserve">real </w:t>
      </w:r>
      <w:r w:rsidRPr="004D67F5">
        <w:rPr>
          <w:rStyle w:val="StyleUnderline"/>
          <w:highlight w:val="green"/>
        </w:rPr>
        <w:t xml:space="preserve">struggle isn’t between </w:t>
      </w:r>
      <w:r w:rsidRPr="00500FF2">
        <w:rPr>
          <w:rStyle w:val="StyleUnderline"/>
        </w:rPr>
        <w:t xml:space="preserve">two </w:t>
      </w:r>
      <w:r w:rsidRPr="004D67F5">
        <w:rPr>
          <w:rStyle w:val="StyleUnderline"/>
          <w:highlight w:val="green"/>
        </w:rPr>
        <w:t xml:space="preserve">religions. It’s between </w:t>
      </w:r>
      <w:r w:rsidRPr="004D67F5">
        <w:rPr>
          <w:rStyle w:val="StyleUnderline"/>
          <w:sz w:val="30"/>
          <w:szCs w:val="30"/>
          <w:highlight w:val="green"/>
        </w:rPr>
        <w:t xml:space="preserve">people who want </w:t>
      </w:r>
      <w:r w:rsidRPr="00500FF2">
        <w:rPr>
          <w:rStyle w:val="StyleUnderline"/>
          <w:sz w:val="30"/>
          <w:szCs w:val="30"/>
        </w:rPr>
        <w:t xml:space="preserve">religious </w:t>
      </w:r>
      <w:r w:rsidRPr="004D67F5">
        <w:rPr>
          <w:rStyle w:val="StyleUnderline"/>
          <w:sz w:val="30"/>
          <w:szCs w:val="30"/>
          <w:highlight w:val="green"/>
        </w:rPr>
        <w:t>war and people who don’t</w:t>
      </w:r>
      <w:r w:rsidRPr="00500FF2">
        <w:rPr>
          <w:rStyle w:val="StyleUnderline"/>
        </w:rPr>
        <w:t xml:space="preserve">. The same is true of race: </w:t>
      </w:r>
      <w:r w:rsidRPr="004D67F5">
        <w:rPr>
          <w:rStyle w:val="StyleUnderline"/>
          <w:highlight w:val="green"/>
        </w:rPr>
        <w:t xml:space="preserve">Either you’re </w:t>
      </w:r>
      <w:r w:rsidRPr="004D67F5">
        <w:rPr>
          <w:rStyle w:val="StyleUnderline"/>
          <w:sz w:val="30"/>
          <w:szCs w:val="30"/>
          <w:highlight w:val="green"/>
        </w:rPr>
        <w:t>on the race war team, or you’re against it</w:t>
      </w:r>
      <w:r w:rsidRPr="00500FF2">
        <w:rPr>
          <w:rStyle w:val="StyleUnderline"/>
        </w:rPr>
        <w:t>.</w:t>
      </w:r>
    </w:p>
    <w:p w14:paraId="587C96CB" w14:textId="77777777" w:rsidR="00334B38" w:rsidRDefault="00334B38" w:rsidP="00334B38">
      <w:r>
        <w:t xml:space="preserve">The attack in Dallas—allegedly committed by Micah Johnson, a black man—comes barely a year after a white man, </w:t>
      </w:r>
      <w:proofErr w:type="spellStart"/>
      <w:r>
        <w:t>Dylann</w:t>
      </w:r>
      <w:proofErr w:type="spellEnd"/>
      <w:r>
        <w:t xml:space="preserve"> Roof, allegedly shot nine black people to death in a church in Charleston, South Carolina. Roof told friends, and later police, that he wanted “to start a race war.” “He wanted it to be white with white, and black with black,” said a friend.</w:t>
      </w:r>
    </w:p>
    <w:p w14:paraId="3EB1CF80" w14:textId="77777777" w:rsidR="00334B38" w:rsidRDefault="00334B38" w:rsidP="00334B38">
      <w:r>
        <w:t>Roof’s manifesto echoed the ideas of Anders Behring Breivik, a white Christian nationalist who massacred 77 people in Norway five years ago. Breivik claimed to be defending “our people, our culture, Christendom and our nation.” He declared, “It is every European’s duty to defend their people and country against the ideology of genocide, conquest and destruction known as Islam.”</w:t>
      </w:r>
    </w:p>
    <w:p w14:paraId="46722E9A" w14:textId="77777777" w:rsidR="00334B38" w:rsidRDefault="00334B38" w:rsidP="00334B38">
      <w:r w:rsidRPr="004D67F5">
        <w:rPr>
          <w:rStyle w:val="StyleUnderline"/>
          <w:highlight w:val="green"/>
        </w:rPr>
        <w:t>Nothing helps Roof</w:t>
      </w:r>
      <w:r w:rsidRPr="00500FF2">
        <w:rPr>
          <w:rStyle w:val="StyleUnderline"/>
        </w:rPr>
        <w:t xml:space="preserve">, Breivik, </w:t>
      </w:r>
      <w:r w:rsidRPr="004D67F5">
        <w:rPr>
          <w:rStyle w:val="StyleUnderline"/>
          <w:highlight w:val="green"/>
        </w:rPr>
        <w:t xml:space="preserve">Duke, and other white nationalists </w:t>
      </w:r>
      <w:r w:rsidRPr="004D67F5">
        <w:rPr>
          <w:rStyle w:val="StyleUnderline"/>
          <w:sz w:val="30"/>
          <w:szCs w:val="30"/>
          <w:highlight w:val="green"/>
        </w:rPr>
        <w:t>more than hate</w:t>
      </w:r>
      <w:r w:rsidRPr="004D67F5">
        <w:rPr>
          <w:highlight w:val="green"/>
        </w:rPr>
        <w:t xml:space="preserve"> </w:t>
      </w:r>
      <w:r>
        <w:t xml:space="preserve">crimes </w:t>
      </w:r>
      <w:r w:rsidRPr="00500FF2">
        <w:rPr>
          <w:rStyle w:val="StyleUnderline"/>
        </w:rPr>
        <w:t>by the people they vilify—blacks and Muslims—against whites, Christians, and police officers</w:t>
      </w:r>
      <w:r>
        <w:t xml:space="preserve">. No crime justifies such collective vilification. But </w:t>
      </w:r>
      <w:r w:rsidRPr="00500FF2">
        <w:rPr>
          <w:rStyle w:val="StyleUnderline"/>
        </w:rPr>
        <w:t xml:space="preserve">as a social dynamic, </w:t>
      </w:r>
      <w:r w:rsidRPr="004D67F5">
        <w:rPr>
          <w:rStyle w:val="StyleUnderline"/>
          <w:highlight w:val="green"/>
        </w:rPr>
        <w:t xml:space="preserve">haters and killers </w:t>
      </w:r>
      <w:r w:rsidRPr="00500FF2">
        <w:rPr>
          <w:rStyle w:val="StyleUnderline"/>
        </w:rPr>
        <w:t xml:space="preserve">on all sides </w:t>
      </w:r>
      <w:r w:rsidRPr="004D67F5">
        <w:rPr>
          <w:rStyle w:val="StyleUnderline"/>
          <w:sz w:val="30"/>
          <w:szCs w:val="30"/>
          <w:highlight w:val="green"/>
        </w:rPr>
        <w:t>work together</w:t>
      </w:r>
      <w:r w:rsidRPr="004D67F5">
        <w:rPr>
          <w:rStyle w:val="StyleUnderline"/>
          <w:highlight w:val="green"/>
        </w:rPr>
        <w:t>, by stoking feelings</w:t>
      </w:r>
      <w:r w:rsidRPr="004D67F5">
        <w:rPr>
          <w:highlight w:val="green"/>
        </w:rPr>
        <w:t xml:space="preserve"> </w:t>
      </w:r>
      <w:r>
        <w:t>of group victimization and group vengeance.</w:t>
      </w:r>
    </w:p>
    <w:p w14:paraId="2A2626E4" w14:textId="24D5EEB3" w:rsidR="008F0DE5" w:rsidRDefault="008F0DE5" w:rsidP="008F0DE5">
      <w:pPr>
        <w:pStyle w:val="Heading1"/>
      </w:pPr>
      <w:r>
        <w:t>2AR</w:t>
      </w:r>
    </w:p>
    <w:p w14:paraId="095B08CC" w14:textId="74C29E7E" w:rsidR="00FC0973" w:rsidRDefault="00FC0973" w:rsidP="00FC0973">
      <w:pPr>
        <w:rPr>
          <w:rStyle w:val="Style13ptBold"/>
        </w:rPr>
      </w:pPr>
      <w:r>
        <w:rPr>
          <w:rStyle w:val="Style13ptBold"/>
        </w:rPr>
        <w:t xml:space="preserve">1] First, </w:t>
      </w:r>
      <w:r w:rsidR="00D324A4">
        <w:rPr>
          <w:rStyle w:val="Style13ptBold"/>
        </w:rPr>
        <w:t>on the theory shells</w:t>
      </w:r>
    </w:p>
    <w:p w14:paraId="404742D6" w14:textId="05792C54" w:rsidR="00FC0973" w:rsidRDefault="00FC0973" w:rsidP="00FC0973">
      <w:pPr>
        <w:pStyle w:val="Heading4"/>
        <w:rPr>
          <w:rStyle w:val="Style13ptBold"/>
        </w:rPr>
      </w:pPr>
      <w:r>
        <w:rPr>
          <w:rStyle w:val="Style13ptBold"/>
        </w:rPr>
        <w:t xml:space="preserve">2] </w:t>
      </w:r>
      <w:r w:rsidR="00D324A4">
        <w:rPr>
          <w:rStyle w:val="Style13ptBold"/>
        </w:rPr>
        <w:t xml:space="preserve">They conceded all neg positions except the race </w:t>
      </w:r>
      <w:proofErr w:type="gramStart"/>
      <w:r w:rsidR="00D324A4">
        <w:rPr>
          <w:rStyle w:val="Style13ptBold"/>
        </w:rPr>
        <w:t>war</w:t>
      </w:r>
      <w:proofErr w:type="gramEnd"/>
      <w:r w:rsidR="00D324A4">
        <w:rPr>
          <w:rStyle w:val="Style13ptBold"/>
        </w:rPr>
        <w:t xml:space="preserve"> so this debate is about weighing the impacts of the race war against ours, they have not responded to any of our case arguments so assume that our impacts are going to happen, however we have responded to the fact the race war is not happening right now-</w:t>
      </w:r>
    </w:p>
    <w:p w14:paraId="14A6532F" w14:textId="010C57CE" w:rsidR="00D324A4" w:rsidRPr="00D324A4" w:rsidRDefault="00D324A4" w:rsidP="00D324A4">
      <w:pPr>
        <w:pStyle w:val="Heading4"/>
      </w:pPr>
      <w:r>
        <w:t xml:space="preserve">3] In response to the argument on </w:t>
      </w:r>
      <w:proofErr w:type="spellStart"/>
      <w:r>
        <w:t>vviolence</w:t>
      </w:r>
      <w:proofErr w:type="spellEnd"/>
      <w:r>
        <w:t xml:space="preserve"> being present, this still doesn’t justify people in schools having to debate primarily on this topic- it discourages topic education because we are forced to consolidate all our prep to things on this topic </w:t>
      </w:r>
      <w:proofErr w:type="gramStart"/>
      <w:r>
        <w:t>and also</w:t>
      </w:r>
      <w:proofErr w:type="gramEnd"/>
      <w:r>
        <w:t xml:space="preserve"> other forms of </w:t>
      </w:r>
      <w:proofErr w:type="spellStart"/>
      <w:r>
        <w:t>edu</w:t>
      </w:r>
      <w:proofErr w:type="spellEnd"/>
      <w:r>
        <w:t xml:space="preserve"> solve- we can just </w:t>
      </w:r>
    </w:p>
    <w:sectPr w:rsidR="00D324A4" w:rsidRPr="00D32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590D56"/>
    <w:multiLevelType w:val="hybridMultilevel"/>
    <w:tmpl w:val="056C7B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323C8"/>
    <w:multiLevelType w:val="hybridMultilevel"/>
    <w:tmpl w:val="FE302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6E26"/>
    <w:rsid w:val="000139A3"/>
    <w:rsid w:val="00100833"/>
    <w:rsid w:val="00104529"/>
    <w:rsid w:val="00105942"/>
    <w:rsid w:val="00107396"/>
    <w:rsid w:val="00144A4C"/>
    <w:rsid w:val="00176AB0"/>
    <w:rsid w:val="00177B7D"/>
    <w:rsid w:val="0018322D"/>
    <w:rsid w:val="001B5776"/>
    <w:rsid w:val="001E527A"/>
    <w:rsid w:val="001F78CE"/>
    <w:rsid w:val="00244C33"/>
    <w:rsid w:val="00251FC7"/>
    <w:rsid w:val="0025689B"/>
    <w:rsid w:val="002855A7"/>
    <w:rsid w:val="002B146A"/>
    <w:rsid w:val="002B5E17"/>
    <w:rsid w:val="00315690"/>
    <w:rsid w:val="00316B75"/>
    <w:rsid w:val="00325646"/>
    <w:rsid w:val="00334B38"/>
    <w:rsid w:val="003460F2"/>
    <w:rsid w:val="0038158C"/>
    <w:rsid w:val="003902BA"/>
    <w:rsid w:val="003A09E2"/>
    <w:rsid w:val="003B6179"/>
    <w:rsid w:val="00407037"/>
    <w:rsid w:val="00457B9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0DE5"/>
    <w:rsid w:val="0091627E"/>
    <w:rsid w:val="0097032B"/>
    <w:rsid w:val="009D2EAD"/>
    <w:rsid w:val="009D54B2"/>
    <w:rsid w:val="009E1922"/>
    <w:rsid w:val="009F7ED2"/>
    <w:rsid w:val="00A93661"/>
    <w:rsid w:val="00A95652"/>
    <w:rsid w:val="00AA6E26"/>
    <w:rsid w:val="00AC0AB8"/>
    <w:rsid w:val="00AE156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4A4"/>
    <w:rsid w:val="00D325A9"/>
    <w:rsid w:val="00D36A8A"/>
    <w:rsid w:val="00D61409"/>
    <w:rsid w:val="00D6691E"/>
    <w:rsid w:val="00D71170"/>
    <w:rsid w:val="00DA1C92"/>
    <w:rsid w:val="00DA25D4"/>
    <w:rsid w:val="00DA6538"/>
    <w:rsid w:val="00E15E75"/>
    <w:rsid w:val="00E23802"/>
    <w:rsid w:val="00E5262C"/>
    <w:rsid w:val="00EC7DC4"/>
    <w:rsid w:val="00ED30CF"/>
    <w:rsid w:val="00F176EF"/>
    <w:rsid w:val="00F45E10"/>
    <w:rsid w:val="00F6364A"/>
    <w:rsid w:val="00F9113A"/>
    <w:rsid w:val="00FC097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02D2C"/>
  <w15:chartTrackingRefBased/>
  <w15:docId w15:val="{55FBEBB8-8F2B-41C9-BDE4-899CD502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6E26"/>
    <w:rPr>
      <w:rFonts w:ascii="Calibri" w:hAnsi="Calibri" w:cs="Calibri"/>
    </w:rPr>
  </w:style>
  <w:style w:type="paragraph" w:styleId="Heading1">
    <w:name w:val="heading 1"/>
    <w:aliases w:val="Pocket"/>
    <w:basedOn w:val="Normal"/>
    <w:next w:val="Normal"/>
    <w:link w:val="Heading1Char"/>
    <w:qFormat/>
    <w:rsid w:val="00AA6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6E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6E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AA6E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6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E26"/>
  </w:style>
  <w:style w:type="character" w:customStyle="1" w:styleId="Heading1Char">
    <w:name w:val="Heading 1 Char"/>
    <w:aliases w:val="Pocket Char"/>
    <w:basedOn w:val="DefaultParagraphFont"/>
    <w:link w:val="Heading1"/>
    <w:rsid w:val="00AA6E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6E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6E2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3"/>
    <w:rsid w:val="00AA6E2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7"/>
    <w:qFormat/>
    <w:rsid w:val="00AA6E2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6E26"/>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AA6E26"/>
    <w:rPr>
      <w:b w:val="0"/>
      <w:sz w:val="22"/>
      <w:u w:val="single"/>
    </w:rPr>
  </w:style>
  <w:style w:type="character" w:styleId="Hyperlink">
    <w:name w:val="Hyperlink"/>
    <w:basedOn w:val="DefaultParagraphFont"/>
    <w:uiPriority w:val="99"/>
    <w:unhideWhenUsed/>
    <w:rsid w:val="00AA6E26"/>
    <w:rPr>
      <w:color w:val="auto"/>
      <w:u w:val="none"/>
    </w:rPr>
  </w:style>
  <w:style w:type="character" w:styleId="FollowedHyperlink">
    <w:name w:val="FollowedHyperlink"/>
    <w:basedOn w:val="DefaultParagraphFont"/>
    <w:uiPriority w:val="99"/>
    <w:semiHidden/>
    <w:unhideWhenUsed/>
    <w:rsid w:val="00AA6E26"/>
    <w:rPr>
      <w:color w:val="auto"/>
      <w:u w:val="none"/>
    </w:rPr>
  </w:style>
  <w:style w:type="paragraph" w:customStyle="1" w:styleId="textbold">
    <w:name w:val="text bold"/>
    <w:basedOn w:val="Normal"/>
    <w:link w:val="Emphasis"/>
    <w:uiPriority w:val="7"/>
    <w:qFormat/>
    <w:rsid w:val="00244C33"/>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B6179"/>
    <w:pPr>
      <w:spacing w:after="0" w:line="240" w:lineRule="auto"/>
    </w:pPr>
    <w:rPr>
      <w:rFonts w:eastAsiaTheme="minorEastAsia"/>
      <w:szCs w:val="24"/>
      <w:u w:val="single"/>
    </w:rPr>
  </w:style>
  <w:style w:type="paragraph" w:customStyle="1" w:styleId="Emphasize">
    <w:name w:val="Emphasize"/>
    <w:basedOn w:val="Normal"/>
    <w:uiPriority w:val="7"/>
    <w:qFormat/>
    <w:rsid w:val="003B6179"/>
    <w:pPr>
      <w:pBdr>
        <w:top w:val="single" w:sz="18" w:space="0" w:color="auto"/>
        <w:left w:val="single" w:sz="18" w:space="0" w:color="auto"/>
        <w:bottom w:val="single" w:sz="18" w:space="0" w:color="auto"/>
        <w:right w:val="single" w:sz="18" w:space="0" w:color="auto"/>
      </w:pBdr>
      <w:spacing w:after="0" w:line="254"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no-strike-clause-labor-peace-union-contract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20723</Words>
  <Characters>118125</Characters>
  <Application>Microsoft Office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4</cp:revision>
  <dcterms:created xsi:type="dcterms:W3CDTF">2021-11-21T17:36:00Z</dcterms:created>
  <dcterms:modified xsi:type="dcterms:W3CDTF">2021-11-21T19:32:00Z</dcterms:modified>
</cp:coreProperties>
</file>