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FFFF6" w14:textId="37A70082" w:rsidR="00D24EB9" w:rsidRDefault="00D24EB9" w:rsidP="00D24EB9">
      <w:r>
        <w:t xml:space="preserve">“Communism is when no </w:t>
      </w:r>
      <w:proofErr w:type="spellStart"/>
      <w:r>
        <w:t>iphone</w:t>
      </w:r>
      <w:proofErr w:type="spellEnd"/>
      <w:r w:rsidR="00F71729">
        <w:t>.</w:t>
      </w:r>
      <w:r>
        <w:t>”</w:t>
      </w:r>
      <w:r w:rsidR="00265188">
        <w:t xml:space="preserve"> - MT</w:t>
      </w:r>
    </w:p>
    <w:p w14:paraId="67C80E94" w14:textId="48132003" w:rsidR="00EF5D6D" w:rsidRPr="00EF5D6D" w:rsidRDefault="00EF5D6D" w:rsidP="00F00484">
      <w:pPr>
        <w:pStyle w:val="Heading2"/>
      </w:pPr>
      <w:r w:rsidRPr="00EF5D6D">
        <w:t>K</w:t>
      </w:r>
    </w:p>
    <w:p w14:paraId="4FD9B539" w14:textId="32A5DB82" w:rsidR="00EF5D6D" w:rsidRPr="00EF5D6D" w:rsidRDefault="00EF5D6D" w:rsidP="00EF5D6D">
      <w:pPr>
        <w:pStyle w:val="Heading4"/>
        <w:rPr>
          <w:rFonts w:cs="Calibri"/>
        </w:rPr>
      </w:pPr>
      <w:r w:rsidRPr="00EF5D6D">
        <w:rPr>
          <w:rFonts w:cs="Calibri"/>
        </w:rPr>
        <w:t xml:space="preserve">L: The Right to Strike legitimates neoliberal domination – it marks strikes as a restriction of one’s own personal labor power, which equivocates the right to strike with the right of contract – the plan is subtended by an assumption that workers are economic subjects who turn their labor into </w:t>
      </w:r>
      <w:r w:rsidRPr="00EF5D6D">
        <w:rPr>
          <w:rFonts w:cs="Calibri"/>
          <w:u w:val="single"/>
        </w:rPr>
        <w:t>human capital</w:t>
      </w:r>
      <w:r w:rsidRPr="00EF5D6D">
        <w:rPr>
          <w:rFonts w:cs="Calibri"/>
        </w:rPr>
        <w:t>, leaving the terms and conditions of neoliberal capitalism intact.</w:t>
      </w:r>
      <w:r w:rsidR="00F00484">
        <w:rPr>
          <w:rFonts w:cs="Calibri"/>
        </w:rPr>
        <w:br/>
      </w:r>
      <w:proofErr w:type="spellStart"/>
      <w:r w:rsidRPr="00EF5D6D">
        <w:rPr>
          <w:rFonts w:cs="Calibri"/>
        </w:rPr>
        <w:t>Tomassetti</w:t>
      </w:r>
      <w:proofErr w:type="spellEnd"/>
      <w:r w:rsidRPr="00EF5D6D">
        <w:rPr>
          <w:rFonts w:cs="Calibri"/>
        </w:rPr>
        <w:t>, 21</w:t>
      </w:r>
    </w:p>
    <w:p w14:paraId="6E0A26AB" w14:textId="77777777" w:rsidR="00EF5D6D" w:rsidRPr="00EF5D6D" w:rsidRDefault="00EF5D6D" w:rsidP="00EF5D6D">
      <w:r w:rsidRPr="00EF5D6D">
        <w:t xml:space="preserve">[Julia, Assistant Prof. Law @ City University of Hong Kong, JD @ Harvard, PhD Sociology @ UCLA: “Neoliberal Conceptions of the Individual in </w:t>
      </w:r>
      <w:proofErr w:type="spellStart"/>
      <w:r w:rsidRPr="00EF5D6D">
        <w:t>Labour</w:t>
      </w:r>
      <w:proofErr w:type="spellEnd"/>
      <w:r w:rsidRPr="00EF5D6D">
        <w:t xml:space="preserve"> Law,” Chapter 7 in </w:t>
      </w:r>
      <w:r w:rsidRPr="00EF5D6D">
        <w:rPr>
          <w:u w:val="single"/>
        </w:rPr>
        <w:t>The Collective Dimensions of Employment Relations: Interdisciplinary Perspectives on Workers’ Voices and Changing</w:t>
      </w:r>
      <w:r w:rsidRPr="00EF5D6D">
        <w:t xml:space="preserve"> (Palgrave Macmillan, 2021). </w:t>
      </w:r>
      <w:hyperlink r:id="rId6" w:history="1">
        <w:r w:rsidRPr="00EF5D6D">
          <w:rPr>
            <w:rStyle w:val="StyleUnderline"/>
          </w:rPr>
          <w:t>https://doi.org/10.1007/978-3-030-75532-4]//AD</w:t>
        </w:r>
      </w:hyperlink>
    </w:p>
    <w:p w14:paraId="167A670F" w14:textId="77777777" w:rsidR="00EF5D6D" w:rsidRPr="00EF5D6D" w:rsidRDefault="00EF5D6D" w:rsidP="00EF5D6D">
      <w:r w:rsidRPr="00EF5D6D">
        <w:t>*legerdemain = slight-of-hand</w:t>
      </w:r>
    </w:p>
    <w:p w14:paraId="70D06484" w14:textId="77777777" w:rsidR="00EF5D6D" w:rsidRPr="00EF5D6D" w:rsidRDefault="00EF5D6D" w:rsidP="00EF5D6D">
      <w:pPr>
        <w:rPr>
          <w:sz w:val="16"/>
        </w:rPr>
      </w:pPr>
      <w:r w:rsidRPr="00EF5D6D">
        <w:rPr>
          <w:rStyle w:val="Style13ptBold"/>
          <w:highlight w:val="green"/>
        </w:rPr>
        <w:t>Neolib</w:t>
      </w:r>
      <w:r w:rsidRPr="00EF5D6D">
        <w:rPr>
          <w:rStyle w:val="Style13ptBold"/>
        </w:rPr>
        <w:t xml:space="preserve">eral theory </w:t>
      </w:r>
      <w:r w:rsidRPr="00EF5D6D">
        <w:rPr>
          <w:rStyle w:val="Emphasis"/>
          <w:highlight w:val="green"/>
        </w:rPr>
        <w:t>telescopes</w:t>
      </w:r>
      <w:r w:rsidRPr="00EF5D6D">
        <w:rPr>
          <w:rStyle w:val="Emphasis"/>
        </w:rPr>
        <w:t xml:space="preserve"> the </w:t>
      </w:r>
      <w:r w:rsidRPr="00EF5D6D">
        <w:rPr>
          <w:rStyle w:val="Emphasis"/>
          <w:highlight w:val="green"/>
        </w:rPr>
        <w:t>corporation to</w:t>
      </w:r>
      <w:r w:rsidRPr="00EF5D6D">
        <w:rPr>
          <w:rStyle w:val="Emphasis"/>
        </w:rPr>
        <w:t xml:space="preserve"> the </w:t>
      </w:r>
      <w:r w:rsidRPr="00EF5D6D">
        <w:rPr>
          <w:rStyle w:val="Emphasis"/>
          <w:highlight w:val="green"/>
        </w:rPr>
        <w:t>individual subject through the concept of ‘human capital’</w:t>
      </w:r>
      <w:r w:rsidRPr="00EF5D6D">
        <w:rPr>
          <w:rStyle w:val="Style13ptBold"/>
          <w:highlight w:val="green"/>
        </w:rPr>
        <w:t>.</w:t>
      </w:r>
      <w:r w:rsidRPr="00EF5D6D">
        <w:rPr>
          <w:rStyle w:val="Style13ptBold"/>
        </w:rPr>
        <w:t xml:space="preserve"> </w:t>
      </w:r>
      <w:r w:rsidRPr="00EF5D6D">
        <w:rPr>
          <w:sz w:val="16"/>
        </w:rPr>
        <w:t xml:space="preserve">What is human capital? Simulating the emic perspective of the neoliberal subject, Feher (2009, p. 26) provides: ‘my human capital is me, as a set of skills and capabilities that is modified by all that affects me and all that I effect’. Whereas liberal agency is grounded in possessive individualism (Gershon 2011), neoliberal agency is based on human capital (Feher 2009; Brown 2015). Neoliberalism transmutes the firm from a coordinator of </w:t>
      </w:r>
      <w:proofErr w:type="spellStart"/>
      <w:r w:rsidRPr="00EF5D6D">
        <w:rPr>
          <w:sz w:val="16"/>
        </w:rPr>
        <w:t>labour</w:t>
      </w:r>
      <w:proofErr w:type="spellEnd"/>
      <w:r w:rsidRPr="00EF5D6D">
        <w:rPr>
          <w:sz w:val="16"/>
        </w:rPr>
        <w:t xml:space="preserve"> to the manager of an asset portfolio, and the worker from an owner of </w:t>
      </w:r>
      <w:proofErr w:type="spellStart"/>
      <w:r w:rsidRPr="00EF5D6D">
        <w:rPr>
          <w:sz w:val="16"/>
        </w:rPr>
        <w:t>labour</w:t>
      </w:r>
      <w:proofErr w:type="spellEnd"/>
      <w:r w:rsidRPr="00EF5D6D">
        <w:rPr>
          <w:sz w:val="16"/>
        </w:rPr>
        <w:t xml:space="preserve"> to the manager of a human capital portfolio.</w:t>
      </w:r>
    </w:p>
    <w:p w14:paraId="05AD1365" w14:textId="77777777" w:rsidR="00EF5D6D" w:rsidRPr="00EF5D6D" w:rsidRDefault="00EF5D6D" w:rsidP="00EF5D6D">
      <w:pPr>
        <w:rPr>
          <w:sz w:val="16"/>
        </w:rPr>
      </w:pPr>
      <w:r w:rsidRPr="00EF5D6D">
        <w:rPr>
          <w:rStyle w:val="Style13ptBold"/>
          <w:highlight w:val="green"/>
        </w:rPr>
        <w:t>The shift</w:t>
      </w:r>
      <w:r w:rsidRPr="00EF5D6D">
        <w:rPr>
          <w:rStyle w:val="Style13ptBold"/>
        </w:rPr>
        <w:t xml:space="preserve"> from </w:t>
      </w:r>
      <w:proofErr w:type="spellStart"/>
      <w:r w:rsidRPr="00EF5D6D">
        <w:rPr>
          <w:rStyle w:val="Style13ptBold"/>
        </w:rPr>
        <w:t>labour</w:t>
      </w:r>
      <w:proofErr w:type="spellEnd"/>
      <w:r w:rsidRPr="00EF5D6D">
        <w:rPr>
          <w:rStyle w:val="Style13ptBold"/>
        </w:rPr>
        <w:t xml:space="preserve"> to human capital </w:t>
      </w:r>
      <w:r w:rsidRPr="00EF5D6D">
        <w:rPr>
          <w:rStyle w:val="Emphasis"/>
          <w:highlight w:val="green"/>
        </w:rPr>
        <w:t>reflects ‘neoliberal rationality’</w:t>
      </w:r>
      <w:r w:rsidRPr="00EF5D6D">
        <w:rPr>
          <w:rStyle w:val="Style13ptBold"/>
        </w:rPr>
        <w:t>, which views neoliberalism as an ‘order of normative reason’</w:t>
      </w:r>
      <w:r w:rsidRPr="00EF5D6D">
        <w:rPr>
          <w:sz w:val="16"/>
        </w:rPr>
        <w:t xml:space="preserve"> (Brown 2015; Foucault 2008). From an analysis of policies, economic arrangements, and other contemporary institutions, Brown (2015) distils neoliberal rationality as a complex of categories, practices, logics, and principles that differ from their liberal counterparts. Scholars have been addressing how platform companies, as part of the ‘gig economy’, enact, benefit from, and propel neoliberal policies and work arrangements (Zwick 2018). We see less work examining neoliberalism as a form of rationality. Yet, scholars are beginning to explore how neoliberal rationality and its construction of the individual manifest in and shape different social relations, including work. </w:t>
      </w:r>
      <w:proofErr w:type="spellStart"/>
      <w:r w:rsidRPr="00EF5D6D">
        <w:rPr>
          <w:sz w:val="16"/>
        </w:rPr>
        <w:t>Moisander</w:t>
      </w:r>
      <w:proofErr w:type="spellEnd"/>
      <w:r w:rsidRPr="00EF5D6D">
        <w:rPr>
          <w:sz w:val="16"/>
        </w:rPr>
        <w:t xml:space="preserve">, </w:t>
      </w:r>
      <w:proofErr w:type="spellStart"/>
      <w:r w:rsidRPr="00EF5D6D">
        <w:rPr>
          <w:sz w:val="16"/>
        </w:rPr>
        <w:t>Groß</w:t>
      </w:r>
      <w:proofErr w:type="spellEnd"/>
      <w:r w:rsidRPr="00EF5D6D">
        <w:rPr>
          <w:sz w:val="16"/>
        </w:rPr>
        <w:t xml:space="preserve">, and </w:t>
      </w:r>
      <w:proofErr w:type="spellStart"/>
      <w:r w:rsidRPr="00EF5D6D">
        <w:rPr>
          <w:sz w:val="16"/>
        </w:rPr>
        <w:t>Eräranta</w:t>
      </w:r>
      <w:proofErr w:type="spellEnd"/>
      <w:r w:rsidRPr="00EF5D6D">
        <w:rPr>
          <w:sz w:val="16"/>
        </w:rPr>
        <w:t xml:space="preserve"> (2018), for example, explore how a digital platform company, </w:t>
      </w:r>
      <w:proofErr w:type="gramStart"/>
      <w:r w:rsidRPr="00EF5D6D">
        <w:rPr>
          <w:sz w:val="16"/>
        </w:rPr>
        <w:t>in order to</w:t>
      </w:r>
      <w:proofErr w:type="gramEnd"/>
      <w:r w:rsidRPr="00EF5D6D">
        <w:rPr>
          <w:sz w:val="16"/>
        </w:rPr>
        <w:t xml:space="preserve"> manage precarious </w:t>
      </w:r>
      <w:proofErr w:type="spellStart"/>
      <w:r w:rsidRPr="00EF5D6D">
        <w:rPr>
          <w:sz w:val="16"/>
        </w:rPr>
        <w:t>labour</w:t>
      </w:r>
      <w:proofErr w:type="spellEnd"/>
      <w:r w:rsidRPr="00EF5D6D">
        <w:rPr>
          <w:sz w:val="16"/>
        </w:rPr>
        <w:t>, sought to shape its workers’ subjectivity so that workers thought of themselves as little enterprises, or neoliberal agents.</w:t>
      </w:r>
    </w:p>
    <w:p w14:paraId="5BCDAB7C" w14:textId="77777777" w:rsidR="00EF5D6D" w:rsidRPr="00EF5D6D" w:rsidRDefault="00EF5D6D" w:rsidP="00EF5D6D">
      <w:pPr>
        <w:rPr>
          <w:rStyle w:val="Emphasis"/>
        </w:rPr>
      </w:pPr>
      <w:r w:rsidRPr="00EF5D6D">
        <w:rPr>
          <w:sz w:val="16"/>
        </w:rPr>
        <w:t xml:space="preserve">This chapter argues that </w:t>
      </w:r>
      <w:r w:rsidRPr="00EF5D6D">
        <w:rPr>
          <w:rStyle w:val="Style13ptBold"/>
        </w:rPr>
        <w:t>we</w:t>
      </w:r>
      <w:r w:rsidRPr="00EF5D6D">
        <w:rPr>
          <w:sz w:val="16"/>
        </w:rPr>
        <w:t xml:space="preserve"> can also </w:t>
      </w:r>
      <w:r w:rsidRPr="00EF5D6D">
        <w:rPr>
          <w:rStyle w:val="Style13ptBold"/>
        </w:rPr>
        <w:t xml:space="preserve">see neoliberal rationality at work in legal reasoning, </w:t>
      </w:r>
      <w:r w:rsidRPr="00EF5D6D">
        <w:rPr>
          <w:rStyle w:val="Style13ptBold"/>
          <w:highlight w:val="green"/>
        </w:rPr>
        <w:t>when companies</w:t>
      </w:r>
      <w:r w:rsidRPr="00EF5D6D">
        <w:rPr>
          <w:rStyle w:val="Style13ptBold"/>
        </w:rPr>
        <w:t xml:space="preserve">, </w:t>
      </w:r>
      <w:r w:rsidRPr="00EF5D6D">
        <w:rPr>
          <w:rStyle w:val="Style13ptBold"/>
          <w:highlight w:val="green"/>
        </w:rPr>
        <w:t>and</w:t>
      </w:r>
      <w:r w:rsidRPr="00EF5D6D">
        <w:rPr>
          <w:rStyle w:val="Style13ptBold"/>
        </w:rPr>
        <w:t xml:space="preserve"> sometimes </w:t>
      </w:r>
      <w:r w:rsidRPr="00EF5D6D">
        <w:rPr>
          <w:rStyle w:val="Style13ptBold"/>
          <w:highlight w:val="green"/>
        </w:rPr>
        <w:t>legal decisionmakers,</w:t>
      </w:r>
      <w:r w:rsidRPr="00EF5D6D">
        <w:rPr>
          <w:rStyle w:val="Style13ptBold"/>
        </w:rPr>
        <w:t xml:space="preserve"> </w:t>
      </w:r>
      <w:r w:rsidRPr="00EF5D6D">
        <w:rPr>
          <w:rStyle w:val="Emphasis"/>
          <w:highlight w:val="green"/>
        </w:rPr>
        <w:t>construe workers as neoliberal agents</w:t>
      </w:r>
      <w:r w:rsidRPr="00EF5D6D">
        <w:rPr>
          <w:sz w:val="16"/>
          <w:highlight w:val="green"/>
        </w:rPr>
        <w:t>.</w:t>
      </w:r>
    </w:p>
    <w:p w14:paraId="7C388ACF" w14:textId="77777777" w:rsidR="00EF5D6D" w:rsidRPr="00EF5D6D" w:rsidRDefault="00EF5D6D" w:rsidP="00EF5D6D">
      <w:pPr>
        <w:rPr>
          <w:sz w:val="16"/>
        </w:rPr>
      </w:pPr>
      <w:r w:rsidRPr="00EF5D6D">
        <w:rPr>
          <w:sz w:val="16"/>
        </w:rPr>
        <w:t xml:space="preserve">Using the SuperShuttle DFW dispute as my primary example, I show how a company can index the worker and ‘entrepreneur’ in neoliberal terms </w:t>
      </w:r>
      <w:r w:rsidRPr="00EF5D6D">
        <w:rPr>
          <w:rStyle w:val="Style13ptBold"/>
        </w:rPr>
        <w:t>through practical and discursive techniques.</w:t>
      </w:r>
      <w:r w:rsidRPr="00EF5D6D">
        <w:rPr>
          <w:sz w:val="16"/>
        </w:rPr>
        <w:t xml:space="preserve"> </w:t>
      </w:r>
      <w:r w:rsidRPr="00EF5D6D">
        <w:rPr>
          <w:rStyle w:val="Style13ptBold"/>
        </w:rPr>
        <w:t>The worker becomes an ‘entrepreneur’,</w:t>
      </w:r>
      <w:r w:rsidRPr="00EF5D6D">
        <w:rPr>
          <w:sz w:val="16"/>
        </w:rPr>
        <w:t xml:space="preserve"> but with a meaning far removed from a liberal understanding of the term. </w:t>
      </w:r>
      <w:r w:rsidRPr="00EF5D6D">
        <w:rPr>
          <w:rStyle w:val="Style13ptBold"/>
        </w:rPr>
        <w:t xml:space="preserve">For example, on the practical side, the company designs </w:t>
      </w:r>
      <w:r w:rsidRPr="00EF5D6D">
        <w:rPr>
          <w:rStyle w:val="Style13ptBold"/>
          <w:highlight w:val="green"/>
        </w:rPr>
        <w:t xml:space="preserve">the </w:t>
      </w:r>
      <w:proofErr w:type="spellStart"/>
      <w:r w:rsidRPr="00EF5D6D">
        <w:rPr>
          <w:rStyle w:val="Style13ptBold"/>
          <w:highlight w:val="green"/>
        </w:rPr>
        <w:t>labour</w:t>
      </w:r>
      <w:proofErr w:type="spellEnd"/>
      <w:r w:rsidRPr="00EF5D6D">
        <w:rPr>
          <w:rStyle w:val="Style13ptBold"/>
          <w:highlight w:val="green"/>
        </w:rPr>
        <w:t xml:space="preserve"> process</w:t>
      </w:r>
      <w:r w:rsidRPr="00EF5D6D">
        <w:rPr>
          <w:rStyle w:val="Style13ptBold"/>
        </w:rPr>
        <w:t xml:space="preserve"> to</w:t>
      </w:r>
      <w:r w:rsidRPr="00EF5D6D">
        <w:rPr>
          <w:sz w:val="16"/>
        </w:rPr>
        <w:t xml:space="preserve"> permit/</w:t>
      </w:r>
      <w:r w:rsidRPr="00EF5D6D">
        <w:rPr>
          <w:rStyle w:val="Emphasis"/>
          <w:highlight w:val="green"/>
        </w:rPr>
        <w:t>require workers to determine their own working times</w:t>
      </w:r>
      <w:r w:rsidRPr="00EF5D6D">
        <w:rPr>
          <w:rStyle w:val="Style13ptBold"/>
        </w:rPr>
        <w:t xml:space="preserve"> by logging in and out of the platform.</w:t>
      </w:r>
      <w:r w:rsidRPr="00EF5D6D">
        <w:rPr>
          <w:sz w:val="16"/>
        </w:rPr>
        <w:t xml:space="preserve"> </w:t>
      </w:r>
      <w:r w:rsidRPr="00EF5D6D">
        <w:rPr>
          <w:rStyle w:val="Style13ptBold"/>
        </w:rPr>
        <w:t xml:space="preserve">The platform then argues that, since workers can earn more money the more hours they log in, </w:t>
      </w:r>
      <w:r w:rsidRPr="00EF5D6D">
        <w:rPr>
          <w:rStyle w:val="Emphasis"/>
          <w:highlight w:val="green"/>
        </w:rPr>
        <w:t>they are deploying a managerial strategy</w:t>
      </w:r>
      <w:r w:rsidRPr="00EF5D6D">
        <w:rPr>
          <w:rStyle w:val="Emphasis"/>
        </w:rPr>
        <w:t xml:space="preserve"> in deciding when and how long to work</w:t>
      </w:r>
      <w:r w:rsidRPr="00EF5D6D">
        <w:rPr>
          <w:rStyle w:val="Style13ptBold"/>
        </w:rPr>
        <w:t>.</w:t>
      </w:r>
      <w:r w:rsidRPr="00EF5D6D">
        <w:rPr>
          <w:sz w:val="16"/>
        </w:rPr>
        <w:t xml:space="preserve"> For the liberal subject, choosing to work longer hours under the command of another for mostly fixed returns is not entrepreneurial. However, </w:t>
      </w:r>
      <w:r w:rsidRPr="00EF5D6D">
        <w:rPr>
          <w:rStyle w:val="Style13ptBold"/>
        </w:rPr>
        <w:t>for the neoliberal subject,</w:t>
      </w:r>
      <w:r w:rsidRPr="00EF5D6D">
        <w:rPr>
          <w:rStyle w:val="Style13ptBold"/>
          <w:highlight w:val="green"/>
        </w:rPr>
        <w:t xml:space="preserve"> a </w:t>
      </w:r>
      <w:r w:rsidRPr="00EF5D6D">
        <w:rPr>
          <w:rStyle w:val="Emphasis"/>
          <w:highlight w:val="green"/>
        </w:rPr>
        <w:t>decision to work</w:t>
      </w:r>
      <w:r w:rsidRPr="00EF5D6D">
        <w:rPr>
          <w:sz w:val="16"/>
        </w:rPr>
        <w:t xml:space="preserve"> longer hours </w:t>
      </w:r>
      <w:r w:rsidRPr="00EF5D6D">
        <w:rPr>
          <w:rStyle w:val="Style13ptBold"/>
          <w:highlight w:val="green"/>
        </w:rPr>
        <w:t>reflects</w:t>
      </w:r>
      <w:r w:rsidRPr="00EF5D6D">
        <w:rPr>
          <w:rStyle w:val="Style13ptBold"/>
        </w:rPr>
        <w:t xml:space="preserve"> her </w:t>
      </w:r>
      <w:r w:rsidRPr="00EF5D6D">
        <w:rPr>
          <w:rStyle w:val="Emphasis"/>
          <w:highlight w:val="green"/>
        </w:rPr>
        <w:t>discretionary commitment of human capital</w:t>
      </w:r>
      <w:r w:rsidRPr="00EF5D6D">
        <w:rPr>
          <w:rStyle w:val="Style13ptBold"/>
        </w:rPr>
        <w:t>— her time.</w:t>
      </w:r>
      <w:r w:rsidRPr="00EF5D6D">
        <w:rPr>
          <w:sz w:val="16"/>
        </w:rPr>
        <w:t xml:space="preserve">1 </w:t>
      </w:r>
      <w:r w:rsidRPr="00EF5D6D">
        <w:rPr>
          <w:rStyle w:val="Style13ptBold"/>
        </w:rPr>
        <w:t>Human capital is like any other capital. It is ‘invested’ like other capital and earns ‘profit’ like any other capital.</w:t>
      </w:r>
      <w:r w:rsidRPr="00EF5D6D">
        <w:rPr>
          <w:sz w:val="16"/>
        </w:rPr>
        <w:t xml:space="preserve"> </w:t>
      </w:r>
      <w:r w:rsidRPr="00EF5D6D">
        <w:rPr>
          <w:rStyle w:val="Style13ptBold"/>
        </w:rPr>
        <w:t xml:space="preserve">Therefore, </w:t>
      </w:r>
      <w:r w:rsidRPr="00EF5D6D">
        <w:rPr>
          <w:rStyle w:val="Style13ptBold"/>
          <w:highlight w:val="green"/>
        </w:rPr>
        <w:t>working longer</w:t>
      </w:r>
      <w:r w:rsidRPr="00EF5D6D">
        <w:rPr>
          <w:sz w:val="16"/>
        </w:rPr>
        <w:t xml:space="preserve"> hours </w:t>
      </w:r>
      <w:proofErr w:type="gramStart"/>
      <w:r w:rsidRPr="00EF5D6D">
        <w:rPr>
          <w:rStyle w:val="Style13ptBold"/>
          <w:highlight w:val="green"/>
        </w:rPr>
        <w:t>is</w:t>
      </w:r>
      <w:proofErr w:type="gramEnd"/>
      <w:r w:rsidRPr="00EF5D6D">
        <w:rPr>
          <w:rStyle w:val="Style13ptBold"/>
          <w:highlight w:val="green"/>
        </w:rPr>
        <w:t xml:space="preserve"> the equivalent of</w:t>
      </w:r>
      <w:r w:rsidRPr="00EF5D6D">
        <w:rPr>
          <w:rStyle w:val="Style13ptBold"/>
        </w:rPr>
        <w:t xml:space="preserve"> </w:t>
      </w:r>
      <w:r w:rsidRPr="00EF5D6D">
        <w:rPr>
          <w:rStyle w:val="Style13ptBold"/>
          <w:highlight w:val="green"/>
        </w:rPr>
        <w:t>risking</w:t>
      </w:r>
      <w:r w:rsidRPr="00EF5D6D">
        <w:rPr>
          <w:rStyle w:val="Style13ptBold"/>
        </w:rPr>
        <w:t xml:space="preserve"> any other capital </w:t>
      </w:r>
      <w:r w:rsidRPr="00EF5D6D">
        <w:rPr>
          <w:rStyle w:val="Style13ptBold"/>
          <w:highlight w:val="green"/>
        </w:rPr>
        <w:t>for the sake of gain</w:t>
      </w:r>
      <w:r w:rsidRPr="00EF5D6D">
        <w:rPr>
          <w:rStyle w:val="Style13ptBold"/>
        </w:rPr>
        <w:t xml:space="preserve">, </w:t>
      </w:r>
      <w:r w:rsidRPr="00EF5D6D">
        <w:rPr>
          <w:sz w:val="16"/>
        </w:rPr>
        <w:t>like investing additional money in a business to expand production or enter a new market.</w:t>
      </w:r>
    </w:p>
    <w:p w14:paraId="20323471" w14:textId="77777777" w:rsidR="00EF5D6D" w:rsidRPr="00EF5D6D" w:rsidRDefault="00EF5D6D" w:rsidP="00EF5D6D">
      <w:pPr>
        <w:rPr>
          <w:rStyle w:val="Style13ptBold"/>
        </w:rPr>
      </w:pPr>
      <w:r w:rsidRPr="00EF5D6D">
        <w:rPr>
          <w:sz w:val="16"/>
        </w:rPr>
        <w:t xml:space="preserve">This is how </w:t>
      </w:r>
      <w:r w:rsidRPr="00EF5D6D">
        <w:rPr>
          <w:rStyle w:val="Style13ptBold"/>
        </w:rPr>
        <w:t xml:space="preserve">the practice of permitting—requiring—workers to determine their own schedules facilitates a neoliberal legerdemain: </w:t>
      </w:r>
      <w:r w:rsidRPr="00EF5D6D">
        <w:rPr>
          <w:rStyle w:val="Emphasis"/>
          <w:highlight w:val="green"/>
        </w:rPr>
        <w:t>the company provides the individual</w:t>
      </w:r>
      <w:r w:rsidRPr="00EF5D6D">
        <w:rPr>
          <w:rStyle w:val="Emphasis"/>
        </w:rPr>
        <w:t xml:space="preserve">, as holder of human capital, </w:t>
      </w:r>
      <w:r w:rsidRPr="00EF5D6D">
        <w:rPr>
          <w:rStyle w:val="Emphasis"/>
          <w:highlight w:val="green"/>
        </w:rPr>
        <w:t>the opportunity to make decisions about the use of this capital</w:t>
      </w:r>
      <w:r w:rsidRPr="00EF5D6D">
        <w:rPr>
          <w:rStyle w:val="Style13ptBold"/>
        </w:rPr>
        <w:t>.</w:t>
      </w:r>
      <w:r w:rsidRPr="00EF5D6D">
        <w:rPr>
          <w:sz w:val="16"/>
        </w:rPr>
        <w:t xml:space="preserve"> </w:t>
      </w:r>
      <w:r w:rsidRPr="00EF5D6D">
        <w:rPr>
          <w:rStyle w:val="Style13ptBold"/>
        </w:rPr>
        <w:t>In fact, it requires the worker to make these decisions.</w:t>
      </w:r>
      <w:r w:rsidRPr="00EF5D6D">
        <w:rPr>
          <w:sz w:val="16"/>
        </w:rPr>
        <w:t xml:space="preserve"> </w:t>
      </w:r>
      <w:proofErr w:type="gramStart"/>
      <w:r w:rsidRPr="00EF5D6D">
        <w:rPr>
          <w:rStyle w:val="Style13ptBold"/>
        </w:rPr>
        <w:t>As a consequence</w:t>
      </w:r>
      <w:proofErr w:type="gramEnd"/>
      <w:r w:rsidRPr="00EF5D6D">
        <w:rPr>
          <w:rStyle w:val="Style13ptBold"/>
        </w:rPr>
        <w:t>, no matter</w:t>
      </w:r>
      <w:r w:rsidRPr="00EF5D6D">
        <w:rPr>
          <w:sz w:val="16"/>
        </w:rPr>
        <w:t xml:space="preserve"> how unskilled </w:t>
      </w:r>
      <w:r w:rsidRPr="00EF5D6D">
        <w:rPr>
          <w:rStyle w:val="Style13ptBold"/>
        </w:rPr>
        <w:t>the work,</w:t>
      </w:r>
      <w:r w:rsidRPr="00EF5D6D">
        <w:rPr>
          <w:sz w:val="16"/>
        </w:rPr>
        <w:t xml:space="preserve"> and even where the costs and returns vary little or not at all with the duration of the work, </w:t>
      </w:r>
      <w:r w:rsidRPr="00EF5D6D">
        <w:rPr>
          <w:rStyle w:val="Style13ptBold"/>
        </w:rPr>
        <w:t>time management becomes an entrepreneurial venture.</w:t>
      </w:r>
    </w:p>
    <w:p w14:paraId="411295AA" w14:textId="77777777" w:rsidR="00EF5D6D" w:rsidRPr="00EF5D6D" w:rsidRDefault="00EF5D6D" w:rsidP="00EF5D6D">
      <w:pPr>
        <w:rPr>
          <w:rStyle w:val="Style13ptBold"/>
        </w:rPr>
      </w:pPr>
      <w:r w:rsidRPr="00EF5D6D">
        <w:rPr>
          <w:sz w:val="16"/>
        </w:rPr>
        <w:t xml:space="preserve">The analysis of SuperShuttle DFW shows how </w:t>
      </w:r>
      <w:r w:rsidRPr="00EF5D6D">
        <w:rPr>
          <w:rStyle w:val="Style13ptBold"/>
          <w:highlight w:val="green"/>
        </w:rPr>
        <w:t xml:space="preserve">neoliberal rationality can </w:t>
      </w:r>
      <w:r w:rsidRPr="00EF5D6D">
        <w:rPr>
          <w:rStyle w:val="Emphasis"/>
          <w:highlight w:val="green"/>
        </w:rPr>
        <w:t>transform discretion in carrying out work tasks into economic autonomy</w:t>
      </w:r>
      <w:r w:rsidRPr="00EF5D6D">
        <w:rPr>
          <w:rStyle w:val="Style13ptBold"/>
          <w:highlight w:val="green"/>
        </w:rPr>
        <w:t>.</w:t>
      </w:r>
      <w:r w:rsidRPr="00EF5D6D">
        <w:rPr>
          <w:sz w:val="16"/>
        </w:rPr>
        <w:t xml:space="preserve"> Conceptualizing the worker as a manager of human capital makes it possible to interpret almost all worker discretion as entrepreneurial opportunity. As illustrated by the working hours example, </w:t>
      </w:r>
      <w:r w:rsidRPr="00EF5D6D">
        <w:rPr>
          <w:rStyle w:val="Style13ptBold"/>
        </w:rPr>
        <w:t>within neoliberal rationality, the discretion need not be exercised in the context of product market competition to be entrepreneurial or involve activities characteristic of product market competition, like investing in advertising or making production more efficient</w:t>
      </w:r>
      <w:r w:rsidRPr="00EF5D6D">
        <w:rPr>
          <w:sz w:val="16"/>
        </w:rPr>
        <w:t xml:space="preserve">. Nor does the desired end need to be monetary, </w:t>
      </w:r>
      <w:r w:rsidRPr="00EF5D6D">
        <w:rPr>
          <w:rStyle w:val="Style13ptBold"/>
        </w:rPr>
        <w:t xml:space="preserve">because </w:t>
      </w:r>
      <w:r w:rsidRPr="00EF5D6D">
        <w:rPr>
          <w:rStyle w:val="Style13ptBold"/>
          <w:highlight w:val="green"/>
        </w:rPr>
        <w:t>neolib</w:t>
      </w:r>
      <w:r w:rsidRPr="00EF5D6D">
        <w:rPr>
          <w:rStyle w:val="Style13ptBold"/>
        </w:rPr>
        <w:t xml:space="preserve">eral </w:t>
      </w:r>
      <w:r w:rsidRPr="00EF5D6D">
        <w:rPr>
          <w:rStyle w:val="Style13ptBold"/>
          <w:highlight w:val="green"/>
        </w:rPr>
        <w:t>rationality does not distinguish between</w:t>
      </w:r>
      <w:r w:rsidRPr="00EF5D6D">
        <w:rPr>
          <w:rStyle w:val="Style13ptBold"/>
        </w:rPr>
        <w:t xml:space="preserve"> the </w:t>
      </w:r>
      <w:r w:rsidRPr="00EF5D6D">
        <w:rPr>
          <w:rStyle w:val="Style13ptBold"/>
          <w:highlight w:val="green"/>
        </w:rPr>
        <w:t>domains of production and reproduction</w:t>
      </w:r>
      <w:r w:rsidRPr="00EF5D6D">
        <w:rPr>
          <w:sz w:val="16"/>
        </w:rPr>
        <w:t xml:space="preserve"> (Feher 2009). </w:t>
      </w:r>
      <w:r w:rsidRPr="00EF5D6D">
        <w:rPr>
          <w:rStyle w:val="Emphasis"/>
          <w:sz w:val="28"/>
          <w:highlight w:val="green"/>
        </w:rPr>
        <w:t>Thus, taking time off from work can be an entrepreneurial opportunity</w:t>
      </w:r>
      <w:r w:rsidRPr="00EF5D6D">
        <w:rPr>
          <w:rStyle w:val="Emphasis"/>
          <w:sz w:val="28"/>
        </w:rPr>
        <w:t xml:space="preserve">. </w:t>
      </w:r>
      <w:r w:rsidRPr="00EF5D6D">
        <w:rPr>
          <w:sz w:val="16"/>
        </w:rPr>
        <w:t xml:space="preserve">Further, </w:t>
      </w:r>
      <w:r w:rsidRPr="00EF5D6D">
        <w:rPr>
          <w:rStyle w:val="Style13ptBold"/>
        </w:rPr>
        <w:t>the discretion need not be exercised in as methodological a fashion as expected</w:t>
      </w:r>
      <w:r w:rsidRPr="00EF5D6D">
        <w:rPr>
          <w:sz w:val="16"/>
        </w:rPr>
        <w:t xml:space="preserve"> under a liberal notion of entrepreneurialism. </w:t>
      </w:r>
      <w:r w:rsidRPr="00EF5D6D">
        <w:rPr>
          <w:rStyle w:val="Style13ptBold"/>
        </w:rPr>
        <w:t>It can be more speculative and sporadic.</w:t>
      </w:r>
    </w:p>
    <w:p w14:paraId="01046098" w14:textId="77777777" w:rsidR="00EF5D6D" w:rsidRPr="00EF5D6D" w:rsidRDefault="00EF5D6D" w:rsidP="00EF5D6D">
      <w:pPr>
        <w:rPr>
          <w:rStyle w:val="Style13ptBold"/>
        </w:rPr>
      </w:pPr>
      <w:r w:rsidRPr="00EF5D6D">
        <w:rPr>
          <w:sz w:val="16"/>
        </w:rPr>
        <w:t xml:space="preserve">By showing how neoliberal rationality can shape legal evaluations of platform work, including what it means to be an entrepreneur, my analysis carries some implications for our understanding of digitally coordinated work. </w:t>
      </w:r>
      <w:r w:rsidRPr="00EF5D6D">
        <w:rPr>
          <w:rStyle w:val="Style13ptBold"/>
          <w:highlight w:val="green"/>
        </w:rPr>
        <w:t>Advancements</w:t>
      </w:r>
      <w:r w:rsidRPr="00EF5D6D">
        <w:rPr>
          <w:sz w:val="16"/>
        </w:rPr>
        <w:t xml:space="preserve"> in information and communications technology have</w:t>
      </w:r>
      <w:r w:rsidRPr="00EF5D6D">
        <w:rPr>
          <w:rStyle w:val="Style13ptBold"/>
        </w:rPr>
        <w:t xml:space="preserve"> </w:t>
      </w:r>
      <w:r w:rsidRPr="00EF5D6D">
        <w:rPr>
          <w:rStyle w:val="Style13ptBold"/>
          <w:highlight w:val="green"/>
        </w:rPr>
        <w:t>facilitated changes</w:t>
      </w:r>
      <w:r w:rsidRPr="00EF5D6D">
        <w:rPr>
          <w:rStyle w:val="Style13ptBold"/>
        </w:rPr>
        <w:t xml:space="preserve"> in how companies organize production and exchange. Yet, </w:t>
      </w:r>
      <w:r w:rsidRPr="00EF5D6D">
        <w:rPr>
          <w:rStyle w:val="Emphasis"/>
        </w:rPr>
        <w:t>these</w:t>
      </w:r>
      <w:r w:rsidRPr="00EF5D6D">
        <w:rPr>
          <w:rStyle w:val="Emphasis"/>
          <w:highlight w:val="green"/>
        </w:rPr>
        <w:t xml:space="preserve"> changes do not always involve major shifts in the organization of authority relations, sites of entrepreneurial ferment, or loci of power</w:t>
      </w:r>
      <w:r w:rsidRPr="00EF5D6D">
        <w:rPr>
          <w:rStyle w:val="Style13ptBold"/>
          <w:highlight w:val="green"/>
        </w:rPr>
        <w:t>.</w:t>
      </w:r>
      <w:r w:rsidRPr="00EF5D6D">
        <w:rPr>
          <w:sz w:val="16"/>
        </w:rPr>
        <w:t xml:space="preserve"> The analysis of SuperShuttle DFW suggests that </w:t>
      </w:r>
      <w:r w:rsidRPr="00EF5D6D">
        <w:rPr>
          <w:rStyle w:val="Style13ptBold"/>
        </w:rPr>
        <w:t xml:space="preserve">some of </w:t>
      </w:r>
      <w:r w:rsidRPr="00EF5D6D">
        <w:rPr>
          <w:rStyle w:val="Style13ptBold"/>
          <w:highlight w:val="green"/>
        </w:rPr>
        <w:t>these</w:t>
      </w:r>
      <w:r w:rsidRPr="00EF5D6D">
        <w:rPr>
          <w:rStyle w:val="Style13ptBold"/>
        </w:rPr>
        <w:t xml:space="preserve"> apparent transformations in the organization of work </w:t>
      </w:r>
      <w:r w:rsidRPr="00EF5D6D">
        <w:rPr>
          <w:rStyle w:val="Style13ptBold"/>
          <w:highlight w:val="green"/>
        </w:rPr>
        <w:t xml:space="preserve">are </w:t>
      </w:r>
      <w:r w:rsidRPr="00EF5D6D">
        <w:rPr>
          <w:rStyle w:val="Emphasis"/>
          <w:highlight w:val="green"/>
        </w:rPr>
        <w:t>artefacts of</w:t>
      </w:r>
      <w:r w:rsidRPr="00EF5D6D">
        <w:rPr>
          <w:rStyle w:val="Emphasis"/>
        </w:rPr>
        <w:t xml:space="preserve"> changes in </w:t>
      </w:r>
      <w:r w:rsidRPr="00EF5D6D">
        <w:rPr>
          <w:rStyle w:val="Emphasis"/>
          <w:highlight w:val="green"/>
        </w:rPr>
        <w:t>our conception of individuals as economic agents</w:t>
      </w:r>
      <w:r w:rsidRPr="00EF5D6D">
        <w:rPr>
          <w:rStyle w:val="Style13ptBold"/>
          <w:highlight w:val="green"/>
        </w:rPr>
        <w:t>.</w:t>
      </w:r>
    </w:p>
    <w:p w14:paraId="1FFA65C9" w14:textId="77777777" w:rsidR="00EF5D6D" w:rsidRPr="00EF5D6D" w:rsidRDefault="00EF5D6D" w:rsidP="00EF5D6D"/>
    <w:p w14:paraId="2BDE6FF4" w14:textId="21425E1C" w:rsidR="00EF5D6D" w:rsidRPr="00EF5D6D" w:rsidRDefault="00EF5D6D" w:rsidP="00F00484">
      <w:pPr>
        <w:pStyle w:val="Heading4"/>
      </w:pPr>
      <w:r w:rsidRPr="00EF5D6D">
        <w:t xml:space="preserve">L: The </w:t>
      </w:r>
      <w:proofErr w:type="spellStart"/>
      <w:r w:rsidRPr="00EF5D6D">
        <w:t>aff’s</w:t>
      </w:r>
      <w:proofErr w:type="spellEnd"/>
      <w:r w:rsidRPr="00EF5D6D">
        <w:t xml:space="preserve"> strike-focused politics privatizes and atomizes worker struggle – it channels it towards specific employers rather than class domination </w:t>
      </w:r>
      <w:proofErr w:type="gramStart"/>
      <w:r w:rsidRPr="00EF5D6D">
        <w:t>as a whole while</w:t>
      </w:r>
      <w:proofErr w:type="gramEnd"/>
      <w:r w:rsidRPr="00EF5D6D">
        <w:t xml:space="preserve"> ensuring the dictatorship of the bourgeoisie by privileging alternative modes of settlement </w:t>
      </w:r>
      <w:r w:rsidRPr="00EF5D6D">
        <w:rPr>
          <w:u w:val="single"/>
        </w:rPr>
        <w:t>outside and in spite of the specifics of the law</w:t>
      </w:r>
      <w:r w:rsidRPr="00EF5D6D">
        <w:t xml:space="preserve"> itself.</w:t>
      </w:r>
      <w:r w:rsidR="00F00484">
        <w:br/>
      </w:r>
      <w:r w:rsidRPr="00EF5D6D">
        <w:t>Feldman, 94</w:t>
      </w:r>
    </w:p>
    <w:p w14:paraId="0F79AB46" w14:textId="77777777" w:rsidR="00EF5D6D" w:rsidRPr="00EF5D6D" w:rsidRDefault="00EF5D6D" w:rsidP="00EF5D6D">
      <w:r w:rsidRPr="00EF5D6D">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49AC68C8" w14:textId="77777777" w:rsidR="00EF5D6D" w:rsidRPr="00EF5D6D" w:rsidRDefault="00EF5D6D" w:rsidP="00EF5D6D">
      <w:pPr>
        <w:rPr>
          <w:sz w:val="16"/>
        </w:rPr>
      </w:pPr>
      <w:r w:rsidRPr="00EF5D6D">
        <w:rPr>
          <w:sz w:val="16"/>
        </w:rPr>
        <w:t xml:space="preserve">In other ways, however, </w:t>
      </w:r>
      <w:r w:rsidRPr="00EF5D6D">
        <w:rPr>
          <w:rStyle w:val="Style13ptBold"/>
        </w:rPr>
        <w:t>the liberal vision of labor law</w:t>
      </w:r>
      <w:r w:rsidRPr="00EF5D6D">
        <w:rPr>
          <w:sz w:val="16"/>
        </w:rPr>
        <w:t xml:space="preserve"> that Justice Brennan exemplified </w:t>
      </w:r>
      <w:r w:rsidRPr="00EF5D6D">
        <w:rPr>
          <w:rStyle w:val="Style13ptBold"/>
        </w:rPr>
        <w:t>has been severely limited.</w:t>
      </w:r>
      <w:r w:rsidRPr="00EF5D6D">
        <w:rPr>
          <w:sz w:val="16"/>
        </w:rPr>
        <w:t xml:space="preserve"> 19 </w:t>
      </w:r>
      <w:r w:rsidRPr="00EF5D6D">
        <w:rPr>
          <w:rStyle w:val="Style13ptBold"/>
        </w:rPr>
        <w:t>One obvious limitation, for instance, has been the Court's preference for arbitration.</w:t>
      </w:r>
      <w:r w:rsidRPr="00EF5D6D">
        <w:rPr>
          <w:rStyle w:val="Emphasis"/>
        </w:rPr>
        <w:t>20</w:t>
      </w:r>
    </w:p>
    <w:p w14:paraId="763C9E04" w14:textId="77777777" w:rsidR="00EF5D6D" w:rsidRPr="00EF5D6D" w:rsidRDefault="00EF5D6D" w:rsidP="00EF5D6D">
      <w:pPr>
        <w:rPr>
          <w:rStyle w:val="Emphasis"/>
        </w:rPr>
      </w:pPr>
      <w:r w:rsidRPr="00EF5D6D">
        <w:rPr>
          <w:rStyle w:val="Emphasis"/>
        </w:rPr>
        <w:t>***FOOTNOTE 20 STARTS HERE***</w:t>
      </w:r>
    </w:p>
    <w:p w14:paraId="0E86E5BC" w14:textId="77777777" w:rsidR="00EF5D6D" w:rsidRPr="00EF5D6D" w:rsidRDefault="00EF5D6D" w:rsidP="00EF5D6D">
      <w:pPr>
        <w:rPr>
          <w:sz w:val="16"/>
        </w:rPr>
      </w:pPr>
      <w:r w:rsidRPr="00EF5D6D">
        <w:rPr>
          <w:sz w:val="16"/>
        </w:rPr>
        <w:t xml:space="preserve">20. </w:t>
      </w:r>
      <w:r w:rsidRPr="00EF5D6D">
        <w:rPr>
          <w:rStyle w:val="Style13ptBold"/>
          <w:highlight w:val="green"/>
        </w:rPr>
        <w:t>The Court's</w:t>
      </w:r>
      <w:r w:rsidRPr="00EF5D6D">
        <w:rPr>
          <w:rStyle w:val="Style13ptBold"/>
        </w:rPr>
        <w:t xml:space="preserve"> tendency to </w:t>
      </w:r>
      <w:r w:rsidRPr="00EF5D6D">
        <w:rPr>
          <w:rStyle w:val="Style13ptBold"/>
          <w:highlight w:val="green"/>
        </w:rPr>
        <w:t>privilege arbitration</w:t>
      </w:r>
      <w:r w:rsidRPr="00EF5D6D">
        <w:rPr>
          <w:rStyle w:val="Style13ptBold"/>
        </w:rPr>
        <w:t xml:space="preserve"> has led it to </w:t>
      </w:r>
      <w:r w:rsidRPr="00EF5D6D">
        <w:rPr>
          <w:rStyle w:val="Emphasis"/>
          <w:highlight w:val="green"/>
        </w:rPr>
        <w:t>impose legal limitations</w:t>
      </w:r>
      <w:r w:rsidRPr="00EF5D6D">
        <w:rPr>
          <w:rStyle w:val="Style13ptBold"/>
        </w:rPr>
        <w:t xml:space="preserve"> on the right to strike that are </w:t>
      </w:r>
      <w:r w:rsidRPr="00EF5D6D">
        <w:rPr>
          <w:rStyle w:val="Emphasis"/>
          <w:highlight w:val="green"/>
        </w:rPr>
        <w:t>unsupported by the language, policy, or history of the labor laws</w:t>
      </w:r>
      <w:r w:rsidRPr="00EF5D6D">
        <w:rPr>
          <w:rStyle w:val="Style13ptBold"/>
        </w:rPr>
        <w:t>.</w:t>
      </w:r>
      <w:r w:rsidRPr="00EF5D6D">
        <w:rPr>
          <w:sz w:val="16"/>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EF5D6D">
        <w:rPr>
          <w:sz w:val="16"/>
        </w:rPr>
        <w:t>Finkin</w:t>
      </w:r>
      <w:proofErr w:type="spellEnd"/>
      <w:r w:rsidRPr="00EF5D6D">
        <w:rPr>
          <w:sz w:val="16"/>
        </w:rPr>
        <w:t xml:space="preserve">, Labor Policy and the Enervation of the Economic Strike, 1990 U. ILL. L. REV. 547, 548-49; JAMES B. ATLESON, VALUES &amp; </w:t>
      </w:r>
      <w:proofErr w:type="spellStart"/>
      <w:r w:rsidRPr="00EF5D6D">
        <w:rPr>
          <w:sz w:val="16"/>
        </w:rPr>
        <w:t>AssuMiPTIONS</w:t>
      </w:r>
      <w:proofErr w:type="spellEnd"/>
      <w:r w:rsidRPr="00EF5D6D">
        <w:rPr>
          <w:sz w:val="16"/>
        </w:rPr>
        <w:t xml:space="preserve"> IN AMERICAN LABOR LAW</w:t>
      </w:r>
    </w:p>
    <w:p w14:paraId="68280E86" w14:textId="77777777" w:rsidR="00EF5D6D" w:rsidRPr="00EF5D6D" w:rsidRDefault="00EF5D6D" w:rsidP="00EF5D6D">
      <w:pPr>
        <w:rPr>
          <w:rStyle w:val="Emphasis"/>
        </w:rPr>
      </w:pPr>
      <w:r w:rsidRPr="00EF5D6D">
        <w:rPr>
          <w:rStyle w:val="Emphasis"/>
        </w:rPr>
        <w:t>***FOOTNOTE 20 ENDS HERE***</w:t>
      </w:r>
    </w:p>
    <w:p w14:paraId="63C2117B" w14:textId="77777777" w:rsidR="00EF5D6D" w:rsidRPr="00EF5D6D" w:rsidRDefault="00EF5D6D" w:rsidP="00EF5D6D">
      <w:pPr>
        <w:rPr>
          <w:rStyle w:val="Style13ptBold"/>
        </w:rPr>
      </w:pPr>
      <w:r w:rsidRPr="00EF5D6D">
        <w:rPr>
          <w:sz w:val="16"/>
        </w:rPr>
        <w:t xml:space="preserve">(1983). Yet </w:t>
      </w:r>
      <w:r w:rsidRPr="00EF5D6D">
        <w:rPr>
          <w:rStyle w:val="Style13ptBold"/>
        </w:rPr>
        <w:t>a different kind of limit also has been present</w:t>
      </w:r>
      <w:r w:rsidRPr="00EF5D6D">
        <w:rPr>
          <w:sz w:val="16"/>
        </w:rPr>
        <w:t xml:space="preserve"> in the labor jurisprudence of the Court's liberal wing-a limit </w:t>
      </w:r>
      <w:r w:rsidRPr="00EF5D6D">
        <w:rPr>
          <w:rStyle w:val="Style13ptBold"/>
        </w:rPr>
        <w:t>that is less obvious</w:t>
      </w:r>
      <w:r w:rsidRPr="00EF5D6D">
        <w:rPr>
          <w:sz w:val="16"/>
        </w:rPr>
        <w:t xml:space="preserve">, usually has less immediate impact, </w:t>
      </w:r>
      <w:r w:rsidRPr="00EF5D6D">
        <w:rPr>
          <w:rStyle w:val="Style13ptBold"/>
        </w:rPr>
        <w:t>but</w:t>
      </w:r>
      <w:r w:rsidRPr="00EF5D6D">
        <w:rPr>
          <w:sz w:val="16"/>
        </w:rPr>
        <w:t xml:space="preserve"> that </w:t>
      </w:r>
      <w:r w:rsidRPr="00EF5D6D">
        <w:rPr>
          <w:rStyle w:val="Style13ptBold"/>
        </w:rPr>
        <w:t>is</w:t>
      </w:r>
      <w:r w:rsidRPr="00EF5D6D">
        <w:rPr>
          <w:sz w:val="16"/>
        </w:rPr>
        <w:t xml:space="preserve"> perhaps </w:t>
      </w:r>
      <w:r w:rsidRPr="00EF5D6D">
        <w:rPr>
          <w:rStyle w:val="Style13ptBold"/>
        </w:rPr>
        <w:t xml:space="preserve">more deeply seated. The Court's privileging of </w:t>
      </w:r>
      <w:r w:rsidRPr="00EF5D6D">
        <w:rPr>
          <w:rStyle w:val="Style13ptBold"/>
          <w:highlight w:val="green"/>
        </w:rPr>
        <w:t xml:space="preserve">arbitration </w:t>
      </w:r>
      <w:r w:rsidRPr="00EF5D6D">
        <w:rPr>
          <w:rStyle w:val="Emphasis"/>
          <w:highlight w:val="green"/>
        </w:rPr>
        <w:t xml:space="preserve">restricts </w:t>
      </w:r>
      <w:proofErr w:type="gramStart"/>
      <w:r w:rsidRPr="00EF5D6D">
        <w:rPr>
          <w:rStyle w:val="Emphasis"/>
          <w:highlight w:val="green"/>
        </w:rPr>
        <w:t>the means by which</w:t>
      </w:r>
      <w:proofErr w:type="gramEnd"/>
      <w:r w:rsidRPr="00EF5D6D">
        <w:rPr>
          <w:rStyle w:val="Emphasis"/>
          <w:highlight w:val="green"/>
        </w:rPr>
        <w:t xml:space="preserve"> unions legally may act in response</w:t>
      </w:r>
      <w:r w:rsidRPr="00EF5D6D">
        <w:rPr>
          <w:rStyle w:val="Style13ptBold"/>
        </w:rPr>
        <w:t xml:space="preserve"> to concerns that are concededly legitimate. The </w:t>
      </w:r>
      <w:r w:rsidRPr="00EF5D6D">
        <w:rPr>
          <w:rStyle w:val="Emphasis"/>
        </w:rPr>
        <w:t>limits</w:t>
      </w:r>
      <w:r w:rsidRPr="00EF5D6D">
        <w:rPr>
          <w:rStyle w:val="Style13ptBold"/>
        </w:rPr>
        <w:t xml:space="preserve"> discussed here, by </w:t>
      </w:r>
      <w:r w:rsidRPr="00EF5D6D">
        <w:rPr>
          <w:rStyle w:val="Emphasis"/>
        </w:rPr>
        <w:t>contrast</w:t>
      </w:r>
      <w:r w:rsidRPr="00EF5D6D">
        <w:rPr>
          <w:rStyle w:val="Style13ptBold"/>
        </w:rPr>
        <w:t xml:space="preserve">, define the legitimate boundaries of collective actions and collective concerns. </w:t>
      </w:r>
      <w:r w:rsidRPr="00EF5D6D">
        <w:rPr>
          <w:sz w:val="16"/>
        </w:rPr>
        <w:t xml:space="preserve">The cases discussed here reflect the liberal doctrine that </w:t>
      </w:r>
      <w:r w:rsidRPr="00EF5D6D">
        <w:rPr>
          <w:rStyle w:val="Style13ptBold"/>
          <w:highlight w:val="green"/>
        </w:rPr>
        <w:t>labor law protects</w:t>
      </w:r>
      <w:r w:rsidRPr="00EF5D6D">
        <w:rPr>
          <w:rStyle w:val="Style13ptBold"/>
        </w:rPr>
        <w:t xml:space="preserve"> unions </w:t>
      </w:r>
      <w:r w:rsidRPr="00EF5D6D">
        <w:rPr>
          <w:rStyle w:val="Emphasis"/>
          <w:highlight w:val="green"/>
        </w:rPr>
        <w:t>only insofar as they limit their role to that of representative of the employees of an individual employer</w:t>
      </w:r>
      <w:r w:rsidRPr="00EF5D6D">
        <w:rPr>
          <w:rStyle w:val="Style13ptBold"/>
          <w:highlight w:val="green"/>
        </w:rPr>
        <w:t>, and</w:t>
      </w:r>
      <w:r w:rsidRPr="00EF5D6D">
        <w:rPr>
          <w:rStyle w:val="Style13ptBold"/>
        </w:rPr>
        <w:t xml:space="preserve"> that </w:t>
      </w:r>
      <w:r w:rsidRPr="00EF5D6D">
        <w:rPr>
          <w:rStyle w:val="Emphasis"/>
        </w:rPr>
        <w:t xml:space="preserve">the law will </w:t>
      </w:r>
      <w:r w:rsidRPr="00EF5D6D">
        <w:rPr>
          <w:rStyle w:val="Emphasis"/>
          <w:highlight w:val="green"/>
        </w:rPr>
        <w:t>resist any union attempt to move beyond this limitation</w:t>
      </w:r>
      <w:r w:rsidRPr="00EF5D6D">
        <w:rPr>
          <w:rStyle w:val="Style13ptBold"/>
          <w:highlight w:val="green"/>
        </w:rPr>
        <w:t>.</w:t>
      </w:r>
      <w:r w:rsidRPr="00EF5D6D">
        <w:rPr>
          <w:rStyle w:val="Style13ptBold"/>
        </w:rPr>
        <w:t xml:space="preserve"> That doctrine rejects protection when the underlying issue implicates the proper role of unions in American society.</w:t>
      </w:r>
    </w:p>
    <w:p w14:paraId="27257D9E" w14:textId="77777777" w:rsidR="00EF5D6D" w:rsidRPr="00EF5D6D" w:rsidRDefault="00EF5D6D" w:rsidP="00EF5D6D">
      <w:pPr>
        <w:rPr>
          <w:sz w:val="16"/>
        </w:rPr>
      </w:pPr>
      <w:r w:rsidRPr="00EF5D6D">
        <w:rPr>
          <w:rStyle w:val="Style13ptBold"/>
        </w:rPr>
        <w:t>That question emerges in a variety of contexts.</w:t>
      </w:r>
      <w:r w:rsidRPr="00EF5D6D">
        <w:rPr>
          <w:sz w:val="16"/>
        </w:rPr>
        <w:t xml:space="preserve"> In some, a broad definition of unions' societal function may require, or may seem to require, limiting individual rights;</w:t>
      </w:r>
      <w:r w:rsidRPr="00EF5D6D">
        <w:rPr>
          <w:rStyle w:val="Emphasis"/>
        </w:rPr>
        <w:t>21</w:t>
      </w:r>
      <w:r w:rsidRPr="00EF5D6D">
        <w:rPr>
          <w:sz w:val="16"/>
        </w:rPr>
        <w:t xml:space="preserve"> in others, the Court's conclusion, or something very similar to it, is so clearly required by statute that the conclusion cannot be ascribed to the conscious or unconscious ideological views of the Justices.22</w:t>
      </w:r>
    </w:p>
    <w:p w14:paraId="6450D962" w14:textId="77777777" w:rsidR="00EF5D6D" w:rsidRPr="00EF5D6D" w:rsidRDefault="00EF5D6D" w:rsidP="00EF5D6D">
      <w:pPr>
        <w:rPr>
          <w:rStyle w:val="Emphasis"/>
        </w:rPr>
      </w:pPr>
      <w:r w:rsidRPr="00EF5D6D">
        <w:rPr>
          <w:rStyle w:val="Emphasis"/>
        </w:rPr>
        <w:t>***FOOTNOTE 21 STARTS HERE***</w:t>
      </w:r>
    </w:p>
    <w:p w14:paraId="0CB06D48" w14:textId="77777777" w:rsidR="00EF5D6D" w:rsidRPr="00EF5D6D" w:rsidRDefault="00EF5D6D" w:rsidP="00EF5D6D">
      <w:pPr>
        <w:rPr>
          <w:sz w:val="16"/>
        </w:rPr>
      </w:pPr>
      <w:r w:rsidRPr="00EF5D6D">
        <w:rPr>
          <w:sz w:val="16"/>
        </w:rPr>
        <w:t xml:space="preserve">21. When such a conflict is </w:t>
      </w:r>
      <w:proofErr w:type="gramStart"/>
      <w:r w:rsidRPr="00EF5D6D">
        <w:rPr>
          <w:sz w:val="16"/>
        </w:rPr>
        <w:t>actually present</w:t>
      </w:r>
      <w:proofErr w:type="gramEnd"/>
      <w:r w:rsidRPr="00EF5D6D">
        <w:rPr>
          <w:sz w:val="16"/>
        </w:rPr>
        <w:t xml:space="preserve">, the proper place to draw the line is fairly subject to debate; </w:t>
      </w:r>
      <w:r w:rsidRPr="00EF5D6D">
        <w:rPr>
          <w:rStyle w:val="Style13ptBold"/>
        </w:rPr>
        <w:t>a judge determined to protect both strong unions and individual employee rights might resolve apparent conflicts between the two in different ways without forfeiting a claim of taking each seriously.</w:t>
      </w:r>
      <w:r w:rsidRPr="00EF5D6D">
        <w:rPr>
          <w:sz w:val="16"/>
        </w:rPr>
        <w:t xml:space="preserve"> See infra notes 237-41; </w:t>
      </w:r>
      <w:proofErr w:type="spellStart"/>
      <w:r w:rsidRPr="00EF5D6D">
        <w:rPr>
          <w:sz w:val="16"/>
        </w:rPr>
        <w:t>cf</w:t>
      </w:r>
      <w:proofErr w:type="spellEnd"/>
      <w:r w:rsidRPr="00EF5D6D">
        <w:rPr>
          <w:sz w:val="16"/>
        </w:rPr>
        <w:t xml:space="preserve"> Emporium </w:t>
      </w:r>
      <w:proofErr w:type="spellStart"/>
      <w:r w:rsidRPr="00EF5D6D">
        <w:rPr>
          <w:sz w:val="16"/>
        </w:rPr>
        <w:t>Capwell</w:t>
      </w:r>
      <w:proofErr w:type="spellEnd"/>
      <w:r w:rsidRPr="00EF5D6D">
        <w:rPr>
          <w:sz w:val="16"/>
        </w:rPr>
        <w:t xml:space="preserve"> Co. v. Western Addition Community Org., 420 U.S. 50 (1975).</w:t>
      </w:r>
    </w:p>
    <w:p w14:paraId="675D0D1D" w14:textId="77777777" w:rsidR="00EF5D6D" w:rsidRPr="00EF5D6D" w:rsidRDefault="00EF5D6D" w:rsidP="00EF5D6D">
      <w:pPr>
        <w:rPr>
          <w:rStyle w:val="Emphasis"/>
        </w:rPr>
      </w:pPr>
      <w:r w:rsidRPr="00EF5D6D">
        <w:rPr>
          <w:rStyle w:val="Emphasis"/>
        </w:rPr>
        <w:t>***FOOTNOTE 21 ENDS HERE***</w:t>
      </w:r>
    </w:p>
    <w:p w14:paraId="77CD06F2" w14:textId="77777777" w:rsidR="00EF5D6D" w:rsidRPr="00EF5D6D" w:rsidRDefault="00EF5D6D" w:rsidP="00EF5D6D">
      <w:pPr>
        <w:rPr>
          <w:sz w:val="16"/>
        </w:rPr>
      </w:pPr>
      <w:r w:rsidRPr="00EF5D6D">
        <w:rPr>
          <w:sz w:val="16"/>
        </w:rPr>
        <w:t xml:space="preserve">At other times, however, </w:t>
      </w:r>
      <w:r w:rsidRPr="00EF5D6D">
        <w:rPr>
          <w:rStyle w:val="Style13ptBold"/>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EF5D6D">
        <w:rPr>
          <w:sz w:val="16"/>
        </w:rPr>
        <w:t xml:space="preserve"> In some </w:t>
      </w:r>
      <w:proofErr w:type="gramStart"/>
      <w:r w:rsidRPr="00EF5D6D">
        <w:rPr>
          <w:sz w:val="16"/>
        </w:rPr>
        <w:t>cases</w:t>
      </w:r>
      <w:proofErr w:type="gramEnd"/>
      <w:r w:rsidRPr="00EF5D6D">
        <w:rPr>
          <w:sz w:val="16"/>
        </w:rPr>
        <w:t xml:space="preserve"> this desire to narrow the sphere of union activity is central to the Court's reasoning; in others, it is a subsidiary theme, or is present only as an underlying assumption, unstated and perhaps unconscious, whose presence helps account for the result reached.</w:t>
      </w:r>
    </w:p>
    <w:p w14:paraId="0F9063F5" w14:textId="77777777" w:rsidR="00EF5D6D" w:rsidRPr="00EF5D6D" w:rsidRDefault="00EF5D6D" w:rsidP="00EF5D6D">
      <w:pPr>
        <w:rPr>
          <w:sz w:val="16"/>
        </w:rPr>
      </w:pPr>
      <w:r w:rsidRPr="00EF5D6D">
        <w:rPr>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EF5D6D">
        <w:rPr>
          <w:rStyle w:val="Style13ptBold"/>
        </w:rPr>
        <w:t xml:space="preserve">This </w:t>
      </w:r>
      <w:r w:rsidRPr="00EF5D6D">
        <w:rPr>
          <w:rStyle w:val="Emphasis"/>
          <w:highlight w:val="green"/>
        </w:rPr>
        <w:t xml:space="preserve">vision of the role that unions should play in society </w:t>
      </w:r>
      <w:r w:rsidRPr="00EF5D6D">
        <w:rPr>
          <w:rStyle w:val="Emphasis"/>
        </w:rPr>
        <w:t>has both practical and ideological consequences</w:t>
      </w:r>
      <w:r w:rsidRPr="00EF5D6D">
        <w:rPr>
          <w:rStyle w:val="Style13ptBold"/>
        </w:rPr>
        <w:t xml:space="preserve">. Modern labor law, faithful to the Wagner Act's premises, aims to </w:t>
      </w:r>
      <w:r w:rsidRPr="00EF5D6D">
        <w:rPr>
          <w:rStyle w:val="Emphasis"/>
          <w:highlight w:val="green"/>
        </w:rPr>
        <w:t>particularize rather than generalize workers' struggles</w:t>
      </w:r>
      <w:r w:rsidRPr="00EF5D6D">
        <w:rPr>
          <w:rStyle w:val="Style13ptBold"/>
          <w:highlight w:val="green"/>
        </w:rPr>
        <w:t>;</w:t>
      </w:r>
      <w:r w:rsidRPr="00EF5D6D">
        <w:rPr>
          <w:rStyle w:val="Style13ptBold"/>
        </w:rPr>
        <w:t xml:space="preserve"> it directs them </w:t>
      </w:r>
      <w:r w:rsidRPr="00EF5D6D">
        <w:rPr>
          <w:rStyle w:val="Style13ptBold"/>
          <w:highlight w:val="green"/>
        </w:rPr>
        <w:t>towards</w:t>
      </w:r>
      <w:r w:rsidRPr="00EF5D6D">
        <w:rPr>
          <w:rStyle w:val="Style13ptBold"/>
        </w:rPr>
        <w:t xml:space="preserve"> their </w:t>
      </w:r>
      <w:r w:rsidRPr="00EF5D6D">
        <w:rPr>
          <w:rStyle w:val="Emphasis"/>
          <w:highlight w:val="green"/>
        </w:rPr>
        <w:t>specific relationship to their employer, rather than to the larger relationship of their class</w:t>
      </w:r>
      <w:r w:rsidRPr="00EF5D6D">
        <w:rPr>
          <w:rStyle w:val="Style13ptBold"/>
        </w:rPr>
        <w:t xml:space="preserve"> to employers and to work; </w:t>
      </w:r>
      <w:r w:rsidRPr="00EF5D6D">
        <w:rPr>
          <w:rStyle w:val="Style13ptBold"/>
          <w:highlight w:val="green"/>
        </w:rPr>
        <w:t xml:space="preserve">it </w:t>
      </w:r>
      <w:r w:rsidRPr="00EF5D6D">
        <w:rPr>
          <w:rStyle w:val="Emphasis"/>
          <w:sz w:val="28"/>
          <w:highlight w:val="green"/>
        </w:rPr>
        <w:t>privatizes and depoliticizes those struggles</w:t>
      </w:r>
      <w:r w:rsidRPr="00EF5D6D">
        <w:rPr>
          <w:rStyle w:val="Style13ptBold"/>
          <w:highlight w:val="green"/>
        </w:rPr>
        <w:t>.</w:t>
      </w:r>
      <w:r w:rsidRPr="00EF5D6D">
        <w:rPr>
          <w:rStyle w:val="Emphasis"/>
          <w:highlight w:val="green"/>
        </w:rPr>
        <w:t>23</w:t>
      </w:r>
    </w:p>
    <w:p w14:paraId="3157732A" w14:textId="77777777" w:rsidR="00EF5D6D" w:rsidRPr="00EF5D6D" w:rsidRDefault="00EF5D6D" w:rsidP="00EF5D6D">
      <w:pPr>
        <w:rPr>
          <w:rStyle w:val="Emphasis"/>
        </w:rPr>
      </w:pPr>
      <w:r w:rsidRPr="00EF5D6D">
        <w:rPr>
          <w:rStyle w:val="Emphasis"/>
        </w:rPr>
        <w:t>***FOOTNOTE 23 STARTS HERE***</w:t>
      </w:r>
    </w:p>
    <w:p w14:paraId="02E9DED7" w14:textId="77777777" w:rsidR="00EF5D6D" w:rsidRPr="00EF5D6D" w:rsidRDefault="00EF5D6D" w:rsidP="00EF5D6D">
      <w:pPr>
        <w:rPr>
          <w:sz w:val="16"/>
        </w:rPr>
      </w:pPr>
      <w:r w:rsidRPr="00EF5D6D">
        <w:rPr>
          <w:sz w:val="16"/>
        </w:rPr>
        <w:t xml:space="preserve">23. It is in this sense that I think the frequently voiced point of authors associated with the Critical Legal Studies movement is correct. </w:t>
      </w:r>
      <w:r w:rsidRPr="00EF5D6D">
        <w:rPr>
          <w:rStyle w:val="Style13ptBold"/>
        </w:rPr>
        <w:t>It is not that workers' struggles are channeled to arbitration rather than to a public body like the National Labor Relations Board (NLRB)</w:t>
      </w:r>
      <w:r w:rsidRPr="00EF5D6D">
        <w:rPr>
          <w:sz w:val="16"/>
        </w:rPr>
        <w:t xml:space="preserve">, see Katherine Van </w:t>
      </w:r>
      <w:proofErr w:type="spellStart"/>
      <w:r w:rsidRPr="00EF5D6D">
        <w:rPr>
          <w:sz w:val="16"/>
        </w:rPr>
        <w:t>Wezel</w:t>
      </w:r>
      <w:proofErr w:type="spellEnd"/>
      <w:r w:rsidRPr="00EF5D6D">
        <w:rPr>
          <w:sz w:val="16"/>
        </w:rPr>
        <w:t xml:space="preserve"> Stone, The Post-War Paradigm in American Labor Law, 90 YALE L.J. 1509 (1981). </w:t>
      </w:r>
      <w:r w:rsidRPr="00EF5D6D">
        <w:rPr>
          <w:rStyle w:val="Style13ptBold"/>
        </w:rPr>
        <w:t xml:space="preserve">but rather that </w:t>
      </w:r>
      <w:r w:rsidRPr="00EF5D6D">
        <w:rPr>
          <w:rStyle w:val="Emphasis"/>
          <w:highlight w:val="green"/>
        </w:rPr>
        <w:t>whatever method workers employ-even including a strike</w:t>
      </w:r>
      <w:r w:rsidRPr="00EF5D6D">
        <w:rPr>
          <w:rStyle w:val="Style13ptBold"/>
        </w:rPr>
        <w:t xml:space="preserve"> or other collective job actions-the </w:t>
      </w:r>
      <w:r w:rsidRPr="00EF5D6D">
        <w:rPr>
          <w:rStyle w:val="Emphasis"/>
        </w:rPr>
        <w:t xml:space="preserve">locus of the struggle remains the </w:t>
      </w:r>
      <w:proofErr w:type="gramStart"/>
      <w:r w:rsidRPr="00EF5D6D">
        <w:rPr>
          <w:rStyle w:val="Emphasis"/>
        </w:rPr>
        <w:t>particular workplace</w:t>
      </w:r>
      <w:proofErr w:type="gramEnd"/>
      <w:r w:rsidRPr="00EF5D6D">
        <w:rPr>
          <w:rStyle w:val="Emphasis"/>
        </w:rPr>
        <w:t xml:space="preserve"> or employer</w:t>
      </w:r>
      <w:r w:rsidRPr="00EF5D6D">
        <w:rPr>
          <w:rStyle w:val="Style13ptBold"/>
        </w:rPr>
        <w:t xml:space="preserve">. It is in this sense that </w:t>
      </w:r>
      <w:r w:rsidRPr="00EF5D6D">
        <w:rPr>
          <w:rStyle w:val="Emphasis"/>
        </w:rPr>
        <w:t xml:space="preserve">workers' </w:t>
      </w:r>
      <w:r w:rsidRPr="00EF5D6D">
        <w:rPr>
          <w:rStyle w:val="Emphasis"/>
          <w:highlight w:val="green"/>
        </w:rPr>
        <w:t>struggles are channeled away from "political" dimensions</w:t>
      </w:r>
      <w:r w:rsidRPr="00EF5D6D">
        <w:rPr>
          <w:rStyle w:val="Style13ptBold"/>
          <w:highlight w:val="green"/>
        </w:rPr>
        <w:t>.</w:t>
      </w:r>
    </w:p>
    <w:p w14:paraId="611683A5" w14:textId="77777777" w:rsidR="00EF5D6D" w:rsidRPr="00EF5D6D" w:rsidRDefault="00EF5D6D" w:rsidP="00EF5D6D">
      <w:pPr>
        <w:rPr>
          <w:rStyle w:val="Emphasis"/>
        </w:rPr>
      </w:pPr>
      <w:r w:rsidRPr="00EF5D6D">
        <w:rPr>
          <w:rStyle w:val="Emphasis"/>
        </w:rPr>
        <w:t>***FOOTNOTE 23 ENDS HERE***</w:t>
      </w:r>
    </w:p>
    <w:p w14:paraId="37C52ADC" w14:textId="77777777" w:rsidR="00EF5D6D" w:rsidRPr="00EF5D6D" w:rsidRDefault="00EF5D6D" w:rsidP="00EF5D6D">
      <w:pPr>
        <w:rPr>
          <w:sz w:val="16"/>
        </w:rPr>
      </w:pPr>
      <w:r w:rsidRPr="00EF5D6D">
        <w:rPr>
          <w:sz w:val="16"/>
        </w:rPr>
        <w:t xml:space="preserve">Given the contextual limitations mentioned, this </w:t>
      </w:r>
      <w:r w:rsidRPr="00EF5D6D">
        <w:rPr>
          <w:rStyle w:val="Style13ptBold"/>
        </w:rPr>
        <w:t>analysis</w:t>
      </w:r>
      <w:r w:rsidRPr="00EF5D6D">
        <w:rPr>
          <w:sz w:val="16"/>
        </w:rPr>
        <w:t xml:space="preserve"> necessarily must be cautious. It </w:t>
      </w:r>
      <w:r w:rsidRPr="00EF5D6D">
        <w:rPr>
          <w:rStyle w:val="Style13ptBold"/>
        </w:rPr>
        <w:t xml:space="preserve">must take account of the </w:t>
      </w:r>
      <w:r w:rsidRPr="00EF5D6D">
        <w:rPr>
          <w:rStyle w:val="Emphasis"/>
        </w:rPr>
        <w:t>constraints of statutory language</w:t>
      </w:r>
      <w:r w:rsidRPr="00EF5D6D">
        <w:rPr>
          <w:rStyle w:val="Style13ptBold"/>
        </w:rPr>
        <w:t xml:space="preserve"> and congressional intent and, where applicable, of judicial deference to the decisions of the NLRB. </w:t>
      </w:r>
      <w:r w:rsidRPr="00EF5D6D">
        <w:rPr>
          <w:sz w:val="16"/>
        </w:rPr>
        <w:t xml:space="preserve">24 This </w:t>
      </w:r>
      <w:r w:rsidRPr="00EF5D6D">
        <w:rPr>
          <w:rStyle w:val="Style13ptBold"/>
        </w:rPr>
        <w:t xml:space="preserve">analysis also must </w:t>
      </w:r>
      <w:r w:rsidRPr="00EF5D6D">
        <w:rPr>
          <w:rStyle w:val="Emphasis"/>
        </w:rPr>
        <w:t>recognize the presence of other policy or ideological considerations</w:t>
      </w:r>
      <w:r w:rsidRPr="00EF5D6D">
        <w:rPr>
          <w:rStyle w:val="Style13ptBold"/>
        </w:rPr>
        <w:t xml:space="preserve"> that are unrelated to the theme of limiting the breadth of union concerns.</w:t>
      </w:r>
      <w:r w:rsidRPr="00EF5D6D">
        <w:rPr>
          <w:sz w:val="16"/>
        </w:rPr>
        <w:t xml:space="preserve"> Nonetheless, this theme is demonstrably present in a wide variety of legal settings, transecting the doctrinal categorizations that abound in labor law.</w:t>
      </w:r>
    </w:p>
    <w:p w14:paraId="220A0334" w14:textId="159CAA25" w:rsidR="00EF5D6D" w:rsidRPr="00EF5D6D" w:rsidRDefault="00EF5D6D" w:rsidP="00F00484">
      <w:pPr>
        <w:pStyle w:val="Heading4"/>
      </w:pPr>
      <w:r w:rsidRPr="00EF5D6D">
        <w:br/>
        <w:t xml:space="preserve">I: Our critique independently outweighs the case -  neoliberalism causes extinction and massive social inequalities – the </w:t>
      </w:r>
      <w:proofErr w:type="spellStart"/>
      <w:r w:rsidRPr="00EF5D6D">
        <w:t>affs</w:t>
      </w:r>
      <w:proofErr w:type="spellEnd"/>
      <w:r w:rsidRPr="00EF5D6D">
        <w:t xml:space="preserve"> single issue legalistic solution is the exact kind of politics </w:t>
      </w:r>
      <w:proofErr w:type="spellStart"/>
      <w:r w:rsidRPr="00EF5D6D">
        <w:t>neolib</w:t>
      </w:r>
      <w:proofErr w:type="spellEnd"/>
      <w:r w:rsidRPr="00EF5D6D">
        <w:t xml:space="preserve"> wants us to engage in so the root cause goes unquestioned – and treat this as a no long-term solvency argument – the inequalities of labor relations are fundamental to capitalism. </w:t>
      </w:r>
      <w:r w:rsidR="00F00484">
        <w:br/>
      </w:r>
      <w:proofErr w:type="spellStart"/>
      <w:r w:rsidRPr="00F00484">
        <w:t>Farbod</w:t>
      </w:r>
      <w:proofErr w:type="spellEnd"/>
      <w:r w:rsidRPr="00F00484">
        <w:t xml:space="preserve"> 15</w:t>
      </w:r>
      <w:r w:rsidR="00F00484">
        <w:br/>
      </w:r>
    </w:p>
    <w:p w14:paraId="7529AE17" w14:textId="77777777" w:rsidR="00EF5D6D" w:rsidRPr="00EF5D6D" w:rsidRDefault="00EF5D6D" w:rsidP="00EF5D6D">
      <w:pPr>
        <w:rPr>
          <w:sz w:val="12"/>
          <w:szCs w:val="12"/>
        </w:rPr>
      </w:pPr>
      <w:r w:rsidRPr="00EF5D6D">
        <w:rPr>
          <w:sz w:val="12"/>
          <w:szCs w:val="12"/>
        </w:rPr>
        <w:t xml:space="preserve"> ( </w:t>
      </w:r>
      <w:proofErr w:type="spellStart"/>
      <w:r w:rsidRPr="00EF5D6D">
        <w:rPr>
          <w:sz w:val="12"/>
          <w:szCs w:val="12"/>
        </w:rPr>
        <w:t>Faramarz</w:t>
      </w:r>
      <w:proofErr w:type="spellEnd"/>
      <w:r w:rsidRPr="00EF5D6D">
        <w:rPr>
          <w:sz w:val="12"/>
          <w:szCs w:val="12"/>
        </w:rPr>
        <w:t xml:space="preserve"> </w:t>
      </w:r>
      <w:proofErr w:type="spellStart"/>
      <w:r w:rsidRPr="00EF5D6D">
        <w:rPr>
          <w:sz w:val="12"/>
          <w:szCs w:val="12"/>
        </w:rPr>
        <w:t>Farbod</w:t>
      </w:r>
      <w:proofErr w:type="spellEnd"/>
      <w:r w:rsidRPr="00EF5D6D">
        <w:rPr>
          <w:sz w:val="12"/>
          <w:szCs w:val="12"/>
        </w:rPr>
        <w:t xml:space="preserve"> , PhD Candidate @ Rutgers, Prof @ Moravian College, Monthly Review, http://mrzine.monthlyreview.org/2015/farbod020615.html, 6-2)</w:t>
      </w:r>
    </w:p>
    <w:p w14:paraId="5B089E24" w14:textId="77777777" w:rsidR="00EF5D6D" w:rsidRPr="00EF5D6D" w:rsidRDefault="00EF5D6D" w:rsidP="00EF5D6D">
      <w:pPr>
        <w:rPr>
          <w:b/>
          <w:u w:val="single"/>
        </w:rPr>
      </w:pPr>
      <w:r w:rsidRPr="00EF5D6D">
        <w:rPr>
          <w:sz w:val="10"/>
        </w:rPr>
        <w:t xml:space="preserve">Global </w:t>
      </w:r>
      <w:r w:rsidRPr="00EF5D6D">
        <w:rPr>
          <w:rStyle w:val="Style13ptBold"/>
        </w:rPr>
        <w:t xml:space="preserve">capitalism is the 800-pound gorilla. The twin </w:t>
      </w:r>
      <w:r w:rsidRPr="00EF5D6D">
        <w:rPr>
          <w:rStyle w:val="Style13ptBold"/>
          <w:highlight w:val="green"/>
        </w:rPr>
        <w:t>ecological and economic crises</w:t>
      </w:r>
      <w:r w:rsidRPr="00EF5D6D">
        <w:rPr>
          <w:rStyle w:val="Style13ptBold"/>
        </w:rPr>
        <w:t xml:space="preserve">, </w:t>
      </w:r>
      <w:r w:rsidRPr="00EF5D6D">
        <w:rPr>
          <w:rStyle w:val="Style13ptBold"/>
          <w:highlight w:val="green"/>
        </w:rPr>
        <w:t>militarism</w:t>
      </w:r>
      <w:r w:rsidRPr="00EF5D6D">
        <w:rPr>
          <w:rStyle w:val="Style13ptBold"/>
        </w:rPr>
        <w:t xml:space="preserve">, the rise of the surveillance state, and a dysfunctional political system can all be traced to its normal operations. </w:t>
      </w:r>
      <w:r w:rsidRPr="00EF5D6D">
        <w:rPr>
          <w:rStyle w:val="Style13ptBold"/>
          <w:highlight w:val="green"/>
        </w:rPr>
        <w:t xml:space="preserve">We need </w:t>
      </w:r>
      <w:r w:rsidRPr="00EF5D6D">
        <w:rPr>
          <w:rStyle w:val="Style13ptBold"/>
        </w:rPr>
        <w:t xml:space="preserve">a </w:t>
      </w:r>
      <w:r w:rsidRPr="00EF5D6D">
        <w:rPr>
          <w:rStyle w:val="Style13ptBold"/>
          <w:highlight w:val="green"/>
        </w:rPr>
        <w:t>transformative</w:t>
      </w:r>
      <w:r w:rsidRPr="00EF5D6D">
        <w:rPr>
          <w:rStyle w:val="Style13ptBold"/>
        </w:rPr>
        <w:t xml:space="preserve"> </w:t>
      </w:r>
      <w:r w:rsidRPr="00EF5D6D">
        <w:rPr>
          <w:rStyle w:val="Style13ptBold"/>
          <w:highlight w:val="green"/>
        </w:rPr>
        <w:t>politics</w:t>
      </w:r>
      <w:r w:rsidRPr="00EF5D6D">
        <w:rPr>
          <w:rStyle w:val="Style13ptBold"/>
        </w:rPr>
        <w:t xml:space="preserve"> from below </w:t>
      </w:r>
      <w:r w:rsidRPr="00EF5D6D">
        <w:rPr>
          <w:rStyle w:val="Style13ptBold"/>
          <w:highlight w:val="green"/>
        </w:rPr>
        <w:t xml:space="preserve">that can challenge </w:t>
      </w:r>
      <w:r w:rsidRPr="00EF5D6D">
        <w:rPr>
          <w:rStyle w:val="Style13ptBold"/>
        </w:rPr>
        <w:t xml:space="preserve">the </w:t>
      </w:r>
      <w:r w:rsidRPr="00EF5D6D">
        <w:rPr>
          <w:rStyle w:val="Style13ptBold"/>
          <w:highlight w:val="green"/>
        </w:rPr>
        <w:t>fundamentals of cap</w:t>
      </w:r>
      <w:r w:rsidRPr="00EF5D6D">
        <w:rPr>
          <w:rStyle w:val="Style13ptBold"/>
        </w:rPr>
        <w:t xml:space="preserve">italism </w:t>
      </w:r>
      <w:r w:rsidRPr="00EF5D6D">
        <w:rPr>
          <w:rStyle w:val="Style13ptBold"/>
          <w:highlight w:val="green"/>
        </w:rPr>
        <w:t>instead</w:t>
      </w:r>
      <w:r w:rsidRPr="00EF5D6D">
        <w:rPr>
          <w:rStyle w:val="Style13ptBold"/>
        </w:rPr>
        <w:t xml:space="preserve"> </w:t>
      </w:r>
      <w:r w:rsidRPr="00EF5D6D">
        <w:rPr>
          <w:rStyle w:val="Style13ptBold"/>
          <w:highlight w:val="green"/>
        </w:rPr>
        <w:t>of</w:t>
      </w:r>
      <w:r w:rsidRPr="00EF5D6D">
        <w:rPr>
          <w:rStyle w:val="Style13ptBold"/>
        </w:rPr>
        <w:t xml:space="preserve"> today's politics that is content to treat its </w:t>
      </w:r>
      <w:r w:rsidRPr="00EF5D6D">
        <w:rPr>
          <w:rStyle w:val="Style13ptBold"/>
          <w:highlight w:val="green"/>
        </w:rPr>
        <w:t>symptoms</w:t>
      </w:r>
      <w:r w:rsidRPr="00EF5D6D">
        <w:rPr>
          <w:rStyle w:val="Style13ptBold"/>
        </w:rPr>
        <w:t>. The problems we face are linked to each other and to the way a capitalist society operates. We must</w:t>
      </w:r>
      <w:r w:rsidRPr="00EF5D6D">
        <w:rPr>
          <w:sz w:val="10"/>
        </w:rPr>
        <w:t xml:space="preserve"> </w:t>
      </w:r>
      <w:proofErr w:type="gramStart"/>
      <w:r w:rsidRPr="00EF5D6D">
        <w:rPr>
          <w:sz w:val="10"/>
        </w:rPr>
        <w:t>make an effort</w:t>
      </w:r>
      <w:proofErr w:type="gramEnd"/>
      <w:r w:rsidRPr="00EF5D6D">
        <w:rPr>
          <w:sz w:val="10"/>
        </w:rPr>
        <w:t xml:space="preserve"> to </w:t>
      </w:r>
      <w:r w:rsidRPr="00EF5D6D">
        <w:rPr>
          <w:rStyle w:val="Style13ptBold"/>
        </w:rPr>
        <w:t>understand its real character. The fundamental question of our time is whether we can go beyond a system that is ravaging the Earth and secure a future with dignity for life and respect for the planet</w:t>
      </w:r>
      <w:r w:rsidRPr="00EF5D6D">
        <w:rPr>
          <w:u w:val="single"/>
        </w:rPr>
        <w:t>.</w:t>
      </w:r>
      <w:r w:rsidRPr="00EF5D6D">
        <w:rPr>
          <w:sz w:val="10"/>
        </w:rPr>
        <w:t xml:space="preserve"> What has capitalism done to us lately? </w:t>
      </w:r>
      <w:r w:rsidRPr="00EF5D6D">
        <w:rPr>
          <w:rStyle w:val="Style13ptBold"/>
        </w:rPr>
        <w:t xml:space="preserve">The best science tells us that </w:t>
      </w:r>
      <w:r w:rsidRPr="00EF5D6D">
        <w:rPr>
          <w:rStyle w:val="Style13ptBold"/>
          <w:highlight w:val="green"/>
        </w:rPr>
        <w:t>this is</w:t>
      </w:r>
      <w:r w:rsidRPr="00EF5D6D">
        <w:rPr>
          <w:rStyle w:val="Style13ptBold"/>
        </w:rPr>
        <w:t xml:space="preserve"> a </w:t>
      </w:r>
      <w:r w:rsidRPr="00EF5D6D">
        <w:rPr>
          <w:rStyle w:val="Style13ptBold"/>
          <w:highlight w:val="green"/>
        </w:rPr>
        <w:t>do-or-die</w:t>
      </w:r>
      <w:r w:rsidRPr="00EF5D6D">
        <w:rPr>
          <w:rStyle w:val="Style13ptBold"/>
        </w:rPr>
        <w:t xml:space="preserve"> moment. </w:t>
      </w:r>
      <w:r w:rsidRPr="00EF5D6D">
        <w:rPr>
          <w:rStyle w:val="Style13ptBold"/>
          <w:highlight w:val="green"/>
        </w:rPr>
        <w:t>We are</w:t>
      </w:r>
      <w:r w:rsidRPr="00EF5D6D">
        <w:rPr>
          <w:rStyle w:val="Style13ptBold"/>
        </w:rPr>
        <w:t xml:space="preserve"> now </w:t>
      </w:r>
      <w:proofErr w:type="gramStart"/>
      <w:r w:rsidRPr="00EF5D6D">
        <w:rPr>
          <w:rStyle w:val="Style13ptBold"/>
          <w:highlight w:val="green"/>
        </w:rPr>
        <w:t>in the midst of</w:t>
      </w:r>
      <w:proofErr w:type="gramEnd"/>
      <w:r w:rsidRPr="00EF5D6D">
        <w:rPr>
          <w:rStyle w:val="Style13ptBold"/>
          <w:highlight w:val="green"/>
        </w:rPr>
        <w:t xml:space="preserve"> the</w:t>
      </w:r>
      <w:r w:rsidRPr="00EF5D6D">
        <w:rPr>
          <w:rStyle w:val="Style13ptBold"/>
        </w:rPr>
        <w:t xml:space="preserve"> </w:t>
      </w:r>
      <w:r w:rsidRPr="00EF5D6D">
        <w:rPr>
          <w:rStyle w:val="Style13ptBold"/>
          <w:highlight w:val="green"/>
        </w:rPr>
        <w:t>6th mass extinction</w:t>
      </w:r>
      <w:r w:rsidRPr="00EF5D6D">
        <w:rPr>
          <w:u w:val="single"/>
        </w:rPr>
        <w:t xml:space="preserve"> </w:t>
      </w:r>
      <w:r w:rsidRPr="00EF5D6D">
        <w:rPr>
          <w:sz w:val="10"/>
        </w:rPr>
        <w:t xml:space="preserve">in the planetary history with 150 to </w:t>
      </w:r>
      <w:r w:rsidRPr="00EF5D6D">
        <w:rPr>
          <w:rStyle w:val="Style13ptBold"/>
        </w:rPr>
        <w:t>200 species going extinct every day, a pace 1,000 times greater than the 'natural' extinction rate.1 The Earth has been warming rapidly</w:t>
      </w:r>
      <w:r w:rsidRPr="00EF5D6D">
        <w:rPr>
          <w:u w:val="single"/>
        </w:rPr>
        <w:t xml:space="preserve"> </w:t>
      </w:r>
      <w:r w:rsidRPr="00EF5D6D">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EF5D6D">
        <w:rPr>
          <w:rStyle w:val="Style13ptBold"/>
          <w:highlight w:val="green"/>
        </w:rPr>
        <w:t>Cap</w:t>
      </w:r>
      <w:r w:rsidRPr="00EF5D6D">
        <w:rPr>
          <w:rStyle w:val="Style13ptBold"/>
        </w:rPr>
        <w:t>italism</w:t>
      </w:r>
      <w:r w:rsidRPr="00EF5D6D">
        <w:rPr>
          <w:rStyle w:val="Style13ptBold"/>
          <w:highlight w:val="green"/>
        </w:rPr>
        <w:t xml:space="preserve"> </w:t>
      </w:r>
      <w:r w:rsidRPr="00EF5D6D">
        <w:rPr>
          <w:rStyle w:val="Style13ptBold"/>
        </w:rPr>
        <w:t>has</w:t>
      </w:r>
      <w:r w:rsidRPr="00EF5D6D">
        <w:rPr>
          <w:sz w:val="10"/>
        </w:rPr>
        <w:t xml:space="preserve"> also </w:t>
      </w:r>
      <w:r w:rsidRPr="00EF5D6D">
        <w:rPr>
          <w:rStyle w:val="Style13ptBold"/>
          <w:highlight w:val="green"/>
        </w:rPr>
        <w:t xml:space="preserve">led to explosive </w:t>
      </w:r>
      <w:r w:rsidRPr="00EF5D6D">
        <w:rPr>
          <w:rStyle w:val="Style13ptBold"/>
        </w:rPr>
        <w:t xml:space="preserve">social </w:t>
      </w:r>
      <w:r w:rsidRPr="00EF5D6D">
        <w:rPr>
          <w:rStyle w:val="Style13ptBold"/>
          <w:highlight w:val="green"/>
        </w:rPr>
        <w:t xml:space="preserve">inequalities. The </w:t>
      </w:r>
      <w:r w:rsidRPr="00EF5D6D">
        <w:rPr>
          <w:rStyle w:val="Style13ptBold"/>
        </w:rPr>
        <w:t xml:space="preserve">global </w:t>
      </w:r>
      <w:r w:rsidRPr="00EF5D6D">
        <w:rPr>
          <w:rStyle w:val="Style13ptBold"/>
          <w:highlight w:val="green"/>
        </w:rPr>
        <w:t>economic landscape is littered with rising concentration of wealth</w:t>
      </w:r>
      <w:r w:rsidRPr="00EF5D6D">
        <w:rPr>
          <w:rStyle w:val="Style13ptBold"/>
        </w:rPr>
        <w:t>, debt, distress, and immiseration caused by the austerity-pushing elites. Take the US. The richest 20 persons have as much wealth as the bottom 150 million</w:t>
      </w:r>
      <w:r w:rsidRPr="00EF5D6D">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EF5D6D">
        <w:rPr>
          <w:rStyle w:val="Style13ptBold"/>
        </w:rPr>
        <w:t>By 2016 the richest 1% will own a greater share of the global wealth than the rest of us combined.12</w:t>
      </w:r>
      <w:r w:rsidRPr="00EF5D6D">
        <w:rPr>
          <w:sz w:val="10"/>
        </w:rPr>
        <w:t xml:space="preserve"> The top 200 global corporations wield twice the economic power of the bottom 80% of the global population.13 </w:t>
      </w:r>
      <w:r w:rsidRPr="00EF5D6D">
        <w:rPr>
          <w:rStyle w:val="Style13ptBold"/>
        </w:rPr>
        <w:t xml:space="preserve">Instead of a global society </w:t>
      </w:r>
      <w:r w:rsidRPr="00EF5D6D">
        <w:rPr>
          <w:rStyle w:val="Style13ptBold"/>
          <w:highlight w:val="green"/>
        </w:rPr>
        <w:t>cap</w:t>
      </w:r>
      <w:r w:rsidRPr="00EF5D6D">
        <w:rPr>
          <w:rStyle w:val="Style13ptBold"/>
        </w:rPr>
        <w:t xml:space="preserve">italism </w:t>
      </w:r>
      <w:r w:rsidRPr="00EF5D6D">
        <w:rPr>
          <w:rStyle w:val="Style13ptBold"/>
          <w:highlight w:val="green"/>
        </w:rPr>
        <w:t>is creating a global apartheid</w:t>
      </w:r>
      <w:r w:rsidRPr="00EF5D6D">
        <w:rPr>
          <w:u w:val="single"/>
        </w:rPr>
        <w:t>.</w:t>
      </w:r>
      <w:r w:rsidRPr="00EF5D6D">
        <w:rPr>
          <w:sz w:val="10"/>
        </w:rPr>
        <w:t xml:space="preserve"> What's the nature of the beast? Firstly, </w:t>
      </w:r>
      <w:r w:rsidRPr="00EF5D6D">
        <w:rPr>
          <w:rStyle w:val="Style13ptBold"/>
        </w:rPr>
        <w:t xml:space="preserve">the "egotistical calculation" of commerce wins the day every time. Capital seeks maximum profitability as a matter of </w:t>
      </w:r>
      <w:proofErr w:type="gramStart"/>
      <w:r w:rsidRPr="00EF5D6D">
        <w:rPr>
          <w:rStyle w:val="Style13ptBold"/>
        </w:rPr>
        <w:t>first priority</w:t>
      </w:r>
      <w:proofErr w:type="gramEnd"/>
      <w:r w:rsidRPr="00EF5D6D">
        <w:rPr>
          <w:u w:val="single"/>
        </w:rPr>
        <w:t>.</w:t>
      </w:r>
      <w:r w:rsidRPr="00EF5D6D">
        <w:rPr>
          <w:sz w:val="10"/>
        </w:rPr>
        <w:t xml:space="preserve"> Evermore "accumulation of capital" is the system's bill of health; it is slowdowns or reversals that usher in crises and set off panic. </w:t>
      </w:r>
      <w:r w:rsidRPr="00EF5D6D">
        <w:rPr>
          <w:rStyle w:val="Style13ptBold"/>
          <w:highlight w:val="green"/>
        </w:rPr>
        <w:t xml:space="preserve">Cancer-like hunger for endless growth is in the system's DNA and </w:t>
      </w:r>
      <w:r w:rsidRPr="00EF5D6D">
        <w:rPr>
          <w:rStyle w:val="Style13ptBold"/>
        </w:rPr>
        <w:t xml:space="preserve">is what </w:t>
      </w:r>
      <w:r w:rsidRPr="00EF5D6D">
        <w:rPr>
          <w:rStyle w:val="Style13ptBold"/>
          <w:highlight w:val="green"/>
        </w:rPr>
        <w:t xml:space="preserve">has set it on </w:t>
      </w:r>
      <w:r w:rsidRPr="00EF5D6D">
        <w:rPr>
          <w:rStyle w:val="Style13ptBold"/>
        </w:rPr>
        <w:t xml:space="preserve">a </w:t>
      </w:r>
      <w:r w:rsidRPr="00EF5D6D">
        <w:rPr>
          <w:rStyle w:val="Style13ptBold"/>
          <w:highlight w:val="green"/>
        </w:rPr>
        <w:t>tragic collision course with Nature</w:t>
      </w:r>
      <w:r w:rsidRPr="00EF5D6D">
        <w:rPr>
          <w:u w:val="single"/>
        </w:rPr>
        <w:t>,</w:t>
      </w:r>
      <w:r w:rsidRPr="00EF5D6D">
        <w:rPr>
          <w:sz w:val="10"/>
        </w:rPr>
        <w:t xml:space="preserve"> a finite category. Secondly, </w:t>
      </w:r>
      <w:r w:rsidRPr="00EF5D6D">
        <w:rPr>
          <w:rStyle w:val="Style13ptBold"/>
        </w:rPr>
        <w:t>capitalism treats human labor as a cost</w:t>
      </w:r>
      <w:r w:rsidRPr="00EF5D6D">
        <w:rPr>
          <w:sz w:val="10"/>
        </w:rPr>
        <w:t xml:space="preserve">. It therefore opposes labor capturing a fair share of the total economic value that it creates. </w:t>
      </w:r>
      <w:r w:rsidRPr="00EF5D6D">
        <w:rPr>
          <w:rStyle w:val="Style13ptBold"/>
        </w:rPr>
        <w:t>Since labor stands for the majority and capital for a tiny minority, it follows that classism and class warfare are built into its DNA, which explains why the "middle class" is shrinking and its gains are never secure</w:t>
      </w:r>
      <w:r w:rsidRPr="00EF5D6D">
        <w:rPr>
          <w:sz w:val="10"/>
        </w:rPr>
        <w:t xml:space="preserve">. Thirdly, </w:t>
      </w:r>
      <w:r w:rsidRPr="00EF5D6D">
        <w:rPr>
          <w:rStyle w:val="Style13ptBold"/>
        </w:rPr>
        <w:t>private interests</w:t>
      </w:r>
      <w:r w:rsidRPr="00EF5D6D">
        <w:rPr>
          <w:sz w:val="10"/>
        </w:rPr>
        <w:t xml:space="preserve"> determine massive investments and </w:t>
      </w:r>
      <w:r w:rsidRPr="00EF5D6D">
        <w:rPr>
          <w:rStyle w:val="Style13ptBold"/>
        </w:rPr>
        <w:t>make key decisions at the point of production guided by maximization of profits</w:t>
      </w:r>
      <w:r w:rsidRPr="00EF5D6D">
        <w:rPr>
          <w:sz w:val="10"/>
        </w:rPr>
        <w:t xml:space="preserve">. That's why in the US the truck freight replaced the railroad freight, chemicals were used extensively in agriculture, public transport was gutted in favor of private cars, and big cars replaced small ones. </w:t>
      </w:r>
      <w:r w:rsidRPr="00EF5D6D">
        <w:rPr>
          <w:rStyle w:val="Style13ptBold"/>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EF5D6D">
        <w:rPr>
          <w:rStyle w:val="Style13ptBold"/>
          <w:highlight w:val="green"/>
        </w:rPr>
        <w:t>range of solutions</w:t>
      </w:r>
      <w:r w:rsidRPr="00EF5D6D">
        <w:rPr>
          <w:rStyle w:val="Style13ptBold"/>
        </w:rPr>
        <w:t xml:space="preserve"> offered </w:t>
      </w:r>
      <w:r w:rsidRPr="00EF5D6D">
        <w:rPr>
          <w:rStyle w:val="Style13ptBold"/>
          <w:highlight w:val="green"/>
        </w:rPr>
        <w:t>tends to be</w:t>
      </w:r>
      <w:r w:rsidRPr="00EF5D6D">
        <w:rPr>
          <w:rStyle w:val="Style13ptBold"/>
        </w:rPr>
        <w:t xml:space="preserve"> of a technical, </w:t>
      </w:r>
      <w:r w:rsidRPr="00EF5D6D">
        <w:rPr>
          <w:rStyle w:val="Style13ptBold"/>
          <w:highlight w:val="green"/>
        </w:rPr>
        <w:t>legislative</w:t>
      </w:r>
      <w:r w:rsidRPr="00EF5D6D">
        <w:rPr>
          <w:rStyle w:val="Style13ptBold"/>
        </w:rPr>
        <w:t xml:space="preserve">, or regulatory nature, </w:t>
      </w:r>
      <w:r w:rsidRPr="00EF5D6D">
        <w:rPr>
          <w:rStyle w:val="Style13ptBold"/>
          <w:highlight w:val="green"/>
        </w:rPr>
        <w:t>promising</w:t>
      </w:r>
      <w:r w:rsidRPr="00EF5D6D">
        <w:rPr>
          <w:rStyle w:val="Style13ptBold"/>
        </w:rPr>
        <w:t xml:space="preserve"> at best </w:t>
      </w:r>
      <w:r w:rsidRPr="00EF5D6D">
        <w:rPr>
          <w:rStyle w:val="Style13ptBold"/>
          <w:highlight w:val="green"/>
        </w:rPr>
        <w:t>temporary management</w:t>
      </w:r>
      <w:r w:rsidRPr="00EF5D6D">
        <w:rPr>
          <w:rStyle w:val="Style13ptBold"/>
        </w:rPr>
        <w:t xml:space="preserve"> of the deepening crises</w:t>
      </w:r>
      <w:r w:rsidRPr="00EF5D6D">
        <w:rPr>
          <w:sz w:val="10"/>
        </w:rPr>
        <w:t xml:space="preserve">. The trajectory of the system, at any rate, precludes a return to its post-WWII regulatory phase. </w:t>
      </w:r>
      <w:r w:rsidRPr="00EF5D6D">
        <w:rPr>
          <w:rStyle w:val="Style13ptBold"/>
        </w:rPr>
        <w:t>It's left to us as a society to think about what the real character of the system is, where we are going, and how we are going to deal with the trajectory of the system</w:t>
      </w:r>
      <w:r w:rsidRPr="00EF5D6D">
        <w:rPr>
          <w:sz w:val="10"/>
        </w:rPr>
        <w:t xml:space="preserve"> -- and act accordingly. </w:t>
      </w:r>
      <w:r w:rsidRPr="00EF5D6D">
        <w:rPr>
          <w:rStyle w:val="Style13ptBold"/>
          <w:highlight w:val="green"/>
        </w:rPr>
        <w:t>The critical task</w:t>
      </w:r>
      <w:r w:rsidRPr="00EF5D6D">
        <w:rPr>
          <w:sz w:val="10"/>
          <w:highlight w:val="green"/>
        </w:rPr>
        <w:t xml:space="preserve"> </w:t>
      </w:r>
      <w:r w:rsidRPr="00EF5D6D">
        <w:rPr>
          <w:sz w:val="10"/>
        </w:rPr>
        <w:t xml:space="preserve">ahead </w:t>
      </w:r>
      <w:r w:rsidRPr="00EF5D6D">
        <w:rPr>
          <w:rStyle w:val="Style13ptBold"/>
          <w:highlight w:val="green"/>
        </w:rPr>
        <w:t xml:space="preserve">is to build </w:t>
      </w:r>
      <w:r w:rsidRPr="00EF5D6D">
        <w:rPr>
          <w:rStyle w:val="Style13ptBold"/>
        </w:rPr>
        <w:t xml:space="preserve">a </w:t>
      </w:r>
      <w:r w:rsidRPr="00EF5D6D">
        <w:rPr>
          <w:rStyle w:val="Style13ptBold"/>
          <w:highlight w:val="green"/>
        </w:rPr>
        <w:t>transformative politics capable of steering the system away from its destructive path</w:t>
      </w:r>
      <w:r w:rsidRPr="00EF5D6D">
        <w:rPr>
          <w:sz w:val="10"/>
        </w:rPr>
        <w:t xml:space="preserve">. Given the system's DNA, </w:t>
      </w:r>
      <w:r w:rsidRPr="00EF5D6D">
        <w:rPr>
          <w:rStyle w:val="Style13ptBold"/>
          <w:highlight w:val="green"/>
        </w:rPr>
        <w:t>such a politics</w:t>
      </w:r>
      <w:r w:rsidRPr="00EF5D6D">
        <w:rPr>
          <w:rStyle w:val="Style13ptBold"/>
        </w:rPr>
        <w:t xml:space="preserve"> from below </w:t>
      </w:r>
      <w:r w:rsidRPr="00EF5D6D">
        <w:rPr>
          <w:rStyle w:val="Style13ptBold"/>
          <w:highlight w:val="green"/>
        </w:rPr>
        <w:t xml:space="preserve">must </w:t>
      </w:r>
      <w:r w:rsidRPr="00EF5D6D">
        <w:rPr>
          <w:rStyle w:val="Style13ptBold"/>
        </w:rPr>
        <w:t xml:space="preserve">include efforts to </w:t>
      </w:r>
      <w:r w:rsidRPr="00EF5D6D">
        <w:rPr>
          <w:rStyle w:val="Style13ptBold"/>
          <w:highlight w:val="green"/>
        </w:rPr>
        <w:t>challenge the system's fundamentals</w:t>
      </w:r>
      <w:r w:rsidRPr="00EF5D6D">
        <w:rPr>
          <w:rStyle w:val="Style13ptBold"/>
        </w:rPr>
        <w:t>, namely, its private mode of decision-making</w:t>
      </w:r>
      <w:r w:rsidRPr="00EF5D6D">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EF5D6D">
        <w:rPr>
          <w:sz w:val="10"/>
        </w:rPr>
        <w:t>environment</w:t>
      </w:r>
      <w:proofErr w:type="gramEnd"/>
      <w:r w:rsidRPr="00EF5D6D">
        <w:rPr>
          <w:sz w:val="10"/>
        </w:rPr>
        <w:t xml:space="preserve"> it won't be there." What is nearly certain now is that </w:t>
      </w:r>
      <w:r w:rsidRPr="00EF5D6D">
        <w:rPr>
          <w:rStyle w:val="Style13ptBold"/>
        </w:rPr>
        <w:t>without democratic control of wealth and social governance</w:t>
      </w:r>
      <w:r w:rsidRPr="00EF5D6D">
        <w:rPr>
          <w:sz w:val="10"/>
        </w:rPr>
        <w:t xml:space="preserve"> of the means of production, </w:t>
      </w:r>
      <w:r w:rsidRPr="00EF5D6D">
        <w:rPr>
          <w:rStyle w:val="Style13ptBold"/>
        </w:rPr>
        <w:t>we will all be condemned to the labor of Sisyphus. Only we won't have to suffer for all eternity, as the degradation of life-enhancing natural and social systems will soon reach a point of no return</w:t>
      </w:r>
      <w:r w:rsidRPr="00EF5D6D">
        <w:rPr>
          <w:b/>
          <w:u w:val="single"/>
        </w:rPr>
        <w:t xml:space="preserve">. </w:t>
      </w:r>
    </w:p>
    <w:p w14:paraId="74A7B998" w14:textId="22057A12" w:rsidR="00EF5D6D" w:rsidRDefault="00EF5D6D" w:rsidP="00EF5D6D">
      <w:pPr>
        <w:rPr>
          <w:b/>
          <w:u w:val="single"/>
        </w:rPr>
      </w:pPr>
    </w:p>
    <w:p w14:paraId="01BAB106" w14:textId="12DA9961" w:rsidR="00177FDD" w:rsidRPr="00C11DE4" w:rsidRDefault="0063530A" w:rsidP="00177FDD">
      <w:pPr>
        <w:pStyle w:val="Heading4"/>
        <w:rPr>
          <w:rFonts w:cs="Calibri"/>
        </w:rPr>
      </w:pPr>
      <w:r>
        <w:rPr>
          <w:rFonts w:cs="Calibri"/>
        </w:rPr>
        <w:t xml:space="preserve">I: </w:t>
      </w:r>
      <w:r w:rsidR="00177FDD" w:rsidRPr="00C11DE4">
        <w:rPr>
          <w:rFonts w:cs="Calibri"/>
        </w:rPr>
        <w:t>Cap’s unsustainable</w:t>
      </w:r>
      <w:r w:rsidR="00177FDD">
        <w:rPr>
          <w:rFonts w:cs="Calibri"/>
        </w:rPr>
        <w:t xml:space="preserve">, it exacerbates </w:t>
      </w:r>
      <w:r w:rsidR="00DE6226">
        <w:rPr>
          <w:rFonts w:cs="Calibri"/>
        </w:rPr>
        <w:t xml:space="preserve">their </w:t>
      </w:r>
      <w:r w:rsidR="00177FDD">
        <w:rPr>
          <w:rFonts w:cs="Calibri"/>
        </w:rPr>
        <w:t>climate change</w:t>
      </w:r>
      <w:r w:rsidR="00177FDD" w:rsidRPr="00C11DE4">
        <w:rPr>
          <w:rFonts w:cs="Calibri"/>
        </w:rPr>
        <w:t xml:space="preserve"> </w:t>
      </w:r>
      <w:r w:rsidR="00DE6226">
        <w:rPr>
          <w:rFonts w:cs="Calibri"/>
        </w:rPr>
        <w:t xml:space="preserve">impacts </w:t>
      </w:r>
      <w:r w:rsidR="00177FDD" w:rsidRPr="00C11DE4">
        <w:rPr>
          <w:rFonts w:cs="Calibri"/>
        </w:rPr>
        <w:t xml:space="preserve">and causes extinction because of </w:t>
      </w:r>
      <w:r w:rsidR="00177FDD" w:rsidRPr="00C11DE4">
        <w:rPr>
          <w:rFonts w:cs="Calibri"/>
          <w:u w:val="single"/>
        </w:rPr>
        <w:t>physical demands</w:t>
      </w:r>
      <w:r w:rsidR="00177FDD" w:rsidRPr="00C11DE4">
        <w:rPr>
          <w:rFonts w:cs="Calibri"/>
        </w:rPr>
        <w:t xml:space="preserve"> on space, water, forests, and habitat---</w:t>
      </w:r>
      <w:r w:rsidR="00177FDD" w:rsidRPr="00C11DE4">
        <w:rPr>
          <w:rFonts w:cs="Calibri"/>
          <w:u w:val="single"/>
        </w:rPr>
        <w:t>tech can’t solve</w:t>
      </w:r>
      <w:r w:rsidR="00177FDD" w:rsidRPr="00C11DE4">
        <w:rPr>
          <w:rFonts w:cs="Calibri"/>
        </w:rPr>
        <w:t xml:space="preserve"> because collapse of ecosystem services is irreversible </w:t>
      </w:r>
    </w:p>
    <w:p w14:paraId="7225E4B4" w14:textId="77777777" w:rsidR="00177FDD" w:rsidRPr="00C11DE4" w:rsidRDefault="00177FDD" w:rsidP="00177FDD">
      <w:pPr>
        <w:rPr>
          <w:rFonts w:eastAsia="Calibri"/>
          <w:sz w:val="14"/>
        </w:rPr>
      </w:pPr>
      <w:r w:rsidRPr="00C11DE4">
        <w:rPr>
          <w:rFonts w:eastAsia="Calibri"/>
          <w:sz w:val="14"/>
        </w:rPr>
        <w:t xml:space="preserve">David </w:t>
      </w:r>
      <w:r w:rsidRPr="00C11DE4">
        <w:rPr>
          <w:rFonts w:eastAsia="Calibri"/>
          <w:b/>
          <w:bCs/>
          <w:sz w:val="26"/>
          <w:highlight w:val="green"/>
          <w:u w:val="single"/>
        </w:rPr>
        <w:t>Shearman 7</w:t>
      </w:r>
      <w:r w:rsidRPr="00C11DE4">
        <w:rPr>
          <w:rFonts w:eastAsia="Calibri"/>
          <w:sz w:val="14"/>
        </w:rPr>
        <w:t xml:space="preserve">, Emeritus professor of medicine at Adelaide University, Secretary of Doctors for the Environment Australia, and an Independent Assessor on the IPCC; and Joseph Wayne Smith, </w:t>
      </w:r>
      <w:proofErr w:type="gramStart"/>
      <w:r w:rsidRPr="00C11DE4">
        <w:rPr>
          <w:rFonts w:eastAsia="Calibri"/>
          <w:sz w:val="14"/>
        </w:rPr>
        <w:t>lawyer</w:t>
      </w:r>
      <w:proofErr w:type="gramEnd"/>
      <w:r w:rsidRPr="00C11DE4">
        <w:rPr>
          <w:rFonts w:eastAsia="Calibri"/>
          <w:sz w:val="14"/>
        </w:rPr>
        <w:t xml:space="preserve"> and philosopher with a research interest in environmentalism, 2007, The Climate Change Challenge and the Failure of Democracy, p. 153-156</w:t>
      </w:r>
    </w:p>
    <w:p w14:paraId="32C3D012" w14:textId="77777777" w:rsidR="00177FDD" w:rsidRPr="00C11DE4" w:rsidRDefault="00177FDD" w:rsidP="00177FDD">
      <w:pPr>
        <w:rPr>
          <w:rFonts w:eastAsia="Calibri"/>
          <w:b/>
          <w:i/>
          <w:iCs/>
          <w:u w:val="single"/>
          <w:bdr w:val="single" w:sz="18" w:space="0" w:color="auto"/>
        </w:rPr>
      </w:pPr>
      <w:r w:rsidRPr="00C11DE4">
        <w:rPr>
          <w:rFonts w:eastAsia="Calibri"/>
          <w:b/>
          <w:bCs/>
          <w:highlight w:val="green"/>
          <w:u w:val="single"/>
        </w:rPr>
        <w:t>Hundreds of scientists</w:t>
      </w:r>
      <w:r w:rsidRPr="00C11DE4">
        <w:rPr>
          <w:rFonts w:eastAsia="Calibri"/>
          <w:sz w:val="16"/>
        </w:rPr>
        <w:t xml:space="preserve"> writing in Millennium Assessment and other scientific reports </w:t>
      </w:r>
      <w:r w:rsidRPr="00C11DE4">
        <w:rPr>
          <w:rFonts w:eastAsia="Calibri"/>
          <w:b/>
          <w:bCs/>
          <w:highlight w:val="green"/>
          <w:u w:val="single"/>
        </w:rPr>
        <w:t>pronounce</w:t>
      </w:r>
      <w:r w:rsidRPr="00C11DE4">
        <w:rPr>
          <w:rFonts w:eastAsia="Calibri"/>
          <w:sz w:val="16"/>
        </w:rPr>
        <w:t xml:space="preserve"> that </w:t>
      </w:r>
      <w:r w:rsidRPr="00C11DE4">
        <w:rPr>
          <w:rFonts w:eastAsia="Calibri"/>
          <w:b/>
          <w:i/>
          <w:iCs/>
          <w:highlight w:val="green"/>
          <w:u w:val="single"/>
          <w:bdr w:val="single" w:sz="18" w:space="0" w:color="auto"/>
        </w:rPr>
        <w:t>humanity is in peril</w:t>
      </w:r>
      <w:r w:rsidRPr="00C11DE4">
        <w:rPr>
          <w:rFonts w:eastAsia="Calibri"/>
          <w:sz w:val="16"/>
          <w:highlight w:val="green"/>
        </w:rPr>
        <w:t xml:space="preserve"> </w:t>
      </w:r>
      <w:r w:rsidRPr="00C11DE4">
        <w:rPr>
          <w:rFonts w:eastAsia="Calibri"/>
          <w:b/>
          <w:bCs/>
          <w:highlight w:val="green"/>
          <w:u w:val="single"/>
        </w:rPr>
        <w:t>from environmental damage</w:t>
      </w:r>
      <w:r w:rsidRPr="00C11DE4">
        <w:rPr>
          <w:rFonts w:eastAsia="Calibri"/>
          <w:sz w:val="16"/>
        </w:rPr>
        <w:t xml:space="preserve">. If liberal democracy is to survive it will need to offer leadership, resolve, and sacrifice to address the problem. To date there is not a shred of evidence that these will be </w:t>
      </w:r>
      <w:proofErr w:type="gramStart"/>
      <w:r w:rsidRPr="00C11DE4">
        <w:rPr>
          <w:rFonts w:eastAsia="Calibri"/>
          <w:sz w:val="16"/>
        </w:rPr>
        <w:t>provided</w:t>
      </w:r>
      <w:proofErr w:type="gramEnd"/>
      <w:r w:rsidRPr="00C11DE4">
        <w:rPr>
          <w:rFonts w:eastAsia="Calibri"/>
          <w:sz w:val="16"/>
        </w:rPr>
        <w:t xml:space="preserve"> nor could they be delivered by those at the right hand of American power. </w:t>
      </w:r>
      <w:r w:rsidRPr="00C11DE4">
        <w:rPr>
          <w:rFonts w:eastAsia="Calibri"/>
          <w:b/>
          <w:bCs/>
          <w:u w:val="single"/>
        </w:rPr>
        <w:t>Some liberal democracies that recognize</w:t>
      </w:r>
      <w:r w:rsidRPr="00C11DE4">
        <w:rPr>
          <w:rFonts w:eastAsia="Calibri"/>
          <w:sz w:val="16"/>
        </w:rPr>
        <w:t xml:space="preserve"> that global </w:t>
      </w:r>
      <w:r w:rsidRPr="00C11DE4">
        <w:rPr>
          <w:rFonts w:eastAsia="Calibri"/>
          <w:b/>
          <w:bCs/>
          <w:u w:val="single"/>
        </w:rPr>
        <w:t>warming</w:t>
      </w:r>
      <w:r w:rsidRPr="00C11DE4">
        <w:rPr>
          <w:rFonts w:eastAsia="Calibri"/>
          <w:sz w:val="16"/>
        </w:rPr>
        <w:t xml:space="preserve"> is a dire problem </w:t>
      </w:r>
      <w:r w:rsidRPr="00C11DE4">
        <w:rPr>
          <w:rFonts w:eastAsia="Calibri"/>
          <w:b/>
          <w:bCs/>
          <w:u w:val="single"/>
        </w:rPr>
        <w:t>are trying but</w:t>
      </w:r>
      <w:r w:rsidRPr="00C11DE4">
        <w:rPr>
          <w:rFonts w:eastAsia="Calibri"/>
          <w:sz w:val="16"/>
        </w:rPr>
        <w:t xml:space="preserve"> nevertheless </w:t>
      </w:r>
      <w:r w:rsidRPr="00C11DE4">
        <w:rPr>
          <w:rFonts w:eastAsia="Calibri"/>
          <w:b/>
          <w:bCs/>
          <w:u w:val="single"/>
        </w:rPr>
        <w:t>failing to have an impact</w:t>
      </w:r>
      <w:r w:rsidRPr="00C11DE4">
        <w:rPr>
          <w:rFonts w:eastAsia="Calibri"/>
          <w:sz w:val="16"/>
        </w:rPr>
        <w:t xml:space="preserve"> on greenhouse emissions. To arrest climate change, greenhouse reductions of 60 to 80 percent are required during the next few decades. By contrast the Kyoto Protocol prescribes reductions of only a few percent. </w:t>
      </w:r>
      <w:r w:rsidRPr="00C11DE4">
        <w:rPr>
          <w:rFonts w:eastAsia="Calibri"/>
          <w:b/>
          <w:bCs/>
          <w:u w:val="single"/>
        </w:rPr>
        <w:t>The magnitude of the problem</w:t>
      </w:r>
      <w:r w:rsidRPr="00C11DE4">
        <w:rPr>
          <w:rFonts w:eastAsia="Calibri"/>
          <w:sz w:val="16"/>
        </w:rPr>
        <w:t xml:space="preserve"> seems overwhelming, and indeed it is. So much so, it </w:t>
      </w:r>
      <w:r w:rsidRPr="00C11DE4">
        <w:rPr>
          <w:rFonts w:eastAsia="Calibri"/>
          <w:b/>
          <w:bCs/>
          <w:u w:val="single"/>
        </w:rPr>
        <w:t>is still denied by many because it cannot be resolved without cataclysmic changes to society</w:t>
      </w:r>
      <w:r w:rsidRPr="00C11DE4">
        <w:rPr>
          <w:rFonts w:eastAsia="Calibri"/>
          <w:sz w:val="16"/>
        </w:rPr>
        <w:t xml:space="preserve">. </w:t>
      </w:r>
      <w:r w:rsidRPr="00C11DE4">
        <w:rPr>
          <w:rFonts w:eastAsia="Calibri"/>
          <w:b/>
          <w:bCs/>
          <w:u w:val="single"/>
        </w:rPr>
        <w:t xml:space="preserve">Refuge from necessary change </w:t>
      </w:r>
      <w:r w:rsidRPr="00C11DE4">
        <w:rPr>
          <w:rFonts w:eastAsia="Calibri"/>
          <w:b/>
          <w:bCs/>
          <w:highlight w:val="green"/>
          <w:u w:val="single"/>
        </w:rPr>
        <w:t>is being sought in</w:t>
      </w:r>
      <w:r w:rsidRPr="00C11DE4">
        <w:rPr>
          <w:rFonts w:eastAsia="Calibri"/>
          <w:sz w:val="16"/>
          <w:highlight w:val="green"/>
        </w:rPr>
        <w:t xml:space="preserve"> </w:t>
      </w:r>
      <w:r w:rsidRPr="00C11DE4">
        <w:rPr>
          <w:rFonts w:eastAsia="Calibri"/>
          <w:b/>
          <w:i/>
          <w:iCs/>
          <w:highlight w:val="green"/>
          <w:u w:val="single"/>
          <w:bdr w:val="single" w:sz="18" w:space="0" w:color="auto"/>
        </w:rPr>
        <w:t>tech</w:t>
      </w:r>
      <w:r w:rsidRPr="00C11DE4">
        <w:rPr>
          <w:rFonts w:eastAsia="Calibri"/>
          <w:b/>
          <w:i/>
          <w:iCs/>
          <w:u w:val="single"/>
          <w:bdr w:val="single" w:sz="18" w:space="0" w:color="auto"/>
        </w:rPr>
        <w:t>nological advances</w:t>
      </w:r>
      <w:r w:rsidRPr="00C11DE4">
        <w:rPr>
          <w:rFonts w:eastAsia="Calibri"/>
          <w:sz w:val="16"/>
        </w:rPr>
        <w:t xml:space="preserve"> that will allow fossil fuels to be used with impunity, </w:t>
      </w:r>
      <w:r w:rsidRPr="00C11DE4">
        <w:rPr>
          <w:rFonts w:eastAsia="Calibri"/>
          <w:b/>
          <w:bCs/>
          <w:u w:val="single"/>
        </w:rPr>
        <w:t>but this ignores</w:t>
      </w:r>
      <w:r w:rsidRPr="00C11DE4">
        <w:rPr>
          <w:rFonts w:eastAsia="Calibri"/>
          <w:sz w:val="16"/>
        </w:rPr>
        <w:t xml:space="preserve"> the kernel of </w:t>
      </w:r>
      <w:r w:rsidRPr="00C11DE4">
        <w:rPr>
          <w:rFonts w:eastAsia="Calibri"/>
          <w:b/>
          <w:bCs/>
          <w:u w:val="single"/>
        </w:rPr>
        <w:t>the issue. If all humanity had the ecological footprint of the average citizen of</w:t>
      </w:r>
      <w:r w:rsidRPr="00C11DE4">
        <w:rPr>
          <w:rFonts w:eastAsia="Calibri"/>
          <w:sz w:val="16"/>
        </w:rPr>
        <w:t xml:space="preserve"> Australia or </w:t>
      </w:r>
      <w:r w:rsidRPr="00C11DE4">
        <w:rPr>
          <w:rFonts w:eastAsia="Calibri"/>
          <w:b/>
          <w:bCs/>
          <w:u w:val="single"/>
        </w:rPr>
        <w:t>the U</w:t>
      </w:r>
      <w:r w:rsidRPr="00C11DE4">
        <w:rPr>
          <w:rFonts w:eastAsia="Calibri"/>
          <w:sz w:val="16"/>
        </w:rPr>
        <w:t xml:space="preserve">nited </w:t>
      </w:r>
      <w:r w:rsidRPr="00C11DE4">
        <w:rPr>
          <w:rFonts w:eastAsia="Calibri"/>
          <w:b/>
          <w:bCs/>
          <w:u w:val="single"/>
        </w:rPr>
        <w:t>S</w:t>
      </w:r>
      <w:r w:rsidRPr="00C11DE4">
        <w:rPr>
          <w:rFonts w:eastAsia="Calibri"/>
          <w:sz w:val="16"/>
        </w:rPr>
        <w:t xml:space="preserve">tates, at least </w:t>
      </w:r>
      <w:r w:rsidRPr="00C11DE4">
        <w:rPr>
          <w:rFonts w:eastAsia="Calibri"/>
          <w:b/>
          <w:bCs/>
          <w:u w:val="single"/>
        </w:rPr>
        <w:t>another three planets would be needed to support the present population of the world</w:t>
      </w:r>
      <w:r w:rsidRPr="00C11DE4">
        <w:rPr>
          <w:rFonts w:eastAsia="Calibri"/>
          <w:sz w:val="16"/>
        </w:rPr>
        <w:t xml:space="preserve">.2 </w:t>
      </w:r>
      <w:r w:rsidRPr="00C11DE4">
        <w:rPr>
          <w:rFonts w:eastAsia="Calibri"/>
          <w:b/>
          <w:bCs/>
          <w:u w:val="single"/>
        </w:rPr>
        <w:t xml:space="preserve">The </w:t>
      </w:r>
      <w:r w:rsidRPr="00C11DE4">
        <w:rPr>
          <w:rFonts w:eastAsia="Calibri"/>
          <w:b/>
          <w:bCs/>
          <w:highlight w:val="green"/>
          <w:u w:val="single"/>
        </w:rPr>
        <w:t>ecological services</w:t>
      </w:r>
      <w:r w:rsidRPr="00C11DE4">
        <w:rPr>
          <w:rFonts w:eastAsia="Calibri"/>
          <w:b/>
          <w:bCs/>
          <w:u w:val="single"/>
        </w:rPr>
        <w:t xml:space="preserve"> of the world</w:t>
      </w:r>
      <w:r w:rsidRPr="00C11DE4">
        <w:rPr>
          <w:rFonts w:eastAsia="Calibri"/>
          <w:sz w:val="16"/>
        </w:rPr>
        <w:t xml:space="preserve"> </w:t>
      </w:r>
      <w:r w:rsidRPr="00C11DE4">
        <w:rPr>
          <w:rFonts w:eastAsia="Calibri"/>
          <w:b/>
          <w:i/>
          <w:iCs/>
          <w:highlight w:val="green"/>
          <w:u w:val="single"/>
          <w:bdr w:val="single" w:sz="18" w:space="0" w:color="auto"/>
        </w:rPr>
        <w:t>cannot be saved under</w:t>
      </w:r>
      <w:r w:rsidRPr="00C11DE4">
        <w:rPr>
          <w:rFonts w:eastAsia="Calibri"/>
          <w:b/>
          <w:i/>
          <w:iCs/>
          <w:u w:val="single"/>
          <w:bdr w:val="single" w:sz="18" w:space="0" w:color="auto"/>
        </w:rPr>
        <w:t xml:space="preserve"> a regime of attrition by </w:t>
      </w:r>
      <w:r w:rsidRPr="00C11DE4">
        <w:rPr>
          <w:rFonts w:eastAsia="Calibri"/>
          <w:b/>
          <w:i/>
          <w:iCs/>
          <w:highlight w:val="green"/>
          <w:u w:val="single"/>
          <w:bdr w:val="single" w:sz="18" w:space="0" w:color="auto"/>
        </w:rPr>
        <w:t>growth economies</w:t>
      </w:r>
      <w:r w:rsidRPr="00C11DE4">
        <w:rPr>
          <w:rFonts w:eastAsia="Calibri"/>
          <w:sz w:val="16"/>
          <w:highlight w:val="green"/>
        </w:rPr>
        <w:t xml:space="preserve"> </w:t>
      </w:r>
      <w:r w:rsidRPr="00C11DE4">
        <w:rPr>
          <w:rFonts w:eastAsia="Calibri"/>
          <w:b/>
          <w:bCs/>
          <w:highlight w:val="green"/>
          <w:u w:val="single"/>
        </w:rPr>
        <w:t>that</w:t>
      </w:r>
      <w:r w:rsidRPr="00C11DE4">
        <w:rPr>
          <w:rFonts w:eastAsia="Calibri"/>
          <w:b/>
          <w:bCs/>
          <w:u w:val="single"/>
        </w:rPr>
        <w:t xml:space="preserve"> each year </w:t>
      </w:r>
      <w:r w:rsidRPr="00C11DE4">
        <w:rPr>
          <w:rFonts w:eastAsia="Calibri"/>
          <w:b/>
          <w:bCs/>
          <w:highlight w:val="green"/>
          <w:u w:val="single"/>
        </w:rPr>
        <w:t>use more land, water, forests, natural resources, and habitat</w:t>
      </w:r>
      <w:r w:rsidRPr="00C11DE4">
        <w:rPr>
          <w:rFonts w:eastAsia="Calibri"/>
          <w:sz w:val="16"/>
          <w:highlight w:val="green"/>
        </w:rPr>
        <w:t xml:space="preserve">. </w:t>
      </w:r>
      <w:r w:rsidRPr="00C11DE4">
        <w:rPr>
          <w:rFonts w:eastAsia="Calibri"/>
          <w:b/>
          <w:i/>
          <w:iCs/>
          <w:highlight w:val="green"/>
          <w:u w:val="single"/>
          <w:bdr w:val="single" w:sz="18" w:space="0" w:color="auto"/>
        </w:rPr>
        <w:t>Tech</w:t>
      </w:r>
      <w:r w:rsidRPr="00C11DE4">
        <w:rPr>
          <w:rFonts w:eastAsia="Calibri"/>
          <w:b/>
          <w:i/>
          <w:iCs/>
          <w:u w:val="single"/>
          <w:bdr w:val="single" w:sz="18" w:space="0" w:color="auto"/>
        </w:rPr>
        <w:t xml:space="preserve">nological advances </w:t>
      </w:r>
      <w:r w:rsidRPr="00C11DE4">
        <w:rPr>
          <w:rFonts w:eastAsia="Calibri"/>
          <w:b/>
          <w:i/>
          <w:iCs/>
          <w:highlight w:val="green"/>
          <w:u w:val="single"/>
          <w:bdr w:val="single" w:sz="18" w:space="0" w:color="auto"/>
        </w:rPr>
        <w:t>cannot retrieve dead ecological services</w:t>
      </w:r>
      <w:r w:rsidRPr="00C11DE4">
        <w:rPr>
          <w:rFonts w:eastAsia="Calibri"/>
          <w:b/>
          <w:i/>
          <w:iCs/>
          <w:u w:val="single"/>
          <w:bdr w:val="single" w:sz="18" w:space="0" w:color="auto"/>
        </w:rPr>
        <w:t>.</w:t>
      </w:r>
    </w:p>
    <w:p w14:paraId="1D1204B4" w14:textId="77777777" w:rsidR="00177FDD" w:rsidRPr="00C11DE4" w:rsidRDefault="00177FDD" w:rsidP="00177FDD">
      <w:pPr>
        <w:rPr>
          <w:rFonts w:eastAsia="Calibri"/>
          <w:sz w:val="16"/>
        </w:rPr>
      </w:pPr>
      <w:r w:rsidRPr="00C11DE4">
        <w:rPr>
          <w:rFonts w:eastAsia="Calibri"/>
          <w:sz w:val="16"/>
        </w:rPr>
        <w:t xml:space="preserve">The measures required have been discussed and documented for several decades. None of them are revolutionary new ideas. We will discuss the main themes of </w:t>
      </w:r>
      <w:proofErr w:type="gramStart"/>
      <w:r w:rsidRPr="00C11DE4">
        <w:rPr>
          <w:rFonts w:eastAsia="Calibri"/>
          <w:sz w:val="16"/>
        </w:rPr>
        <w:t>a number of</w:t>
      </w:r>
      <w:proofErr w:type="gramEnd"/>
      <w:r w:rsidRPr="00C11DE4">
        <w:rPr>
          <w:rFonts w:eastAsia="Calibri"/>
          <w:sz w:val="16"/>
        </w:rPr>
        <w:t xml:space="preserve"> important issues such as the limits to growth, the separation of corporatism and governance, the control of the issue of credit (i.e., financial reform), legal reform, and the reclaiming of the commons. Each of these issues has been discussed in great depth in the literature, and a multitude of reform movements have been spawned. Unfortunately, given the multitude of these problems and the limited resources and vision of the reformers, each of the issues tends to be treated in isolation. From an ecological perspective, which is a vision seeking wholeness and integration, this is a mistake. These areas of reform are closely interrelated and must be tackled as a coherent whole to bring about change. Banking and financial reform is, for example, closely related to the issue of control and limitation of corporate power, because finance capital is the engine of corporate expansion. The issue of reclaiming the commons and protecting the natural environment from corporate plunder is also intimately connected to the issue of the regulation of corporate power. In turn this is a legal question, and in turn legal structures are highly influenced by political and economic factors. Finally, the issue of whether there are ecological limits to growth underlies all these issues. Only if an ecologically sustainable solution can be given to this totality of problems can we see the beginnings of a hope for reform of liberal democracy. And even then, there </w:t>
      </w:r>
      <w:proofErr w:type="gramStart"/>
      <w:r w:rsidRPr="00C11DE4">
        <w:rPr>
          <w:rFonts w:eastAsia="Calibri"/>
          <w:sz w:val="16"/>
        </w:rPr>
        <w:t>still remains</w:t>
      </w:r>
      <w:proofErr w:type="gramEnd"/>
      <w:r w:rsidRPr="00C11DE4">
        <w:rPr>
          <w:rFonts w:eastAsia="Calibri"/>
          <w:sz w:val="16"/>
        </w:rPr>
        <w:t xml:space="preserve"> a host of cultural and intellectual problems that will need to be solved. The prospects for reform are </w:t>
      </w:r>
      <w:proofErr w:type="gramStart"/>
      <w:r w:rsidRPr="00C11DE4">
        <w:rPr>
          <w:rFonts w:eastAsia="Calibri"/>
          <w:sz w:val="16"/>
        </w:rPr>
        <w:t>daunting, but</w:t>
      </w:r>
      <w:proofErr w:type="gramEnd"/>
      <w:r w:rsidRPr="00C11DE4">
        <w:rPr>
          <w:rFonts w:eastAsia="Calibri"/>
          <w:sz w:val="16"/>
        </w:rPr>
        <w:t xml:space="preserve"> let us now explore what in principle is needed.</w:t>
      </w:r>
    </w:p>
    <w:p w14:paraId="4728C281" w14:textId="77777777" w:rsidR="00177FDD" w:rsidRPr="00EF5D6D" w:rsidRDefault="00177FDD" w:rsidP="00EF5D6D">
      <w:pPr>
        <w:rPr>
          <w:b/>
          <w:u w:val="single"/>
        </w:rPr>
      </w:pPr>
    </w:p>
    <w:p w14:paraId="6187F959" w14:textId="77777777" w:rsidR="00EF5D6D" w:rsidRPr="00EF5D6D" w:rsidRDefault="00EF5D6D" w:rsidP="00F00484">
      <w:pPr>
        <w:pStyle w:val="Heading4"/>
      </w:pPr>
      <w:r w:rsidRPr="00EF5D6D">
        <w:t xml:space="preserve">A: New radical party politics are key—we need a new political ecology of class. That solves 100% of labor problems, the environment, and imperialism. </w:t>
      </w:r>
    </w:p>
    <w:p w14:paraId="3875B25C" w14:textId="77777777" w:rsidR="00EF5D6D" w:rsidRPr="00EF5D6D" w:rsidRDefault="00EF5D6D" w:rsidP="00F00484">
      <w:pPr>
        <w:pStyle w:val="Heading4"/>
      </w:pPr>
      <w:r w:rsidRPr="00EF5D6D">
        <w:t xml:space="preserve">P: Keep in mind – they only cement in class politics by forcing the lower class to militarize against the upper– they are opposite of this alt and completely </w:t>
      </w:r>
      <w:proofErr w:type="spellStart"/>
      <w:r w:rsidRPr="00EF5D6D">
        <w:t>uncompatible</w:t>
      </w:r>
      <w:proofErr w:type="spellEnd"/>
    </w:p>
    <w:p w14:paraId="164843E6" w14:textId="77777777" w:rsidR="00EF5D6D" w:rsidRPr="00EF5D6D" w:rsidRDefault="00EF5D6D" w:rsidP="00EF5D6D">
      <w:proofErr w:type="spellStart"/>
      <w:r w:rsidRPr="00EF5D6D">
        <w:t>Gindin</w:t>
      </w:r>
      <w:proofErr w:type="spellEnd"/>
      <w:r w:rsidRPr="00EF5D6D">
        <w:t xml:space="preserve"> 16 Sam </w:t>
      </w:r>
      <w:proofErr w:type="spellStart"/>
      <w:r w:rsidRPr="00EF5D6D">
        <w:t>Gindin</w:t>
      </w:r>
      <w:proofErr w:type="spellEnd"/>
      <w:r w:rsidRPr="00EF5D6D">
        <w:t xml:space="preserve"> was research director of the Canadian Auto Workers from 1974–2000 and is now an adjunct professor at York University in Toronto. 12.20.2016 </w:t>
      </w:r>
      <w:hyperlink r:id="rId7" w:history="1">
        <w:r w:rsidRPr="00EF5D6D">
          <w:rPr>
            <w:rStyle w:val="StyleUnderline"/>
          </w:rPr>
          <w:t>https://www.jacobinmag.com/2016/12/socialist-party-bernie-sanders-labor-capitalism</w:t>
        </w:r>
      </w:hyperlink>
      <w:r w:rsidRPr="00EF5D6D">
        <w:t>, Building a Mass Socialist Party The response to Bernie showed that a socialist party in the United States is possible. But there is no shortcut to building power.</w:t>
      </w:r>
    </w:p>
    <w:p w14:paraId="6D61852D" w14:textId="77777777" w:rsidR="00EF5D6D" w:rsidRPr="00EF5D6D" w:rsidRDefault="00EF5D6D" w:rsidP="00EF5D6D">
      <w:pPr>
        <w:rPr>
          <w:sz w:val="16"/>
        </w:rPr>
      </w:pPr>
      <w:r w:rsidRPr="00EF5D6D">
        <w:rPr>
          <w:rStyle w:val="Style13ptBold"/>
          <w:highlight w:val="green"/>
        </w:rPr>
        <w:t>There are no blueprints</w:t>
      </w:r>
      <w:r w:rsidRPr="00EF5D6D">
        <w:rPr>
          <w:rStyle w:val="Style13ptBold"/>
        </w:rPr>
        <w:t xml:space="preserve"> to pull off the shelf, no models to comfortably point to, no social base chomping at the bit for the long road to an uncertain somewhere else.</w:t>
      </w:r>
      <w:r w:rsidRPr="00EF5D6D">
        <w:rPr>
          <w:sz w:val="16"/>
        </w:rPr>
        <w:t xml:space="preserve"> Even in the case of those unions that broke with their labor peers and supported Sanders, it is quite another thing to take the next step and completely break with the Democratic Party. Nor is it just a matter of the how and when of getting such a party started. </w:t>
      </w:r>
      <w:r w:rsidRPr="00EF5D6D">
        <w:rPr>
          <w:rStyle w:val="Style13ptBold"/>
        </w:rPr>
        <w:t xml:space="preserve">The more fundamental question of what kind of party we are </w:t>
      </w:r>
      <w:proofErr w:type="gramStart"/>
      <w:r w:rsidRPr="00EF5D6D">
        <w:rPr>
          <w:rStyle w:val="Style13ptBold"/>
        </w:rPr>
        <w:t>actually talking</w:t>
      </w:r>
      <w:proofErr w:type="gramEnd"/>
      <w:r w:rsidRPr="00EF5D6D">
        <w:rPr>
          <w:rStyle w:val="Style13ptBold"/>
        </w:rPr>
        <w:t xml:space="preserve"> about remains paramount. </w:t>
      </w:r>
      <w:r w:rsidRPr="00EF5D6D">
        <w:rPr>
          <w:rStyle w:val="Style13ptBold"/>
          <w:highlight w:val="green"/>
        </w:rPr>
        <w:t>What the moment</w:t>
      </w:r>
      <w:r w:rsidRPr="00EF5D6D">
        <w:rPr>
          <w:rStyle w:val="Style13ptBold"/>
        </w:rPr>
        <w:t xml:space="preserve"> seems to </w:t>
      </w:r>
      <w:r w:rsidRPr="00EF5D6D">
        <w:rPr>
          <w:rStyle w:val="Style13ptBold"/>
          <w:highlight w:val="green"/>
        </w:rPr>
        <w:t>call for is a sober step back</w:t>
      </w:r>
      <w:r w:rsidRPr="00EF5D6D">
        <w:rPr>
          <w:sz w:val="16"/>
        </w:rPr>
        <w:t xml:space="preserve"> and — borrowing from Jane </w:t>
      </w:r>
      <w:proofErr w:type="spellStart"/>
      <w:r w:rsidRPr="00EF5D6D">
        <w:rPr>
          <w:sz w:val="16"/>
        </w:rPr>
        <w:t>McAlevey</w:t>
      </w:r>
      <w:proofErr w:type="spellEnd"/>
      <w:r w:rsidRPr="00EF5D6D">
        <w:rPr>
          <w:sz w:val="16"/>
        </w:rPr>
        <w:t xml:space="preserve"> — implementation of a “stress test” (</w:t>
      </w:r>
      <w:proofErr w:type="spellStart"/>
      <w:r w:rsidRPr="00EF5D6D">
        <w:rPr>
          <w:sz w:val="16"/>
        </w:rPr>
        <w:t>McAlevey</w:t>
      </w:r>
      <w:proofErr w:type="spellEnd"/>
      <w:r w:rsidRPr="00EF5D6D">
        <w:rPr>
          <w:sz w:val="16"/>
        </w:rPr>
        <w:t xml:space="preserve"> prefers the term “structure test”). Let’s test ourselves. Do the commitments and capacities exist to establish a loose but relatively coherent socialist current across the country? If this can’t be done, then bravely announcing the formation of a new party won’t go anywhere. The institutional essence of trying to create such a current/tendency has often been discussed and this familiar ground can be quickly summarized: Based on recruitment from the many activists mobilized by the Sanders campaign (or past socialist legacies in the case of Canada), </w:t>
      </w:r>
      <w:r w:rsidRPr="00EF5D6D">
        <w:rPr>
          <w:rStyle w:val="Style13ptBold"/>
          <w:highlight w:val="green"/>
        </w:rPr>
        <w:t>socialist groupings would be formed in multiple centers. Each would develop a</w:t>
      </w:r>
      <w:r w:rsidRPr="00EF5D6D">
        <w:rPr>
          <w:rStyle w:val="Style13ptBold"/>
        </w:rPr>
        <w:t xml:space="preserve"> democratic structure, raise funds, and in terms of engagement determine which movements and struggles to prioritize. The groups would develop an infrastructure</w:t>
      </w:r>
      <w:r w:rsidRPr="00EF5D6D">
        <w:rPr>
          <w:sz w:val="16"/>
        </w:rPr>
        <w:t xml:space="preserve"> for communication, internal discussion/debate, and public forums. They would eventually hire part-time or full-time organizers, make links with other regions, and develop what Greg </w:t>
      </w:r>
      <w:proofErr w:type="spellStart"/>
      <w:r w:rsidRPr="00EF5D6D">
        <w:rPr>
          <w:sz w:val="16"/>
        </w:rPr>
        <w:t>Albo</w:t>
      </w:r>
      <w:proofErr w:type="spellEnd"/>
      <w:r w:rsidRPr="00EF5D6D">
        <w:rPr>
          <w:sz w:val="16"/>
        </w:rPr>
        <w:t xml:space="preserve"> calls</w:t>
      </w:r>
      <w:r w:rsidRPr="00EF5D6D">
        <w:rPr>
          <w:rStyle w:val="Style13ptBold"/>
        </w:rPr>
        <w:t xml:space="preserve"> </w:t>
      </w:r>
      <w:r w:rsidRPr="00EF5D6D">
        <w:rPr>
          <w:rStyle w:val="Emphasis"/>
          <w:highlight w:val="green"/>
        </w:rPr>
        <w:t>a “political ecology of protest</w:t>
      </w:r>
      <w:r w:rsidRPr="00EF5D6D">
        <w:rPr>
          <w:rStyle w:val="Emphasis"/>
        </w:rPr>
        <w:t>”</w:t>
      </w:r>
      <w:r w:rsidRPr="00EF5D6D">
        <w:rPr>
          <w:sz w:val="16"/>
        </w:rPr>
        <w:t xml:space="preserve"> — that is, frame the protests within a larger political context. </w:t>
      </w:r>
      <w:r w:rsidRPr="00EF5D6D">
        <w:rPr>
          <w:rStyle w:val="Style13ptBold"/>
        </w:rPr>
        <w:t xml:space="preserve">Progressive candidates would be supported for a miscellany of local offices to build alliances, develop administrative skills within the movement, and provide a base for local experiments in alternative ways to address economic, environmental, and cultural needs. </w:t>
      </w:r>
      <w:r w:rsidRPr="00EF5D6D">
        <w:rPr>
          <w:sz w:val="16"/>
        </w:rPr>
        <w:t xml:space="preserve">Speakers from abroad could be brought in for national tours reporting on related experiments elsewhere. National conferences would be held, common national campaigns chosen to build some practical unity. Debates would naturally evolve over whether the time seems opportune to give birth to a new party with its greater discipline and eventual electoral ambitions, or whether further preliminary steps remain necessary. </w:t>
      </w:r>
      <w:r w:rsidRPr="00EF5D6D">
        <w:rPr>
          <w:rStyle w:val="Style13ptBold"/>
        </w:rPr>
        <w:t xml:space="preserve">Underlying these institutional tasks would be </w:t>
      </w:r>
      <w:proofErr w:type="gramStart"/>
      <w:r w:rsidRPr="00EF5D6D">
        <w:rPr>
          <w:rStyle w:val="Style13ptBold"/>
        </w:rPr>
        <w:t>a number of</w:t>
      </w:r>
      <w:proofErr w:type="gramEnd"/>
      <w:r w:rsidRPr="00EF5D6D">
        <w:rPr>
          <w:rStyle w:val="Style13ptBold"/>
        </w:rPr>
        <w:t xml:space="preserve"> general political tasks</w:t>
      </w:r>
      <w:r w:rsidRPr="00EF5D6D">
        <w:rPr>
          <w:sz w:val="16"/>
        </w:rPr>
        <w:t xml:space="preserve">. First, </w:t>
      </w:r>
      <w:r w:rsidRPr="00EF5D6D">
        <w:rPr>
          <w:rStyle w:val="Emphasis"/>
        </w:rPr>
        <w:t>constantly hammering capitalism as an undemocratic social system that cannot meet popular needs</w:t>
      </w:r>
      <w:r w:rsidRPr="00EF5D6D">
        <w:rPr>
          <w:sz w:val="16"/>
        </w:rPr>
        <w:t xml:space="preserve">, cannot meet human potentials, and cannot avoid despoiling the planet. Second, </w:t>
      </w:r>
      <w:r w:rsidRPr="00EF5D6D">
        <w:rPr>
          <w:rStyle w:val="Emphasis"/>
          <w:highlight w:val="green"/>
        </w:rPr>
        <w:t>insisting that if we are to do more than complain, we need to build an institutional capacity</w:t>
      </w:r>
      <w:r w:rsidRPr="00EF5D6D">
        <w:rPr>
          <w:sz w:val="16"/>
        </w:rPr>
        <w:t xml:space="preserve"> with some hope of matching capitalism’s power; we need to move to deep organizing. Third, that at this particular moment </w:t>
      </w:r>
      <w:r w:rsidRPr="00EF5D6D">
        <w:rPr>
          <w:rStyle w:val="Emphasis"/>
        </w:rPr>
        <w:t xml:space="preserve">what is especially crucial is </w:t>
      </w:r>
      <w:r w:rsidRPr="00EF5D6D">
        <w:rPr>
          <w:rStyle w:val="Emphasis"/>
          <w:highlight w:val="green"/>
        </w:rPr>
        <w:t xml:space="preserve">to organize </w:t>
      </w:r>
      <w:proofErr w:type="gramStart"/>
      <w:r w:rsidRPr="00EF5D6D">
        <w:rPr>
          <w:rStyle w:val="Emphasis"/>
          <w:highlight w:val="green"/>
        </w:rPr>
        <w:t>ourselves</w:t>
      </w:r>
      <w:proofErr w:type="gramEnd"/>
      <w:r w:rsidRPr="00EF5D6D">
        <w:rPr>
          <w:rStyle w:val="Emphasis"/>
          <w:highlight w:val="green"/>
        </w:rPr>
        <w:t xml:space="preserve"> to make the socialist idea relevant</w:t>
      </w:r>
      <w:r w:rsidRPr="00EF5D6D">
        <w:rPr>
          <w:rStyle w:val="Emphasis"/>
        </w:rPr>
        <w:t xml:space="preserve"> once mor</w:t>
      </w:r>
      <w:r w:rsidRPr="00EF5D6D">
        <w:rPr>
          <w:sz w:val="16"/>
        </w:rPr>
        <w:t xml:space="preserve">e — that is, to both create a new generation of intellectual organizers committed to socialism and through popular education contribute to placing socialism on the agenda again. Fourth, </w:t>
      </w:r>
      <w:r w:rsidRPr="00EF5D6D">
        <w:rPr>
          <w:rStyle w:val="Emphasis"/>
          <w:highlight w:val="green"/>
        </w:rPr>
        <w:t>active engagement in existing union and movement struggles is elemental. Absent such engagement we cannot possibl</w:t>
      </w:r>
      <w:r w:rsidRPr="00EF5D6D">
        <w:rPr>
          <w:rStyle w:val="Emphasis"/>
        </w:rPr>
        <w:t xml:space="preserve">y grasp the lay of the land, learn to deal with the inevitability of compromises, </w:t>
      </w:r>
      <w:r w:rsidRPr="00EF5D6D">
        <w:rPr>
          <w:rStyle w:val="Emphasis"/>
          <w:highlight w:val="green"/>
        </w:rPr>
        <w:t>expand our base, or act constructively</w:t>
      </w:r>
      <w:r w:rsidRPr="00EF5D6D">
        <w:rPr>
          <w:sz w:val="16"/>
          <w:highlight w:val="green"/>
        </w:rPr>
        <w:t>.</w:t>
      </w:r>
      <w:r w:rsidRPr="00EF5D6D">
        <w:rPr>
          <w:sz w:val="16"/>
        </w:rPr>
        <w:t xml:space="preserve"> Within such struggles a key challenge is to overcome the sense that socialist perspectives are distant and impractical ideals and demonstrate that they matter now — that they can contribute in practical terms to developing and carrying out union and movement strategies. Of special importance here are interventions in </w:t>
      </w:r>
      <w:proofErr w:type="gramStart"/>
      <w:r w:rsidRPr="00EF5D6D">
        <w:rPr>
          <w:sz w:val="16"/>
        </w:rPr>
        <w:t>a number of</w:t>
      </w:r>
      <w:proofErr w:type="gramEnd"/>
      <w:r w:rsidRPr="00EF5D6D">
        <w:rPr>
          <w:sz w:val="16"/>
        </w:rPr>
        <w:t xml:space="preserve"> debates that have stymied and divided the broad left. One is the centrality of the working class and unions. Much of the Left reserves its enthusiasm for the social movements while denigrating unions. But if the working class cannot be organized as an exemplary democratic social force, then social transformation is likewise impossible. </w:t>
      </w:r>
      <w:r w:rsidRPr="00EF5D6D">
        <w:rPr>
          <w:rStyle w:val="Style13ptBold"/>
        </w:rPr>
        <w:t xml:space="preserve">While social movements are critical to social change, their ability to build the kind of sustained social power that might lead a challenge to capitalism has historically been disappointingly limited. Moreover, social movements remain dependent on the organizational capacities, independent </w:t>
      </w:r>
      <w:proofErr w:type="gramStart"/>
      <w:r w:rsidRPr="00EF5D6D">
        <w:rPr>
          <w:rStyle w:val="Style13ptBold"/>
        </w:rPr>
        <w:t>resources</w:t>
      </w:r>
      <w:proofErr w:type="gramEnd"/>
      <w:r w:rsidRPr="00EF5D6D">
        <w:rPr>
          <w:rStyle w:val="Style13ptBold"/>
        </w:rPr>
        <w:t xml:space="preserve"> and leverage of the working class. </w:t>
      </w:r>
      <w:r w:rsidRPr="00EF5D6D">
        <w:rPr>
          <w:sz w:val="16"/>
        </w:rPr>
        <w:t xml:space="preserve">Yet there has always been the question of where unions, with their sectional roles as representatives of </w:t>
      </w:r>
      <w:proofErr w:type="gramStart"/>
      <w:r w:rsidRPr="00EF5D6D">
        <w:rPr>
          <w:sz w:val="16"/>
        </w:rPr>
        <w:t>particular groups</w:t>
      </w:r>
      <w:proofErr w:type="gramEnd"/>
      <w:r w:rsidRPr="00EF5D6D">
        <w:rPr>
          <w:sz w:val="16"/>
        </w:rPr>
        <w:t xml:space="preserve"> of workers, fit into a struggle beyond capitalism. Today, there is no avoiding the most fundamental questions about the capacity of existing unions to play a role in social transformation. Is union renewal and radicalization possible? And especially critical to the place of a socialist current, is this possible without the intervention of socialists committed to that reinvention of unions? A related and especially fraught controversy revolves around the relationship between class and identity. The US election has amplified these divisions. It is not news that there are nativist and racist attitudes within the white US working class. </w:t>
      </w:r>
      <w:r w:rsidRPr="00EF5D6D">
        <w:rPr>
          <w:rStyle w:val="Style13ptBold"/>
        </w:rPr>
        <w:t xml:space="preserve">But there is a strong case to be made at this point — as more information comes </w:t>
      </w:r>
      <w:proofErr w:type="gramStart"/>
      <w:r w:rsidRPr="00EF5D6D">
        <w:rPr>
          <w:rStyle w:val="Style13ptBold"/>
        </w:rPr>
        <w:t>out</w:t>
      </w:r>
      <w:proofErr w:type="gramEnd"/>
      <w:r w:rsidRPr="00EF5D6D">
        <w:rPr>
          <w:rStyle w:val="Style13ptBold"/>
        </w:rPr>
        <w:t xml:space="preserve"> we can be more definitive — that the deciding factor in the key Midwest states was not the white working class’s enthusiasm for Trump’s xenophobia and misogyny but the built-up anger against an establishment that had for so long ignored their class concerns. The increase in the numbers that abstained from voting for Clinton (or Trump) far exceeded those who switched to Trump. </w:t>
      </w:r>
      <w:r w:rsidRPr="00EF5D6D">
        <w:rPr>
          <w:rStyle w:val="Emphasis"/>
        </w:rPr>
        <w:t xml:space="preserve">This does not excuse the apparent toleration of Trump’s racism and </w:t>
      </w:r>
      <w:proofErr w:type="gramStart"/>
      <w:r w:rsidRPr="00EF5D6D">
        <w:rPr>
          <w:rStyle w:val="Emphasis"/>
        </w:rPr>
        <w:t>sexism</w:t>
      </w:r>
      <w:proofErr w:type="gramEnd"/>
      <w:r w:rsidRPr="00EF5D6D">
        <w:rPr>
          <w:rStyle w:val="Emphasis"/>
        </w:rPr>
        <w:t xml:space="preserve"> but it does mean that the appeal of Trump among white voters should not be exaggerated</w:t>
      </w:r>
      <w:r w:rsidRPr="00EF5D6D">
        <w:rPr>
          <w:sz w:val="16"/>
        </w:rPr>
        <w:t xml:space="preserve">. </w:t>
      </w:r>
      <w:r w:rsidRPr="00EF5D6D">
        <w:rPr>
          <w:rStyle w:val="Style13ptBold"/>
          <w:highlight w:val="green"/>
        </w:rPr>
        <w:t>Any attempt to fight</w:t>
      </w:r>
      <w:r w:rsidRPr="00EF5D6D">
        <w:rPr>
          <w:rStyle w:val="Style13ptBold"/>
        </w:rPr>
        <w:t xml:space="preserve"> the expected direction of the </w:t>
      </w:r>
      <w:r w:rsidRPr="00EF5D6D">
        <w:rPr>
          <w:rStyle w:val="Style13ptBold"/>
          <w:highlight w:val="green"/>
        </w:rPr>
        <w:t>Trump</w:t>
      </w:r>
      <w:r w:rsidRPr="00EF5D6D">
        <w:rPr>
          <w:rStyle w:val="Style13ptBold"/>
        </w:rPr>
        <w:t xml:space="preserve"> presidency can’t start by blaming the white working class for Trump’s victory but </w:t>
      </w:r>
      <w:r w:rsidRPr="00EF5D6D">
        <w:rPr>
          <w:rStyle w:val="Style13ptBold"/>
          <w:highlight w:val="green"/>
        </w:rPr>
        <w:t xml:space="preserve">must take the frustrations of the white working class seriously </w:t>
      </w:r>
      <w:r w:rsidRPr="00EF5D6D">
        <w:rPr>
          <w:rStyle w:val="Emphasis"/>
          <w:highlight w:val="green"/>
        </w:rPr>
        <w:t>and win them to its side.</w:t>
      </w:r>
      <w:r w:rsidRPr="00EF5D6D">
        <w:rPr>
          <w:rStyle w:val="Emphasis"/>
        </w:rPr>
        <w:t xml:space="preserve"> </w:t>
      </w:r>
      <w:r w:rsidRPr="00EF5D6D">
        <w:rPr>
          <w:rStyle w:val="Style13ptBold"/>
        </w:rPr>
        <w:t xml:space="preserve">In this context, </w:t>
      </w:r>
      <w:r w:rsidRPr="00EF5D6D">
        <w:rPr>
          <w:rStyle w:val="Style13ptBold"/>
          <w:highlight w:val="green"/>
        </w:rPr>
        <w:t xml:space="preserve">class politics is </w:t>
      </w:r>
      <w:r w:rsidRPr="00EF5D6D">
        <w:rPr>
          <w:rStyle w:val="Style13ptBold"/>
        </w:rPr>
        <w:t xml:space="preserve">not a stand-in for setting aside the injustices of racism but rather </w:t>
      </w:r>
      <w:r w:rsidRPr="00EF5D6D">
        <w:rPr>
          <w:rStyle w:val="Style13ptBold"/>
          <w:highlight w:val="green"/>
        </w:rPr>
        <w:t xml:space="preserve">a reminder that categories abstracted from class </w:t>
      </w:r>
      <w:r w:rsidRPr="00EF5D6D">
        <w:rPr>
          <w:rStyle w:val="Style13ptBold"/>
        </w:rPr>
        <w:t xml:space="preserve">— like “white,” “black,” and “Latino” — </w:t>
      </w:r>
      <w:r w:rsidRPr="00EF5D6D">
        <w:rPr>
          <w:rStyle w:val="Style13ptBold"/>
          <w:highlight w:val="green"/>
        </w:rPr>
        <w:t>obscure the imbalances in power internal to each group</w:t>
      </w:r>
      <w:r w:rsidRPr="00EF5D6D">
        <w:rPr>
          <w:rStyle w:val="Style13ptBold"/>
        </w:rPr>
        <w:t xml:space="preserve">; that </w:t>
      </w:r>
      <w:r w:rsidRPr="00EF5D6D">
        <w:rPr>
          <w:rStyle w:val="Style13ptBold"/>
          <w:highlight w:val="green"/>
        </w:rPr>
        <w:t>only a class orientation can unify an otherwise fragmented working class</w:t>
      </w:r>
      <w:r w:rsidRPr="00EF5D6D">
        <w:rPr>
          <w:sz w:val="16"/>
        </w:rPr>
        <w:t>; and insis</w:t>
      </w:r>
      <w:r w:rsidRPr="00EF5D6D">
        <w:rPr>
          <w:rStyle w:val="Emphasis"/>
        </w:rPr>
        <w:t xml:space="preserve">ting on class unity implies the committed, active support for full equality within the class. </w:t>
      </w:r>
      <w:r w:rsidRPr="00EF5D6D">
        <w:rPr>
          <w:rStyle w:val="Style13ptBold"/>
        </w:rPr>
        <w:t xml:space="preserve">Fighting racism inside the class and in society </w:t>
      </w:r>
      <w:proofErr w:type="gramStart"/>
      <w:r w:rsidRPr="00EF5D6D">
        <w:rPr>
          <w:rStyle w:val="Style13ptBold"/>
        </w:rPr>
        <w:t>as a whole is</w:t>
      </w:r>
      <w:proofErr w:type="gramEnd"/>
      <w:r w:rsidRPr="00EF5D6D">
        <w:rPr>
          <w:rStyle w:val="Style13ptBold"/>
        </w:rPr>
        <w:t xml:space="preserve"> fundamental to building class power. </w:t>
      </w:r>
      <w:r w:rsidRPr="00EF5D6D">
        <w:rPr>
          <w:sz w:val="16"/>
        </w:rPr>
        <w:t xml:space="preserve">A third controversy relates to immigration and solidarity. To simply assert the righteousness of fully open borders in the present context of economic insecurity cannot help but elicit a backlash and will ultimately do little for refugees and future immigrants. Workers who have seen their own standards undermined over time without their unions or the government responding to this may have charitable </w:t>
      </w:r>
      <w:proofErr w:type="gramStart"/>
      <w:r w:rsidRPr="00EF5D6D">
        <w:rPr>
          <w:sz w:val="16"/>
        </w:rPr>
        <w:t>sentiments</w:t>
      </w:r>
      <w:proofErr w:type="gramEnd"/>
      <w:r w:rsidRPr="00EF5D6D">
        <w:rPr>
          <w:sz w:val="16"/>
        </w:rPr>
        <w:t xml:space="preserve"> but they are not going to prioritize open borders. </w:t>
      </w:r>
      <w:r w:rsidRPr="00EF5D6D">
        <w:rPr>
          <w:rStyle w:val="Emphasis"/>
        </w:rPr>
        <w:t>More can be achieved by trying to win people to a more liberal</w:t>
      </w:r>
      <w:r w:rsidRPr="00EF5D6D">
        <w:rPr>
          <w:sz w:val="16"/>
        </w:rPr>
        <w:t xml:space="preserve"> but regulated </w:t>
      </w:r>
      <w:r w:rsidRPr="00EF5D6D">
        <w:rPr>
          <w:rStyle w:val="Emphasis"/>
        </w:rPr>
        <w:t xml:space="preserve">border policy, </w:t>
      </w:r>
      <w:r w:rsidRPr="00EF5D6D">
        <w:rPr>
          <w:rStyle w:val="Emphasis"/>
          <w:highlight w:val="green"/>
        </w:rPr>
        <w:t>by fighting for full equality of workers</w:t>
      </w:r>
      <w:r w:rsidRPr="00EF5D6D">
        <w:rPr>
          <w:rStyle w:val="Emphasis"/>
        </w:rPr>
        <w:t xml:space="preserve"> once they are here, </w:t>
      </w:r>
      <w:r w:rsidRPr="00EF5D6D">
        <w:rPr>
          <w:rStyle w:val="Emphasis"/>
          <w:highlight w:val="green"/>
        </w:rPr>
        <w:t>and by insisting that refugees and new immigrants get the social supports</w:t>
      </w:r>
      <w:r w:rsidRPr="00EF5D6D">
        <w:rPr>
          <w:rStyle w:val="Emphasis"/>
        </w:rPr>
        <w:t xml:space="preserve"> they need to concretize that equality — all of which </w:t>
      </w:r>
      <w:r w:rsidRPr="00EF5D6D">
        <w:rPr>
          <w:rStyle w:val="Emphasis"/>
          <w:highlight w:val="green"/>
        </w:rPr>
        <w:t>bring us into solidaristic struggles over</w:t>
      </w:r>
      <w:r w:rsidRPr="00EF5D6D">
        <w:rPr>
          <w:rStyle w:val="Emphasis"/>
        </w:rPr>
        <w:t xml:space="preserve"> union rights and the restoration and </w:t>
      </w:r>
      <w:r w:rsidRPr="00EF5D6D">
        <w:rPr>
          <w:rStyle w:val="Emphasis"/>
          <w:highlight w:val="green"/>
        </w:rPr>
        <w:t>expansion of the welfare state</w:t>
      </w:r>
      <w:r w:rsidRPr="00EF5D6D">
        <w:rPr>
          <w:rStyle w:val="Emphasis"/>
        </w:rPr>
        <w:t xml:space="preserve">. </w:t>
      </w:r>
      <w:r w:rsidRPr="00EF5D6D">
        <w:rPr>
          <w:sz w:val="16"/>
        </w:rPr>
        <w:t xml:space="preserve">A fourth tension is that between the urgency of ecological time and the inherently extended epoch of revolutionary time. The environmental crisis demands change now but building the social force capable of bringing about that change — especially as it must mean a degree of democratized economic and social planning that inherently and fundamentally challenges corporate power — can’t help but take time even if should obviously be started now. A related friction is how to prioritize the environment since planetary survival is at stake without setting aside struggles for social justice. </w:t>
      </w:r>
      <w:r w:rsidRPr="00EF5D6D">
        <w:rPr>
          <w:rStyle w:val="Style13ptBold"/>
          <w:highlight w:val="green"/>
        </w:rPr>
        <w:t>As the environmental crisis worsens</w:t>
      </w:r>
      <w:r w:rsidRPr="00EF5D6D">
        <w:rPr>
          <w:rStyle w:val="Style13ptBold"/>
        </w:rPr>
        <w:t xml:space="preserve">, the greatest inequalities will revolve around access to the basics of food, water, and air so the crisis cannot be separated from its impact on inequality and justice. At the same time, unless one thinks that addressing the elite will solve the environmental crisis, </w:t>
      </w:r>
      <w:r w:rsidRPr="00EF5D6D">
        <w:rPr>
          <w:rStyle w:val="Style13ptBold"/>
          <w:highlight w:val="green"/>
        </w:rPr>
        <w:t>the only path to building the social power necessary</w:t>
      </w:r>
      <w:r w:rsidRPr="00EF5D6D">
        <w:rPr>
          <w:rStyle w:val="Style13ptBold"/>
        </w:rPr>
        <w:t xml:space="preserve"> to transform society and deal with the environment </w:t>
      </w:r>
      <w:r w:rsidRPr="00EF5D6D">
        <w:rPr>
          <w:rStyle w:val="Style13ptBold"/>
          <w:highlight w:val="green"/>
        </w:rPr>
        <w:t>is by way of</w:t>
      </w:r>
      <w:r w:rsidRPr="00EF5D6D">
        <w:rPr>
          <w:rStyle w:val="Style13ptBold"/>
        </w:rPr>
        <w:t xml:space="preserve"> incorporating issues of inequality and social justice.</w:t>
      </w:r>
      <w:r w:rsidRPr="00EF5D6D">
        <w:rPr>
          <w:sz w:val="16"/>
        </w:rPr>
        <w:t xml:space="preserve"> Finally, as we turn to the programmatic content of a socialist </w:t>
      </w:r>
      <w:proofErr w:type="gramStart"/>
      <w:r w:rsidRPr="00EF5D6D">
        <w:rPr>
          <w:sz w:val="16"/>
        </w:rPr>
        <w:t>current</w:t>
      </w:r>
      <w:proofErr w:type="gramEnd"/>
      <w:r w:rsidRPr="00EF5D6D">
        <w:rPr>
          <w:sz w:val="16"/>
        </w:rPr>
        <w:t xml:space="preserve"> we must confront a set of thornier issues lying behind any focus on jobs and public goods and services. Progressive policies on health care, education, housing, public transportation, minimum wages, labor rights, jobs, just environmental transitions, etc. are of course central to building a broad base. But </w:t>
      </w:r>
      <w:r w:rsidRPr="00EF5D6D">
        <w:rPr>
          <w:rStyle w:val="Emphasis"/>
        </w:rPr>
        <w:t xml:space="preserve">without a further and </w:t>
      </w:r>
      <w:r w:rsidRPr="00EF5D6D">
        <w:rPr>
          <w:rStyle w:val="Emphasis"/>
          <w:highlight w:val="green"/>
        </w:rPr>
        <w:t>more radical set of policies that involve fundamental economic interventions</w:t>
      </w:r>
      <w:r w:rsidRPr="00EF5D6D">
        <w:rPr>
          <w:rStyle w:val="Emphasis"/>
        </w:rPr>
        <w:t xml:space="preserve"> such as challenging free trade, private control over investment, and the financial power of banks and investment houses, the social policies simply cannot be sustained. </w:t>
      </w:r>
      <w:r w:rsidRPr="00EF5D6D">
        <w:rPr>
          <w:sz w:val="16"/>
        </w:rPr>
        <w:t xml:space="preserve">In fact, in today’s context </w:t>
      </w:r>
      <w:r w:rsidRPr="00EF5D6D">
        <w:rPr>
          <w:rStyle w:val="Emphasis"/>
          <w:highlight w:val="green"/>
        </w:rPr>
        <w:t>more radical policies are essential for even achieving moderate reforms</w:t>
      </w:r>
      <w:r w:rsidRPr="00EF5D6D">
        <w:rPr>
          <w:sz w:val="16"/>
        </w:rPr>
        <w:t>. This consideration shifts the emphasis from the terrain of policies to the terrain of power — to an alternative politics rooted in developing the deepest political capacities.</w:t>
      </w:r>
    </w:p>
    <w:p w14:paraId="513EF925" w14:textId="77777777" w:rsidR="00EF5D6D" w:rsidRPr="00EF5D6D" w:rsidRDefault="00EF5D6D" w:rsidP="00EF5D6D">
      <w:pPr>
        <w:rPr>
          <w:b/>
          <w:u w:val="single"/>
        </w:rPr>
      </w:pPr>
    </w:p>
    <w:p w14:paraId="77E8EC8F" w14:textId="77777777" w:rsidR="00EF5D6D" w:rsidRPr="00EF5D6D" w:rsidRDefault="00EF5D6D" w:rsidP="00EF5D6D">
      <w:pPr>
        <w:rPr>
          <w:b/>
          <w:u w:val="single"/>
        </w:rPr>
      </w:pPr>
    </w:p>
    <w:p w14:paraId="3DC82E46" w14:textId="77777777" w:rsidR="00EF5D6D" w:rsidRPr="00EF5D6D" w:rsidRDefault="00EF5D6D" w:rsidP="00F00484">
      <w:pPr>
        <w:pStyle w:val="Heading4"/>
      </w:pPr>
      <w:r w:rsidRPr="00EF5D6D">
        <w:t xml:space="preserve">R: K First - There is no material world that we can separate from the lens through which we view it. Deconstructing the AFF scholarship is a prior question that has material </w:t>
      </w:r>
    </w:p>
    <w:p w14:paraId="43A404E0" w14:textId="77777777" w:rsidR="00EF5D6D" w:rsidRPr="00EF5D6D" w:rsidRDefault="00EF5D6D" w:rsidP="00F00484">
      <w:pPr>
        <w:pStyle w:val="Heading4"/>
      </w:pPr>
      <w:r w:rsidRPr="00EF5D6D">
        <w:t xml:space="preserve">effects. </w:t>
      </w:r>
    </w:p>
    <w:p w14:paraId="065BF03A" w14:textId="77777777" w:rsidR="00EF5D6D" w:rsidRPr="00EF5D6D" w:rsidRDefault="00EF5D6D" w:rsidP="00EF5D6D"/>
    <w:p w14:paraId="101B954C" w14:textId="77777777" w:rsidR="00EF5D6D" w:rsidRPr="00EF5D6D" w:rsidRDefault="00EF5D6D" w:rsidP="00F00484">
      <w:pPr>
        <w:pStyle w:val="Heading4"/>
      </w:pPr>
      <w:r w:rsidRPr="00EF5D6D">
        <w:t xml:space="preserve">R: </w:t>
      </w:r>
      <w:proofErr w:type="gramStart"/>
      <w:r w:rsidRPr="00EF5D6D">
        <w:t>Therefore</w:t>
      </w:r>
      <w:proofErr w:type="gramEnd"/>
      <w:r w:rsidRPr="00EF5D6D">
        <w:t xml:space="preserve"> the ROB is one of deconstruction – vote for the side which best challenges neoliberal scholarship</w:t>
      </w:r>
      <w:r w:rsidRPr="00EF5D6D">
        <w:br/>
        <w:t>Springer ‘12</w:t>
      </w:r>
    </w:p>
    <w:p w14:paraId="0D3B4F3E" w14:textId="77777777" w:rsidR="00EF5D6D" w:rsidRPr="00EF5D6D" w:rsidRDefault="00EF5D6D" w:rsidP="00EF5D6D"/>
    <w:p w14:paraId="375BADB4" w14:textId="77777777" w:rsidR="00EF5D6D" w:rsidRPr="00EF5D6D" w:rsidRDefault="00EF5D6D" w:rsidP="00EF5D6D">
      <w:pPr>
        <w:rPr>
          <w:sz w:val="12"/>
          <w:szCs w:val="12"/>
        </w:rPr>
      </w:pPr>
      <w:r w:rsidRPr="00EF5D6D">
        <w:rPr>
          <w:sz w:val="12"/>
          <w:szCs w:val="12"/>
        </w:rPr>
        <w:t>Simon Springer - Department of Geography, University of Otago. “Neoliberalism as discourse: between Foucauldian political economy and Marxian poststructuralism.” Routledge. May 2012.  JJN from file *bracketing in original</w:t>
      </w:r>
    </w:p>
    <w:p w14:paraId="5323A45D" w14:textId="58349CC2" w:rsidR="00EF5D6D" w:rsidRPr="00EF5D6D" w:rsidRDefault="00EF5D6D" w:rsidP="00EF5D6D">
      <w:pPr>
        <w:rPr>
          <w:rStyle w:val="Style13ptBold"/>
        </w:rPr>
      </w:pPr>
      <w:r w:rsidRPr="00EF5D6D">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EF5D6D">
        <w:rPr>
          <w:rStyle w:val="Style13ptBold"/>
          <w:highlight w:val="green"/>
        </w:rPr>
        <w:t>deconstruction is</w:t>
      </w:r>
      <w:r w:rsidRPr="00EF5D6D">
        <w:rPr>
          <w:rStyle w:val="Style13ptBold"/>
        </w:rPr>
        <w:t xml:space="preserve"> meant to be </w:t>
      </w:r>
      <w:r w:rsidRPr="00EF5D6D">
        <w:rPr>
          <w:rStyle w:val="Style13ptBold"/>
          <w:highlight w:val="green"/>
        </w:rPr>
        <w:t xml:space="preserve">interruptive </w:t>
      </w:r>
      <w:r w:rsidRPr="00EF5D6D">
        <w:rPr>
          <w:rStyle w:val="Style13ptBold"/>
        </w:rPr>
        <w:t>not debilitating</w:t>
      </w:r>
      <w:r w:rsidRPr="00EF5D6D">
        <w:rPr>
          <w:sz w:val="14"/>
        </w:rPr>
        <w:t>. As Spivak (1996, p. 27) contends, ‘</w:t>
      </w:r>
      <w:r w:rsidRPr="00EF5D6D">
        <w:rPr>
          <w:rStyle w:val="Style13ptBold"/>
        </w:rPr>
        <w:t>Deconstruction</w:t>
      </w:r>
      <w:r w:rsidRPr="00EF5D6D">
        <w:rPr>
          <w:sz w:val="14"/>
        </w:rPr>
        <w:t xml:space="preserve"> does not say there is no subject, there is no truth, there is no history. ...</w:t>
      </w:r>
      <w:r w:rsidRPr="00EF5D6D">
        <w:rPr>
          <w:rStyle w:val="Style13ptBold"/>
        </w:rPr>
        <w:t xml:space="preserve"> </w:t>
      </w:r>
      <w:r w:rsidRPr="00EF5D6D">
        <w:rPr>
          <w:rStyle w:val="Style13ptBold"/>
          <w:highlight w:val="green"/>
        </w:rPr>
        <w:t>It is constantly</w:t>
      </w:r>
      <w:r w:rsidRPr="00EF5D6D">
        <w:rPr>
          <w:rStyle w:val="Style13ptBold"/>
        </w:rPr>
        <w:t xml:space="preserve"> and persistently </w:t>
      </w:r>
      <w:r w:rsidRPr="00EF5D6D">
        <w:rPr>
          <w:rStyle w:val="Style13ptBold"/>
          <w:highlight w:val="green"/>
        </w:rPr>
        <w:t>looking into how truths are formed</w:t>
      </w:r>
      <w:r w:rsidRPr="00EF5D6D">
        <w:rPr>
          <w:rStyle w:val="Style13ptBold"/>
        </w:rPr>
        <w:t xml:space="preserve">’. It is about noticing what we inevitably leave out of even the most searching and inclusive accounts of phenomena like neoliberalism, </w:t>
      </w:r>
      <w:r w:rsidRPr="00EF5D6D">
        <w:rPr>
          <w:rStyle w:val="Style13ptBold"/>
          <w:highlight w:val="green"/>
        </w:rPr>
        <w:t xml:space="preserve">which </w:t>
      </w:r>
      <w:proofErr w:type="gramStart"/>
      <w:r w:rsidRPr="00EF5D6D">
        <w:rPr>
          <w:rStyle w:val="Style13ptBold"/>
        </w:rPr>
        <w:t>opens up</w:t>
      </w:r>
      <w:proofErr w:type="gramEnd"/>
      <w:r w:rsidRPr="00EF5D6D">
        <w:rPr>
          <w:rStyle w:val="Style13ptBold"/>
        </w:rPr>
        <w:t xml:space="preserve"> and </w:t>
      </w:r>
      <w:r w:rsidRPr="00EF5D6D">
        <w:rPr>
          <w:rStyle w:val="Style13ptBold"/>
          <w:highlight w:val="green"/>
        </w:rPr>
        <w:t>allows for discursive understandings.</w:t>
      </w:r>
      <w:r w:rsidRPr="00EF5D6D">
        <w:rPr>
          <w:rStyle w:val="Style13ptBold"/>
        </w:rPr>
        <w:t xml:space="preserve"> Rather than making nice symmetrical accounts of the ‘real’ at the meeting point of representational performance and structural forces, neoliberalism understood as a discourse is attuned to processual interpretation and ongoing debate.</w:t>
      </w:r>
      <w:r w:rsidRPr="00EF5D6D">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EF5D6D">
        <w:rPr>
          <w:rStyle w:val="Style13ptBold"/>
          <w:highlight w:val="green"/>
        </w:rPr>
        <w:t>Understanding neolib</w:t>
      </w:r>
      <w:r w:rsidRPr="00EF5D6D">
        <w:rPr>
          <w:rStyle w:val="Style13ptBold"/>
        </w:rPr>
        <w:t xml:space="preserve">eralism </w:t>
      </w:r>
      <w:r w:rsidRPr="00EF5D6D">
        <w:rPr>
          <w:rStyle w:val="Style13ptBold"/>
          <w:highlight w:val="green"/>
        </w:rPr>
        <w:t xml:space="preserve">as discourse allows </w:t>
      </w:r>
      <w:r w:rsidRPr="00EF5D6D">
        <w:rPr>
          <w:rStyle w:val="Style13ptBold"/>
        </w:rPr>
        <w:t xml:space="preserve">for </w:t>
      </w:r>
      <w:r w:rsidRPr="00EF5D6D">
        <w:rPr>
          <w:rStyle w:val="Style13ptBold"/>
          <w:highlight w:val="green"/>
        </w:rPr>
        <w:t xml:space="preserve">a </w:t>
      </w:r>
      <w:r w:rsidRPr="00EF5D6D">
        <w:rPr>
          <w:rStyle w:val="Style13ptBold"/>
        </w:rPr>
        <w:t xml:space="preserve">much more </w:t>
      </w:r>
      <w:r w:rsidRPr="00EF5D6D">
        <w:rPr>
          <w:rStyle w:val="Style13ptBold"/>
          <w:highlight w:val="green"/>
        </w:rPr>
        <w:t xml:space="preserve">integral approach to social relations </w:t>
      </w:r>
      <w:r w:rsidRPr="00EF5D6D">
        <w:rPr>
          <w:rStyle w:val="Style13ptBold"/>
        </w:rPr>
        <w:t xml:space="preserve">than speech performances alone. </w:t>
      </w:r>
      <w:r w:rsidRPr="00EF5D6D">
        <w:rPr>
          <w:rStyle w:val="Style13ptBold"/>
          <w:highlight w:val="green"/>
        </w:rPr>
        <w:t xml:space="preserve">This is a discourse that encompasses material forms in state </w:t>
      </w:r>
      <w:r w:rsidRPr="00EF5D6D">
        <w:rPr>
          <w:rStyle w:val="Style13ptBold"/>
        </w:rPr>
        <w:t xml:space="preserve">formation through </w:t>
      </w:r>
      <w:r w:rsidRPr="00EF5D6D">
        <w:rPr>
          <w:rStyle w:val="Style13ptBold"/>
          <w:highlight w:val="green"/>
        </w:rPr>
        <w:t xml:space="preserve">policy </w:t>
      </w:r>
      <w:r w:rsidRPr="00EF5D6D">
        <w:rPr>
          <w:rStyle w:val="Style13ptBold"/>
        </w:rPr>
        <w:t xml:space="preserve">and program, and </w:t>
      </w:r>
      <w:r w:rsidRPr="00EF5D6D">
        <w:rPr>
          <w:rStyle w:val="Style13ptBold"/>
          <w:highlight w:val="green"/>
        </w:rPr>
        <w:t xml:space="preserve">via </w:t>
      </w:r>
      <w:r w:rsidRPr="00EF5D6D">
        <w:rPr>
          <w:rStyle w:val="Style13ptBold"/>
        </w:rPr>
        <w:t xml:space="preserve">the </w:t>
      </w:r>
      <w:r w:rsidRPr="00EF5D6D">
        <w:rPr>
          <w:rStyle w:val="Style13ptBold"/>
          <w:highlight w:val="green"/>
        </w:rPr>
        <w:t xml:space="preserve">subjectivation of individuals </w:t>
      </w:r>
      <w:r w:rsidRPr="00EF5D6D">
        <w:rPr>
          <w:rStyle w:val="Style13ptBold"/>
        </w:rPr>
        <w:t xml:space="preserve">on the ground, even if this articulation still takes place through discursive performatives. </w:t>
      </w:r>
      <w:r w:rsidRPr="00EF5D6D">
        <w:rPr>
          <w:rStyle w:val="Style13ptBold"/>
          <w:highlight w:val="green"/>
        </w:rPr>
        <w:t>By formulating discourse in this fashion</w:t>
      </w:r>
      <w:r w:rsidRPr="00EF5D6D">
        <w:rPr>
          <w:rStyle w:val="Style13ptBold"/>
        </w:rPr>
        <w:t xml:space="preserve">, </w:t>
      </w:r>
      <w:r w:rsidRPr="00EF5D6D">
        <w:rPr>
          <w:rStyle w:val="Style13ptBold"/>
          <w:highlight w:val="green"/>
        </w:rPr>
        <w:t>we need not revert to</w:t>
      </w:r>
      <w:r w:rsidRPr="00EF5D6D">
        <w:rPr>
          <w:rStyle w:val="Style13ptBold"/>
        </w:rPr>
        <w:t xml:space="preserve"> a </w:t>
      </w:r>
      <w:r w:rsidRPr="00EF5D6D">
        <w:rPr>
          <w:rStyle w:val="Style13ptBold"/>
          <w:highlight w:val="green"/>
        </w:rPr>
        <w:t xml:space="preserve">presupposed ‘real-world’ referent to recognize </w:t>
      </w:r>
      <w:r w:rsidRPr="00EF5D6D">
        <w:rPr>
          <w:rStyle w:val="Style13ptBold"/>
        </w:rPr>
        <w:t xml:space="preserve">a </w:t>
      </w:r>
      <w:r w:rsidRPr="00EF5D6D">
        <w:rPr>
          <w:rStyle w:val="Style13ptBold"/>
          <w:highlight w:val="green"/>
        </w:rPr>
        <w:t>materiality that is</w:t>
      </w:r>
      <w:r w:rsidRPr="00EF5D6D">
        <w:rPr>
          <w:rStyle w:val="Style13ptBold"/>
        </w:rPr>
        <w:t xml:space="preserve"> both </w:t>
      </w:r>
      <w:r w:rsidRPr="00EF5D6D">
        <w:rPr>
          <w:rStyle w:val="Style13ptBold"/>
          <w:highlight w:val="green"/>
        </w:rPr>
        <w:t xml:space="preserve">constituted by </w:t>
      </w:r>
      <w:r w:rsidRPr="00EF5D6D">
        <w:rPr>
          <w:rStyle w:val="Style13ptBold"/>
        </w:rPr>
        <w:t xml:space="preserve">and constitutive </w:t>
      </w:r>
      <w:r w:rsidRPr="00EF5D6D">
        <w:rPr>
          <w:rStyle w:val="Style13ptBold"/>
          <w:highlight w:val="green"/>
        </w:rPr>
        <w:t>of discourse</w:t>
      </w:r>
      <w:r w:rsidRPr="00EF5D6D">
        <w:rPr>
          <w:rStyle w:val="Style13ptBold"/>
        </w:rPr>
        <w:t xml:space="preserve">. Instead, </w:t>
      </w:r>
      <w:r w:rsidRPr="00EF5D6D">
        <w:rPr>
          <w:rStyle w:val="Style13ptBold"/>
          <w:highlight w:val="green"/>
        </w:rPr>
        <w:t xml:space="preserve">materiality and discourse </w:t>
      </w:r>
      <w:r w:rsidRPr="00EF5D6D">
        <w:rPr>
          <w:rStyle w:val="Style13ptBold"/>
        </w:rPr>
        <w:t xml:space="preserve">become integral, where one </w:t>
      </w:r>
      <w:r w:rsidRPr="00EF5D6D">
        <w:rPr>
          <w:rStyle w:val="Style13ptBold"/>
          <w:highlight w:val="green"/>
        </w:rPr>
        <w:t>cannot exist without the other</w:t>
      </w:r>
      <w:r w:rsidRPr="00EF5D6D">
        <w:rPr>
          <w:rStyle w:val="Style13ptBold"/>
        </w:rPr>
        <w:t>.</w:t>
      </w:r>
      <w:r w:rsidRPr="00EF5D6D">
        <w:rPr>
          <w:sz w:val="14"/>
        </w:rPr>
        <w:t xml:space="preserve"> </w:t>
      </w:r>
      <w:r w:rsidRPr="00EF5D6D">
        <w:rPr>
          <w:rStyle w:val="Style13ptBold"/>
        </w:rPr>
        <w:t>It is precisely this understanding of discourse that points to a similitude between poststructuralism and Marxian political economy approaches and their shared concern for power relations.</w:t>
      </w:r>
      <w:r w:rsidRPr="00EF5D6D">
        <w:rPr>
          <w:sz w:val="14"/>
        </w:rPr>
        <w:t xml:space="preserve"> I do not want to conclude that I have worked out all these tensions, my ambition has been much </w:t>
      </w:r>
      <w:proofErr w:type="gramStart"/>
      <w:r w:rsidRPr="00EF5D6D">
        <w:rPr>
          <w:sz w:val="14"/>
        </w:rPr>
        <w:t>more humble</w:t>
      </w:r>
      <w:proofErr w:type="gramEnd"/>
      <w:r w:rsidRPr="00EF5D6D">
        <w:rPr>
          <w:sz w:val="14"/>
        </w:rPr>
        <w:t xml:space="preserve">. I have simply sought to open an avenue for dialogue between scholars on either side of the political economy/ poststructuralist divide. </w:t>
      </w:r>
      <w:r w:rsidRPr="00EF5D6D">
        <w:rPr>
          <w:rStyle w:val="Style13ptBold"/>
        </w:rPr>
        <w:t>The importance of bridging this gap is commensurate with ‘</w:t>
      </w:r>
      <w:r w:rsidRPr="00EF5D6D">
        <w:rPr>
          <w:rStyle w:val="Style13ptBold"/>
          <w:highlight w:val="green"/>
        </w:rPr>
        <w:t xml:space="preserve">the role of the intellectual </w:t>
      </w:r>
      <w:r w:rsidRPr="00EF5D6D">
        <w:rPr>
          <w:rStyle w:val="Style13ptBold"/>
        </w:rPr>
        <w:t>... [</w:t>
      </w:r>
      <w:r w:rsidRPr="00EF5D6D">
        <w:rPr>
          <w:rStyle w:val="Style13ptBold"/>
          <w:highlight w:val="green"/>
        </w:rPr>
        <w:t>in</w:t>
      </w:r>
      <w:r w:rsidRPr="00EF5D6D">
        <w:rPr>
          <w:rStyle w:val="Style13ptBold"/>
        </w:rPr>
        <w:t xml:space="preserve">] </w:t>
      </w:r>
      <w:r w:rsidRPr="00EF5D6D">
        <w:rPr>
          <w:rStyle w:val="Style13ptBold"/>
          <w:highlight w:val="green"/>
        </w:rPr>
        <w:t xml:space="preserve">shaking </w:t>
      </w:r>
      <w:r w:rsidRPr="00EF5D6D">
        <w:rPr>
          <w:rStyle w:val="Style13ptBold"/>
        </w:rPr>
        <w:t xml:space="preserve">up </w:t>
      </w:r>
      <w:r w:rsidRPr="00EF5D6D">
        <w:rPr>
          <w:rStyle w:val="Style13ptBold"/>
          <w:highlight w:val="green"/>
        </w:rPr>
        <w:t>habits</w:t>
      </w:r>
      <w:r w:rsidRPr="00EF5D6D">
        <w:rPr>
          <w:rStyle w:val="Style13ptBold"/>
        </w:rPr>
        <w:t xml:space="preserve">, </w:t>
      </w:r>
      <w:r w:rsidRPr="00EF5D6D">
        <w:rPr>
          <w:rStyle w:val="Style13ptBold"/>
          <w:highlight w:val="green"/>
        </w:rPr>
        <w:t>ways of</w:t>
      </w:r>
      <w:r w:rsidRPr="00EF5D6D">
        <w:rPr>
          <w:rStyle w:val="Style13ptBold"/>
        </w:rPr>
        <w:t xml:space="preserve"> acting and </w:t>
      </w:r>
      <w:r w:rsidRPr="00EF5D6D">
        <w:rPr>
          <w:rStyle w:val="Style13ptBold"/>
          <w:highlight w:val="green"/>
        </w:rPr>
        <w:t>thinking</w:t>
      </w:r>
      <w:r w:rsidRPr="00EF5D6D">
        <w:rPr>
          <w:rStyle w:val="Style13ptBold"/>
        </w:rPr>
        <w:t xml:space="preserve">, of </w:t>
      </w:r>
      <w:r w:rsidRPr="00EF5D6D">
        <w:rPr>
          <w:rStyle w:val="Style13ptBold"/>
          <w:highlight w:val="green"/>
        </w:rPr>
        <w:t>dispelling common</w:t>
      </w:r>
      <w:r w:rsidRPr="00EF5D6D">
        <w:rPr>
          <w:rStyle w:val="Style13ptBold"/>
        </w:rPr>
        <w:t xml:space="preserve">place </w:t>
      </w:r>
      <w:r w:rsidRPr="00EF5D6D">
        <w:rPr>
          <w:rStyle w:val="Style13ptBold"/>
          <w:highlight w:val="green"/>
        </w:rPr>
        <w:t>beliefs</w:t>
      </w:r>
      <w:r w:rsidRPr="00EF5D6D">
        <w:rPr>
          <w:rStyle w:val="Style13ptBold"/>
        </w:rPr>
        <w:t xml:space="preserve">, of taking a new measure of rules and institutions ... </w:t>
      </w:r>
      <w:r w:rsidRPr="00EF5D6D">
        <w:rPr>
          <w:rStyle w:val="Style13ptBold"/>
          <w:highlight w:val="green"/>
        </w:rPr>
        <w:t xml:space="preserve">and participating in </w:t>
      </w:r>
      <w:r w:rsidRPr="00EF5D6D">
        <w:rPr>
          <w:rStyle w:val="Style13ptBold"/>
        </w:rPr>
        <w:t xml:space="preserve">the </w:t>
      </w:r>
      <w:r w:rsidRPr="00EF5D6D">
        <w:rPr>
          <w:rStyle w:val="Style13ptBold"/>
          <w:highlight w:val="green"/>
        </w:rPr>
        <w:t xml:space="preserve">formation of </w:t>
      </w:r>
      <w:r w:rsidRPr="00EF5D6D">
        <w:rPr>
          <w:rStyle w:val="Style13ptBold"/>
        </w:rPr>
        <w:t xml:space="preserve">a </w:t>
      </w:r>
      <w:r w:rsidRPr="00EF5D6D">
        <w:rPr>
          <w:rStyle w:val="Style13ptBold"/>
          <w:highlight w:val="green"/>
        </w:rPr>
        <w:t>political will’</w:t>
      </w:r>
      <w:r w:rsidRPr="00EF5D6D">
        <w:rPr>
          <w:sz w:val="14"/>
          <w:highlight w:val="green"/>
        </w:rPr>
        <w:t xml:space="preserve"> </w:t>
      </w:r>
      <w:r w:rsidRPr="00EF5D6D">
        <w:rPr>
          <w:sz w:val="14"/>
        </w:rPr>
        <w:t xml:space="preserve">(Foucault, quoted in Goldstein, 1991, pp. 11– 12). </w:t>
      </w:r>
      <w:r w:rsidRPr="00EF5D6D">
        <w:rPr>
          <w:rStyle w:val="Style13ptBold"/>
        </w:rPr>
        <w:t xml:space="preserve">Such </w:t>
      </w:r>
      <w:r w:rsidRPr="00EF5D6D">
        <w:rPr>
          <w:rStyle w:val="Style13ptBold"/>
          <w:highlight w:val="green"/>
        </w:rPr>
        <w:t xml:space="preserve">reflexivity </w:t>
      </w:r>
      <w:r w:rsidRPr="00EF5D6D">
        <w:rPr>
          <w:rStyle w:val="Style13ptBold"/>
        </w:rPr>
        <w:t xml:space="preserve">necessarily </w:t>
      </w:r>
      <w:r w:rsidRPr="00EF5D6D">
        <w:rPr>
          <w:rStyle w:val="Style13ptBold"/>
          <w:highlight w:val="green"/>
        </w:rPr>
        <w:t xml:space="preserve">involves opening </w:t>
      </w:r>
      <w:proofErr w:type="gramStart"/>
      <w:r w:rsidRPr="00EF5D6D">
        <w:rPr>
          <w:rStyle w:val="Style13ptBold"/>
          <w:highlight w:val="green"/>
        </w:rPr>
        <w:t>ourselves</w:t>
      </w:r>
      <w:proofErr w:type="gramEnd"/>
      <w:r w:rsidRPr="00EF5D6D">
        <w:rPr>
          <w:rStyle w:val="Style13ptBold"/>
          <w:highlight w:val="green"/>
        </w:rPr>
        <w:t xml:space="preserve"> to </w:t>
      </w:r>
      <w:r w:rsidRPr="00EF5D6D">
        <w:rPr>
          <w:rStyle w:val="Style13ptBold"/>
        </w:rPr>
        <w:t xml:space="preserve">the possibility of finding common ground between the epistemic and ontological understandings of political economy and poststructuralism so that together they may assist in </w:t>
      </w:r>
      <w:r w:rsidRPr="00EF5D6D">
        <w:rPr>
          <w:rStyle w:val="Style13ptBold"/>
          <w:highlight w:val="green"/>
        </w:rPr>
        <w:t>disestablishing neolib</w:t>
      </w:r>
      <w:r w:rsidRPr="00EF5D6D">
        <w:rPr>
          <w:rStyle w:val="Style13ptBold"/>
        </w:rPr>
        <w:t xml:space="preserve">eralism’s rationalities, deconstructing its strategies, disassembling its technologies, </w:t>
      </w:r>
      <w:r w:rsidRPr="00EF5D6D">
        <w:rPr>
          <w:rStyle w:val="Style13ptBold"/>
          <w:highlight w:val="green"/>
        </w:rPr>
        <w:t xml:space="preserve">and </w:t>
      </w:r>
      <w:r w:rsidRPr="00EF5D6D">
        <w:rPr>
          <w:rStyle w:val="Style13ptBold"/>
        </w:rPr>
        <w:t xml:space="preserve">ultimately destroying its techniques. In </w:t>
      </w:r>
      <w:r w:rsidRPr="00EF5D6D">
        <w:rPr>
          <w:rStyle w:val="Style13ptBold"/>
          <w:highlight w:val="green"/>
        </w:rPr>
        <w:t xml:space="preserve">changing our minds </w:t>
      </w:r>
      <w:r w:rsidRPr="00EF5D6D">
        <w:rPr>
          <w:rStyle w:val="Style13ptBold"/>
        </w:rPr>
        <w:t xml:space="preserve">then, </w:t>
      </w:r>
      <w:r w:rsidRPr="00EF5D6D">
        <w:rPr>
          <w:rStyle w:val="Style13ptBold"/>
          <w:highlight w:val="green"/>
        </w:rPr>
        <w:t>so</w:t>
      </w:r>
      <w:r w:rsidRPr="00EF5D6D">
        <w:rPr>
          <w:rStyle w:val="Style13ptBold"/>
        </w:rPr>
        <w:t xml:space="preserve"> too might </w:t>
      </w:r>
      <w:r w:rsidRPr="00EF5D6D">
        <w:rPr>
          <w:rStyle w:val="Style13ptBold"/>
          <w:highlight w:val="green"/>
        </w:rPr>
        <w:t>we change the world</w:t>
      </w:r>
      <w:r w:rsidRPr="00EF5D6D">
        <w:rPr>
          <w:rStyle w:val="Style13ptBold"/>
        </w:rPr>
        <w:t>.</w:t>
      </w:r>
    </w:p>
    <w:p w14:paraId="756E97B7" w14:textId="2EBF2E22" w:rsidR="00EF5D6D" w:rsidRPr="00EF5D6D" w:rsidRDefault="00EF5D6D" w:rsidP="00EF5D6D">
      <w:pPr>
        <w:rPr>
          <w:rStyle w:val="Style13ptBold"/>
        </w:rPr>
      </w:pPr>
    </w:p>
    <w:p w14:paraId="7759A27E" w14:textId="7D71299F" w:rsidR="00EF5D6D" w:rsidRPr="00EF5D6D" w:rsidRDefault="00EF5D6D" w:rsidP="00EF5D6D">
      <w:pPr>
        <w:pStyle w:val="Heading2"/>
        <w:rPr>
          <w:rFonts w:cs="Calibri"/>
        </w:rPr>
      </w:pPr>
      <w:r w:rsidRPr="00EF5D6D">
        <w:rPr>
          <w:rFonts w:cs="Calibri"/>
        </w:rPr>
        <w:t>Case</w:t>
      </w:r>
    </w:p>
    <w:p w14:paraId="7956BBCF" w14:textId="1E30870D" w:rsidR="00EF5D6D" w:rsidRDefault="00EF5D6D" w:rsidP="00EF5D6D"/>
    <w:p w14:paraId="5CA71613" w14:textId="73F37FD7" w:rsidR="00324A16" w:rsidRPr="003F4813" w:rsidRDefault="00324A16" w:rsidP="00324A16">
      <w:pPr>
        <w:keepNext/>
        <w:keepLines/>
        <w:spacing w:before="40" w:after="0"/>
        <w:outlineLvl w:val="3"/>
        <w:rPr>
          <w:rFonts w:eastAsia="SimSun" w:cs="Times New Roman"/>
          <w:b/>
          <w:iCs/>
          <w:sz w:val="26"/>
        </w:rPr>
      </w:pPr>
      <w:r>
        <w:rPr>
          <w:rFonts w:eastAsia="SimSun" w:cs="Times New Roman"/>
          <w:b/>
          <w:iCs/>
          <w:sz w:val="26"/>
        </w:rPr>
        <w:br/>
      </w:r>
      <w:r>
        <w:rPr>
          <w:rFonts w:eastAsia="SimSun" w:cs="Times New Roman"/>
          <w:b/>
          <w:iCs/>
          <w:sz w:val="26"/>
        </w:rPr>
        <w:t xml:space="preserve">Vote neg on inherency – </w:t>
      </w:r>
      <w:r w:rsidRPr="003F4813">
        <w:rPr>
          <w:rFonts w:eastAsia="SimSun" w:cs="Times New Roman"/>
          <w:b/>
          <w:iCs/>
          <w:sz w:val="26"/>
        </w:rPr>
        <w:t xml:space="preserve">The National Labor Relation Act </w:t>
      </w:r>
      <w:r>
        <w:rPr>
          <w:rFonts w:eastAsia="SimSun" w:cs="Times New Roman"/>
          <w:b/>
          <w:iCs/>
          <w:sz w:val="26"/>
        </w:rPr>
        <w:t>already protects</w:t>
      </w:r>
      <w:r w:rsidRPr="003F4813">
        <w:rPr>
          <w:rFonts w:eastAsia="SimSun" w:cs="Times New Roman"/>
          <w:b/>
          <w:iCs/>
          <w:sz w:val="26"/>
        </w:rPr>
        <w:t xml:space="preserve"> workers right to strike</w:t>
      </w:r>
      <w:r>
        <w:rPr>
          <w:rFonts w:eastAsia="SimSun" w:cs="Times New Roman"/>
          <w:b/>
          <w:iCs/>
          <w:sz w:val="26"/>
        </w:rPr>
        <w:t xml:space="preserve"> – any 1AR response will </w:t>
      </w:r>
      <w:r>
        <w:rPr>
          <w:rFonts w:eastAsia="SimSun" w:cs="Times New Roman"/>
          <w:b/>
          <w:iCs/>
          <w:sz w:val="26"/>
          <w:u w:val="single"/>
        </w:rPr>
        <w:t>prove</w:t>
      </w:r>
      <w:r>
        <w:rPr>
          <w:rFonts w:eastAsia="SimSun" w:cs="Times New Roman"/>
          <w:b/>
          <w:iCs/>
          <w:sz w:val="26"/>
        </w:rPr>
        <w:t xml:space="preserve"> that the law serves to circumvent legal protections on activism.</w:t>
      </w:r>
      <w:r w:rsidRPr="003F4813">
        <w:rPr>
          <w:rFonts w:eastAsia="SimSun" w:cs="Times New Roman"/>
          <w:b/>
          <w:iCs/>
          <w:sz w:val="26"/>
        </w:rPr>
        <w:br/>
        <w:t xml:space="preserve">National Labor Relations Board, no date, </w:t>
      </w:r>
      <w:r w:rsidRPr="003F4813">
        <w:rPr>
          <w:rFonts w:eastAsia="SimSun" w:cs="Times New Roman"/>
          <w:bCs/>
          <w:iCs/>
          <w:sz w:val="20"/>
          <w:szCs w:val="20"/>
        </w:rPr>
        <w:t xml:space="preserve">“The Right to Strike”, </w:t>
      </w:r>
      <w:hyperlink r:id="rId8" w:anchor=":~:text=Section%207%20of%20the%20National,for%20employees%20by%20this%20section" w:history="1">
        <w:r w:rsidRPr="003F4813">
          <w:rPr>
            <w:rFonts w:eastAsia="SimSun" w:cs="Times New Roman"/>
            <w:bCs/>
            <w:iCs/>
            <w:sz w:val="20"/>
            <w:szCs w:val="20"/>
          </w:rPr>
          <w:t>https://www.nlrb.gov/strikes#:~:text=Section%207%20of%20the%20National,for%20employees%20by%20this%20section</w:t>
        </w:r>
      </w:hyperlink>
      <w:r w:rsidRPr="003F4813">
        <w:rPr>
          <w:rFonts w:eastAsia="SimSun" w:cs="Times New Roman"/>
          <w:bCs/>
          <w:iCs/>
          <w:sz w:val="20"/>
          <w:szCs w:val="20"/>
        </w:rPr>
        <w:t>., //NL</w:t>
      </w:r>
      <w:r w:rsidRPr="003F4813">
        <w:rPr>
          <w:rFonts w:eastAsia="SimSun" w:cs="Times New Roman"/>
          <w:bCs/>
          <w:iCs/>
          <w:sz w:val="20"/>
          <w:szCs w:val="20"/>
        </w:rPr>
        <w:br/>
      </w:r>
    </w:p>
    <w:p w14:paraId="1106AEDF" w14:textId="77777777" w:rsidR="00324A16" w:rsidRPr="003F4813" w:rsidRDefault="00324A16" w:rsidP="00324A16">
      <w:pPr>
        <w:rPr>
          <w:rFonts w:eastAsia="Calibri"/>
          <w:u w:val="single"/>
        </w:rPr>
      </w:pPr>
      <w:r w:rsidRPr="003F4813">
        <w:rPr>
          <w:rFonts w:eastAsia="Calibri"/>
          <w:highlight w:val="green"/>
          <w:u w:val="single"/>
        </w:rPr>
        <w:t xml:space="preserve">Section 7 </w:t>
      </w:r>
      <w:r w:rsidRPr="003F4813">
        <w:rPr>
          <w:rFonts w:eastAsia="Calibri"/>
          <w:u w:val="single"/>
        </w:rPr>
        <w:t xml:space="preserve">of the National Labor Relations Act </w:t>
      </w:r>
      <w:r w:rsidRPr="003F4813">
        <w:rPr>
          <w:rFonts w:eastAsia="Calibri"/>
          <w:highlight w:val="green"/>
          <w:u w:val="single"/>
        </w:rPr>
        <w:t>states</w:t>
      </w:r>
      <w:r w:rsidRPr="003F4813">
        <w:rPr>
          <w:rFonts w:eastAsia="Calibri"/>
          <w:u w:val="single"/>
        </w:rPr>
        <w:t xml:space="preserve"> in part, “</w:t>
      </w:r>
      <w:r w:rsidRPr="003F4813">
        <w:rPr>
          <w:rFonts w:eastAsia="Calibri"/>
          <w:highlight w:val="green"/>
          <w:u w:val="single"/>
        </w:rPr>
        <w:t>Employees shall have the right</w:t>
      </w:r>
      <w:r w:rsidRPr="003F4813">
        <w:rPr>
          <w:rFonts w:eastAsia="Calibri"/>
          <w:u w:val="single"/>
        </w:rPr>
        <w:t xml:space="preserve">. . . </w:t>
      </w:r>
      <w:r w:rsidRPr="003F4813">
        <w:rPr>
          <w:rFonts w:eastAsia="Calibri"/>
          <w:highlight w:val="green"/>
          <w:u w:val="single"/>
        </w:rPr>
        <w:t>to engage in other concerted activities for the purpose of</w:t>
      </w:r>
      <w:r w:rsidRPr="003F4813">
        <w:rPr>
          <w:rFonts w:eastAsia="Calibri"/>
          <w:u w:val="single"/>
        </w:rPr>
        <w:t xml:space="preserve"> </w:t>
      </w:r>
      <w:r w:rsidRPr="003F4813">
        <w:rPr>
          <w:rFonts w:eastAsia="Calibri"/>
          <w:highlight w:val="green"/>
          <w:u w:val="single"/>
        </w:rPr>
        <w:t>collective bargaining or other mutual aid or protection</w:t>
      </w:r>
      <w:r w:rsidRPr="003F4813">
        <w:rPr>
          <w:rFonts w:eastAsia="Calibri"/>
          <w:u w:val="single"/>
        </w:rPr>
        <w:t xml:space="preserve">.” </w:t>
      </w:r>
      <w:r w:rsidRPr="003F4813">
        <w:rPr>
          <w:rFonts w:eastAsia="Calibri"/>
          <w:highlight w:val="green"/>
          <w:u w:val="single"/>
        </w:rPr>
        <w:t>Strikes are included</w:t>
      </w:r>
      <w:r w:rsidRPr="003F4813">
        <w:rPr>
          <w:rFonts w:eastAsia="Calibri"/>
          <w:u w:val="single"/>
        </w:rPr>
        <w:t xml:space="preserve"> among the concerted activities protected for employees by this section. </w:t>
      </w:r>
      <w:r w:rsidRPr="003F4813">
        <w:rPr>
          <w:rFonts w:eastAsia="Calibri"/>
          <w:highlight w:val="green"/>
          <w:u w:val="single"/>
        </w:rPr>
        <w:t>Section 13</w:t>
      </w:r>
      <w:r w:rsidRPr="003F4813">
        <w:rPr>
          <w:rFonts w:eastAsia="Calibri"/>
          <w:u w:val="single"/>
        </w:rPr>
        <w:t xml:space="preserve"> also </w:t>
      </w:r>
      <w:r w:rsidRPr="003F4813">
        <w:rPr>
          <w:rFonts w:eastAsia="Calibri"/>
          <w:highlight w:val="green"/>
          <w:u w:val="single"/>
        </w:rPr>
        <w:t>concerns the right to strike</w:t>
      </w:r>
      <w:r w:rsidRPr="003F4813">
        <w:rPr>
          <w:rFonts w:eastAsia="Calibri"/>
          <w:u w:val="single"/>
        </w:rPr>
        <w:t>. It reads as follows:</w:t>
      </w:r>
    </w:p>
    <w:p w14:paraId="486F5DEE" w14:textId="77777777" w:rsidR="00324A16" w:rsidRPr="003F4813" w:rsidRDefault="00324A16" w:rsidP="00324A16">
      <w:pPr>
        <w:rPr>
          <w:rFonts w:eastAsia="Calibri"/>
          <w:u w:val="single"/>
        </w:rPr>
      </w:pPr>
      <w:r w:rsidRPr="003F4813">
        <w:rPr>
          <w:rFonts w:eastAsia="Calibri"/>
          <w:highlight w:val="green"/>
          <w:u w:val="single"/>
        </w:rPr>
        <w:t>Nothing in this Act</w:t>
      </w:r>
      <w:r w:rsidRPr="003F4813">
        <w:rPr>
          <w:rFonts w:eastAsia="Calibri"/>
          <w:u w:val="single"/>
        </w:rPr>
        <w:t xml:space="preserve">, except as specifically provided for herein, </w:t>
      </w:r>
      <w:r w:rsidRPr="003F4813">
        <w:rPr>
          <w:rFonts w:eastAsia="Calibri"/>
          <w:highlight w:val="green"/>
          <w:u w:val="single"/>
        </w:rPr>
        <w:t>shall be construed</w:t>
      </w:r>
      <w:r w:rsidRPr="003F4813">
        <w:rPr>
          <w:rFonts w:eastAsia="Calibri"/>
          <w:u w:val="single"/>
        </w:rPr>
        <w:t xml:space="preserve"> so as either </w:t>
      </w:r>
      <w:r w:rsidRPr="003F4813">
        <w:rPr>
          <w:rFonts w:eastAsia="Calibri"/>
          <w:highlight w:val="green"/>
          <w:u w:val="single"/>
        </w:rPr>
        <w:t>to interfere</w:t>
      </w:r>
      <w:r w:rsidRPr="003F4813">
        <w:rPr>
          <w:rFonts w:eastAsia="Calibri"/>
          <w:u w:val="single"/>
        </w:rPr>
        <w:t xml:space="preserve"> with </w:t>
      </w:r>
      <w:r w:rsidRPr="003F4813">
        <w:rPr>
          <w:rFonts w:eastAsia="Calibri"/>
          <w:highlight w:val="green"/>
          <w:u w:val="single"/>
        </w:rPr>
        <w:t>or</w:t>
      </w:r>
      <w:r w:rsidRPr="003F4813">
        <w:rPr>
          <w:rFonts w:eastAsia="Calibri"/>
          <w:u w:val="single"/>
        </w:rPr>
        <w:t xml:space="preserve"> impede or </w:t>
      </w:r>
      <w:r w:rsidRPr="003F4813">
        <w:rPr>
          <w:rFonts w:eastAsia="Calibri"/>
          <w:highlight w:val="green"/>
          <w:u w:val="single"/>
        </w:rPr>
        <w:t>diminish</w:t>
      </w:r>
      <w:r w:rsidRPr="003F4813">
        <w:rPr>
          <w:rFonts w:eastAsia="Calibri"/>
          <w:u w:val="single"/>
        </w:rPr>
        <w:t xml:space="preserve"> in any way </w:t>
      </w:r>
      <w:r w:rsidRPr="003F4813">
        <w:rPr>
          <w:rFonts w:eastAsia="Calibri"/>
          <w:highlight w:val="green"/>
          <w:u w:val="single"/>
        </w:rPr>
        <w:t>the right to strike</w:t>
      </w:r>
      <w:r w:rsidRPr="003F4813">
        <w:rPr>
          <w:rFonts w:eastAsia="Calibri"/>
          <w:u w:val="single"/>
        </w:rPr>
        <w:t xml:space="preserve">, </w:t>
      </w:r>
      <w:r w:rsidRPr="003F4813">
        <w:rPr>
          <w:rFonts w:eastAsia="Calibri"/>
          <w:highlight w:val="green"/>
          <w:u w:val="single"/>
        </w:rPr>
        <w:t>or</w:t>
      </w:r>
      <w:r w:rsidRPr="003F4813">
        <w:rPr>
          <w:rFonts w:eastAsia="Calibri"/>
          <w:u w:val="single"/>
        </w:rPr>
        <w:t xml:space="preserve"> to affect the </w:t>
      </w:r>
      <w:r w:rsidRPr="003F4813">
        <w:rPr>
          <w:rFonts w:eastAsia="Calibri"/>
          <w:highlight w:val="green"/>
          <w:u w:val="single"/>
        </w:rPr>
        <w:t>limit</w:t>
      </w:r>
      <w:r w:rsidRPr="003F4813">
        <w:rPr>
          <w:rFonts w:eastAsia="Calibri"/>
          <w:u w:val="single"/>
        </w:rPr>
        <w:t xml:space="preserve">ations or </w:t>
      </w:r>
      <w:r w:rsidRPr="003F4813">
        <w:rPr>
          <w:rFonts w:eastAsia="Calibri"/>
          <w:highlight w:val="green"/>
          <w:u w:val="single"/>
        </w:rPr>
        <w:t>qualifications on that right.</w:t>
      </w:r>
    </w:p>
    <w:p w14:paraId="737340C9" w14:textId="77777777" w:rsidR="00324A16" w:rsidRPr="003F4813" w:rsidRDefault="00324A16" w:rsidP="00324A16">
      <w:pPr>
        <w:rPr>
          <w:rFonts w:eastAsia="Calibri"/>
          <w:sz w:val="16"/>
          <w:szCs w:val="16"/>
        </w:rPr>
      </w:pPr>
      <w:r w:rsidRPr="003F4813">
        <w:rPr>
          <w:rFonts w:eastAsia="Calibri"/>
          <w:u w:val="single"/>
        </w:rPr>
        <w:t xml:space="preserve">It is clear from a reading of these two provisions that: </w:t>
      </w:r>
      <w:r w:rsidRPr="003F4813">
        <w:rPr>
          <w:rFonts w:eastAsia="Calibri"/>
          <w:b/>
          <w:bCs/>
          <w:highlight w:val="green"/>
          <w:u w:val="single"/>
        </w:rPr>
        <w:t>the law not only guarantees the right of employees to strike, but also places limitations and qualifications on the exercise of that right.</w:t>
      </w:r>
      <w:r w:rsidRPr="003F4813">
        <w:rPr>
          <w:rFonts w:eastAsia="Calibri"/>
        </w:rPr>
        <w:t xml:space="preserve"> </w:t>
      </w:r>
      <w:r w:rsidRPr="003F4813">
        <w:rPr>
          <w:rFonts w:eastAsia="Calibri"/>
          <w:sz w:val="16"/>
          <w:szCs w:val="16"/>
        </w:rPr>
        <w:t xml:space="preserve">See for example, restrictions on strikes in health care institutions (set forth below). </w:t>
      </w:r>
    </w:p>
    <w:p w14:paraId="27894A3E" w14:textId="77777777" w:rsidR="00324A16" w:rsidRPr="003F4813" w:rsidRDefault="00324A16" w:rsidP="00324A16">
      <w:pPr>
        <w:rPr>
          <w:rFonts w:eastAsia="Calibri"/>
        </w:rPr>
      </w:pPr>
    </w:p>
    <w:p w14:paraId="58F203AA" w14:textId="77777777" w:rsidR="00324A16" w:rsidRDefault="00324A16" w:rsidP="00324A16">
      <w:pPr>
        <w:pStyle w:val="Heading3"/>
      </w:pPr>
      <w:r>
        <w:t>Adv</w:t>
      </w:r>
    </w:p>
    <w:p w14:paraId="5783741D" w14:textId="20522BAE" w:rsidR="00324A16" w:rsidRDefault="00324A16" w:rsidP="00324A16">
      <w:pPr>
        <w:pStyle w:val="Heading4"/>
      </w:pPr>
      <w:r>
        <w:t xml:space="preserve">1. The entire advantage is a link – their discourse says economic decline is bad because it causes diversionary war AND it securitizes against civil war, which is most likely to occur via class war as per their scenario – this proves </w:t>
      </w:r>
      <w:r w:rsidRPr="00F16B33">
        <w:rPr>
          <w:u w:val="single"/>
        </w:rPr>
        <w:t xml:space="preserve">the </w:t>
      </w:r>
      <w:proofErr w:type="spellStart"/>
      <w:r w:rsidRPr="00F16B33">
        <w:rPr>
          <w:u w:val="single"/>
        </w:rPr>
        <w:t>aff</w:t>
      </w:r>
      <w:proofErr w:type="spellEnd"/>
      <w:r w:rsidRPr="00F16B33">
        <w:rPr>
          <w:u w:val="single"/>
        </w:rPr>
        <w:t xml:space="preserve"> is literally the front man for the squid game</w:t>
      </w:r>
      <w:r>
        <w:t xml:space="preserve"> – keeping workers satisfied through the chance to regain economic stature through strikes while we all know in the background they’re way more likely to die before they ever see the payoff.</w:t>
      </w:r>
    </w:p>
    <w:p w14:paraId="0B627AF8" w14:textId="77777777" w:rsidR="004D2D75" w:rsidRPr="004D2D75" w:rsidRDefault="004D2D75" w:rsidP="004D2D75"/>
    <w:p w14:paraId="690A50D4" w14:textId="15A77246" w:rsidR="00324A16" w:rsidRDefault="00324A16" w:rsidP="00324A16">
      <w:pPr>
        <w:pStyle w:val="Heading4"/>
      </w:pPr>
      <w:r>
        <w:t>2. Double bind – either the contradictions of capitalism will inevitably cause its collapse and trigger their civil war impacts OR capitalism sustains itself through rendering its surplus populations from prisons to inner cities killable, which is a system so monolithic that only the alt’s principled structure can solve it.</w:t>
      </w:r>
    </w:p>
    <w:p w14:paraId="53D7AE16" w14:textId="77777777" w:rsidR="004D2D75" w:rsidRPr="004D2D75" w:rsidRDefault="004D2D75" w:rsidP="004D2D75"/>
    <w:p w14:paraId="4BCBBC1E" w14:textId="77777777" w:rsidR="00324A16" w:rsidRDefault="00324A16" w:rsidP="00324A16">
      <w:pPr>
        <w:pStyle w:val="Heading4"/>
      </w:pPr>
      <w:r>
        <w:t xml:space="preserve">3. A right to strike has an underside of a </w:t>
      </w:r>
      <w:r w:rsidRPr="00EB2614">
        <w:rPr>
          <w:u w:val="single"/>
        </w:rPr>
        <w:t>right for employers to replace</w:t>
      </w:r>
      <w:r>
        <w:t xml:space="preserve"> – </w:t>
      </w:r>
      <w:r w:rsidRPr="00EB2614">
        <w:rPr>
          <w:u w:val="single"/>
        </w:rPr>
        <w:t>turns case</w:t>
      </w:r>
      <w:r>
        <w:t xml:space="preserve"> and </w:t>
      </w:r>
      <w:r>
        <w:rPr>
          <w:u w:val="single"/>
        </w:rPr>
        <w:t xml:space="preserve">proves </w:t>
      </w:r>
      <w:r w:rsidRPr="00BA41AA">
        <w:rPr>
          <w:u w:val="single"/>
        </w:rPr>
        <w:t>our links</w:t>
      </w:r>
      <w:r>
        <w:t xml:space="preserve"> </w:t>
      </w:r>
      <w:r w:rsidRPr="00BA41AA">
        <w:t>because</w:t>
      </w:r>
      <w:r>
        <w:t xml:space="preserve"> failed strikes chill worker organizing and cause union-busting.</w:t>
      </w:r>
    </w:p>
    <w:p w14:paraId="61FCA257" w14:textId="77777777" w:rsidR="00324A16" w:rsidRPr="00B27726" w:rsidRDefault="00324A16" w:rsidP="00324A16">
      <w:pPr>
        <w:rPr>
          <w:rStyle w:val="Style13ptBold"/>
        </w:rPr>
      </w:pPr>
      <w:r w:rsidRPr="00B27726">
        <w:rPr>
          <w:rStyle w:val="Style13ptBold"/>
        </w:rPr>
        <w:t>Richman, 10-20-21</w:t>
      </w:r>
    </w:p>
    <w:p w14:paraId="33ECBC79" w14:textId="77777777" w:rsidR="00324A16" w:rsidRDefault="00324A16" w:rsidP="00324A16">
      <w:r>
        <w:t xml:space="preserve">[Shaun, Program Director of the Harry Van Arsdale Jr. School of Labor Studies at SUNY Empire State College: “Happy </w:t>
      </w:r>
      <w:proofErr w:type="spellStart"/>
      <w:r>
        <w:t>Striketober</w:t>
      </w:r>
      <w:proofErr w:type="spellEnd"/>
      <w:r>
        <w:t xml:space="preserve">. Let's Restore the Legal Right to Strike.” Published by In These Times on 10-20-21. </w:t>
      </w:r>
      <w:hyperlink r:id="rId9" w:history="1">
        <w:r w:rsidRPr="00235889">
          <w:rPr>
            <w:rStyle w:val="Hyperlink"/>
          </w:rPr>
          <w:t>https://inthesetimes.com/article/striketober-right-to-strike-nlrb-legal-john-deere]//AD</w:t>
        </w:r>
      </w:hyperlink>
    </w:p>
    <w:p w14:paraId="1C0731C5" w14:textId="77777777" w:rsidR="00324A16" w:rsidRPr="00EB2614" w:rsidRDefault="00324A16" w:rsidP="00324A16">
      <w:pPr>
        <w:rPr>
          <w:b/>
          <w:u w:val="single"/>
        </w:rPr>
      </w:pPr>
      <w:r w:rsidRPr="00EB2614">
        <w:rPr>
          <w:sz w:val="16"/>
        </w:rPr>
        <w:t xml:space="preserve">A moment in which tens of thousands of workers are on strike — at John Deere, at Kellogg’s, at Warrior Met Coal—might seem like a strange time to talk about a ​“right” to strike. But </w:t>
      </w:r>
      <w:r w:rsidRPr="00EB2614">
        <w:rPr>
          <w:rStyle w:val="StyleUnderline"/>
        </w:rPr>
        <w:t xml:space="preserve">a legal right to strike must include the right to return to the job when the strike is over — win, lose or draw — and U.S. </w:t>
      </w:r>
      <w:r w:rsidRPr="004D2D75">
        <w:rPr>
          <w:rStyle w:val="Emphasis"/>
          <w:highlight w:val="green"/>
        </w:rPr>
        <w:t>workers haven’t had that right</w:t>
      </w:r>
      <w:r w:rsidRPr="00EB2614">
        <w:rPr>
          <w:rStyle w:val="StyleUnderline"/>
        </w:rPr>
        <w:t xml:space="preserve"> since corporations and</w:t>
      </w:r>
      <w:r w:rsidRPr="00EB2614">
        <w:rPr>
          <w:sz w:val="16"/>
        </w:rPr>
        <w:t xml:space="preserve"> Ronald Reagan’s National Labor Relations Board (</w:t>
      </w:r>
      <w:r w:rsidRPr="004D2D75">
        <w:rPr>
          <w:rStyle w:val="StyleUnderline"/>
          <w:highlight w:val="green"/>
        </w:rPr>
        <w:t>NLRB</w:t>
      </w:r>
      <w:r w:rsidRPr="004D2D75">
        <w:rPr>
          <w:sz w:val="16"/>
          <w:highlight w:val="green"/>
        </w:rPr>
        <w:t xml:space="preserve">) </w:t>
      </w:r>
      <w:r w:rsidRPr="004D2D75">
        <w:rPr>
          <w:rStyle w:val="StyleUnderline"/>
          <w:highlight w:val="green"/>
        </w:rPr>
        <w:t xml:space="preserve">conspired to </w:t>
      </w:r>
      <w:r w:rsidRPr="004D2D75">
        <w:rPr>
          <w:rStyle w:val="Emphasis"/>
          <w:highlight w:val="green"/>
        </w:rPr>
        <w:t>weaponize a long-dormant Supreme Court decision</w:t>
      </w:r>
      <w:r w:rsidRPr="004D2D75">
        <w:rPr>
          <w:rStyle w:val="StyleUnderline"/>
          <w:highlight w:val="green"/>
        </w:rPr>
        <w:t xml:space="preserve"> to legalize union-busting</w:t>
      </w:r>
      <w:r w:rsidRPr="00EB2614">
        <w:rPr>
          <w:rStyle w:val="StyleUnderline"/>
        </w:rPr>
        <w:t>.</w:t>
      </w:r>
    </w:p>
    <w:p w14:paraId="5B0D14CD" w14:textId="77777777" w:rsidR="00324A16" w:rsidRPr="00EB2614" w:rsidRDefault="00324A16" w:rsidP="00324A16">
      <w:pPr>
        <w:rPr>
          <w:b/>
          <w:u w:val="single"/>
        </w:rPr>
      </w:pPr>
      <w:r w:rsidRPr="00EB2614">
        <w:rPr>
          <w:rStyle w:val="StyleUnderline"/>
        </w:rPr>
        <w:t>Strikes are contagious.</w:t>
      </w:r>
      <w:r w:rsidRPr="00EB2614">
        <w:rPr>
          <w:sz w:val="16"/>
        </w:rPr>
        <w:t xml:space="preserve"> The example set by one group of workers going on strike and returning to their jobs with their heads held high (and their bosses massively inconvenienced) can inspire other workers to </w:t>
      </w:r>
      <w:proofErr w:type="gramStart"/>
      <w:r w:rsidRPr="00EB2614">
        <w:rPr>
          <w:sz w:val="16"/>
        </w:rPr>
        <w:t>take action</w:t>
      </w:r>
      <w:proofErr w:type="gramEnd"/>
      <w:r w:rsidRPr="00EB2614">
        <w:rPr>
          <w:sz w:val="16"/>
        </w:rPr>
        <w:t xml:space="preserve">. </w:t>
      </w:r>
      <w:r w:rsidRPr="00EB2614">
        <w:rPr>
          <w:rStyle w:val="StyleUnderline"/>
        </w:rPr>
        <w:t>But</w:t>
      </w:r>
      <w:r w:rsidRPr="00EB2614">
        <w:rPr>
          <w:sz w:val="16"/>
        </w:rPr>
        <w:t xml:space="preserve"> </w:t>
      </w:r>
      <w:r w:rsidRPr="004D2D75">
        <w:rPr>
          <w:sz w:val="16"/>
        </w:rPr>
        <w:t>the</w:t>
      </w:r>
      <w:r w:rsidRPr="004D2D75">
        <w:rPr>
          <w:sz w:val="16"/>
          <w:highlight w:val="green"/>
        </w:rPr>
        <w:t xml:space="preserve"> </w:t>
      </w:r>
      <w:r w:rsidRPr="004D2D75">
        <w:rPr>
          <w:rStyle w:val="StyleUnderline"/>
          <w:highlight w:val="green"/>
        </w:rPr>
        <w:t>contagion</w:t>
      </w:r>
      <w:r w:rsidRPr="00EB2614">
        <w:rPr>
          <w:sz w:val="16"/>
        </w:rPr>
        <w:t xml:space="preserve"> can </w:t>
      </w:r>
      <w:r w:rsidRPr="004D2D75">
        <w:rPr>
          <w:rStyle w:val="Emphasis"/>
          <w:highlight w:val="green"/>
        </w:rPr>
        <w:t>cut both ways</w:t>
      </w:r>
      <w:r w:rsidRPr="00EB2614">
        <w:rPr>
          <w:rStyle w:val="Emphasis"/>
        </w:rPr>
        <w:t>.</w:t>
      </w:r>
      <w:r w:rsidRPr="00EB2614">
        <w:rPr>
          <w:sz w:val="16"/>
        </w:rPr>
        <w:t xml:space="preserve"> </w:t>
      </w:r>
      <w:r w:rsidRPr="00EB2614">
        <w:rPr>
          <w:rStyle w:val="StyleUnderline"/>
        </w:rPr>
        <w:t xml:space="preserve">A </w:t>
      </w:r>
      <w:r w:rsidRPr="004D2D75">
        <w:rPr>
          <w:rStyle w:val="Emphasis"/>
          <w:highlight w:val="green"/>
        </w:rPr>
        <w:t>failed strike</w:t>
      </w:r>
      <w:r w:rsidRPr="00EB2614">
        <w:rPr>
          <w:rStyle w:val="StyleUnderline"/>
        </w:rPr>
        <w:t xml:space="preserve"> that ends with the strikers permanently replaced by scabs can </w:t>
      </w:r>
      <w:r w:rsidRPr="004D2D75">
        <w:rPr>
          <w:rStyle w:val="Emphasis"/>
          <w:highlight w:val="green"/>
        </w:rPr>
        <w:t>spread fear and hopelessness</w:t>
      </w:r>
      <w:r w:rsidRPr="00EB2614">
        <w:rPr>
          <w:rStyle w:val="Emphasis"/>
        </w:rPr>
        <w:t xml:space="preserve"> </w:t>
      </w:r>
      <w:r w:rsidRPr="004D2D75">
        <w:rPr>
          <w:rStyle w:val="Emphasis"/>
          <w:highlight w:val="green"/>
        </w:rPr>
        <w:t>across communities and industries</w:t>
      </w:r>
      <w:r w:rsidRPr="00EB2614">
        <w:rPr>
          <w:rStyle w:val="StyleUnderline"/>
        </w:rPr>
        <w:t>.</w:t>
      </w:r>
    </w:p>
    <w:p w14:paraId="1FE3EC31" w14:textId="77777777" w:rsidR="00324A16" w:rsidRPr="00EB2614" w:rsidRDefault="00324A16" w:rsidP="00324A16">
      <w:pPr>
        <w:rPr>
          <w:b/>
          <w:u w:val="single"/>
        </w:rPr>
      </w:pPr>
      <w:r w:rsidRPr="00EB2614">
        <w:rPr>
          <w:sz w:val="16"/>
        </w:rPr>
        <w:t xml:space="preserve">The last year that some touted as a ​“strike wave” — 2018, when some 485,000 workers went on strike in over 20 large job actions — still only saw unions return to mid-1980s levels of strike activity. The 1980s were the midpoint of a historic long-range decline in strike activity. What happened, of course, was that President Ronald Reagan fired the federal air traffic controllers in 1981, signaling a new era of union-busting. A so-called ​“PATCO syndrome” kicked in: </w:t>
      </w:r>
      <w:r w:rsidRPr="00EB2614">
        <w:rPr>
          <w:rStyle w:val="StyleUnderline"/>
        </w:rPr>
        <w:t>Workers</w:t>
      </w:r>
      <w:r w:rsidRPr="00EB2614">
        <w:rPr>
          <w:sz w:val="16"/>
        </w:rPr>
        <w:t xml:space="preserve"> were </w:t>
      </w:r>
      <w:r w:rsidRPr="00EB2614">
        <w:rPr>
          <w:rStyle w:val="StyleUnderline"/>
        </w:rPr>
        <w:t>afraid to go on strike because it could mean not just the loss of their pay and the other hazards of the strike itself, but because a lost strike could mean the loss of their jobs.</w:t>
      </w:r>
    </w:p>
    <w:p w14:paraId="05E8E6FA" w14:textId="77777777" w:rsidR="00324A16" w:rsidRPr="00EB2614" w:rsidRDefault="00324A16" w:rsidP="00324A16">
      <w:pPr>
        <w:rPr>
          <w:b/>
          <w:u w:val="single"/>
        </w:rPr>
      </w:pPr>
      <w:r w:rsidRPr="00EB2614">
        <w:rPr>
          <w:rStyle w:val="StyleUnderline"/>
        </w:rPr>
        <w:t>Far more significant</w:t>
      </w:r>
      <w:r w:rsidRPr="00EB2614">
        <w:rPr>
          <w:sz w:val="16"/>
        </w:rPr>
        <w:t xml:space="preserve">, however, </w:t>
      </w:r>
      <w:r w:rsidRPr="00EB2614">
        <w:rPr>
          <w:rStyle w:val="StyleUnderline"/>
        </w:rPr>
        <w:t>was</w:t>
      </w:r>
      <w:r w:rsidRPr="00EB2614">
        <w:rPr>
          <w:sz w:val="16"/>
        </w:rPr>
        <w:t xml:space="preserve"> a copper mining company called </w:t>
      </w:r>
      <w:r w:rsidRPr="004D2D75">
        <w:rPr>
          <w:rStyle w:val="StyleUnderline"/>
          <w:highlight w:val="green"/>
        </w:rPr>
        <w:t>Phelps</w:t>
      </w:r>
      <w:r w:rsidRPr="00EB2614">
        <w:rPr>
          <w:rStyle w:val="StyleUnderline"/>
        </w:rPr>
        <w:t xml:space="preserve"> Dodge</w:t>
      </w:r>
      <w:r w:rsidRPr="00EB2614">
        <w:rPr>
          <w:sz w:val="16"/>
        </w:rPr>
        <w:t xml:space="preserve"> that </w:t>
      </w:r>
      <w:r w:rsidRPr="00EB2614">
        <w:rPr>
          <w:rStyle w:val="StyleUnderline"/>
        </w:rPr>
        <w:t xml:space="preserve">in 1983 </w:t>
      </w:r>
      <w:r w:rsidRPr="00EB2614">
        <w:rPr>
          <w:sz w:val="16"/>
        </w:rPr>
        <w:t xml:space="preserve">bargained its union to impasse over draconian cuts in benefits and working standards. The company successfully </w:t>
      </w:r>
      <w:r w:rsidRPr="004D2D75">
        <w:rPr>
          <w:rStyle w:val="Emphasis"/>
          <w:highlight w:val="green"/>
        </w:rPr>
        <w:t>dared its union out on strike</w:t>
      </w:r>
      <w:r w:rsidRPr="00EB2614">
        <w:rPr>
          <w:rStyle w:val="StyleUnderline"/>
        </w:rPr>
        <w:t xml:space="preserve">, then </w:t>
      </w:r>
      <w:r w:rsidRPr="00EB2614">
        <w:rPr>
          <w:rStyle w:val="Emphasis"/>
        </w:rPr>
        <w:t>bussed in scabs</w:t>
      </w:r>
      <w:r w:rsidRPr="00EB2614">
        <w:rPr>
          <w:rStyle w:val="StyleUnderline"/>
        </w:rPr>
        <w:t xml:space="preserve"> </w:t>
      </w:r>
      <w:r w:rsidRPr="004D2D75">
        <w:rPr>
          <w:rStyle w:val="StyleUnderline"/>
          <w:highlight w:val="green"/>
        </w:rPr>
        <w:t xml:space="preserve">and </w:t>
      </w:r>
      <w:r w:rsidRPr="004D2D75">
        <w:rPr>
          <w:rStyle w:val="Emphasis"/>
          <w:highlight w:val="green"/>
        </w:rPr>
        <w:t>offered them replacement jobs</w:t>
      </w:r>
      <w:r w:rsidRPr="00EB2614">
        <w:rPr>
          <w:rStyle w:val="Emphasis"/>
        </w:rPr>
        <w:t xml:space="preserve"> that would continue after the strike was over</w:t>
      </w:r>
      <w:r w:rsidRPr="00EB2614">
        <w:rPr>
          <w:rStyle w:val="StyleUnderline"/>
        </w:rPr>
        <w:t>.</w:t>
      </w:r>
      <w:r w:rsidRPr="00EB2614">
        <w:rPr>
          <w:sz w:val="16"/>
        </w:rPr>
        <w:t xml:space="preserve"> And </w:t>
      </w:r>
      <w:r w:rsidRPr="00EB2614">
        <w:rPr>
          <w:rStyle w:val="StyleUnderline"/>
        </w:rPr>
        <w:t xml:space="preserve">after 12 months, </w:t>
      </w:r>
      <w:r w:rsidRPr="004D2D75">
        <w:rPr>
          <w:rStyle w:val="Emphasis"/>
          <w:highlight w:val="green"/>
        </w:rPr>
        <w:t>the company had the scabs vote to decertify the union</w:t>
      </w:r>
      <w:r w:rsidRPr="00EB2614">
        <w:rPr>
          <w:rStyle w:val="StyleUnderline"/>
        </w:rPr>
        <w:t>.</w:t>
      </w:r>
      <w:r w:rsidRPr="00EB2614">
        <w:rPr>
          <w:sz w:val="16"/>
        </w:rPr>
        <w:t xml:space="preserve"> PATCO was symbolic; </w:t>
      </w:r>
      <w:r w:rsidRPr="00EB2614">
        <w:rPr>
          <w:rStyle w:val="StyleUnderline"/>
        </w:rPr>
        <w:t xml:space="preserve">Phelps Dodge </w:t>
      </w:r>
      <w:r w:rsidRPr="004D2D75">
        <w:rPr>
          <w:rStyle w:val="StyleUnderline"/>
          <w:highlight w:val="green"/>
        </w:rPr>
        <w:t xml:space="preserve">was the blueprint for </w:t>
      </w:r>
      <w:r w:rsidRPr="004D2D75">
        <w:rPr>
          <w:rStyle w:val="Emphasis"/>
          <w:sz w:val="28"/>
          <w:highlight w:val="green"/>
        </w:rPr>
        <w:t>getting rid of private-sector unions through failed strikes</w:t>
      </w:r>
      <w:r w:rsidRPr="004D2D75">
        <w:rPr>
          <w:rStyle w:val="StyleUnderline"/>
          <w:highlight w:val="green"/>
        </w:rPr>
        <w:t>.</w:t>
      </w:r>
    </w:p>
    <w:p w14:paraId="52F1A9C2" w14:textId="77777777" w:rsidR="00324A16" w:rsidRPr="00EB2614" w:rsidRDefault="00324A16" w:rsidP="00324A16">
      <w:pPr>
        <w:rPr>
          <w:sz w:val="16"/>
        </w:rPr>
      </w:pPr>
      <w:r w:rsidRPr="00EB2614">
        <w:rPr>
          <w:sz w:val="16"/>
        </w:rPr>
        <w:t xml:space="preserve">Phelps Dodge dusted off a 1938 Supreme Court </w:t>
      </w:r>
      <w:r w:rsidRPr="004D2D75">
        <w:rPr>
          <w:sz w:val="16"/>
        </w:rPr>
        <w:t xml:space="preserve">decision </w:t>
      </w:r>
      <w:r w:rsidRPr="004D2D75">
        <w:rPr>
          <w:rStyle w:val="StyleUnderline"/>
          <w:highlight w:val="green"/>
        </w:rPr>
        <w:t>NLRB v. Mackay</w:t>
      </w:r>
      <w:r w:rsidRPr="00EB2614">
        <w:rPr>
          <w:sz w:val="16"/>
        </w:rPr>
        <w:t xml:space="preserve"> Radio that purportedly </w:t>
      </w:r>
      <w:r w:rsidRPr="004D2D75">
        <w:rPr>
          <w:rStyle w:val="Emphasis"/>
          <w:highlight w:val="green"/>
        </w:rPr>
        <w:t>granted employers the right to permanently replace strikers</w:t>
      </w:r>
      <w:r w:rsidRPr="00EB2614">
        <w:rPr>
          <w:rStyle w:val="Emphasis"/>
        </w:rPr>
        <w:t>.</w:t>
      </w:r>
      <w:r w:rsidRPr="00EB2614">
        <w:rPr>
          <w:sz w:val="16"/>
        </w:rPr>
        <w:t xml:space="preserve"> And this is where the stars align for #Striketober and the new NLRB: The Mackay decision was poorly decided in the first place, rarely revisited and leaves the labor board with </w:t>
      </w:r>
      <w:proofErr w:type="gramStart"/>
      <w:r w:rsidRPr="00EB2614">
        <w:rPr>
          <w:sz w:val="16"/>
        </w:rPr>
        <w:t>pretty wide</w:t>
      </w:r>
      <w:proofErr w:type="gramEnd"/>
      <w:r w:rsidRPr="00EB2614">
        <w:rPr>
          <w:sz w:val="16"/>
        </w:rPr>
        <w:t xml:space="preserve"> discretion to narrow the Mackay doctrine to the point of meaninglessness for rich corporations.</w:t>
      </w:r>
    </w:p>
    <w:p w14:paraId="1C0A665F" w14:textId="77777777" w:rsidR="00324A16" w:rsidRDefault="00324A16" w:rsidP="00324A16">
      <w:pPr>
        <w:rPr>
          <w:sz w:val="16"/>
        </w:rPr>
      </w:pPr>
      <w:r w:rsidRPr="00EB2614">
        <w:rPr>
          <w:sz w:val="16"/>
        </w:rPr>
        <w:t xml:space="preserve">First, it bears stressing that the National Labor Relations Act clearly states, ​“Nothing in this Act…shall be construed so as either to interfere with or impede or diminish in any way the right to strike, or to affect the limitations or qualifications on that right.” And the substance of </w:t>
      </w:r>
      <w:r w:rsidRPr="00EB2614">
        <w:rPr>
          <w:rStyle w:val="StyleUnderline"/>
        </w:rPr>
        <w:t xml:space="preserve">the </w:t>
      </w:r>
      <w:r w:rsidRPr="004D2D75">
        <w:rPr>
          <w:rStyle w:val="Emphasis"/>
          <w:sz w:val="28"/>
          <w:highlight w:val="green"/>
        </w:rPr>
        <w:t xml:space="preserve">Mackay decision </w:t>
      </w:r>
      <w:proofErr w:type="gramStart"/>
      <w:r w:rsidRPr="004D2D75">
        <w:rPr>
          <w:rStyle w:val="Emphasis"/>
          <w:sz w:val="28"/>
          <w:highlight w:val="green"/>
        </w:rPr>
        <w:t>actually upheld</w:t>
      </w:r>
      <w:proofErr w:type="gramEnd"/>
      <w:r w:rsidRPr="004D2D75">
        <w:rPr>
          <w:rStyle w:val="Emphasis"/>
          <w:sz w:val="32"/>
          <w:highlight w:val="green"/>
        </w:rPr>
        <w:t xml:space="preserve"> </w:t>
      </w:r>
      <w:r w:rsidRPr="004D2D75">
        <w:rPr>
          <w:rStyle w:val="Emphasis"/>
          <w:sz w:val="28"/>
          <w:highlight w:val="green"/>
        </w:rPr>
        <w:t>the right to strike</w:t>
      </w:r>
      <w:r w:rsidRPr="00EB2614">
        <w:rPr>
          <w:rStyle w:val="StyleUnderline"/>
          <w:sz w:val="28"/>
        </w:rPr>
        <w:t xml:space="preserve"> </w:t>
      </w:r>
      <w:r w:rsidRPr="00EB2614">
        <w:rPr>
          <w:rStyle w:val="StyleUnderline"/>
        </w:rPr>
        <w:t>by ruling in favor of an NLRB ruling that the employer could not discriminate against the strike’s leaders.</w:t>
      </w:r>
      <w:r w:rsidRPr="00EB2614">
        <w:rPr>
          <w:sz w:val="16"/>
        </w:rPr>
        <w:t xml:space="preserve"> Unfortunately, </w:t>
      </w:r>
      <w:r w:rsidRPr="00EB2614">
        <w:rPr>
          <w:rStyle w:val="StyleUnderline"/>
        </w:rPr>
        <w:t>the</w:t>
      </w:r>
      <w:r w:rsidRPr="00EB2614">
        <w:rPr>
          <w:sz w:val="16"/>
        </w:rPr>
        <w:t xml:space="preserve"> patrician </w:t>
      </w:r>
      <w:r w:rsidRPr="00EB2614">
        <w:rPr>
          <w:rStyle w:val="StyleUnderline"/>
        </w:rPr>
        <w:t>judge who wrote the majority’s decision, Justice Owen Roberts</w:t>
      </w:r>
      <w:r w:rsidRPr="00EB2614">
        <w:rPr>
          <w:sz w:val="16"/>
        </w:rPr>
        <w:t xml:space="preserve">, had to </w:t>
      </w:r>
      <w:r w:rsidRPr="00EB2614">
        <w:rPr>
          <w:rStyle w:val="StyleUnderline"/>
        </w:rPr>
        <w:t>put himself in the boss’s shoes and hem and haw about ​“right to protect and continue his business,” during</w:t>
      </w:r>
      <w:r w:rsidRPr="00EB2614">
        <w:rPr>
          <w:sz w:val="16"/>
        </w:rPr>
        <w:t xml:space="preserve"> those pesky </w:t>
      </w:r>
      <w:r w:rsidRPr="00EB2614">
        <w:rPr>
          <w:rStyle w:val="StyleUnderline"/>
        </w:rPr>
        <w:t>strikes, ​“by supplying places left vacant by strikers.” And if business conditions required it, he</w:t>
      </w:r>
      <w:r w:rsidRPr="00EB2614">
        <w:rPr>
          <w:sz w:val="16"/>
        </w:rPr>
        <w:t xml:space="preserve"> pointlessly </w:t>
      </w:r>
      <w:r w:rsidRPr="00EB2614">
        <w:rPr>
          <w:rStyle w:val="StyleUnderline"/>
        </w:rPr>
        <w:t>opined, he should be able to have the scabs continue after the strike</w:t>
      </w:r>
      <w:r w:rsidRPr="00EB2614">
        <w:rPr>
          <w:sz w:val="16"/>
        </w:rPr>
        <w:t xml:space="preserve"> as long as he is not motivated by anti-union </w:t>
      </w:r>
      <w:proofErr w:type="gramStart"/>
      <w:r w:rsidRPr="00EB2614">
        <w:rPr>
          <w:sz w:val="16"/>
        </w:rPr>
        <w:t>animus</w:t>
      </w:r>
      <w:proofErr w:type="gramEnd"/>
      <w:r w:rsidRPr="00EB2614">
        <w:rPr>
          <w:sz w:val="16"/>
        </w:rPr>
        <w:t xml:space="preserve"> and he doesn’t discriminate against the strikers for the remaining vacant positions.</w:t>
      </w:r>
    </w:p>
    <w:p w14:paraId="17457D8F" w14:textId="5326053D" w:rsidR="00324A16" w:rsidRDefault="00324A16" w:rsidP="00324A16">
      <w:pPr>
        <w:pStyle w:val="Heading4"/>
      </w:pPr>
      <w:r>
        <w:t>4</w:t>
      </w:r>
      <w:r w:rsidRPr="00F16B33">
        <w:t xml:space="preserve">. </w:t>
      </w:r>
      <w:r w:rsidRPr="00BA41AA">
        <w:rPr>
          <w:u w:val="single"/>
        </w:rPr>
        <w:t>Unions can’t solve anyway</w:t>
      </w:r>
      <w:r>
        <w:t xml:space="preserve"> – proves the </w:t>
      </w:r>
      <w:proofErr w:type="spellStart"/>
      <w:r>
        <w:t>aff</w:t>
      </w:r>
      <w:proofErr w:type="spellEnd"/>
      <w:r>
        <w:t xml:space="preserve"> puts a veneer over the worst excesses of capitalism.</w:t>
      </w:r>
    </w:p>
    <w:p w14:paraId="5FEE92D1" w14:textId="77777777" w:rsidR="00324A16" w:rsidRPr="00AB22EB" w:rsidRDefault="00324A16" w:rsidP="00324A16">
      <w:pPr>
        <w:rPr>
          <w:rStyle w:val="Style13ptBold"/>
        </w:rPr>
      </w:pPr>
      <w:proofErr w:type="spellStart"/>
      <w:r w:rsidRPr="00AB22EB">
        <w:rPr>
          <w:rStyle w:val="Style13ptBold"/>
        </w:rPr>
        <w:t>Eidlin</w:t>
      </w:r>
      <w:proofErr w:type="spellEnd"/>
      <w:r w:rsidRPr="00AB22EB">
        <w:rPr>
          <w:rStyle w:val="Style13ptBold"/>
        </w:rPr>
        <w:t xml:space="preserve"> 20</w:t>
      </w:r>
    </w:p>
    <w:p w14:paraId="5E833AC9" w14:textId="77777777" w:rsidR="00324A16" w:rsidRPr="002F11FD" w:rsidRDefault="00324A16" w:rsidP="00324A16">
      <w:r>
        <w:t xml:space="preserve">Barry </w:t>
      </w:r>
      <w:proofErr w:type="spellStart"/>
      <w:r>
        <w:t>Eidlin</w:t>
      </w:r>
      <w:proofErr w:type="spellEnd"/>
      <w:r w:rsidRPr="002F11FD">
        <w:t>,</w:t>
      </w:r>
      <w:r>
        <w:t xml:space="preserve"> assistant professor of sociology @ McGill University, author of </w:t>
      </w:r>
      <w:proofErr w:type="spellStart"/>
      <w:r w:rsidRPr="002F11FD">
        <w:t>of</w:t>
      </w:r>
      <w:proofErr w:type="spellEnd"/>
      <w:r w:rsidRPr="002F11FD">
        <w:t xml:space="preserve"> Labor and the Class Idea in the United States and Canada</w:t>
      </w:r>
      <w:r>
        <w:t>,</w:t>
      </w:r>
      <w:r w:rsidRPr="002F11FD">
        <w:t xml:space="preserve"> 1-6-2020, "Why Unions Are Good — But Not Good Enough," No Publication, </w:t>
      </w:r>
      <w:hyperlink r:id="rId10" w:history="1">
        <w:r w:rsidRPr="00175801">
          <w:rPr>
            <w:rStyle w:val="Hyperlink"/>
          </w:rPr>
          <w:t>https://www.jacobinmag.com/2020/01/marxism-trade-unions-socialism-revolutionary-organizing</w:t>
        </w:r>
      </w:hyperlink>
      <w:r>
        <w:t xml:space="preserve"> //MLT</w:t>
      </w:r>
    </w:p>
    <w:p w14:paraId="6B730935" w14:textId="77777777" w:rsidR="00324A16" w:rsidRPr="005E49AB" w:rsidRDefault="00324A16" w:rsidP="00324A16">
      <w:pPr>
        <w:rPr>
          <w:sz w:val="16"/>
        </w:rPr>
      </w:pPr>
      <w:r w:rsidRPr="005E49AB">
        <w:rPr>
          <w:rStyle w:val="StyleUnderline"/>
        </w:rPr>
        <w:t xml:space="preserve">Labor </w:t>
      </w:r>
      <w:r w:rsidRPr="005E49AB">
        <w:rPr>
          <w:rStyle w:val="StyleUnderline"/>
          <w:highlight w:val="green"/>
        </w:rPr>
        <w:t>unions have</w:t>
      </w:r>
      <w:r w:rsidRPr="005E49AB">
        <w:rPr>
          <w:rStyle w:val="StyleUnderline"/>
        </w:rPr>
        <w:t xml:space="preserve"> long </w:t>
      </w:r>
      <w:r w:rsidRPr="005E49AB">
        <w:rPr>
          <w:rStyle w:val="StyleUnderline"/>
          <w:highlight w:val="green"/>
        </w:rPr>
        <w:t>occupied a paradoxical position within Marxist theory</w:t>
      </w:r>
      <w:r w:rsidRPr="005E49AB">
        <w:rPr>
          <w:rStyle w:val="StyleUnderline"/>
        </w:rPr>
        <w:t>.</w:t>
      </w:r>
      <w:r w:rsidRPr="005E49AB">
        <w:rPr>
          <w:sz w:val="16"/>
        </w:rPr>
        <w:t xml:space="preserve"> They are an essential expression of the </w:t>
      </w:r>
      <w:proofErr w:type="gramStart"/>
      <w:r w:rsidRPr="005E49AB">
        <w:rPr>
          <w:sz w:val="16"/>
        </w:rPr>
        <w:t>working class</w:t>
      </w:r>
      <w:proofErr w:type="gramEnd"/>
      <w:r w:rsidRPr="005E49AB">
        <w:rPr>
          <w:sz w:val="16"/>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5E49AB">
        <w:rPr>
          <w:rStyle w:val="StyleUnderline"/>
        </w:rPr>
        <w:t xml:space="preserve">unions are an </w:t>
      </w:r>
      <w:r w:rsidRPr="005E49AB">
        <w:rPr>
          <w:rStyle w:val="StyleUnderline"/>
          <w:highlight w:val="green"/>
        </w:rPr>
        <w:t>imperfect</w:t>
      </w:r>
      <w:r w:rsidRPr="005E49AB">
        <w:rPr>
          <w:rStyle w:val="StyleUnderline"/>
        </w:rPr>
        <w:t xml:space="preserve"> and incomplete </w:t>
      </w:r>
      <w:r w:rsidRPr="005E49AB">
        <w:rPr>
          <w:rStyle w:val="StyleUnderline"/>
          <w:highlight w:val="green"/>
        </w:rPr>
        <w:t>vehicle for</w:t>
      </w:r>
      <w:r w:rsidRPr="005E49AB">
        <w:rPr>
          <w:rStyle w:val="StyleUnderline"/>
        </w:rPr>
        <w:t xml:space="preserve"> </w:t>
      </w:r>
      <w:r w:rsidRPr="005E49AB">
        <w:rPr>
          <w:sz w:val="16"/>
        </w:rPr>
        <w:t>the working class to achieve one of Marxist theory’s central goals:</w:t>
      </w:r>
      <w:r w:rsidRPr="005E49AB">
        <w:rPr>
          <w:rStyle w:val="StyleUnderline"/>
        </w:rPr>
        <w:t xml:space="preserve"> </w:t>
      </w:r>
      <w:r w:rsidRPr="005E49AB">
        <w:rPr>
          <w:rStyle w:val="StyleUnderline"/>
          <w:highlight w:val="green"/>
        </w:rPr>
        <w:t>overthrowing cap</w:t>
      </w:r>
      <w:r w:rsidRPr="005E49AB">
        <w:rPr>
          <w:rStyle w:val="StyleUnderline"/>
        </w:rPr>
        <w:t xml:space="preserve">italism. </w:t>
      </w:r>
      <w:r w:rsidRPr="005E49AB">
        <w:rPr>
          <w:rStyle w:val="Emphasis"/>
          <w:highlight w:val="green"/>
        </w:rPr>
        <w:t>Unions</w:t>
      </w:r>
      <w:r w:rsidRPr="005E49AB">
        <w:rPr>
          <w:rStyle w:val="Emphasis"/>
        </w:rPr>
        <w:t xml:space="preserve"> by their very existence </w:t>
      </w:r>
      <w:r w:rsidRPr="005E49AB">
        <w:rPr>
          <w:rStyle w:val="Emphasis"/>
          <w:highlight w:val="green"/>
        </w:rPr>
        <w:t>affirm and reinforce cap</w:t>
      </w:r>
      <w:r w:rsidRPr="005E49AB">
        <w:rPr>
          <w:rStyle w:val="Emphasis"/>
        </w:rPr>
        <w:t>italist class society.</w:t>
      </w:r>
      <w:r w:rsidRPr="005E49AB">
        <w:rPr>
          <w:rStyle w:val="StyleUnderline"/>
        </w:rPr>
        <w:t xml:space="preserve"> As </w:t>
      </w:r>
      <w:r w:rsidRPr="005E49AB">
        <w:rPr>
          <w:rStyle w:val="StyleUnderline"/>
          <w:highlight w:val="green"/>
        </w:rPr>
        <w:t>organizations which primarily negotiate wages,</w:t>
      </w:r>
      <w:r w:rsidRPr="005E49AB">
        <w:rPr>
          <w:rStyle w:val="StyleUnderline"/>
        </w:rPr>
        <w:t xml:space="preserve"> benefits, and working conditions with employers, </w:t>
      </w:r>
      <w:r w:rsidRPr="005E49AB">
        <w:rPr>
          <w:rStyle w:val="Emphasis"/>
        </w:rPr>
        <w:t xml:space="preserve">unions </w:t>
      </w:r>
      <w:r w:rsidRPr="005E49AB">
        <w:rPr>
          <w:rStyle w:val="Emphasis"/>
          <w:highlight w:val="green"/>
        </w:rPr>
        <w:t>only exist in relation to cap</w:t>
      </w:r>
      <w:r w:rsidRPr="005E49AB">
        <w:rPr>
          <w:rStyle w:val="Emphasis"/>
        </w:rPr>
        <w:t xml:space="preserve">italists. This </w:t>
      </w:r>
      <w:r w:rsidRPr="005E49AB">
        <w:rPr>
          <w:rStyle w:val="Emphasis"/>
          <w:highlight w:val="green"/>
        </w:rPr>
        <w:t>makes them</w:t>
      </w:r>
      <w:r w:rsidRPr="005E49AB">
        <w:rPr>
          <w:rStyle w:val="Emphasis"/>
        </w:rPr>
        <w:t xml:space="preserve"> almost </w:t>
      </w:r>
      <w:r w:rsidRPr="005E49AB">
        <w:rPr>
          <w:rStyle w:val="Emphasis"/>
          <w:highlight w:val="green"/>
        </w:rPr>
        <w:t>by definition reformist institutions</w:t>
      </w:r>
      <w:r w:rsidRPr="005E49AB">
        <w:rPr>
          <w:rStyle w:val="StyleUnderline"/>
        </w:rPr>
        <w:t xml:space="preserve">, designed to </w:t>
      </w:r>
      <w:r w:rsidRPr="005E49AB">
        <w:rPr>
          <w:rStyle w:val="StyleUnderline"/>
          <w:highlight w:val="green"/>
        </w:rPr>
        <w:t>mitigate</w:t>
      </w:r>
      <w:r w:rsidRPr="005E49AB">
        <w:rPr>
          <w:rStyle w:val="StyleUnderline"/>
        </w:rPr>
        <w:t xml:space="preserve"> and manage </w:t>
      </w:r>
      <w:r w:rsidRPr="005E49AB">
        <w:rPr>
          <w:rStyle w:val="StyleUnderline"/>
          <w:highlight w:val="green"/>
        </w:rPr>
        <w:t>the employment relationship, not transform it.</w:t>
      </w:r>
      <w:r w:rsidRPr="005E49AB">
        <w:rPr>
          <w:sz w:val="16"/>
        </w:rPr>
        <w:t xml:space="preserve"> </w:t>
      </w:r>
    </w:p>
    <w:p w14:paraId="36EE2009" w14:textId="77777777" w:rsidR="00324A16" w:rsidRPr="00BA41AA" w:rsidRDefault="00324A16" w:rsidP="00324A16"/>
    <w:p w14:paraId="13259CC0" w14:textId="11D65FA1" w:rsidR="00EF5D6D" w:rsidRDefault="00EF5D6D" w:rsidP="00EF5D6D">
      <w:pPr>
        <w:pStyle w:val="Heading3"/>
        <w:rPr>
          <w:rFonts w:cs="Calibri"/>
        </w:rPr>
      </w:pPr>
      <w:r w:rsidRPr="00EF5D6D">
        <w:rPr>
          <w:rFonts w:cs="Calibri"/>
        </w:rPr>
        <w:t xml:space="preserve">US </w:t>
      </w:r>
      <w:proofErr w:type="spellStart"/>
      <w:r w:rsidRPr="00EF5D6D">
        <w:rPr>
          <w:rFonts w:cs="Calibri"/>
        </w:rPr>
        <w:t>heg</w:t>
      </w:r>
      <w:proofErr w:type="spellEnd"/>
    </w:p>
    <w:p w14:paraId="19B8F977" w14:textId="77777777" w:rsidR="005B5C9A" w:rsidRPr="005B5C9A" w:rsidRDefault="005B5C9A" w:rsidP="005B5C9A"/>
    <w:p w14:paraId="24FB31BE" w14:textId="690D33B2" w:rsidR="00EF5D6D" w:rsidRPr="00EF5D6D" w:rsidRDefault="005B5C9A" w:rsidP="005B5C9A">
      <w:pPr>
        <w:pStyle w:val="Heading4"/>
      </w:pPr>
      <w:r>
        <w:t xml:space="preserve">TURN </w:t>
      </w:r>
      <w:r w:rsidR="00EF5D6D" w:rsidRPr="00EF5D6D">
        <w:t xml:space="preserve">The war on terror cemented US decline </w:t>
      </w:r>
      <w:r>
        <w:t>and decked soft power</w:t>
      </w:r>
      <w:r w:rsidR="00EF5D6D" w:rsidRPr="00EF5D6D">
        <w:t>– disproved uncontested hegemony and enabled revisionist military-building</w:t>
      </w:r>
      <w:r>
        <w:t xml:space="preserve">. </w:t>
      </w:r>
    </w:p>
    <w:p w14:paraId="53AFFE25" w14:textId="77777777" w:rsidR="00EF5D6D" w:rsidRPr="00EF5D6D" w:rsidRDefault="00EF5D6D" w:rsidP="00EF5D6D">
      <w:pPr>
        <w:rPr>
          <w:sz w:val="16"/>
          <w:szCs w:val="16"/>
        </w:rPr>
      </w:pPr>
      <w:r w:rsidRPr="00EF5D6D">
        <w:rPr>
          <w:rStyle w:val="Style13ptBold"/>
        </w:rPr>
        <w:t>Ackerman 8-24</w:t>
      </w:r>
      <w:r w:rsidRPr="00EF5D6D">
        <w:t xml:space="preserve">-21 </w:t>
      </w:r>
      <w:r w:rsidRPr="00EF5D6D">
        <w:rPr>
          <w:sz w:val="16"/>
          <w:szCs w:val="16"/>
        </w:rPr>
        <w:t xml:space="preserve">[Elliot Ackerman, former U.S. Marine and intelligence officer and a co-author, with James </w:t>
      </w:r>
      <w:proofErr w:type="spellStart"/>
      <w:r w:rsidRPr="00EF5D6D">
        <w:rPr>
          <w:sz w:val="16"/>
          <w:szCs w:val="16"/>
        </w:rPr>
        <w:t>Stavridis</w:t>
      </w:r>
      <w:proofErr w:type="spellEnd"/>
      <w:r w:rsidRPr="00EF5D6D">
        <w:rPr>
          <w:sz w:val="16"/>
          <w:szCs w:val="16"/>
        </w:rPr>
        <w:t>, of 2034: A Novel of the Next World War. "Winning Ugly," Foreign Affairs, 8-24-2021, accessed 9-8-2021, https://www.foreignaffairs.com/articles/middle-east/2021-08-24/winning-ugly] HWIC</w:t>
      </w:r>
    </w:p>
    <w:p w14:paraId="21B5AD28" w14:textId="77777777" w:rsidR="00EF5D6D" w:rsidRPr="00EF5D6D" w:rsidRDefault="00EF5D6D" w:rsidP="00EF5D6D">
      <w:pPr>
        <w:rPr>
          <w:sz w:val="16"/>
        </w:rPr>
      </w:pPr>
      <w:r w:rsidRPr="00EF5D6D">
        <w:rPr>
          <w:sz w:val="16"/>
        </w:rPr>
        <w:t xml:space="preserve">But </w:t>
      </w:r>
      <w:r w:rsidRPr="00EF5D6D">
        <w:rPr>
          <w:rStyle w:val="StyleUnderline"/>
        </w:rPr>
        <w:t xml:space="preserve">what makes </w:t>
      </w:r>
      <w:r w:rsidRPr="00EF5D6D">
        <w:rPr>
          <w:rStyle w:val="StyleUnderline"/>
          <w:highlight w:val="green"/>
        </w:rPr>
        <w:t>the war on terror</w:t>
      </w:r>
      <w:r w:rsidRPr="00EF5D6D">
        <w:rPr>
          <w:rStyle w:val="StyleUnderline"/>
        </w:rPr>
        <w:t xml:space="preserve"> different</w:t>
      </w:r>
      <w:r w:rsidRPr="00EF5D6D">
        <w:rPr>
          <w:sz w:val="16"/>
        </w:rPr>
        <w:t xml:space="preserve"> from other wars </w:t>
      </w:r>
      <w:r w:rsidRPr="00EF5D6D">
        <w:rPr>
          <w:rStyle w:val="StyleUnderline"/>
        </w:rPr>
        <w:t xml:space="preserve">is that </w:t>
      </w:r>
      <w:r w:rsidRPr="00EF5D6D">
        <w:rPr>
          <w:rStyle w:val="Emphasis"/>
          <w:highlight w:val="green"/>
        </w:rPr>
        <w:t>victory</w:t>
      </w:r>
      <w:r w:rsidRPr="00EF5D6D">
        <w:rPr>
          <w:rStyle w:val="StyleUnderline"/>
        </w:rPr>
        <w:t xml:space="preserve"> </w:t>
      </w:r>
      <w:r w:rsidRPr="00EF5D6D">
        <w:rPr>
          <w:rStyle w:val="StyleUnderline"/>
          <w:highlight w:val="green"/>
        </w:rPr>
        <w:t>has never been based on</w:t>
      </w:r>
      <w:r w:rsidRPr="00EF5D6D">
        <w:rPr>
          <w:sz w:val="16"/>
        </w:rPr>
        <w:t xml:space="preserve"> achieving </w:t>
      </w:r>
      <w:r w:rsidRPr="00EF5D6D">
        <w:rPr>
          <w:rStyle w:val="StyleUnderline"/>
          <w:highlight w:val="green"/>
        </w:rPr>
        <w:t>a positive outcome</w:t>
      </w:r>
      <w:r w:rsidRPr="00EF5D6D">
        <w:rPr>
          <w:sz w:val="16"/>
        </w:rPr>
        <w:t xml:space="preserve">; the goal has been to prevent a negative one. In this war, victory doesn’t come when you destroy your adversary’s army or seize its capital. </w:t>
      </w:r>
      <w:r w:rsidRPr="00EF5D6D">
        <w:rPr>
          <w:rStyle w:val="StyleUnderline"/>
          <w:highlight w:val="green"/>
        </w:rPr>
        <w:t xml:space="preserve">It occurs </w:t>
      </w:r>
      <w:r w:rsidRPr="00EF5D6D">
        <w:rPr>
          <w:rStyle w:val="Emphasis"/>
          <w:highlight w:val="green"/>
        </w:rPr>
        <w:t>when something does not happen</w:t>
      </w:r>
      <w:r w:rsidRPr="00EF5D6D">
        <w:rPr>
          <w:rStyle w:val="StyleUnderline"/>
        </w:rPr>
        <w:t>. How, then, do you declare victory?</w:t>
      </w:r>
      <w:r w:rsidRPr="00EF5D6D">
        <w:rPr>
          <w:sz w:val="16"/>
        </w:rPr>
        <w:t xml:space="preserve"> How do you prove a negative? </w:t>
      </w:r>
      <w:r w:rsidRPr="00EF5D6D">
        <w:rPr>
          <w:rStyle w:val="StyleUnderline"/>
        </w:rPr>
        <w:t>After 9/11</w:t>
      </w:r>
      <w:r w:rsidRPr="00EF5D6D">
        <w:rPr>
          <w:sz w:val="16"/>
        </w:rPr>
        <w:t xml:space="preserve">, it was almost as though </w:t>
      </w:r>
      <w:r w:rsidRPr="00EF5D6D">
        <w:rPr>
          <w:rStyle w:val="StyleUnderline"/>
        </w:rPr>
        <w:t>American strategists</w:t>
      </w:r>
      <w:r w:rsidRPr="00EF5D6D">
        <w:rPr>
          <w:sz w:val="16"/>
        </w:rPr>
        <w:t xml:space="preserve">, unable to conceptualize a war that could be won only by not allowing a certain set of events to replicate themselves, </w:t>
      </w:r>
      <w:r w:rsidRPr="00EF5D6D">
        <w:rPr>
          <w:rStyle w:val="StyleUnderline"/>
        </w:rPr>
        <w:t>felt forced to create a war that conformed to more conventional conceptions of conflict</w:t>
      </w:r>
      <w:r w:rsidRPr="00EF5D6D">
        <w:rPr>
          <w:sz w:val="16"/>
        </w:rPr>
        <w:t xml:space="preserve">. The wars in </w:t>
      </w:r>
      <w:r w:rsidRPr="00EF5D6D">
        <w:rPr>
          <w:rStyle w:val="StyleUnderline"/>
          <w:highlight w:val="green"/>
        </w:rPr>
        <w:t>Afghanistan and Iraq represented</w:t>
      </w:r>
      <w:r w:rsidRPr="00EF5D6D">
        <w:rPr>
          <w:rStyle w:val="StyleUnderline"/>
        </w:rPr>
        <w:t xml:space="preserve"> a </w:t>
      </w:r>
      <w:hyperlink r:id="rId11" w:tgtFrame="_blank" w:history="1">
        <w:r w:rsidRPr="00EF5D6D">
          <w:rPr>
            <w:rStyle w:val="StyleUnderline"/>
          </w:rPr>
          <w:t>familiar type of war</w:t>
        </w:r>
      </w:hyperlink>
      <w:r w:rsidRPr="00EF5D6D">
        <w:rPr>
          <w:sz w:val="16"/>
        </w:rPr>
        <w:t xml:space="preserve">, with an </w:t>
      </w:r>
      <w:r w:rsidRPr="00EF5D6D">
        <w:rPr>
          <w:rStyle w:val="Emphasis"/>
          <w:highlight w:val="green"/>
        </w:rPr>
        <w:t>invasion</w:t>
      </w:r>
      <w:r w:rsidRPr="00EF5D6D">
        <w:rPr>
          <w:rStyle w:val="StyleUnderline"/>
          <w:highlight w:val="green"/>
        </w:rPr>
        <w:t xml:space="preserve"> to</w:t>
      </w:r>
      <w:r w:rsidRPr="00EF5D6D">
        <w:rPr>
          <w:rStyle w:val="StyleUnderline"/>
        </w:rPr>
        <w:t xml:space="preserve"> topple a government and </w:t>
      </w:r>
      <w:r w:rsidRPr="00EF5D6D">
        <w:rPr>
          <w:rStyle w:val="StyleUnderline"/>
          <w:highlight w:val="green"/>
        </w:rPr>
        <w:t>liberate a people</w:t>
      </w:r>
      <w:r w:rsidRPr="00EF5D6D">
        <w:rPr>
          <w:rStyle w:val="StyleUnderline"/>
        </w:rPr>
        <w:t xml:space="preserve">, followed </w:t>
      </w:r>
      <w:r w:rsidRPr="00EF5D6D">
        <w:rPr>
          <w:rStyle w:val="StyleUnderline"/>
          <w:highlight w:val="green"/>
        </w:rPr>
        <w:t xml:space="preserve">by </w:t>
      </w:r>
      <w:r w:rsidRPr="00EF5D6D">
        <w:rPr>
          <w:rStyle w:val="StyleUnderline"/>
        </w:rPr>
        <w:t xml:space="preserve">a long </w:t>
      </w:r>
      <w:r w:rsidRPr="00EF5D6D">
        <w:rPr>
          <w:rStyle w:val="Emphasis"/>
          <w:highlight w:val="green"/>
        </w:rPr>
        <w:t>occupation</w:t>
      </w:r>
      <w:r w:rsidRPr="00EF5D6D">
        <w:rPr>
          <w:rStyle w:val="StyleUnderline"/>
          <w:highlight w:val="green"/>
        </w:rPr>
        <w:t xml:space="preserve"> and</w:t>
      </w:r>
      <w:r w:rsidRPr="00EF5D6D">
        <w:rPr>
          <w:rStyle w:val="StyleUnderline"/>
        </w:rPr>
        <w:t xml:space="preserve"> </w:t>
      </w:r>
      <w:r w:rsidRPr="00EF5D6D">
        <w:rPr>
          <w:rStyle w:val="Emphasis"/>
          <w:highlight w:val="green"/>
        </w:rPr>
        <w:t>counterinsurgency</w:t>
      </w:r>
      <w:r w:rsidRPr="00EF5D6D">
        <w:rPr>
          <w:sz w:val="16"/>
        </w:rPr>
        <w:t xml:space="preserve"> campaigns. In addition to blood and treasure, </w:t>
      </w:r>
      <w:r w:rsidRPr="00EF5D6D">
        <w:rPr>
          <w:rStyle w:val="StyleUnderline"/>
        </w:rPr>
        <w:t xml:space="preserve">there is another metric by which the </w:t>
      </w:r>
      <w:r w:rsidRPr="00EF5D6D">
        <w:rPr>
          <w:rStyle w:val="StyleUnderline"/>
          <w:highlight w:val="green"/>
        </w:rPr>
        <w:t>war on terror</w:t>
      </w:r>
      <w:r w:rsidRPr="00EF5D6D">
        <w:rPr>
          <w:rStyle w:val="StyleUnderline"/>
        </w:rPr>
        <w:t xml:space="preserve"> can be judged: </w:t>
      </w:r>
      <w:r w:rsidRPr="00EF5D6D">
        <w:rPr>
          <w:rStyle w:val="Emphasis"/>
          <w:highlight w:val="green"/>
        </w:rPr>
        <w:t>opportunity</w:t>
      </w:r>
      <w:r w:rsidRPr="00EF5D6D">
        <w:rPr>
          <w:rStyle w:val="Emphasis"/>
        </w:rPr>
        <w:t xml:space="preserve"> cost</w:t>
      </w:r>
      <w:r w:rsidRPr="00EF5D6D">
        <w:rPr>
          <w:sz w:val="16"/>
        </w:rPr>
        <w:t xml:space="preserve">. The </w:t>
      </w:r>
      <w:r w:rsidRPr="00EF5D6D">
        <w:rPr>
          <w:rStyle w:val="StyleUnderline"/>
          <w:highlight w:val="green"/>
        </w:rPr>
        <w:t>COVID</w:t>
      </w:r>
      <w:r w:rsidRPr="00EF5D6D">
        <w:rPr>
          <w:sz w:val="16"/>
        </w:rPr>
        <w:t xml:space="preserve">-19 pandemic has </w:t>
      </w:r>
      <w:r w:rsidRPr="00EF5D6D">
        <w:rPr>
          <w:rStyle w:val="StyleUnderline"/>
          <w:highlight w:val="green"/>
        </w:rPr>
        <w:t>revealed</w:t>
      </w:r>
      <w:r w:rsidRPr="00EF5D6D">
        <w:rPr>
          <w:rStyle w:val="StyleUnderline"/>
        </w:rPr>
        <w:t xml:space="preserve"> the depths of American </w:t>
      </w:r>
      <w:r w:rsidRPr="00EF5D6D">
        <w:rPr>
          <w:rStyle w:val="Emphasis"/>
          <w:highlight w:val="green"/>
        </w:rPr>
        <w:t>political</w:t>
      </w:r>
      <w:r w:rsidRPr="00EF5D6D">
        <w:rPr>
          <w:rStyle w:val="Emphasis"/>
        </w:rPr>
        <w:t xml:space="preserve"> </w:t>
      </w:r>
      <w:r w:rsidRPr="00EF5D6D">
        <w:rPr>
          <w:rStyle w:val="Emphasis"/>
          <w:highlight w:val="green"/>
        </w:rPr>
        <w:t>dysfunction</w:t>
      </w:r>
      <w:r w:rsidRPr="00EF5D6D">
        <w:rPr>
          <w:rStyle w:val="StyleUnderline"/>
          <w:highlight w:val="green"/>
        </w:rPr>
        <w:t xml:space="preserve"> and</w:t>
      </w:r>
      <w:r w:rsidRPr="00EF5D6D">
        <w:rPr>
          <w:sz w:val="16"/>
        </w:rPr>
        <w:t xml:space="preserve"> has </w:t>
      </w:r>
      <w:r w:rsidRPr="00EF5D6D">
        <w:rPr>
          <w:rStyle w:val="StyleUnderline"/>
        </w:rPr>
        <w:t>hinted at the dangers of a civil-military divide</w:t>
      </w:r>
      <w:r w:rsidRPr="00EF5D6D">
        <w:rPr>
          <w:sz w:val="16"/>
        </w:rPr>
        <w:t xml:space="preserve">. Perhaps even more important from a national security perspective, </w:t>
      </w:r>
      <w:r w:rsidRPr="00EF5D6D">
        <w:rPr>
          <w:rStyle w:val="StyleUnderline"/>
        </w:rPr>
        <w:t>it</w:t>
      </w:r>
      <w:r w:rsidRPr="00EF5D6D">
        <w:rPr>
          <w:sz w:val="16"/>
        </w:rPr>
        <w:t xml:space="preserve"> has </w:t>
      </w:r>
      <w:r w:rsidRPr="00EF5D6D">
        <w:rPr>
          <w:rStyle w:val="StyleUnderline"/>
        </w:rPr>
        <w:t xml:space="preserve">also </w:t>
      </w:r>
      <w:r w:rsidRPr="00EF5D6D">
        <w:rPr>
          <w:rStyle w:val="StyleUnderline"/>
          <w:highlight w:val="green"/>
        </w:rPr>
        <w:t>brought the U</w:t>
      </w:r>
      <w:r w:rsidRPr="00EF5D6D">
        <w:rPr>
          <w:rStyle w:val="StyleUnderline"/>
        </w:rPr>
        <w:t xml:space="preserve">nited </w:t>
      </w:r>
      <w:r w:rsidRPr="00EF5D6D">
        <w:rPr>
          <w:rStyle w:val="StyleUnderline"/>
          <w:highlight w:val="green"/>
        </w:rPr>
        <w:t>S</w:t>
      </w:r>
      <w:r w:rsidRPr="00EF5D6D">
        <w:rPr>
          <w:rStyle w:val="StyleUnderline"/>
        </w:rPr>
        <w:t>tates’</w:t>
      </w:r>
      <w:r w:rsidRPr="00EF5D6D">
        <w:rPr>
          <w:sz w:val="16"/>
        </w:rPr>
        <w:t xml:space="preserve"> complex </w:t>
      </w:r>
      <w:r w:rsidRPr="00EF5D6D">
        <w:rPr>
          <w:rStyle w:val="StyleUnderline"/>
          <w:highlight w:val="green"/>
        </w:rPr>
        <w:t xml:space="preserve">relationship with China into </w:t>
      </w:r>
      <w:r w:rsidRPr="00EF5D6D">
        <w:rPr>
          <w:rStyle w:val="StyleUnderline"/>
        </w:rPr>
        <w:t xml:space="preserve">stark </w:t>
      </w:r>
      <w:r w:rsidRPr="00EF5D6D">
        <w:rPr>
          <w:rStyle w:val="StyleUnderline"/>
          <w:highlight w:val="green"/>
        </w:rPr>
        <w:t>relief</w:t>
      </w:r>
      <w:r w:rsidRPr="00EF5D6D">
        <w:rPr>
          <w:sz w:val="16"/>
        </w:rPr>
        <w:t xml:space="preserve">. For the past two decades, </w:t>
      </w:r>
      <w:r w:rsidRPr="00EF5D6D">
        <w:rPr>
          <w:rStyle w:val="StyleUnderline"/>
        </w:rPr>
        <w:t xml:space="preserve">while </w:t>
      </w:r>
      <w:r w:rsidRPr="00EF5D6D">
        <w:rPr>
          <w:rStyle w:val="StyleUnderline"/>
          <w:highlight w:val="green"/>
        </w:rPr>
        <w:t>Washington was repurposing the</w:t>
      </w:r>
      <w:r w:rsidRPr="00EF5D6D">
        <w:rPr>
          <w:sz w:val="16"/>
        </w:rPr>
        <w:t xml:space="preserve"> U.S. </w:t>
      </w:r>
      <w:r w:rsidRPr="00EF5D6D">
        <w:rPr>
          <w:rStyle w:val="StyleUnderline"/>
          <w:highlight w:val="green"/>
        </w:rPr>
        <w:t xml:space="preserve">military to </w:t>
      </w:r>
      <w:r w:rsidRPr="00EF5D6D">
        <w:rPr>
          <w:rStyle w:val="StyleUnderline"/>
        </w:rPr>
        <w:t xml:space="preserve">engage in </w:t>
      </w:r>
      <w:r w:rsidRPr="00EF5D6D">
        <w:rPr>
          <w:sz w:val="16"/>
        </w:rPr>
        <w:t xml:space="preserve">massive </w:t>
      </w:r>
      <w:r w:rsidRPr="00EF5D6D">
        <w:rPr>
          <w:rStyle w:val="StyleUnderline"/>
          <w:highlight w:val="green"/>
        </w:rPr>
        <w:t>counterinsurgency</w:t>
      </w:r>
      <w:r w:rsidRPr="00EF5D6D">
        <w:rPr>
          <w:sz w:val="16"/>
        </w:rPr>
        <w:t xml:space="preserve"> campaigns </w:t>
      </w:r>
      <w:r w:rsidRPr="00EF5D6D">
        <w:rPr>
          <w:rStyle w:val="StyleUnderline"/>
          <w:highlight w:val="green"/>
        </w:rPr>
        <w:t>and</w:t>
      </w:r>
      <w:r w:rsidRPr="00EF5D6D">
        <w:rPr>
          <w:sz w:val="16"/>
        </w:rPr>
        <w:t xml:space="preserve"> precision </w:t>
      </w:r>
      <w:r w:rsidRPr="00EF5D6D">
        <w:rPr>
          <w:rStyle w:val="StyleUnderline"/>
          <w:highlight w:val="green"/>
        </w:rPr>
        <w:t>counterterrorism</w:t>
      </w:r>
      <w:r w:rsidRPr="00EF5D6D">
        <w:rPr>
          <w:sz w:val="16"/>
        </w:rPr>
        <w:t xml:space="preserve"> operations, </w:t>
      </w:r>
      <w:r w:rsidRPr="00EF5D6D">
        <w:rPr>
          <w:rStyle w:val="StyleUnderline"/>
          <w:highlight w:val="green"/>
        </w:rPr>
        <w:t>Beijing was</w:t>
      </w:r>
      <w:r w:rsidRPr="00EF5D6D">
        <w:rPr>
          <w:rStyle w:val="StyleUnderline"/>
        </w:rPr>
        <w:t xml:space="preserve"> busy </w:t>
      </w:r>
      <w:r w:rsidRPr="00EF5D6D">
        <w:rPr>
          <w:rStyle w:val="StyleUnderline"/>
          <w:highlight w:val="green"/>
        </w:rPr>
        <w:t>building</w:t>
      </w:r>
      <w:r w:rsidRPr="00EF5D6D">
        <w:rPr>
          <w:rStyle w:val="StyleUnderline"/>
        </w:rPr>
        <w:t xml:space="preserve"> </w:t>
      </w:r>
      <w:r w:rsidRPr="00EF5D6D">
        <w:rPr>
          <w:rStyle w:val="StyleUnderline"/>
          <w:highlight w:val="green"/>
        </w:rPr>
        <w:t xml:space="preserve">a military to </w:t>
      </w:r>
      <w:r w:rsidRPr="00EF5D6D">
        <w:rPr>
          <w:rStyle w:val="Emphasis"/>
          <w:highlight w:val="green"/>
        </w:rPr>
        <w:t xml:space="preserve">fight and defeat a </w:t>
      </w:r>
      <w:hyperlink r:id="rId12" w:tgtFrame="_blank" w:history="1">
        <w:r w:rsidRPr="00EF5D6D">
          <w:rPr>
            <w:rStyle w:val="Emphasis"/>
            <w:highlight w:val="green"/>
          </w:rPr>
          <w:t>peer-level competitor</w:t>
        </w:r>
      </w:hyperlink>
      <w:r w:rsidRPr="00EF5D6D">
        <w:rPr>
          <w:sz w:val="16"/>
        </w:rPr>
        <w:t xml:space="preserve">. Today, </w:t>
      </w:r>
      <w:r w:rsidRPr="00EF5D6D">
        <w:rPr>
          <w:rStyle w:val="StyleUnderline"/>
        </w:rPr>
        <w:t xml:space="preserve">the Chinese navy is the largest in the world. </w:t>
      </w:r>
      <w:r w:rsidRPr="00EF5D6D">
        <w:rPr>
          <w:sz w:val="16"/>
        </w:rPr>
        <w:t>It boasts</w:t>
      </w:r>
      <w:r w:rsidRPr="00EF5D6D">
        <w:rPr>
          <w:rStyle w:val="StyleUnderline"/>
        </w:rPr>
        <w:t xml:space="preserve"> 350 </w:t>
      </w:r>
      <w:r w:rsidRPr="00EF5D6D">
        <w:rPr>
          <w:sz w:val="16"/>
        </w:rPr>
        <w:t>commissioned</w:t>
      </w:r>
      <w:r w:rsidRPr="00EF5D6D">
        <w:rPr>
          <w:rStyle w:val="StyleUnderline"/>
        </w:rPr>
        <w:t xml:space="preserve"> warships to the U.S. Navy’s </w:t>
      </w:r>
      <w:r w:rsidRPr="00EF5D6D">
        <w:rPr>
          <w:sz w:val="16"/>
        </w:rPr>
        <w:t>roughly</w:t>
      </w:r>
      <w:r w:rsidRPr="00EF5D6D">
        <w:rPr>
          <w:rStyle w:val="StyleUnderline"/>
        </w:rPr>
        <w:t xml:space="preserve"> 290</w:t>
      </w:r>
      <w:r w:rsidRPr="00EF5D6D">
        <w:rPr>
          <w:sz w:val="16"/>
        </w:rPr>
        <w:t>. Although U.S. ships generally outclass their Chinese counterparts</w:t>
      </w:r>
      <w:r w:rsidRPr="00EF5D6D">
        <w:rPr>
          <w:rStyle w:val="Emphasis"/>
        </w:rPr>
        <w:t xml:space="preserve">, </w:t>
      </w:r>
      <w:r w:rsidRPr="00EF5D6D">
        <w:rPr>
          <w:rStyle w:val="Emphasis"/>
          <w:highlight w:val="green"/>
        </w:rPr>
        <w:t>it</w:t>
      </w:r>
      <w:r w:rsidRPr="00EF5D6D">
        <w:rPr>
          <w:rStyle w:val="Emphasis"/>
        </w:rPr>
        <w:t xml:space="preserve"> now </w:t>
      </w:r>
      <w:r w:rsidRPr="00EF5D6D">
        <w:rPr>
          <w:rStyle w:val="Emphasis"/>
          <w:highlight w:val="green"/>
        </w:rPr>
        <w:t>seems inevitable that the two</w:t>
      </w:r>
      <w:r w:rsidRPr="00EF5D6D">
        <w:rPr>
          <w:rStyle w:val="Emphasis"/>
        </w:rPr>
        <w:t xml:space="preserve"> countries’ </w:t>
      </w:r>
      <w:r w:rsidRPr="00EF5D6D">
        <w:rPr>
          <w:rStyle w:val="Emphasis"/>
          <w:highlight w:val="green"/>
        </w:rPr>
        <w:t>militaries will</w:t>
      </w:r>
      <w:r w:rsidRPr="00EF5D6D">
        <w:rPr>
          <w:rStyle w:val="Emphasis"/>
        </w:rPr>
        <w:t xml:space="preserve"> one day </w:t>
      </w:r>
      <w:r w:rsidRPr="00EF5D6D">
        <w:rPr>
          <w:rStyle w:val="Emphasis"/>
          <w:highlight w:val="green"/>
        </w:rPr>
        <w:t>reach parity</w:t>
      </w:r>
      <w:r w:rsidRPr="00EF5D6D">
        <w:rPr>
          <w:rStyle w:val="StyleUnderline"/>
        </w:rPr>
        <w:t>. China has spent 20 years building</w:t>
      </w:r>
      <w:r w:rsidRPr="00EF5D6D">
        <w:rPr>
          <w:sz w:val="16"/>
        </w:rPr>
        <w:t xml:space="preserve"> a chain of </w:t>
      </w:r>
      <w:r w:rsidRPr="00EF5D6D">
        <w:rPr>
          <w:rStyle w:val="StyleUnderline"/>
        </w:rPr>
        <w:t>artificial islands throughout the S</w:t>
      </w:r>
      <w:r w:rsidRPr="00EF5D6D">
        <w:rPr>
          <w:sz w:val="16"/>
        </w:rPr>
        <w:t xml:space="preserve">outh </w:t>
      </w:r>
      <w:r w:rsidRPr="00EF5D6D">
        <w:rPr>
          <w:rStyle w:val="StyleUnderline"/>
        </w:rPr>
        <w:t>C</w:t>
      </w:r>
      <w:r w:rsidRPr="00EF5D6D">
        <w:rPr>
          <w:sz w:val="16"/>
        </w:rPr>
        <w:t xml:space="preserve">hina </w:t>
      </w:r>
      <w:r w:rsidRPr="00EF5D6D">
        <w:rPr>
          <w:rStyle w:val="StyleUnderline"/>
        </w:rPr>
        <w:t>S</w:t>
      </w:r>
      <w:r w:rsidRPr="00EF5D6D">
        <w:rPr>
          <w:sz w:val="16"/>
        </w:rPr>
        <w:t xml:space="preserve">ea </w:t>
      </w:r>
      <w:r w:rsidRPr="00EF5D6D">
        <w:rPr>
          <w:rStyle w:val="StyleUnderline"/>
        </w:rPr>
        <w:t>that</w:t>
      </w:r>
      <w:r w:rsidRPr="00EF5D6D">
        <w:rPr>
          <w:sz w:val="16"/>
        </w:rPr>
        <w:t xml:space="preserve"> can effectively </w:t>
      </w:r>
      <w:r w:rsidRPr="00EF5D6D">
        <w:rPr>
          <w:rStyle w:val="StyleUnderline"/>
        </w:rPr>
        <w:t xml:space="preserve">serve as a defensive line of unsinkable aircraft carriers. Culturally, China has become more militaristic, producing </w:t>
      </w:r>
      <w:proofErr w:type="spellStart"/>
      <w:r w:rsidRPr="00EF5D6D">
        <w:rPr>
          <w:rStyle w:val="Emphasis"/>
        </w:rPr>
        <w:t>hypernationalist</w:t>
      </w:r>
      <w:proofErr w:type="spellEnd"/>
      <w:r w:rsidRPr="00EF5D6D">
        <w:rPr>
          <w:rStyle w:val="StyleUnderline"/>
        </w:rPr>
        <w:t xml:space="preserve"> content such as the Wolf Warrior action movies. In the first, a former</w:t>
      </w:r>
      <w:r w:rsidRPr="00EF5D6D">
        <w:rPr>
          <w:sz w:val="16"/>
        </w:rPr>
        <w:t xml:space="preserve"> U.S. Navy </w:t>
      </w:r>
      <w:r w:rsidRPr="00EF5D6D">
        <w:rPr>
          <w:rStyle w:val="StyleUnderline"/>
        </w:rPr>
        <w:t>SEAL plays the archvillain</w:t>
      </w:r>
      <w:r w:rsidRPr="00EF5D6D">
        <w:rPr>
          <w:sz w:val="16"/>
        </w:rPr>
        <w:t xml:space="preserve">. The sequel, released in 2017, became the highest-grossing film in Chinese box-office history. Clearly, </w:t>
      </w:r>
      <w:r w:rsidRPr="00EF5D6D">
        <w:rPr>
          <w:rStyle w:val="StyleUnderline"/>
          <w:highlight w:val="green"/>
        </w:rPr>
        <w:t>Beijing has no qualms</w:t>
      </w:r>
      <w:r w:rsidRPr="00EF5D6D">
        <w:rPr>
          <w:sz w:val="16"/>
        </w:rPr>
        <w:t xml:space="preserve"> about </w:t>
      </w:r>
      <w:r w:rsidRPr="00EF5D6D">
        <w:rPr>
          <w:rStyle w:val="StyleUnderline"/>
          <w:highlight w:val="green"/>
        </w:rPr>
        <w:t>framing Washington as an antagonist</w:t>
      </w:r>
      <w:r w:rsidRPr="00EF5D6D">
        <w:rPr>
          <w:sz w:val="16"/>
          <w:highlight w:val="green"/>
        </w:rPr>
        <w:t>.</w:t>
      </w:r>
      <w:r w:rsidRPr="00EF5D6D">
        <w:rPr>
          <w:sz w:val="16"/>
        </w:rPr>
        <w:t xml:space="preserve"> </w:t>
      </w:r>
      <w:r w:rsidRPr="00EF5D6D">
        <w:rPr>
          <w:rStyle w:val="StyleUnderline"/>
        </w:rPr>
        <w:t>China isn’t the only country that has taken advantage</w:t>
      </w:r>
      <w:r w:rsidRPr="00EF5D6D">
        <w:rPr>
          <w:sz w:val="16"/>
        </w:rPr>
        <w:t xml:space="preserve"> of a preoccupied United States. In the past two decades, </w:t>
      </w:r>
      <w:r w:rsidRPr="00EF5D6D">
        <w:rPr>
          <w:rStyle w:val="Emphasis"/>
          <w:highlight w:val="green"/>
        </w:rPr>
        <w:t>Russia</w:t>
      </w:r>
      <w:r w:rsidRPr="00EF5D6D">
        <w:rPr>
          <w:rStyle w:val="StyleUnderline"/>
        </w:rPr>
        <w:t xml:space="preserve"> has </w:t>
      </w:r>
      <w:r w:rsidRPr="00EF5D6D">
        <w:rPr>
          <w:rStyle w:val="StyleUnderline"/>
          <w:highlight w:val="green"/>
        </w:rPr>
        <w:t>expanded</w:t>
      </w:r>
      <w:r w:rsidRPr="00EF5D6D">
        <w:rPr>
          <w:rStyle w:val="StyleUnderline"/>
        </w:rPr>
        <w:t xml:space="preserve"> its territory into Crimea and backed separatists in Ukraine; </w:t>
      </w:r>
      <w:r w:rsidRPr="00EF5D6D">
        <w:rPr>
          <w:rStyle w:val="Emphasis"/>
          <w:highlight w:val="green"/>
        </w:rPr>
        <w:t>Iran</w:t>
      </w:r>
      <w:r w:rsidRPr="00EF5D6D">
        <w:rPr>
          <w:rStyle w:val="StyleUnderline"/>
        </w:rPr>
        <w:t xml:space="preserve"> has </w:t>
      </w:r>
      <w:r w:rsidRPr="00EF5D6D">
        <w:rPr>
          <w:rStyle w:val="StyleUnderline"/>
          <w:highlight w:val="green"/>
        </w:rPr>
        <w:t>backed proxies</w:t>
      </w:r>
      <w:r w:rsidRPr="00EF5D6D">
        <w:rPr>
          <w:rStyle w:val="StyleUnderline"/>
        </w:rPr>
        <w:t xml:space="preserve"> in Afghanistan, Iraq, and Syria; and </w:t>
      </w:r>
      <w:r w:rsidRPr="00EF5D6D">
        <w:rPr>
          <w:rStyle w:val="Emphasis"/>
          <w:highlight w:val="green"/>
        </w:rPr>
        <w:t>North Korea</w:t>
      </w:r>
      <w:r w:rsidRPr="00EF5D6D">
        <w:rPr>
          <w:rStyle w:val="StyleUnderline"/>
        </w:rPr>
        <w:t xml:space="preserve"> has </w:t>
      </w:r>
      <w:r w:rsidRPr="00EF5D6D">
        <w:rPr>
          <w:rStyle w:val="StyleUnderline"/>
          <w:highlight w:val="green"/>
        </w:rPr>
        <w:t>acquired nuclear weapons</w:t>
      </w:r>
      <w:r w:rsidRPr="00EF5D6D">
        <w:rPr>
          <w:sz w:val="16"/>
        </w:rPr>
        <w:t xml:space="preserve">. After the century opened with 9/11, conventional wisdom had it that nonstate actors would prove to be the greatest threat to U.S. national security. This prediction came true, but not in the way most people anticipated. </w:t>
      </w:r>
      <w:r w:rsidRPr="00EF5D6D">
        <w:rPr>
          <w:rStyle w:val="Emphasis"/>
          <w:highlight w:val="green"/>
        </w:rPr>
        <w:t>Nonstate actors</w:t>
      </w:r>
      <w:r w:rsidRPr="00EF5D6D">
        <w:rPr>
          <w:rStyle w:val="StyleUnderline"/>
        </w:rPr>
        <w:t xml:space="preserve"> have </w:t>
      </w:r>
      <w:r w:rsidRPr="00EF5D6D">
        <w:rPr>
          <w:rStyle w:val="StyleUnderline"/>
          <w:highlight w:val="green"/>
        </w:rPr>
        <w:t>compromise</w:t>
      </w:r>
      <w:r w:rsidRPr="00EF5D6D">
        <w:rPr>
          <w:rStyle w:val="StyleUnderline"/>
        </w:rPr>
        <w:t xml:space="preserve">d </w:t>
      </w:r>
      <w:r w:rsidRPr="00EF5D6D">
        <w:rPr>
          <w:rStyle w:val="StyleUnderline"/>
          <w:highlight w:val="green"/>
        </w:rPr>
        <w:t>national security</w:t>
      </w:r>
      <w:r w:rsidRPr="00EF5D6D">
        <w:rPr>
          <w:rStyle w:val="StyleUnderline"/>
        </w:rPr>
        <w:t xml:space="preserve"> not by attacking the United States but </w:t>
      </w:r>
      <w:r w:rsidRPr="00EF5D6D">
        <w:rPr>
          <w:rStyle w:val="StyleUnderline"/>
          <w:highlight w:val="green"/>
        </w:rPr>
        <w:t>by</w:t>
      </w:r>
      <w:r w:rsidRPr="00EF5D6D">
        <w:rPr>
          <w:rStyle w:val="Emphasis"/>
          <w:highlight w:val="green"/>
        </w:rPr>
        <w:t xml:space="preserve"> diverting </w:t>
      </w:r>
      <w:r w:rsidRPr="00EF5D6D">
        <w:rPr>
          <w:rStyle w:val="Emphasis"/>
        </w:rPr>
        <w:t xml:space="preserve">its </w:t>
      </w:r>
      <w:r w:rsidRPr="00EF5D6D">
        <w:rPr>
          <w:rStyle w:val="Emphasis"/>
          <w:highlight w:val="green"/>
        </w:rPr>
        <w:t>attention away from state actors</w:t>
      </w:r>
      <w:r w:rsidRPr="00EF5D6D">
        <w:rPr>
          <w:sz w:val="16"/>
        </w:rPr>
        <w:t xml:space="preserve">. It is these </w:t>
      </w:r>
      <w:hyperlink r:id="rId13" w:tgtFrame="_blank" w:history="1">
        <w:r w:rsidRPr="00EF5D6D">
          <w:rPr>
            <w:rStyle w:val="Hyperlink"/>
            <w:sz w:val="16"/>
          </w:rPr>
          <w:t>classic antagonists</w:t>
        </w:r>
      </w:hyperlink>
      <w:r w:rsidRPr="00EF5D6D">
        <w:rPr>
          <w:sz w:val="16"/>
        </w:rPr>
        <w:t xml:space="preserve">—China, Iran, North Korea, and Russia—that have expanded their capabilities and antipathies in the face of a distracted United States. How imminent is the threat from these states? </w:t>
      </w:r>
      <w:r w:rsidRPr="00EF5D6D">
        <w:rPr>
          <w:rStyle w:val="StyleUnderline"/>
        </w:rPr>
        <w:t>When it comes to legacy military platforms</w:t>
      </w:r>
      <w:r w:rsidRPr="00EF5D6D">
        <w:rPr>
          <w:sz w:val="16"/>
        </w:rPr>
        <w:t>—aircraft carriers, tanks, fighter planes—</w:t>
      </w:r>
      <w:r w:rsidRPr="00EF5D6D">
        <w:rPr>
          <w:rStyle w:val="StyleUnderline"/>
          <w:highlight w:val="green"/>
        </w:rPr>
        <w:t>the U</w:t>
      </w:r>
      <w:r w:rsidRPr="00EF5D6D">
        <w:rPr>
          <w:rStyle w:val="StyleUnderline"/>
        </w:rPr>
        <w:t xml:space="preserve">nited </w:t>
      </w:r>
      <w:r w:rsidRPr="00EF5D6D">
        <w:rPr>
          <w:rStyle w:val="StyleUnderline"/>
          <w:highlight w:val="green"/>
        </w:rPr>
        <w:t>S</w:t>
      </w:r>
      <w:r w:rsidRPr="00EF5D6D">
        <w:rPr>
          <w:rStyle w:val="StyleUnderline"/>
        </w:rPr>
        <w:t>tates continues to enjoy</w:t>
      </w:r>
      <w:r w:rsidRPr="00EF5D6D">
        <w:rPr>
          <w:sz w:val="16"/>
        </w:rPr>
        <w:t xml:space="preserve"> a healthy technological </w:t>
      </w:r>
      <w:r w:rsidRPr="00EF5D6D">
        <w:rPr>
          <w:rStyle w:val="StyleUnderline"/>
        </w:rPr>
        <w:t>dominance over its near-peer competitors</w:t>
      </w:r>
      <w:r w:rsidRPr="00EF5D6D">
        <w:rPr>
          <w:sz w:val="16"/>
        </w:rPr>
        <w:t xml:space="preserve">. But </w:t>
      </w:r>
      <w:r w:rsidRPr="00EF5D6D">
        <w:rPr>
          <w:rStyle w:val="Emphasis"/>
        </w:rPr>
        <w:t xml:space="preserve">its </w:t>
      </w:r>
      <w:r w:rsidRPr="00EF5D6D">
        <w:rPr>
          <w:rStyle w:val="Emphasis"/>
          <w:highlight w:val="green"/>
        </w:rPr>
        <w:t>preferred platforms</w:t>
      </w:r>
      <w:r w:rsidRPr="00EF5D6D">
        <w:rPr>
          <w:rStyle w:val="Emphasis"/>
        </w:rPr>
        <w:t xml:space="preserve"> </w:t>
      </w:r>
      <w:r w:rsidRPr="00EF5D6D">
        <w:rPr>
          <w:rStyle w:val="Emphasis"/>
          <w:highlight w:val="green"/>
        </w:rPr>
        <w:t>might not be the right ones</w:t>
      </w:r>
      <w:r w:rsidRPr="00EF5D6D">
        <w:rPr>
          <w:sz w:val="16"/>
        </w:rPr>
        <w:t xml:space="preserve">. Long-range </w:t>
      </w:r>
      <w:r w:rsidRPr="00EF5D6D">
        <w:rPr>
          <w:rStyle w:val="Emphasis"/>
        </w:rPr>
        <w:t>land-based cruise missiles</w:t>
      </w:r>
      <w:r w:rsidRPr="00EF5D6D">
        <w:rPr>
          <w:rStyle w:val="StyleUnderline"/>
        </w:rPr>
        <w:t xml:space="preserve"> could render</w:t>
      </w:r>
      <w:r w:rsidRPr="00EF5D6D">
        <w:rPr>
          <w:sz w:val="16"/>
        </w:rPr>
        <w:t xml:space="preserve"> large </w:t>
      </w:r>
      <w:r w:rsidRPr="00EF5D6D">
        <w:rPr>
          <w:rStyle w:val="StyleUnderline"/>
        </w:rPr>
        <w:t>aircraft carriers obsolete</w:t>
      </w:r>
      <w:r w:rsidRPr="00EF5D6D">
        <w:rPr>
          <w:sz w:val="16"/>
        </w:rPr>
        <w:t xml:space="preserve">. Advances in </w:t>
      </w:r>
      <w:proofErr w:type="spellStart"/>
      <w:r w:rsidRPr="00EF5D6D">
        <w:rPr>
          <w:rStyle w:val="Emphasis"/>
        </w:rPr>
        <w:t>cyberoffense</w:t>
      </w:r>
      <w:proofErr w:type="spellEnd"/>
      <w:r w:rsidRPr="00EF5D6D">
        <w:rPr>
          <w:rStyle w:val="StyleUnderline"/>
        </w:rPr>
        <w:t xml:space="preserve"> could make tech-reliant fighter aircraft too vulnerable to fly</w:t>
      </w:r>
      <w:r w:rsidRPr="00EF5D6D">
        <w:rPr>
          <w:sz w:val="16"/>
        </w:rPr>
        <w:t xml:space="preserve">. The greatest minds in the U.S. military have now, finally, turned their attention to these concerns, with the U.S. Marine Corps, for example, shifting its entire strategic focus to a potential conflict with China. But </w:t>
      </w:r>
      <w:r w:rsidRPr="00EF5D6D">
        <w:rPr>
          <w:rStyle w:val="Emphasis"/>
          <w:highlight w:val="green"/>
        </w:rPr>
        <w:t>it may be too late</w:t>
      </w:r>
      <w:r w:rsidRPr="00EF5D6D">
        <w:rPr>
          <w:rStyle w:val="Emphasis"/>
        </w:rPr>
        <w:t xml:space="preserve">. </w:t>
      </w:r>
      <w:r w:rsidRPr="00EF5D6D">
        <w:rPr>
          <w:sz w:val="16"/>
        </w:rPr>
        <w:t xml:space="preserve">WORN OUT After two decades, </w:t>
      </w:r>
      <w:r w:rsidRPr="00EF5D6D">
        <w:rPr>
          <w:rStyle w:val="StyleUnderline"/>
          <w:highlight w:val="green"/>
        </w:rPr>
        <w:t>the U</w:t>
      </w:r>
      <w:r w:rsidRPr="00EF5D6D">
        <w:rPr>
          <w:rStyle w:val="StyleUnderline"/>
        </w:rPr>
        <w:t xml:space="preserve">nited </w:t>
      </w:r>
      <w:r w:rsidRPr="00EF5D6D">
        <w:rPr>
          <w:rStyle w:val="StyleUnderline"/>
          <w:highlight w:val="green"/>
        </w:rPr>
        <w:t>S</w:t>
      </w:r>
      <w:r w:rsidRPr="00EF5D6D">
        <w:rPr>
          <w:rStyle w:val="StyleUnderline"/>
        </w:rPr>
        <w:t>tates</w:t>
      </w:r>
      <w:r w:rsidRPr="00EF5D6D">
        <w:rPr>
          <w:sz w:val="16"/>
        </w:rPr>
        <w:t xml:space="preserve"> also </w:t>
      </w:r>
      <w:r w:rsidRPr="00EF5D6D">
        <w:rPr>
          <w:rStyle w:val="StyleUnderline"/>
          <w:highlight w:val="green"/>
        </w:rPr>
        <w:t xml:space="preserve">suffers from </w:t>
      </w:r>
      <w:r w:rsidRPr="00EF5D6D">
        <w:rPr>
          <w:rStyle w:val="Emphasis"/>
          <w:highlight w:val="green"/>
        </w:rPr>
        <w:t>war fatigue</w:t>
      </w:r>
      <w:r w:rsidRPr="00EF5D6D">
        <w:rPr>
          <w:sz w:val="16"/>
        </w:rPr>
        <w:t xml:space="preserve">. Even though an all-volunteer military and the lack of a war tax have exempted most Americans from shouldering the burdens of war, that fatigue has still manifested. Under four presidents, the American </w:t>
      </w:r>
      <w:r w:rsidRPr="00EF5D6D">
        <w:rPr>
          <w:rStyle w:val="StyleUnderline"/>
        </w:rPr>
        <w:t>people at first celebrated and then endured the endless wars</w:t>
      </w:r>
      <w:r w:rsidRPr="00EF5D6D">
        <w:rPr>
          <w:sz w:val="16"/>
        </w:rPr>
        <w:t xml:space="preserve"> playing in the background of their lives. Gradually, </w:t>
      </w:r>
      <w:r w:rsidRPr="00EF5D6D">
        <w:rPr>
          <w:rStyle w:val="StyleUnderline"/>
        </w:rPr>
        <w:t>the national mood soured, and adversaries have taken notice</w:t>
      </w:r>
      <w:r w:rsidRPr="00EF5D6D">
        <w:rPr>
          <w:sz w:val="16"/>
        </w:rPr>
        <w:t xml:space="preserve">. Americans’ </w:t>
      </w:r>
      <w:r w:rsidRPr="00EF5D6D">
        <w:rPr>
          <w:rStyle w:val="StyleUnderline"/>
          <w:highlight w:val="green"/>
        </w:rPr>
        <w:t>fatigue</w:t>
      </w:r>
      <w:r w:rsidRPr="00EF5D6D">
        <w:rPr>
          <w:sz w:val="16"/>
        </w:rPr>
        <w:t>—and rival countries’ recognition of it—</w:t>
      </w:r>
      <w:r w:rsidRPr="00EF5D6D">
        <w:rPr>
          <w:rStyle w:val="StyleUnderline"/>
        </w:rPr>
        <w:t xml:space="preserve">has </w:t>
      </w:r>
      <w:r w:rsidRPr="00EF5D6D">
        <w:rPr>
          <w:rStyle w:val="StyleUnderline"/>
          <w:highlight w:val="green"/>
        </w:rPr>
        <w:t>limited the U</w:t>
      </w:r>
      <w:r w:rsidRPr="00EF5D6D">
        <w:rPr>
          <w:rStyle w:val="StyleUnderline"/>
        </w:rPr>
        <w:t xml:space="preserve">nited </w:t>
      </w:r>
      <w:r w:rsidRPr="00EF5D6D">
        <w:rPr>
          <w:rStyle w:val="StyleUnderline"/>
          <w:highlight w:val="green"/>
        </w:rPr>
        <w:t>S</w:t>
      </w:r>
      <w:r w:rsidRPr="00EF5D6D">
        <w:rPr>
          <w:rStyle w:val="StyleUnderline"/>
        </w:rPr>
        <w:t xml:space="preserve">tates’ </w:t>
      </w:r>
      <w:r w:rsidRPr="00EF5D6D">
        <w:rPr>
          <w:rStyle w:val="StyleUnderline"/>
          <w:highlight w:val="green"/>
        </w:rPr>
        <w:t>strategi</w:t>
      </w:r>
      <w:r w:rsidRPr="00EF5D6D">
        <w:rPr>
          <w:rStyle w:val="StyleUnderline"/>
        </w:rPr>
        <w:t>c</w:t>
      </w:r>
      <w:r w:rsidRPr="00EF5D6D">
        <w:rPr>
          <w:sz w:val="16"/>
        </w:rPr>
        <w:t xml:space="preserve"> options. As a result, </w:t>
      </w:r>
      <w:r w:rsidRPr="00EF5D6D">
        <w:rPr>
          <w:rStyle w:val="StyleUnderline"/>
          <w:highlight w:val="green"/>
        </w:rPr>
        <w:t>presidents</w:t>
      </w:r>
      <w:r w:rsidRPr="00EF5D6D">
        <w:rPr>
          <w:rStyle w:val="StyleUnderline"/>
        </w:rPr>
        <w:t xml:space="preserve"> have </w:t>
      </w:r>
      <w:r w:rsidRPr="00EF5D6D">
        <w:rPr>
          <w:rStyle w:val="StyleUnderline"/>
          <w:highlight w:val="green"/>
        </w:rPr>
        <w:t xml:space="preserve">adopted </w:t>
      </w:r>
      <w:r w:rsidRPr="00EF5D6D">
        <w:rPr>
          <w:rStyle w:val="Emphasis"/>
          <w:highlight w:val="green"/>
        </w:rPr>
        <w:t>policies of inaction</w:t>
      </w:r>
      <w:r w:rsidRPr="00EF5D6D">
        <w:rPr>
          <w:rStyle w:val="StyleUnderline"/>
        </w:rPr>
        <w:t xml:space="preserve">, and </w:t>
      </w:r>
      <w:r w:rsidRPr="00EF5D6D">
        <w:rPr>
          <w:rStyle w:val="StyleUnderline"/>
          <w:highlight w:val="green"/>
        </w:rPr>
        <w:t xml:space="preserve">American </w:t>
      </w:r>
      <w:r w:rsidRPr="00EF5D6D">
        <w:rPr>
          <w:rStyle w:val="Emphasis"/>
          <w:highlight w:val="green"/>
        </w:rPr>
        <w:t>credibility has eroded</w:t>
      </w:r>
      <w:r w:rsidRPr="00EF5D6D">
        <w:rPr>
          <w:rStyle w:val="StyleUnderline"/>
        </w:rPr>
        <w:t>. This</w:t>
      </w:r>
      <w:r w:rsidRPr="00EF5D6D">
        <w:rPr>
          <w:sz w:val="16"/>
        </w:rPr>
        <w:t xml:space="preserve"> dynamic </w:t>
      </w:r>
      <w:r w:rsidRPr="00EF5D6D">
        <w:rPr>
          <w:rStyle w:val="StyleUnderline"/>
        </w:rPr>
        <w:t>played out most starkly in Syria</w:t>
      </w:r>
      <w:r w:rsidRPr="00EF5D6D">
        <w:rPr>
          <w:sz w:val="16"/>
        </w:rPr>
        <w:t xml:space="preserve">, in the aftermath of the August 2013 sarin gas attack in Ghouta. </w:t>
      </w:r>
      <w:r w:rsidRPr="00EF5D6D">
        <w:rPr>
          <w:rStyle w:val="StyleUnderline"/>
        </w:rPr>
        <w:t>When</w:t>
      </w:r>
      <w:r w:rsidRPr="00EF5D6D">
        <w:rPr>
          <w:sz w:val="16"/>
        </w:rPr>
        <w:t xml:space="preserve"> Syrian President Bashar </w:t>
      </w:r>
      <w:r w:rsidRPr="00EF5D6D">
        <w:rPr>
          <w:rStyle w:val="StyleUnderline"/>
        </w:rPr>
        <w:t>al-Assad crossed Obama’s stated redline by using chemical weapons</w:t>
      </w:r>
      <w:r w:rsidRPr="00EF5D6D">
        <w:rPr>
          <w:sz w:val="16"/>
        </w:rPr>
        <w:t xml:space="preserve">, Obama found that not only was </w:t>
      </w:r>
      <w:r w:rsidRPr="00EF5D6D">
        <w:rPr>
          <w:rStyle w:val="StyleUnderline"/>
          <w:highlight w:val="green"/>
        </w:rPr>
        <w:t xml:space="preserve">the </w:t>
      </w:r>
      <w:r w:rsidRPr="00EF5D6D">
        <w:rPr>
          <w:rStyle w:val="Emphasis"/>
          <w:highlight w:val="green"/>
        </w:rPr>
        <w:t>international community no longer as responsive</w:t>
      </w:r>
      <w:r w:rsidRPr="00EF5D6D">
        <w:rPr>
          <w:rStyle w:val="StyleUnderline"/>
          <w:highlight w:val="green"/>
        </w:rPr>
        <w:t xml:space="preserve"> to an American president’s entreaties</w:t>
      </w:r>
      <w:r w:rsidRPr="00EF5D6D">
        <w:rPr>
          <w:rStyle w:val="StyleUnderline"/>
        </w:rPr>
        <w:t xml:space="preserve"> for the use of force but also that </w:t>
      </w:r>
      <w:r w:rsidRPr="00EF5D6D">
        <w:rPr>
          <w:rStyle w:val="StyleUnderline"/>
          <w:highlight w:val="green"/>
        </w:rPr>
        <w:t xml:space="preserve">this </w:t>
      </w:r>
      <w:r w:rsidRPr="00EF5D6D">
        <w:rPr>
          <w:rStyle w:val="Emphasis"/>
        </w:rPr>
        <w:t xml:space="preserve">reluctance </w:t>
      </w:r>
      <w:r w:rsidRPr="00EF5D6D">
        <w:rPr>
          <w:rStyle w:val="Emphasis"/>
          <w:highlight w:val="green"/>
        </w:rPr>
        <w:t>appeared in Congress</w:t>
      </w:r>
      <w:r w:rsidRPr="00EF5D6D">
        <w:rPr>
          <w:rStyle w:val="StyleUnderline"/>
        </w:rPr>
        <w:t>, as well</w:t>
      </w:r>
      <w:r w:rsidRPr="00EF5D6D">
        <w:rPr>
          <w:sz w:val="16"/>
        </w:rPr>
        <w:t xml:space="preserve">. When Obama went to legislators to gain support for a military strike against the Assad regime, he encountered bipartisan war fatigue that mirrored the fatigue of voters, and </w:t>
      </w:r>
      <w:r w:rsidRPr="00EF5D6D">
        <w:rPr>
          <w:rStyle w:val="StyleUnderline"/>
        </w:rPr>
        <w:t xml:space="preserve">he called off the attack. The United </w:t>
      </w:r>
      <w:proofErr w:type="gramStart"/>
      <w:r w:rsidRPr="00EF5D6D">
        <w:rPr>
          <w:rStyle w:val="StyleUnderline"/>
        </w:rPr>
        <w:t>States’</w:t>
      </w:r>
      <w:proofErr w:type="gramEnd"/>
      <w:r w:rsidRPr="00EF5D6D">
        <w:rPr>
          <w:rStyle w:val="StyleUnderline"/>
        </w:rPr>
        <w:t xml:space="preserve"> </w:t>
      </w:r>
      <w:r w:rsidRPr="00EF5D6D">
        <w:rPr>
          <w:rStyle w:val="Emphasis"/>
        </w:rPr>
        <w:t xml:space="preserve">redline had been crossed, without incident or reprisal. </w:t>
      </w:r>
      <w:r w:rsidRPr="00EF5D6D">
        <w:rPr>
          <w:sz w:val="16"/>
        </w:rPr>
        <w:t xml:space="preserve">After two decades, the United States suffers from war fatigue. Fatigue may seem like a “soft” cost of the war on terror, but it is a glaring strategic liability. </w:t>
      </w:r>
      <w:r w:rsidRPr="00EF5D6D">
        <w:rPr>
          <w:rStyle w:val="StyleUnderline"/>
          <w:highlight w:val="green"/>
        </w:rPr>
        <w:t>A nation exhausted</w:t>
      </w:r>
      <w:r w:rsidRPr="00EF5D6D">
        <w:rPr>
          <w:sz w:val="16"/>
        </w:rPr>
        <w:t xml:space="preserve"> by war </w:t>
      </w:r>
      <w:r w:rsidRPr="00EF5D6D">
        <w:rPr>
          <w:rStyle w:val="StyleUnderline"/>
          <w:highlight w:val="green"/>
        </w:rPr>
        <w:t xml:space="preserve">has a difficult time presenting a </w:t>
      </w:r>
      <w:r w:rsidRPr="00EF5D6D">
        <w:rPr>
          <w:rStyle w:val="Emphasis"/>
          <w:highlight w:val="green"/>
        </w:rPr>
        <w:t>credible deterrent</w:t>
      </w:r>
      <w:r w:rsidRPr="00EF5D6D">
        <w:rPr>
          <w:rStyle w:val="StyleUnderline"/>
          <w:highlight w:val="green"/>
        </w:rPr>
        <w:t xml:space="preserve"> threat</w:t>
      </w:r>
      <w:r w:rsidRPr="00EF5D6D">
        <w:rPr>
          <w:sz w:val="16"/>
        </w:rPr>
        <w:t xml:space="preserve"> to adversaries. This proved to be true </w:t>
      </w:r>
      <w:r w:rsidRPr="00EF5D6D">
        <w:rPr>
          <w:rStyle w:val="StyleUnderline"/>
          <w:highlight w:val="green"/>
        </w:rPr>
        <w:t>during the Cold War</w:t>
      </w:r>
      <w:r w:rsidRPr="00EF5D6D">
        <w:rPr>
          <w:sz w:val="16"/>
        </w:rPr>
        <w:t xml:space="preserve"> when, </w:t>
      </w:r>
      <w:r w:rsidRPr="00EF5D6D">
        <w:rPr>
          <w:rStyle w:val="StyleUnderline"/>
        </w:rPr>
        <w:t xml:space="preserve">at the height of the </w:t>
      </w:r>
      <w:r w:rsidRPr="00EF5D6D">
        <w:rPr>
          <w:rStyle w:val="StyleUnderline"/>
          <w:highlight w:val="green"/>
        </w:rPr>
        <w:t>Vietnam War</w:t>
      </w:r>
      <w:r w:rsidRPr="00EF5D6D">
        <w:rPr>
          <w:sz w:val="16"/>
        </w:rPr>
        <w:t xml:space="preserve">, in 1968, </w:t>
      </w:r>
      <w:r w:rsidRPr="00EF5D6D">
        <w:rPr>
          <w:rStyle w:val="StyleUnderline"/>
        </w:rPr>
        <w:t xml:space="preserve">the </w:t>
      </w:r>
      <w:r w:rsidRPr="00EF5D6D">
        <w:rPr>
          <w:rStyle w:val="StyleUnderline"/>
          <w:highlight w:val="green"/>
        </w:rPr>
        <w:t>Soviets invaded Czechoslovakia</w:t>
      </w:r>
      <w:r w:rsidRPr="00EF5D6D">
        <w:rPr>
          <w:sz w:val="16"/>
        </w:rPr>
        <w:t xml:space="preserve">, and when, </w:t>
      </w:r>
      <w:r w:rsidRPr="00EF5D6D">
        <w:rPr>
          <w:rStyle w:val="StyleUnderline"/>
        </w:rPr>
        <w:t xml:space="preserve">in the </w:t>
      </w:r>
      <w:r w:rsidRPr="00EF5D6D">
        <w:rPr>
          <w:rStyle w:val="StyleUnderline"/>
          <w:highlight w:val="green"/>
        </w:rPr>
        <w:t>war’s aftermath</w:t>
      </w:r>
      <w:r w:rsidRPr="00EF5D6D">
        <w:rPr>
          <w:sz w:val="16"/>
          <w:highlight w:val="green"/>
        </w:rPr>
        <w:t>,</w:t>
      </w:r>
      <w:r w:rsidRPr="00EF5D6D">
        <w:rPr>
          <w:sz w:val="16"/>
        </w:rPr>
        <w:t xml:space="preserve"> in 1979, </w:t>
      </w:r>
      <w:r w:rsidRPr="00EF5D6D">
        <w:rPr>
          <w:rStyle w:val="StyleUnderline"/>
        </w:rPr>
        <w:t xml:space="preserve">the </w:t>
      </w:r>
      <w:r w:rsidRPr="00EF5D6D">
        <w:rPr>
          <w:rStyle w:val="StyleUnderline"/>
          <w:highlight w:val="green"/>
        </w:rPr>
        <w:t>Soviets invaded Afghanistan</w:t>
      </w:r>
      <w:r w:rsidRPr="00EF5D6D">
        <w:rPr>
          <w:rStyle w:val="StyleUnderline"/>
        </w:rPr>
        <w:t xml:space="preserve">. Because it was embroiled in a war in the first case and reeling from it in the second, the </w:t>
      </w:r>
      <w:r w:rsidRPr="00EF5D6D">
        <w:rPr>
          <w:rStyle w:val="StyleUnderline"/>
          <w:highlight w:val="green"/>
        </w:rPr>
        <w:t>U</w:t>
      </w:r>
      <w:r w:rsidRPr="00EF5D6D">
        <w:rPr>
          <w:rStyle w:val="StyleUnderline"/>
        </w:rPr>
        <w:t xml:space="preserve">nited </w:t>
      </w:r>
      <w:r w:rsidRPr="00EF5D6D">
        <w:rPr>
          <w:rStyle w:val="StyleUnderline"/>
          <w:highlight w:val="green"/>
        </w:rPr>
        <w:t>S</w:t>
      </w:r>
      <w:r w:rsidRPr="00EF5D6D">
        <w:rPr>
          <w:rStyle w:val="StyleUnderline"/>
        </w:rPr>
        <w:t xml:space="preserve">tates </w:t>
      </w:r>
      <w:r w:rsidRPr="00EF5D6D">
        <w:rPr>
          <w:rStyle w:val="StyleUnderline"/>
          <w:highlight w:val="green"/>
        </w:rPr>
        <w:t>could not</w:t>
      </w:r>
      <w:r w:rsidRPr="00EF5D6D">
        <w:rPr>
          <w:rStyle w:val="StyleUnderline"/>
        </w:rPr>
        <w:t xml:space="preserve"> credibly </w:t>
      </w:r>
      <w:r w:rsidRPr="00EF5D6D">
        <w:rPr>
          <w:rStyle w:val="StyleUnderline"/>
          <w:highlight w:val="green"/>
        </w:rPr>
        <w:t>deter Soviet</w:t>
      </w:r>
      <w:r w:rsidRPr="00EF5D6D">
        <w:rPr>
          <w:rStyle w:val="StyleUnderline"/>
        </w:rPr>
        <w:t xml:space="preserve"> military aggre</w:t>
      </w:r>
      <w:r w:rsidRPr="00EF5D6D">
        <w:rPr>
          <w:rStyle w:val="StyleUnderline"/>
          <w:highlight w:val="green"/>
        </w:rPr>
        <w:t>s</w:t>
      </w:r>
      <w:r w:rsidRPr="00EF5D6D">
        <w:rPr>
          <w:rStyle w:val="StyleUnderline"/>
        </w:rPr>
        <w:t>sion</w:t>
      </w:r>
      <w:r w:rsidRPr="00EF5D6D">
        <w:rPr>
          <w:sz w:val="16"/>
        </w:rPr>
        <w:t xml:space="preserve">. The United States is in a similar spot today, particularly </w:t>
      </w:r>
      <w:proofErr w:type="gramStart"/>
      <w:r w:rsidRPr="00EF5D6D">
        <w:rPr>
          <w:sz w:val="16"/>
        </w:rPr>
        <w:t>with regard to</w:t>
      </w:r>
      <w:proofErr w:type="gramEnd"/>
      <w:r w:rsidRPr="00EF5D6D">
        <w:rPr>
          <w:sz w:val="16"/>
        </w:rPr>
        <w:t xml:space="preserve"> China. When </w:t>
      </w:r>
      <w:r w:rsidRPr="00EF5D6D">
        <w:rPr>
          <w:rStyle w:val="StyleUnderline"/>
        </w:rPr>
        <w:t>Americans were asked</w:t>
      </w:r>
      <w:r w:rsidRPr="00EF5D6D">
        <w:rPr>
          <w:sz w:val="16"/>
        </w:rPr>
        <w:t xml:space="preserve"> in a recent poll </w:t>
      </w:r>
      <w:r w:rsidRPr="00EF5D6D">
        <w:rPr>
          <w:rStyle w:val="StyleUnderline"/>
        </w:rPr>
        <w:t xml:space="preserve">whether the United States should </w:t>
      </w:r>
      <w:hyperlink r:id="rId14" w:anchor="author-info" w:tgtFrame="_blank" w:history="1">
        <w:r w:rsidRPr="00EF5D6D">
          <w:rPr>
            <w:rStyle w:val="StyleUnderline"/>
          </w:rPr>
          <w:t>defend Taiwan</w:t>
        </w:r>
      </w:hyperlink>
      <w:r w:rsidRPr="00EF5D6D">
        <w:rPr>
          <w:rStyle w:val="StyleUnderline"/>
        </w:rPr>
        <w:t xml:space="preserve"> if</w:t>
      </w:r>
      <w:r w:rsidRPr="00EF5D6D">
        <w:rPr>
          <w:sz w:val="16"/>
        </w:rPr>
        <w:t xml:space="preserve"> it were </w:t>
      </w:r>
      <w:r w:rsidRPr="00EF5D6D">
        <w:rPr>
          <w:rStyle w:val="StyleUnderline"/>
        </w:rPr>
        <w:t>confronted with an invasion by China, 55 percent</w:t>
      </w:r>
      <w:r w:rsidRPr="00EF5D6D">
        <w:rPr>
          <w:sz w:val="16"/>
        </w:rPr>
        <w:t xml:space="preserve"> of respondents </w:t>
      </w:r>
      <w:r w:rsidRPr="00EF5D6D">
        <w:rPr>
          <w:rStyle w:val="StyleUnderline"/>
        </w:rPr>
        <w:t>said that it should not.</w:t>
      </w:r>
      <w:r w:rsidRPr="00EF5D6D">
        <w:rPr>
          <w:sz w:val="16"/>
        </w:rPr>
        <w:t xml:space="preserve"> Obviously, if the Chinese undertook such an action, particularly if Americans or the citizens of allied countries were killed in the process, public opinion might change swiftly; nevertheless, the poll suggested that the </w:t>
      </w:r>
      <w:r w:rsidRPr="00EF5D6D">
        <w:rPr>
          <w:rStyle w:val="Emphasis"/>
          <w:highlight w:val="green"/>
        </w:rPr>
        <w:t>threshold for the use of force has risen</w:t>
      </w:r>
      <w:r w:rsidRPr="00EF5D6D">
        <w:rPr>
          <w:rStyle w:val="StyleUnderline"/>
          <w:highlight w:val="green"/>
        </w:rPr>
        <w:t xml:space="preserve"> among Americans</w:t>
      </w:r>
      <w:r w:rsidRPr="00EF5D6D">
        <w:rPr>
          <w:sz w:val="16"/>
        </w:rPr>
        <w:t xml:space="preserve">. U.S. </w:t>
      </w:r>
      <w:r w:rsidRPr="00EF5D6D">
        <w:rPr>
          <w:rStyle w:val="StyleUnderline"/>
        </w:rPr>
        <w:t>adversaries understand this</w:t>
      </w:r>
      <w:r w:rsidRPr="00EF5D6D">
        <w:rPr>
          <w:sz w:val="16"/>
        </w:rPr>
        <w:t xml:space="preserve">. It is no coincidence that </w:t>
      </w:r>
      <w:r w:rsidRPr="00EF5D6D">
        <w:rPr>
          <w:rStyle w:val="StyleUnderline"/>
          <w:highlight w:val="green"/>
        </w:rPr>
        <w:t>China</w:t>
      </w:r>
      <w:r w:rsidRPr="00EF5D6D">
        <w:rPr>
          <w:sz w:val="16"/>
        </w:rPr>
        <w:t xml:space="preserve">, for instance, </w:t>
      </w:r>
      <w:r w:rsidRPr="00EF5D6D">
        <w:rPr>
          <w:rStyle w:val="StyleUnderline"/>
        </w:rPr>
        <w:t xml:space="preserve">has </w:t>
      </w:r>
      <w:r w:rsidRPr="00EF5D6D">
        <w:rPr>
          <w:rStyle w:val="StyleUnderline"/>
          <w:highlight w:val="green"/>
        </w:rPr>
        <w:t xml:space="preserve">felt </w:t>
      </w:r>
      <w:r w:rsidRPr="00EF5D6D">
        <w:rPr>
          <w:rStyle w:val="Emphasis"/>
          <w:highlight w:val="green"/>
        </w:rPr>
        <w:t>empowered</w:t>
      </w:r>
      <w:r w:rsidRPr="00EF5D6D">
        <w:rPr>
          <w:rStyle w:val="StyleUnderline"/>
        </w:rPr>
        <w:t xml:space="preserve"> to infringe on Hong Kong’s autonomy and commit brazen human rights abuses against its minority Uyghur population</w:t>
      </w:r>
      <w:r w:rsidRPr="00EF5D6D">
        <w:rPr>
          <w:sz w:val="16"/>
        </w:rPr>
        <w:t xml:space="preserve">. When American power recedes, other states fill the vacuum. U.S. </w:t>
      </w:r>
      <w:r w:rsidRPr="00EF5D6D">
        <w:rPr>
          <w:rStyle w:val="StyleUnderline"/>
          <w:highlight w:val="green"/>
        </w:rPr>
        <w:t>adversaries have</w:t>
      </w:r>
      <w:r w:rsidRPr="00EF5D6D">
        <w:rPr>
          <w:sz w:val="16"/>
        </w:rPr>
        <w:t xml:space="preserve"> also </w:t>
      </w:r>
      <w:r w:rsidRPr="00EF5D6D">
        <w:rPr>
          <w:rStyle w:val="StyleUnderline"/>
          <w:highlight w:val="green"/>
        </w:rPr>
        <w:t xml:space="preserve">learned to </w:t>
      </w:r>
      <w:r w:rsidRPr="00EF5D6D">
        <w:rPr>
          <w:rStyle w:val="Emphasis"/>
          <w:highlight w:val="green"/>
        </w:rPr>
        <w:t>obfuscate</w:t>
      </w:r>
      <w:r w:rsidRPr="00EF5D6D">
        <w:rPr>
          <w:rStyle w:val="StyleUnderline"/>
        </w:rPr>
        <w:t xml:space="preserve"> their </w:t>
      </w:r>
      <w:r w:rsidRPr="00EF5D6D">
        <w:rPr>
          <w:rStyle w:val="StyleUnderline"/>
          <w:highlight w:val="green"/>
        </w:rPr>
        <w:t>aggression</w:t>
      </w:r>
      <w:r w:rsidRPr="00EF5D6D">
        <w:rPr>
          <w:sz w:val="16"/>
        </w:rPr>
        <w:t xml:space="preserve">. The </w:t>
      </w:r>
      <w:r w:rsidRPr="00EF5D6D">
        <w:rPr>
          <w:rStyle w:val="StyleUnderline"/>
        </w:rPr>
        <w:t>cyberwar</w:t>
      </w:r>
      <w:r w:rsidRPr="00EF5D6D">
        <w:rPr>
          <w:sz w:val="16"/>
        </w:rPr>
        <w:t xml:space="preserve"> currently being waged </w:t>
      </w:r>
      <w:r w:rsidRPr="00EF5D6D">
        <w:rPr>
          <w:rStyle w:val="StyleUnderline"/>
        </w:rPr>
        <w:t xml:space="preserve">from Russia is one example, with the Russian government claiming no knowledge of </w:t>
      </w:r>
      <w:r w:rsidRPr="00EF5D6D">
        <w:rPr>
          <w:sz w:val="16"/>
        </w:rPr>
        <w:t xml:space="preserve">the spate of </w:t>
      </w:r>
      <w:r w:rsidRPr="00EF5D6D">
        <w:rPr>
          <w:rStyle w:val="StyleUnderline"/>
        </w:rPr>
        <w:t>ransomware attacks</w:t>
      </w:r>
      <w:r w:rsidRPr="00EF5D6D">
        <w:rPr>
          <w:sz w:val="16"/>
        </w:rPr>
        <w:t xml:space="preserve"> emanating from within its borders. </w:t>
      </w:r>
      <w:r w:rsidRPr="00EF5D6D">
        <w:rPr>
          <w:rStyle w:val="StyleUnderline"/>
        </w:rPr>
        <w:t>With Taiwan,</w:t>
      </w:r>
      <w:r w:rsidRPr="00EF5D6D">
        <w:rPr>
          <w:sz w:val="16"/>
        </w:rPr>
        <w:t xml:space="preserve"> likewise, Chinese aggression probably wouldn’t manifest in conventional military ways. </w:t>
      </w:r>
      <w:r w:rsidRPr="00EF5D6D">
        <w:rPr>
          <w:rStyle w:val="StyleUnderline"/>
        </w:rPr>
        <w:t>Beijing is more likely to take over the island through gradual annexation, akin to</w:t>
      </w:r>
      <w:r w:rsidRPr="00EF5D6D">
        <w:rPr>
          <w:sz w:val="16"/>
        </w:rPr>
        <w:t xml:space="preserve"> what it has done with </w:t>
      </w:r>
      <w:r w:rsidRPr="00EF5D6D">
        <w:rPr>
          <w:rStyle w:val="StyleUnderline"/>
        </w:rPr>
        <w:t>Hong Kong</w:t>
      </w:r>
      <w:r w:rsidRPr="00EF5D6D">
        <w:rPr>
          <w:sz w:val="16"/>
        </w:rPr>
        <w:t xml:space="preserve">, than stage an outright invasion. </w:t>
      </w:r>
      <w:r w:rsidRPr="00EF5D6D">
        <w:rPr>
          <w:rStyle w:val="StyleUnderline"/>
        </w:rPr>
        <w:t>That makes a U.S. military response even more difficult</w:t>
      </w:r>
      <w:r w:rsidRPr="00EF5D6D">
        <w:rPr>
          <w:sz w:val="16"/>
        </w:rPr>
        <w:t xml:space="preserve">—especially as </w:t>
      </w:r>
      <w:r w:rsidRPr="00EF5D6D">
        <w:rPr>
          <w:rStyle w:val="StyleUnderline"/>
          <w:highlight w:val="green"/>
        </w:rPr>
        <w:t xml:space="preserve">two decades of war have </w:t>
      </w:r>
      <w:r w:rsidRPr="00EF5D6D">
        <w:rPr>
          <w:rStyle w:val="Emphasis"/>
          <w:highlight w:val="green"/>
        </w:rPr>
        <w:t>undermined U.S.</w:t>
      </w:r>
      <w:r w:rsidRPr="00EF5D6D">
        <w:rPr>
          <w:rStyle w:val="Emphasis"/>
        </w:rPr>
        <w:t xml:space="preserve"> military </w:t>
      </w:r>
      <w:r w:rsidRPr="00EF5D6D">
        <w:rPr>
          <w:rStyle w:val="Emphasis"/>
          <w:highlight w:val="green"/>
        </w:rPr>
        <w:t>deterrence</w:t>
      </w:r>
      <w:r w:rsidRPr="00EF5D6D">
        <w:rPr>
          <w:sz w:val="16"/>
        </w:rPr>
        <w:t>.</w:t>
      </w:r>
    </w:p>
    <w:p w14:paraId="51C09798" w14:textId="77777777" w:rsidR="00EF5D6D" w:rsidRPr="00EF5D6D" w:rsidRDefault="00EF5D6D" w:rsidP="00EF5D6D"/>
    <w:p w14:paraId="648487AB" w14:textId="43FACD22" w:rsidR="00EF5D6D" w:rsidRPr="00EF5D6D" w:rsidRDefault="005B5C9A" w:rsidP="00EF5D6D">
      <w:pPr>
        <w:pStyle w:val="Heading4"/>
        <w:rPr>
          <w:rFonts w:cs="Calibri"/>
        </w:rPr>
      </w:pPr>
      <w:r>
        <w:rPr>
          <w:rFonts w:cs="Calibri"/>
          <w:b w:val="0"/>
        </w:rPr>
        <w:t xml:space="preserve">TURN </w:t>
      </w:r>
      <w:proofErr w:type="spellStart"/>
      <w:r w:rsidR="00EF5D6D" w:rsidRPr="00EF5D6D">
        <w:rPr>
          <w:rFonts w:cs="Calibri"/>
          <w:b w:val="0"/>
        </w:rPr>
        <w:t>Heg</w:t>
      </w:r>
      <w:proofErr w:type="spellEnd"/>
      <w:r w:rsidR="00EF5D6D" w:rsidRPr="00EF5D6D">
        <w:rPr>
          <w:rFonts w:cs="Calibri"/>
          <w:b w:val="0"/>
        </w:rPr>
        <w:t xml:space="preserve"> is unsustainable – spending, entanglement </w:t>
      </w:r>
    </w:p>
    <w:p w14:paraId="4B55A913" w14:textId="77777777" w:rsidR="00EF5D6D" w:rsidRPr="00EF5D6D" w:rsidRDefault="00EF5D6D" w:rsidP="00EF5D6D">
      <w:pPr>
        <w:rPr>
          <w:sz w:val="16"/>
          <w:szCs w:val="16"/>
        </w:rPr>
      </w:pPr>
      <w:r w:rsidRPr="00EF5D6D">
        <w:rPr>
          <w:rStyle w:val="Style13ptBold"/>
        </w:rPr>
        <w:t>Ackerman 8-24</w:t>
      </w:r>
      <w:r w:rsidRPr="00EF5D6D">
        <w:t xml:space="preserve">-21 </w:t>
      </w:r>
      <w:r w:rsidRPr="00EF5D6D">
        <w:rPr>
          <w:sz w:val="16"/>
          <w:szCs w:val="16"/>
        </w:rPr>
        <w:t xml:space="preserve">[Elliot Ackerman, former U.S. Marine and intelligence officer and a co-author, with James </w:t>
      </w:r>
      <w:proofErr w:type="spellStart"/>
      <w:r w:rsidRPr="00EF5D6D">
        <w:rPr>
          <w:sz w:val="16"/>
          <w:szCs w:val="16"/>
        </w:rPr>
        <w:t>Stavridis</w:t>
      </w:r>
      <w:proofErr w:type="spellEnd"/>
      <w:r w:rsidRPr="00EF5D6D">
        <w:rPr>
          <w:sz w:val="16"/>
          <w:szCs w:val="16"/>
        </w:rPr>
        <w:t>, of 2034: A Novel of the Next World War. "Winning Ugly," Foreign Affairs, 8-24-2021, accessed 9-8-2021, https://www.foreignaffairs.com/articles/middle-east/2021-08-24/winning-ugly] HWIC</w:t>
      </w:r>
    </w:p>
    <w:p w14:paraId="304424B5" w14:textId="77777777" w:rsidR="00EF5D6D" w:rsidRPr="00EF5D6D" w:rsidRDefault="00EF5D6D" w:rsidP="00EF5D6D">
      <w:pPr>
        <w:rPr>
          <w:color w:val="FF0000"/>
          <w:sz w:val="16"/>
        </w:rPr>
      </w:pPr>
      <w:r w:rsidRPr="00EF5D6D">
        <w:rPr>
          <w:rStyle w:val="StyleUnderline"/>
          <w:highlight w:val="green"/>
        </w:rPr>
        <w:t>Every war the U</w:t>
      </w:r>
      <w:r w:rsidRPr="00EF5D6D">
        <w:rPr>
          <w:rStyle w:val="StyleUnderline"/>
        </w:rPr>
        <w:t xml:space="preserve">nited </w:t>
      </w:r>
      <w:r w:rsidRPr="00EF5D6D">
        <w:rPr>
          <w:rStyle w:val="StyleUnderline"/>
          <w:highlight w:val="green"/>
        </w:rPr>
        <w:t>S</w:t>
      </w:r>
      <w:r w:rsidRPr="00EF5D6D">
        <w:rPr>
          <w:rStyle w:val="StyleUnderline"/>
        </w:rPr>
        <w:t xml:space="preserve">tates has </w:t>
      </w:r>
      <w:r w:rsidRPr="00EF5D6D">
        <w:rPr>
          <w:rStyle w:val="StyleUnderline"/>
          <w:highlight w:val="green"/>
        </w:rPr>
        <w:t>fought</w:t>
      </w:r>
      <w:r w:rsidRPr="00EF5D6D">
        <w:rPr>
          <w:sz w:val="16"/>
        </w:rPr>
        <w:t xml:space="preserve">, beginning with the American Revolution, </w:t>
      </w:r>
      <w:r w:rsidRPr="00EF5D6D">
        <w:rPr>
          <w:rStyle w:val="StyleUnderline"/>
        </w:rPr>
        <w:t xml:space="preserve">has </w:t>
      </w:r>
      <w:r w:rsidRPr="00EF5D6D">
        <w:rPr>
          <w:rStyle w:val="StyleUnderline"/>
          <w:highlight w:val="green"/>
        </w:rPr>
        <w:t xml:space="preserve">required an </w:t>
      </w:r>
      <w:r w:rsidRPr="00EF5D6D">
        <w:rPr>
          <w:rStyle w:val="Emphasis"/>
          <w:highlight w:val="green"/>
        </w:rPr>
        <w:t>economic model</w:t>
      </w:r>
      <w:r w:rsidRPr="00EF5D6D">
        <w:rPr>
          <w:rStyle w:val="StyleUnderline"/>
          <w:highlight w:val="green"/>
        </w:rPr>
        <w:t xml:space="preserve"> to sustain it</w:t>
      </w:r>
      <w:r w:rsidRPr="00EF5D6D">
        <w:rPr>
          <w:sz w:val="16"/>
        </w:rPr>
        <w:t xml:space="preserve"> with sufficient bodies and cash. </w:t>
      </w:r>
      <w:r w:rsidRPr="00EF5D6D">
        <w:rPr>
          <w:rStyle w:val="StyleUnderline"/>
          <w:highlight w:val="green"/>
        </w:rPr>
        <w:t>The Civil War</w:t>
      </w:r>
      <w:r w:rsidRPr="00EF5D6D">
        <w:rPr>
          <w:sz w:val="16"/>
        </w:rPr>
        <w:t xml:space="preserve">, for instance, </w:t>
      </w:r>
      <w:r w:rsidRPr="00EF5D6D">
        <w:rPr>
          <w:rStyle w:val="StyleUnderline"/>
          <w:highlight w:val="green"/>
        </w:rPr>
        <w:t>was sustained with</w:t>
      </w:r>
      <w:r w:rsidRPr="00EF5D6D">
        <w:rPr>
          <w:rStyle w:val="StyleUnderline"/>
        </w:rPr>
        <w:t xml:space="preserve"> the first-ever </w:t>
      </w:r>
      <w:r w:rsidRPr="00EF5D6D">
        <w:rPr>
          <w:rStyle w:val="Emphasis"/>
          <w:highlight w:val="green"/>
        </w:rPr>
        <w:t>draft</w:t>
      </w:r>
      <w:r w:rsidRPr="00EF5D6D">
        <w:rPr>
          <w:sz w:val="16"/>
        </w:rPr>
        <w:t xml:space="preserve"> and the first-ever income tax. </w:t>
      </w:r>
      <w:r w:rsidRPr="00EF5D6D">
        <w:rPr>
          <w:rStyle w:val="StyleUnderline"/>
          <w:highlight w:val="green"/>
        </w:rPr>
        <w:t>World War II</w:t>
      </w:r>
      <w:r w:rsidRPr="00EF5D6D">
        <w:rPr>
          <w:rStyle w:val="StyleUnderline"/>
        </w:rPr>
        <w:t xml:space="preserve"> saw a </w:t>
      </w:r>
      <w:r w:rsidRPr="00EF5D6D">
        <w:rPr>
          <w:rStyle w:val="Emphasis"/>
          <w:highlight w:val="green"/>
        </w:rPr>
        <w:t>national mobilization</w:t>
      </w:r>
      <w:r w:rsidRPr="00EF5D6D">
        <w:rPr>
          <w:sz w:val="16"/>
        </w:rPr>
        <w:t xml:space="preserve">, including another draft, further taxation, and the selling of war bonds. One of the chief characteristics of </w:t>
      </w:r>
      <w:r w:rsidRPr="00EF5D6D">
        <w:rPr>
          <w:rStyle w:val="StyleUnderline"/>
        </w:rPr>
        <w:t xml:space="preserve">the </w:t>
      </w:r>
      <w:r w:rsidRPr="00EF5D6D">
        <w:rPr>
          <w:rStyle w:val="StyleUnderline"/>
          <w:highlight w:val="green"/>
        </w:rPr>
        <w:t>Vietnam War</w:t>
      </w:r>
      <w:r w:rsidRPr="00EF5D6D">
        <w:rPr>
          <w:sz w:val="16"/>
        </w:rPr>
        <w:t xml:space="preserve"> was an extremely unpopular draft that </w:t>
      </w:r>
      <w:r w:rsidRPr="00EF5D6D">
        <w:rPr>
          <w:rStyle w:val="StyleUnderline"/>
        </w:rPr>
        <w:t xml:space="preserve">spawned an </w:t>
      </w:r>
      <w:r w:rsidRPr="00EF5D6D">
        <w:rPr>
          <w:rStyle w:val="StyleUnderline"/>
          <w:highlight w:val="green"/>
        </w:rPr>
        <w:t>antiwar movement and sped that conflict to its eventual end</w:t>
      </w:r>
      <w:r w:rsidRPr="00EF5D6D">
        <w:rPr>
          <w:sz w:val="16"/>
        </w:rPr>
        <w:t xml:space="preserve">. Like its predecessors, </w:t>
      </w:r>
      <w:r w:rsidRPr="00EF5D6D">
        <w:rPr>
          <w:rStyle w:val="StyleUnderline"/>
          <w:highlight w:val="green"/>
        </w:rPr>
        <w:t>the war on terror</w:t>
      </w:r>
      <w:r w:rsidRPr="00EF5D6D">
        <w:rPr>
          <w:rStyle w:val="StyleUnderline"/>
        </w:rPr>
        <w:t xml:space="preserve"> came with its own model</w:t>
      </w:r>
      <w:r w:rsidRPr="00EF5D6D">
        <w:rPr>
          <w:sz w:val="16"/>
        </w:rPr>
        <w:t xml:space="preserve">: the war was fought by </w:t>
      </w:r>
      <w:r w:rsidRPr="00EF5D6D">
        <w:rPr>
          <w:rStyle w:val="StyleUnderline"/>
          <w:highlight w:val="green"/>
        </w:rPr>
        <w:t xml:space="preserve">an all-volunteer military and paid for </w:t>
      </w:r>
      <w:r w:rsidRPr="00EF5D6D">
        <w:rPr>
          <w:rStyle w:val="StyleUnderline"/>
        </w:rPr>
        <w:t xml:space="preserve">largely </w:t>
      </w:r>
      <w:r w:rsidRPr="00EF5D6D">
        <w:rPr>
          <w:rStyle w:val="StyleUnderline"/>
          <w:highlight w:val="green"/>
        </w:rPr>
        <w:t xml:space="preserve">through </w:t>
      </w:r>
      <w:r w:rsidRPr="00EF5D6D">
        <w:rPr>
          <w:rStyle w:val="Emphasis"/>
          <w:highlight w:val="green"/>
        </w:rPr>
        <w:t>deficit spending</w:t>
      </w:r>
      <w:r w:rsidRPr="00EF5D6D">
        <w:rPr>
          <w:sz w:val="16"/>
        </w:rPr>
        <w:t xml:space="preserve">. It should be no surprise that </w:t>
      </w:r>
      <w:r w:rsidRPr="00EF5D6D">
        <w:rPr>
          <w:rStyle w:val="StyleUnderline"/>
          <w:highlight w:val="green"/>
        </w:rPr>
        <w:t>this</w:t>
      </w:r>
      <w:r w:rsidRPr="00EF5D6D">
        <w:rPr>
          <w:rStyle w:val="StyleUnderline"/>
        </w:rPr>
        <w:t xml:space="preserve"> model</w:t>
      </w:r>
      <w:r w:rsidRPr="00EF5D6D">
        <w:rPr>
          <w:sz w:val="16"/>
        </w:rPr>
        <w:t xml:space="preserve">, which </w:t>
      </w:r>
      <w:r w:rsidRPr="00EF5D6D">
        <w:rPr>
          <w:rStyle w:val="StyleUnderline"/>
        </w:rPr>
        <w:t xml:space="preserve">by design </w:t>
      </w:r>
      <w:r w:rsidRPr="00EF5D6D">
        <w:rPr>
          <w:rStyle w:val="StyleUnderline"/>
          <w:highlight w:val="green"/>
        </w:rPr>
        <w:t>anesthetized</w:t>
      </w:r>
      <w:r w:rsidRPr="00EF5D6D">
        <w:rPr>
          <w:rStyle w:val="StyleUnderline"/>
        </w:rPr>
        <w:t xml:space="preserve"> </w:t>
      </w:r>
      <w:proofErr w:type="gramStart"/>
      <w:r w:rsidRPr="00EF5D6D">
        <w:rPr>
          <w:rStyle w:val="StyleUnderline"/>
        </w:rPr>
        <w:t>a majority of</w:t>
      </w:r>
      <w:proofErr w:type="gramEnd"/>
      <w:r w:rsidRPr="00EF5D6D">
        <w:rPr>
          <w:rStyle w:val="StyleUnderline"/>
        </w:rPr>
        <w:t xml:space="preserve"> </w:t>
      </w:r>
      <w:r w:rsidRPr="00EF5D6D">
        <w:rPr>
          <w:rStyle w:val="StyleUnderline"/>
          <w:highlight w:val="green"/>
        </w:rPr>
        <w:t>Americans to the costs of conflict</w:t>
      </w:r>
      <w:r w:rsidRPr="00EF5D6D">
        <w:rPr>
          <w:sz w:val="16"/>
        </w:rPr>
        <w:t xml:space="preserve">, </w:t>
      </w:r>
      <w:r w:rsidRPr="00EF5D6D">
        <w:rPr>
          <w:rStyle w:val="StyleUnderline"/>
        </w:rPr>
        <w:t>delivered them their longest war</w:t>
      </w:r>
      <w:r w:rsidRPr="00EF5D6D">
        <w:rPr>
          <w:sz w:val="16"/>
        </w:rPr>
        <w:t xml:space="preserve">; in his September 20, 2001, speech, when describing how Americans might support the war effort, Bush said, “I ask you to live your lives and hug your children.” </w:t>
      </w:r>
      <w:r w:rsidRPr="00EF5D6D">
        <w:rPr>
          <w:rStyle w:val="StyleUnderline"/>
        </w:rPr>
        <w:t>This</w:t>
      </w:r>
      <w:r w:rsidRPr="00EF5D6D">
        <w:rPr>
          <w:sz w:val="16"/>
        </w:rPr>
        <w:t xml:space="preserve"> model </w:t>
      </w:r>
      <w:r w:rsidRPr="00EF5D6D">
        <w:rPr>
          <w:rStyle w:val="StyleUnderline"/>
        </w:rPr>
        <w:t>has also had a profound effect on American democracy</w:t>
      </w:r>
      <w:r w:rsidRPr="00EF5D6D">
        <w:rPr>
          <w:sz w:val="16"/>
        </w:rPr>
        <w:t xml:space="preserve">, one that is only being fully understood 20 years later. Today, </w:t>
      </w:r>
      <w:r w:rsidRPr="00EF5D6D">
        <w:rPr>
          <w:rStyle w:val="StyleUnderline"/>
          <w:highlight w:val="green"/>
        </w:rPr>
        <w:t>with a ballooning national deficit</w:t>
      </w:r>
      <w:r w:rsidRPr="00EF5D6D">
        <w:rPr>
          <w:sz w:val="16"/>
        </w:rPr>
        <w:t xml:space="preserve"> and warnings of inflation, it is worth noting that </w:t>
      </w:r>
      <w:r w:rsidRPr="00EF5D6D">
        <w:rPr>
          <w:rStyle w:val="StyleUnderline"/>
          <w:highlight w:val="green"/>
        </w:rPr>
        <w:t>the war on terror became one of th</w:t>
      </w:r>
      <w:r w:rsidRPr="00EF5D6D">
        <w:rPr>
          <w:rStyle w:val="StyleUnderline"/>
        </w:rPr>
        <w:t xml:space="preserve">e </w:t>
      </w:r>
      <w:r w:rsidRPr="00EF5D6D">
        <w:rPr>
          <w:sz w:val="16"/>
        </w:rPr>
        <w:t>earliest and</w:t>
      </w:r>
      <w:r w:rsidRPr="00EF5D6D">
        <w:rPr>
          <w:rStyle w:val="StyleUnderline"/>
        </w:rPr>
        <w:t xml:space="preserve"> </w:t>
      </w:r>
      <w:r w:rsidRPr="00EF5D6D">
        <w:rPr>
          <w:rStyle w:val="Emphasis"/>
          <w:highlight w:val="green"/>
        </w:rPr>
        <w:t>most expensive charges</w:t>
      </w:r>
      <w:r w:rsidRPr="00EF5D6D">
        <w:rPr>
          <w:rStyle w:val="StyleUnderline"/>
        </w:rPr>
        <w:t xml:space="preserve"> Americans placed </w:t>
      </w:r>
      <w:r w:rsidRPr="00EF5D6D">
        <w:rPr>
          <w:rStyle w:val="StyleUnderline"/>
          <w:highlight w:val="green"/>
        </w:rPr>
        <w:t>on</w:t>
      </w:r>
      <w:r w:rsidRPr="00EF5D6D">
        <w:rPr>
          <w:sz w:val="16"/>
        </w:rPr>
        <w:t xml:space="preserve"> their </w:t>
      </w:r>
      <w:r w:rsidRPr="00EF5D6D">
        <w:rPr>
          <w:rStyle w:val="StyleUnderline"/>
          <w:highlight w:val="green"/>
        </w:rPr>
        <w:t>national credit</w:t>
      </w:r>
      <w:r w:rsidRPr="00EF5D6D">
        <w:rPr>
          <w:sz w:val="16"/>
        </w:rPr>
        <w:t xml:space="preserve"> card </w:t>
      </w:r>
      <w:r w:rsidRPr="00EF5D6D">
        <w:rPr>
          <w:rStyle w:val="StyleUnderline"/>
        </w:rPr>
        <w:t>after the balanced budgets of the 1990s; 2001 marked the last</w:t>
      </w:r>
      <w:r w:rsidRPr="00EF5D6D">
        <w:rPr>
          <w:sz w:val="16"/>
        </w:rPr>
        <w:t xml:space="preserve"> year that the federal budget passed by Congress resulted in a </w:t>
      </w:r>
      <w:r w:rsidRPr="00EF5D6D">
        <w:rPr>
          <w:rStyle w:val="StyleUnderline"/>
        </w:rPr>
        <w:t xml:space="preserve">surplus. </w:t>
      </w:r>
      <w:r w:rsidRPr="00EF5D6D">
        <w:rPr>
          <w:rStyle w:val="StyleUnderline"/>
          <w:highlight w:val="green"/>
        </w:rPr>
        <w:t>Funding</w:t>
      </w:r>
      <w:r w:rsidRPr="00EF5D6D">
        <w:rPr>
          <w:sz w:val="16"/>
        </w:rPr>
        <w:t xml:space="preserve"> the war </w:t>
      </w:r>
      <w:r w:rsidRPr="00EF5D6D">
        <w:rPr>
          <w:rStyle w:val="StyleUnderline"/>
        </w:rPr>
        <w:t>through deficit</w:t>
      </w:r>
      <w:r w:rsidRPr="00EF5D6D">
        <w:rPr>
          <w:sz w:val="16"/>
        </w:rPr>
        <w:t xml:space="preserve"> spending </w:t>
      </w:r>
      <w:r w:rsidRPr="00EF5D6D">
        <w:rPr>
          <w:rStyle w:val="StyleUnderline"/>
          <w:highlight w:val="green"/>
        </w:rPr>
        <w:t xml:space="preserve">allowed it to </w:t>
      </w:r>
      <w:r w:rsidRPr="00EF5D6D">
        <w:rPr>
          <w:rStyle w:val="Emphasis"/>
          <w:highlight w:val="green"/>
        </w:rPr>
        <w:t>fester</w:t>
      </w:r>
      <w:r w:rsidRPr="00EF5D6D">
        <w:rPr>
          <w:sz w:val="16"/>
        </w:rPr>
        <w:t xml:space="preserve"> through successive administrations </w:t>
      </w:r>
      <w:r w:rsidRPr="00EF5D6D">
        <w:rPr>
          <w:rStyle w:val="StyleUnderline"/>
          <w:highlight w:val="green"/>
        </w:rPr>
        <w:t>with hardly</w:t>
      </w:r>
      <w:r w:rsidRPr="00EF5D6D">
        <w:rPr>
          <w:sz w:val="16"/>
        </w:rPr>
        <w:t xml:space="preserve"> a single politician</w:t>
      </w:r>
      <w:r w:rsidRPr="00EF5D6D">
        <w:rPr>
          <w:rStyle w:val="StyleUnderline"/>
        </w:rPr>
        <w:t xml:space="preserve"> </w:t>
      </w:r>
      <w:r w:rsidRPr="00EF5D6D">
        <w:rPr>
          <w:rStyle w:val="StyleUnderline"/>
          <w:highlight w:val="green"/>
        </w:rPr>
        <w:t>ever mentioning</w:t>
      </w:r>
      <w:r w:rsidRPr="00EF5D6D">
        <w:rPr>
          <w:rStyle w:val="StyleUnderline"/>
        </w:rPr>
        <w:t xml:space="preserve"> </w:t>
      </w:r>
      <w:r w:rsidRPr="00EF5D6D">
        <w:rPr>
          <w:sz w:val="16"/>
        </w:rPr>
        <w:t>the idea of</w:t>
      </w:r>
      <w:r w:rsidRPr="00EF5D6D">
        <w:rPr>
          <w:rStyle w:val="StyleUnderline"/>
        </w:rPr>
        <w:t xml:space="preserve"> a </w:t>
      </w:r>
      <w:r w:rsidRPr="00EF5D6D">
        <w:rPr>
          <w:rStyle w:val="StyleUnderline"/>
          <w:highlight w:val="green"/>
        </w:rPr>
        <w:t>war tax</w:t>
      </w:r>
      <w:r w:rsidRPr="00EF5D6D">
        <w:rPr>
          <w:rStyle w:val="StyleUnderline"/>
        </w:rPr>
        <w:t>. Meanwhile, other forms of spending</w:t>
      </w:r>
      <w:r w:rsidRPr="00EF5D6D">
        <w:rPr>
          <w:sz w:val="16"/>
        </w:rPr>
        <w:t>—from financial bailouts to health care and, most recently, a pandemic recovery stimulus package—</w:t>
      </w:r>
      <w:r w:rsidRPr="00EF5D6D">
        <w:rPr>
          <w:rStyle w:val="StyleUnderline"/>
        </w:rPr>
        <w:t xml:space="preserve">generate breathless debate. </w:t>
      </w:r>
      <w:r w:rsidRPr="00EF5D6D">
        <w:rPr>
          <w:sz w:val="16"/>
        </w:rPr>
        <w:t xml:space="preserve">If deficit spending has anesthetized the American people to the fiscal cost of the war on terror, </w:t>
      </w:r>
      <w:r w:rsidRPr="00EF5D6D">
        <w:rPr>
          <w:rStyle w:val="StyleUnderline"/>
          <w:highlight w:val="green"/>
        </w:rPr>
        <w:t>tech</w:t>
      </w:r>
      <w:r w:rsidRPr="00EF5D6D">
        <w:rPr>
          <w:rStyle w:val="StyleUnderline"/>
        </w:rPr>
        <w:t xml:space="preserve">nological </w:t>
      </w:r>
      <w:r w:rsidRPr="00EF5D6D">
        <w:rPr>
          <w:rStyle w:val="StyleUnderline"/>
          <w:highlight w:val="green"/>
        </w:rPr>
        <w:t>and social changes</w:t>
      </w:r>
      <w:r w:rsidRPr="00EF5D6D">
        <w:rPr>
          <w:rStyle w:val="StyleUnderline"/>
        </w:rPr>
        <w:t xml:space="preserve"> have </w:t>
      </w:r>
      <w:r w:rsidRPr="00EF5D6D">
        <w:rPr>
          <w:rStyle w:val="StyleUnderline"/>
          <w:highlight w:val="green"/>
        </w:rPr>
        <w:t>numbed them to</w:t>
      </w:r>
      <w:r w:rsidRPr="00EF5D6D">
        <w:rPr>
          <w:rStyle w:val="StyleUnderline"/>
        </w:rPr>
        <w:t xml:space="preserve"> its </w:t>
      </w:r>
      <w:r w:rsidRPr="00EF5D6D">
        <w:rPr>
          <w:rStyle w:val="StyleUnderline"/>
          <w:highlight w:val="green"/>
        </w:rPr>
        <w:t>human cost</w:t>
      </w:r>
      <w:r w:rsidRPr="00EF5D6D">
        <w:rPr>
          <w:sz w:val="16"/>
        </w:rPr>
        <w:t xml:space="preserve">. The use of </w:t>
      </w:r>
      <w:r w:rsidRPr="00EF5D6D">
        <w:rPr>
          <w:rStyle w:val="StyleUnderline"/>
          <w:highlight w:val="green"/>
        </w:rPr>
        <w:t>drone</w:t>
      </w:r>
      <w:r w:rsidRPr="00EF5D6D">
        <w:rPr>
          <w:rStyle w:val="StyleUnderline"/>
        </w:rPr>
        <w:t xml:space="preserve"> aircraft and other platform</w:t>
      </w:r>
      <w:r w:rsidRPr="00EF5D6D">
        <w:rPr>
          <w:rStyle w:val="StyleUnderline"/>
          <w:highlight w:val="green"/>
        </w:rPr>
        <w:t>s</w:t>
      </w:r>
      <w:r w:rsidRPr="00EF5D6D">
        <w:rPr>
          <w:sz w:val="16"/>
        </w:rPr>
        <w:t xml:space="preserve"> has </w:t>
      </w:r>
      <w:r w:rsidRPr="00EF5D6D">
        <w:rPr>
          <w:rStyle w:val="StyleUnderline"/>
          <w:highlight w:val="green"/>
        </w:rPr>
        <w:t>facilitated</w:t>
      </w:r>
      <w:r w:rsidRPr="00EF5D6D">
        <w:rPr>
          <w:sz w:val="16"/>
        </w:rPr>
        <w:t xml:space="preserve"> the growing </w:t>
      </w:r>
      <w:r w:rsidRPr="00EF5D6D">
        <w:rPr>
          <w:rStyle w:val="Emphasis"/>
          <w:highlight w:val="green"/>
        </w:rPr>
        <w:t>automation</w:t>
      </w:r>
      <w:r w:rsidRPr="00EF5D6D">
        <w:rPr>
          <w:rStyle w:val="Emphasis"/>
        </w:rPr>
        <w:t xml:space="preserve"> of combat</w:t>
      </w:r>
      <w:r w:rsidRPr="00EF5D6D">
        <w:rPr>
          <w:rStyle w:val="StyleUnderline"/>
        </w:rPr>
        <w:t xml:space="preserve">, which allows the U.S. military to kill remotely. </w:t>
      </w:r>
      <w:r w:rsidRPr="00EF5D6D">
        <w:rPr>
          <w:rStyle w:val="StyleUnderline"/>
          <w:highlight w:val="green"/>
        </w:rPr>
        <w:t>This</w:t>
      </w:r>
      <w:r w:rsidRPr="00EF5D6D">
        <w:rPr>
          <w:sz w:val="16"/>
        </w:rPr>
        <w:t xml:space="preserve"> development </w:t>
      </w:r>
      <w:r w:rsidRPr="00EF5D6D">
        <w:rPr>
          <w:rStyle w:val="StyleUnderline"/>
        </w:rPr>
        <w:t xml:space="preserve">has </w:t>
      </w:r>
      <w:r w:rsidRPr="00EF5D6D">
        <w:rPr>
          <w:rStyle w:val="StyleUnderline"/>
          <w:highlight w:val="green"/>
        </w:rPr>
        <w:t xml:space="preserve">further </w:t>
      </w:r>
      <w:r w:rsidRPr="00EF5D6D">
        <w:rPr>
          <w:rStyle w:val="Emphasis"/>
          <w:highlight w:val="green"/>
        </w:rPr>
        <w:t>distanced</w:t>
      </w:r>
      <w:r w:rsidRPr="00EF5D6D">
        <w:rPr>
          <w:rStyle w:val="StyleUnderline"/>
        </w:rPr>
        <w:t xml:space="preserve"> </w:t>
      </w:r>
      <w:r w:rsidRPr="00EF5D6D">
        <w:rPr>
          <w:rStyle w:val="StyleUnderline"/>
          <w:highlight w:val="green"/>
        </w:rPr>
        <w:t>Americans from</w:t>
      </w:r>
      <w:r w:rsidRPr="00EF5D6D">
        <w:rPr>
          <w:rStyle w:val="StyleUnderline"/>
        </w:rPr>
        <w:t xml:space="preserve"> the grim </w:t>
      </w:r>
      <w:r w:rsidRPr="00EF5D6D">
        <w:rPr>
          <w:rStyle w:val="StyleUnderline"/>
          <w:highlight w:val="green"/>
        </w:rPr>
        <w:t>costs of war</w:t>
      </w:r>
      <w:r w:rsidRPr="00EF5D6D">
        <w:rPr>
          <w:rStyle w:val="StyleUnderline"/>
        </w:rPr>
        <w:t>, whether</w:t>
      </w:r>
      <w:r w:rsidRPr="00EF5D6D">
        <w:rPr>
          <w:sz w:val="16"/>
        </w:rPr>
        <w:t xml:space="preserve"> they be the </w:t>
      </w:r>
      <w:r w:rsidRPr="00EF5D6D">
        <w:rPr>
          <w:rStyle w:val="StyleUnderline"/>
        </w:rPr>
        <w:t xml:space="preserve">deaths of U.S. troops or </w:t>
      </w:r>
      <w:r w:rsidRPr="00EF5D6D">
        <w:rPr>
          <w:sz w:val="16"/>
        </w:rPr>
        <w:t>those of</w:t>
      </w:r>
      <w:r w:rsidRPr="00EF5D6D">
        <w:rPr>
          <w:rStyle w:val="StyleUnderline"/>
        </w:rPr>
        <w:t xml:space="preserve"> foreign civilians. Meanwhile</w:t>
      </w:r>
      <w:r w:rsidRPr="00EF5D6D">
        <w:rPr>
          <w:sz w:val="16"/>
        </w:rPr>
        <w:t xml:space="preserve">, the </w:t>
      </w:r>
      <w:r w:rsidRPr="00EF5D6D">
        <w:rPr>
          <w:rStyle w:val="StyleUnderline"/>
          <w:highlight w:val="green"/>
        </w:rPr>
        <w:t>absence of a draft</w:t>
      </w:r>
      <w:r w:rsidRPr="00EF5D6D">
        <w:rPr>
          <w:rStyle w:val="StyleUnderline"/>
        </w:rPr>
        <w:t xml:space="preserve"> has </w:t>
      </w:r>
      <w:r w:rsidRPr="00EF5D6D">
        <w:rPr>
          <w:rStyle w:val="StyleUnderline"/>
          <w:highlight w:val="green"/>
        </w:rPr>
        <w:t>allowed the</w:t>
      </w:r>
      <w:r w:rsidRPr="00EF5D6D">
        <w:rPr>
          <w:sz w:val="16"/>
        </w:rPr>
        <w:t xml:space="preserve"> U.S. </w:t>
      </w:r>
      <w:r w:rsidRPr="00EF5D6D">
        <w:rPr>
          <w:rStyle w:val="StyleUnderline"/>
          <w:highlight w:val="green"/>
        </w:rPr>
        <w:t xml:space="preserve">government to outsource its wars to a </w:t>
      </w:r>
      <w:r w:rsidRPr="00EF5D6D">
        <w:rPr>
          <w:rStyle w:val="Emphasis"/>
          <w:highlight w:val="green"/>
        </w:rPr>
        <w:t>military caste</w:t>
      </w:r>
      <w:r w:rsidRPr="00EF5D6D">
        <w:rPr>
          <w:sz w:val="16"/>
          <w:highlight w:val="green"/>
        </w:rPr>
        <w:t>,</w:t>
      </w:r>
      <w:r w:rsidRPr="00EF5D6D">
        <w:rPr>
          <w:sz w:val="16"/>
        </w:rPr>
        <w:t xml:space="preserve"> an increasingly self-segregated portion of society, </w:t>
      </w:r>
      <w:proofErr w:type="gramStart"/>
      <w:r w:rsidRPr="00EF5D6D">
        <w:rPr>
          <w:rStyle w:val="StyleUnderline"/>
          <w:highlight w:val="green"/>
        </w:rPr>
        <w:t>opening</w:t>
      </w:r>
      <w:r w:rsidRPr="00EF5D6D">
        <w:rPr>
          <w:sz w:val="16"/>
        </w:rPr>
        <w:t xml:space="preserve"> up</w:t>
      </w:r>
      <w:proofErr w:type="gramEnd"/>
      <w:r w:rsidRPr="00EF5D6D">
        <w:rPr>
          <w:sz w:val="16"/>
        </w:rPr>
        <w:t xml:space="preserve"> </w:t>
      </w:r>
      <w:r w:rsidRPr="00EF5D6D">
        <w:rPr>
          <w:rStyle w:val="StyleUnderline"/>
          <w:highlight w:val="green"/>
        </w:rPr>
        <w:t>a</w:t>
      </w:r>
      <w:r w:rsidRPr="00EF5D6D">
        <w:rPr>
          <w:rStyle w:val="StyleUnderline"/>
        </w:rPr>
        <w:t xml:space="preserve"> yawning </w:t>
      </w:r>
      <w:r w:rsidRPr="00EF5D6D">
        <w:rPr>
          <w:rStyle w:val="Emphasis"/>
          <w:highlight w:val="green"/>
        </w:rPr>
        <w:t>civil-military divide</w:t>
      </w:r>
      <w:r w:rsidRPr="00EF5D6D">
        <w:rPr>
          <w:sz w:val="16"/>
        </w:rPr>
        <w:t xml:space="preserve"> as profound as any that American society has ever known.</w:t>
      </w:r>
    </w:p>
    <w:p w14:paraId="4140EF52" w14:textId="3A851AB1" w:rsidR="00EF5D6D" w:rsidRDefault="00EF5D6D" w:rsidP="00EF5D6D"/>
    <w:p w14:paraId="1F5DC8C7" w14:textId="3BDE0912" w:rsidR="005B5C9A" w:rsidRDefault="005B5C9A" w:rsidP="005B5C9A">
      <w:pPr>
        <w:pStyle w:val="Heading4"/>
      </w:pPr>
      <w:r>
        <w:t xml:space="preserve">Prefer our evidence its from a US Marine and intelligence officer themselves, the most experienced in the field. No bias they’re literally stating the issues with US </w:t>
      </w:r>
      <w:proofErr w:type="spellStart"/>
      <w:r>
        <w:t>heg</w:t>
      </w:r>
      <w:proofErr w:type="spellEnd"/>
      <w:r>
        <w:t xml:space="preserve"> reversing patriotism bias</w:t>
      </w:r>
    </w:p>
    <w:p w14:paraId="0C14A07C" w14:textId="77777777" w:rsidR="005B5C9A" w:rsidRPr="00EF5D6D" w:rsidRDefault="005B5C9A" w:rsidP="00EF5D6D"/>
    <w:p w14:paraId="306547AA" w14:textId="05268DEB" w:rsidR="00EF5D6D" w:rsidRPr="00EF5D6D" w:rsidRDefault="00EF5D6D" w:rsidP="00D24EB9">
      <w:pPr>
        <w:pStyle w:val="Heading4"/>
      </w:pPr>
      <w:r w:rsidRPr="00EF5D6D">
        <w:t>No transition wars</w:t>
      </w:r>
      <w:r w:rsidR="005B5C9A">
        <w:t xml:space="preserve"> extinction impact</w:t>
      </w:r>
      <w:r w:rsidRPr="00EF5D6D">
        <w:t xml:space="preserve"> – withdrawal solves blowback and diplomatic influence replaces forward presence</w:t>
      </w:r>
    </w:p>
    <w:p w14:paraId="387B244B" w14:textId="77777777" w:rsidR="00EF5D6D" w:rsidRPr="00EF5D6D" w:rsidRDefault="00EF5D6D" w:rsidP="00EF5D6D">
      <w:r w:rsidRPr="00EF5D6D">
        <w:rPr>
          <w:rStyle w:val="Style13ptBold"/>
        </w:rPr>
        <w:t>Cooley 8-23</w:t>
      </w:r>
      <w:r w:rsidRPr="00EF5D6D">
        <w:t xml:space="preserve">-21 </w:t>
      </w:r>
      <w:r w:rsidRPr="00EF5D6D">
        <w:rPr>
          <w:sz w:val="16"/>
          <w:szCs w:val="16"/>
        </w:rPr>
        <w:t>[Alexander Cooley, Director of Columbia University’s Harriman Institute and Claire Tow Professor of Political Science at Barnard College. "A Post-American Central Asia," Foreign Affairs, 8-23-2021, accessed 9-8-2021, https://www.foreignaffairs.com/articles/afghanistan/2021-08-23/post-american-central-asia] HWIC</w:t>
      </w:r>
    </w:p>
    <w:p w14:paraId="672C1B6C" w14:textId="77777777" w:rsidR="00EF5D6D" w:rsidRPr="00EF5D6D" w:rsidRDefault="00EF5D6D" w:rsidP="00EF5D6D">
      <w:pPr>
        <w:rPr>
          <w:sz w:val="16"/>
        </w:rPr>
      </w:pPr>
      <w:r w:rsidRPr="00EF5D6D">
        <w:rPr>
          <w:rStyle w:val="StyleUnderline"/>
        </w:rPr>
        <w:t>Washington’s</w:t>
      </w:r>
      <w:r w:rsidRPr="00EF5D6D">
        <w:rPr>
          <w:sz w:val="16"/>
        </w:rPr>
        <w:t xml:space="preserve"> withdrawal and </w:t>
      </w:r>
      <w:r w:rsidRPr="00EF5D6D">
        <w:rPr>
          <w:rStyle w:val="StyleUnderline"/>
          <w:highlight w:val="green"/>
        </w:rPr>
        <w:t>failure to build</w:t>
      </w:r>
      <w:r w:rsidRPr="00EF5D6D">
        <w:rPr>
          <w:rStyle w:val="StyleUnderline"/>
        </w:rPr>
        <w:t xml:space="preserve"> a </w:t>
      </w:r>
      <w:hyperlink r:id="rId15" w:history="1">
        <w:r w:rsidRPr="00EF5D6D">
          <w:rPr>
            <w:rStyle w:val="StyleUnderline"/>
          </w:rPr>
          <w:t xml:space="preserve">legitimate </w:t>
        </w:r>
        <w:r w:rsidRPr="00EF5D6D">
          <w:rPr>
            <w:rStyle w:val="StyleUnderline"/>
            <w:highlight w:val="green"/>
          </w:rPr>
          <w:t>Afghan state</w:t>
        </w:r>
      </w:hyperlink>
      <w:r w:rsidRPr="00EF5D6D">
        <w:rPr>
          <w:rStyle w:val="StyleUnderline"/>
        </w:rPr>
        <w:t> </w:t>
      </w:r>
      <w:r w:rsidRPr="00EF5D6D">
        <w:rPr>
          <w:rStyle w:val="StyleUnderline"/>
          <w:highlight w:val="green"/>
        </w:rPr>
        <w:t>will</w:t>
      </w:r>
      <w:r w:rsidRPr="00EF5D6D">
        <w:rPr>
          <w:sz w:val="16"/>
        </w:rPr>
        <w:t xml:space="preserve"> inevitably </w:t>
      </w:r>
      <w:r w:rsidRPr="00EF5D6D">
        <w:rPr>
          <w:rStyle w:val="StyleUnderline"/>
          <w:highlight w:val="green"/>
        </w:rPr>
        <w:t>fuel</w:t>
      </w:r>
      <w:r w:rsidRPr="00EF5D6D">
        <w:rPr>
          <w:rStyle w:val="StyleUnderline"/>
        </w:rPr>
        <w:t xml:space="preserve"> the </w:t>
      </w:r>
      <w:r w:rsidRPr="00EF5D6D">
        <w:rPr>
          <w:rStyle w:val="StyleUnderline"/>
          <w:highlight w:val="green"/>
        </w:rPr>
        <w:t>narrative of U.S. decline</w:t>
      </w:r>
      <w:r w:rsidRPr="00EF5D6D">
        <w:rPr>
          <w:sz w:val="16"/>
        </w:rPr>
        <w:t xml:space="preserve"> and great-power competition. The countries that now retain embassies in Kabul, including </w:t>
      </w:r>
      <w:r w:rsidRPr="00EF5D6D">
        <w:rPr>
          <w:rStyle w:val="Emphasis"/>
          <w:highlight w:val="green"/>
        </w:rPr>
        <w:t>China, Iran, and Russia</w:t>
      </w:r>
      <w:r w:rsidRPr="00EF5D6D">
        <w:rPr>
          <w:rStyle w:val="StyleUnderline"/>
        </w:rPr>
        <w:t>, are among the United States’ greatest adversaries. These</w:t>
      </w:r>
      <w:r w:rsidRPr="00EF5D6D">
        <w:rPr>
          <w:sz w:val="16"/>
        </w:rPr>
        <w:t xml:space="preserve"> states, </w:t>
      </w:r>
      <w:r w:rsidRPr="00EF5D6D">
        <w:rPr>
          <w:rStyle w:val="StyleUnderline"/>
        </w:rPr>
        <w:t xml:space="preserve">however, </w:t>
      </w:r>
      <w:r w:rsidRPr="00EF5D6D">
        <w:rPr>
          <w:rStyle w:val="Emphasis"/>
          <w:highlight w:val="green"/>
        </w:rPr>
        <w:t>must</w:t>
      </w:r>
      <w:r w:rsidRPr="00EF5D6D">
        <w:rPr>
          <w:rStyle w:val="Emphasis"/>
        </w:rPr>
        <w:t xml:space="preserve"> now </w:t>
      </w:r>
      <w:r w:rsidRPr="00EF5D6D">
        <w:rPr>
          <w:rStyle w:val="Emphasis"/>
          <w:highlight w:val="green"/>
        </w:rPr>
        <w:t>confront</w:t>
      </w:r>
      <w:r w:rsidRPr="00EF5D6D">
        <w:rPr>
          <w:sz w:val="16"/>
        </w:rPr>
        <w:t xml:space="preserve"> the </w:t>
      </w:r>
      <w:r w:rsidRPr="00EF5D6D">
        <w:rPr>
          <w:rStyle w:val="StyleUnderline"/>
        </w:rPr>
        <w:t xml:space="preserve">practical </w:t>
      </w:r>
      <w:r w:rsidRPr="00EF5D6D">
        <w:rPr>
          <w:rStyle w:val="StyleUnderline"/>
          <w:highlight w:val="green"/>
        </w:rPr>
        <w:t>challenges of</w:t>
      </w:r>
      <w:r w:rsidRPr="00EF5D6D">
        <w:rPr>
          <w:rStyle w:val="StyleUnderline"/>
        </w:rPr>
        <w:t xml:space="preserve"> providing </w:t>
      </w:r>
      <w:r w:rsidRPr="00EF5D6D">
        <w:rPr>
          <w:rStyle w:val="Emphasis"/>
          <w:highlight w:val="green"/>
        </w:rPr>
        <w:t>security guarantees</w:t>
      </w:r>
      <w:r w:rsidRPr="00EF5D6D">
        <w:rPr>
          <w:sz w:val="16"/>
        </w:rPr>
        <w:t xml:space="preserve">, developing </w:t>
      </w:r>
      <w:r w:rsidRPr="00EF5D6D">
        <w:rPr>
          <w:rStyle w:val="Emphasis"/>
        </w:rPr>
        <w:t>economic networks, and</w:t>
      </w:r>
      <w:r w:rsidRPr="00EF5D6D">
        <w:rPr>
          <w:sz w:val="16"/>
        </w:rPr>
        <w:t xml:space="preserve"> pushing for a durable </w:t>
      </w:r>
      <w:r w:rsidRPr="00EF5D6D">
        <w:rPr>
          <w:rStyle w:val="Emphasis"/>
        </w:rPr>
        <w:t>political transition</w:t>
      </w:r>
      <w:r w:rsidRPr="00EF5D6D">
        <w:rPr>
          <w:rStyle w:val="StyleUnderline"/>
        </w:rPr>
        <w:t xml:space="preserve">. The </w:t>
      </w:r>
      <w:r w:rsidRPr="00EF5D6D">
        <w:rPr>
          <w:rStyle w:val="StyleUnderline"/>
          <w:highlight w:val="green"/>
        </w:rPr>
        <w:t>United States will</w:t>
      </w:r>
      <w:r w:rsidRPr="00EF5D6D">
        <w:rPr>
          <w:sz w:val="16"/>
        </w:rPr>
        <w:t xml:space="preserve"> therefore still </w:t>
      </w:r>
      <w:r w:rsidRPr="00EF5D6D">
        <w:rPr>
          <w:rStyle w:val="StyleUnderline"/>
          <w:highlight w:val="green"/>
        </w:rPr>
        <w:t>wield important international leverage</w:t>
      </w:r>
      <w:r w:rsidRPr="00EF5D6D">
        <w:rPr>
          <w:sz w:val="16"/>
        </w:rPr>
        <w:t xml:space="preserve">, including </w:t>
      </w:r>
      <w:r w:rsidRPr="00EF5D6D">
        <w:rPr>
          <w:rStyle w:val="StyleUnderline"/>
        </w:rPr>
        <w:t>controlling access to the dollars</w:t>
      </w:r>
      <w:r w:rsidRPr="00EF5D6D">
        <w:rPr>
          <w:sz w:val="16"/>
        </w:rPr>
        <w:t xml:space="preserve"> required </w:t>
      </w:r>
      <w:r w:rsidRPr="00EF5D6D">
        <w:rPr>
          <w:rStyle w:val="StyleUnderline"/>
        </w:rPr>
        <w:t>to avoid a prolonged bank run and</w:t>
      </w:r>
      <w:r w:rsidRPr="00EF5D6D">
        <w:rPr>
          <w:sz w:val="16"/>
        </w:rPr>
        <w:t xml:space="preserve"> sorely needed </w:t>
      </w:r>
      <w:r w:rsidRPr="00EF5D6D">
        <w:rPr>
          <w:rStyle w:val="StyleUnderline"/>
        </w:rPr>
        <w:t>external financing from the I</w:t>
      </w:r>
      <w:r w:rsidRPr="00EF5D6D">
        <w:rPr>
          <w:sz w:val="16"/>
        </w:rPr>
        <w:t xml:space="preserve">nternational </w:t>
      </w:r>
      <w:r w:rsidRPr="00EF5D6D">
        <w:rPr>
          <w:rStyle w:val="StyleUnderline"/>
        </w:rPr>
        <w:t>M</w:t>
      </w:r>
      <w:r w:rsidRPr="00EF5D6D">
        <w:rPr>
          <w:sz w:val="16"/>
        </w:rPr>
        <w:t xml:space="preserve">onetary </w:t>
      </w:r>
      <w:r w:rsidRPr="00EF5D6D">
        <w:rPr>
          <w:rStyle w:val="StyleUnderline"/>
        </w:rPr>
        <w:t>F</w:t>
      </w:r>
      <w:r w:rsidRPr="00EF5D6D">
        <w:rPr>
          <w:sz w:val="16"/>
        </w:rPr>
        <w:t>und. U.S. officials, for instance, can push for international donors to </w:t>
      </w:r>
      <w:hyperlink r:id="rId16" w:history="1">
        <w:r w:rsidRPr="00EF5D6D">
          <w:rPr>
            <w:rStyle w:val="Hyperlink"/>
            <w:sz w:val="16"/>
          </w:rPr>
          <w:t>condition</w:t>
        </w:r>
      </w:hyperlink>
      <w:r w:rsidRPr="00EF5D6D">
        <w:rPr>
          <w:sz w:val="16"/>
        </w:rPr>
        <w:t xml:space="preserve"> aid and reconstruction </w:t>
      </w:r>
      <w:proofErr w:type="spellStart"/>
      <w:r w:rsidRPr="00EF5D6D">
        <w:rPr>
          <w:sz w:val="16"/>
        </w:rPr>
        <w:t>fundinqg</w:t>
      </w:r>
      <w:proofErr w:type="spellEnd"/>
      <w:r w:rsidRPr="00EF5D6D">
        <w:rPr>
          <w:sz w:val="16"/>
        </w:rPr>
        <w:t xml:space="preserve"> on an inclusive political transition and basic human rights benchmarks.  </w:t>
      </w:r>
    </w:p>
    <w:p w14:paraId="2224F7B2" w14:textId="77777777" w:rsidR="00EF5D6D" w:rsidRPr="00EF5D6D" w:rsidRDefault="00EF5D6D" w:rsidP="00EF5D6D">
      <w:pPr>
        <w:rPr>
          <w:sz w:val="16"/>
        </w:rPr>
      </w:pPr>
      <w:r w:rsidRPr="00EF5D6D">
        <w:rPr>
          <w:sz w:val="16"/>
        </w:rPr>
        <w:t xml:space="preserve">The </w:t>
      </w:r>
      <w:r w:rsidRPr="00EF5D6D">
        <w:rPr>
          <w:rStyle w:val="Emphasis"/>
          <w:highlight w:val="green"/>
        </w:rPr>
        <w:t>absence of U.S. troops</w:t>
      </w:r>
      <w:r w:rsidRPr="00EF5D6D">
        <w:rPr>
          <w:rStyle w:val="StyleUnderline"/>
        </w:rPr>
        <w:t xml:space="preserve"> and a friendly government in Afghanistan</w:t>
      </w:r>
      <w:r w:rsidRPr="00EF5D6D">
        <w:rPr>
          <w:sz w:val="16"/>
        </w:rPr>
        <w:t xml:space="preserve"> also </w:t>
      </w:r>
      <w:proofErr w:type="gramStart"/>
      <w:r w:rsidRPr="00EF5D6D">
        <w:rPr>
          <w:rStyle w:val="StyleUnderline"/>
          <w:highlight w:val="green"/>
        </w:rPr>
        <w:t>opens</w:t>
      </w:r>
      <w:r w:rsidRPr="00EF5D6D">
        <w:rPr>
          <w:sz w:val="16"/>
        </w:rPr>
        <w:t xml:space="preserve"> up</w:t>
      </w:r>
      <w:proofErr w:type="gramEnd"/>
      <w:r w:rsidRPr="00EF5D6D">
        <w:rPr>
          <w:sz w:val="16"/>
        </w:rPr>
        <w:t xml:space="preserve"> </w:t>
      </w:r>
      <w:r w:rsidRPr="00EF5D6D">
        <w:rPr>
          <w:rStyle w:val="StyleUnderline"/>
        </w:rPr>
        <w:t xml:space="preserve">the </w:t>
      </w:r>
      <w:r w:rsidRPr="00EF5D6D">
        <w:rPr>
          <w:rStyle w:val="StyleUnderline"/>
          <w:highlight w:val="green"/>
        </w:rPr>
        <w:t>possibility of new</w:t>
      </w:r>
      <w:r w:rsidRPr="00EF5D6D">
        <w:rPr>
          <w:sz w:val="16"/>
        </w:rPr>
        <w:t xml:space="preserve"> regional diplomatic </w:t>
      </w:r>
      <w:r w:rsidRPr="00EF5D6D">
        <w:rPr>
          <w:rStyle w:val="Emphasis"/>
          <w:highlight w:val="green"/>
        </w:rPr>
        <w:t>partnerships</w:t>
      </w:r>
      <w:r w:rsidRPr="00EF5D6D">
        <w:rPr>
          <w:rStyle w:val="Emphasis"/>
        </w:rPr>
        <w:t xml:space="preserve"> and agendas</w:t>
      </w:r>
      <w:r w:rsidRPr="00EF5D6D">
        <w:rPr>
          <w:sz w:val="16"/>
        </w:rPr>
        <w:t xml:space="preserve">. U.S. </w:t>
      </w:r>
      <w:r w:rsidRPr="00EF5D6D">
        <w:rPr>
          <w:rStyle w:val="StyleUnderline"/>
        </w:rPr>
        <w:t>officials could make Afghanistan’s security one</w:t>
      </w:r>
      <w:r w:rsidRPr="00EF5D6D">
        <w:rPr>
          <w:sz w:val="16"/>
        </w:rPr>
        <w:t xml:space="preserve"> of a bundle of </w:t>
      </w:r>
      <w:r w:rsidRPr="00EF5D6D">
        <w:rPr>
          <w:rStyle w:val="StyleUnderline"/>
        </w:rPr>
        <w:t>issue</w:t>
      </w:r>
      <w:r w:rsidRPr="00EF5D6D">
        <w:rPr>
          <w:sz w:val="16"/>
        </w:rPr>
        <w:t xml:space="preserve">s </w:t>
      </w:r>
      <w:r w:rsidRPr="00EF5D6D">
        <w:rPr>
          <w:rStyle w:val="StyleUnderline"/>
        </w:rPr>
        <w:t>in</w:t>
      </w:r>
      <w:r w:rsidRPr="00EF5D6D">
        <w:rPr>
          <w:sz w:val="16"/>
        </w:rPr>
        <w:t xml:space="preserve"> future bilateral </w:t>
      </w:r>
      <w:r w:rsidRPr="00EF5D6D">
        <w:rPr>
          <w:rStyle w:val="StyleUnderline"/>
        </w:rPr>
        <w:t>negotiations with Pakistan and use the topic to broaden</w:t>
      </w:r>
      <w:r w:rsidRPr="00EF5D6D">
        <w:rPr>
          <w:sz w:val="16"/>
        </w:rPr>
        <w:t xml:space="preserve"> the agenda of </w:t>
      </w:r>
      <w:r w:rsidRPr="00EF5D6D">
        <w:rPr>
          <w:rStyle w:val="StyleUnderline"/>
        </w:rPr>
        <w:t>Washington’s</w:t>
      </w:r>
      <w:r w:rsidRPr="00EF5D6D">
        <w:rPr>
          <w:sz w:val="16"/>
        </w:rPr>
        <w:t xml:space="preserve"> regular </w:t>
      </w:r>
      <w:r w:rsidRPr="00EF5D6D">
        <w:rPr>
          <w:rStyle w:val="StyleUnderline"/>
        </w:rPr>
        <w:t>C5+1 dialogue</w:t>
      </w:r>
      <w:r w:rsidRPr="00EF5D6D">
        <w:rPr>
          <w:sz w:val="16"/>
        </w:rPr>
        <w:t xml:space="preserve"> with Central Asian states. U.S. </w:t>
      </w:r>
      <w:r w:rsidRPr="00EF5D6D">
        <w:rPr>
          <w:rStyle w:val="StyleUnderline"/>
        </w:rPr>
        <w:t>policymakers can also drop</w:t>
      </w:r>
      <w:r w:rsidRPr="00EF5D6D">
        <w:rPr>
          <w:sz w:val="16"/>
        </w:rPr>
        <w:t xml:space="preserve"> their long-running </w:t>
      </w:r>
      <w:r w:rsidRPr="00EF5D6D">
        <w:rPr>
          <w:rStyle w:val="StyleUnderline"/>
        </w:rPr>
        <w:t>reluctance to engage with the CSTO and the SCO on the grounds that they are mere “talk shops” and begin</w:t>
      </w:r>
      <w:r w:rsidRPr="00EF5D6D">
        <w:rPr>
          <w:sz w:val="16"/>
        </w:rPr>
        <w:t xml:space="preserve"> regularly </w:t>
      </w:r>
      <w:r w:rsidRPr="00EF5D6D">
        <w:rPr>
          <w:rStyle w:val="StyleUnderline"/>
        </w:rPr>
        <w:t>consulting with these groups on security and humanitarian issues</w:t>
      </w:r>
      <w:r w:rsidRPr="00EF5D6D">
        <w:rPr>
          <w:sz w:val="16"/>
        </w:rPr>
        <w:t>.</w:t>
      </w:r>
    </w:p>
    <w:p w14:paraId="7F3F2BFF" w14:textId="77777777" w:rsidR="00EF5D6D" w:rsidRPr="00EF5D6D" w:rsidRDefault="00EF5D6D" w:rsidP="00EF5D6D">
      <w:pPr>
        <w:rPr>
          <w:sz w:val="16"/>
        </w:rPr>
      </w:pPr>
      <w:r w:rsidRPr="00EF5D6D">
        <w:rPr>
          <w:sz w:val="16"/>
        </w:rPr>
        <w:t xml:space="preserve">Although U.S. troops may be leaving, </w:t>
      </w:r>
      <w:r w:rsidRPr="00EF5D6D">
        <w:rPr>
          <w:rStyle w:val="Emphasis"/>
          <w:highlight w:val="green"/>
        </w:rPr>
        <w:t>Washington can</w:t>
      </w:r>
      <w:r w:rsidRPr="00EF5D6D">
        <w:rPr>
          <w:sz w:val="16"/>
        </w:rPr>
        <w:t xml:space="preserve"> </w:t>
      </w:r>
      <w:proofErr w:type="gramStart"/>
      <w:r w:rsidRPr="00EF5D6D">
        <w:rPr>
          <w:sz w:val="16"/>
        </w:rPr>
        <w:t xml:space="preserve">still </w:t>
      </w:r>
      <w:r w:rsidRPr="00EF5D6D">
        <w:rPr>
          <w:rStyle w:val="Emphasis"/>
          <w:highlight w:val="green"/>
        </w:rPr>
        <w:t>remain</w:t>
      </w:r>
      <w:proofErr w:type="gramEnd"/>
      <w:r w:rsidRPr="00EF5D6D">
        <w:rPr>
          <w:rStyle w:val="Emphasis"/>
          <w:highlight w:val="green"/>
        </w:rPr>
        <w:t xml:space="preserve"> an important part of</w:t>
      </w:r>
      <w:r w:rsidRPr="00EF5D6D">
        <w:rPr>
          <w:rStyle w:val="Emphasis"/>
        </w:rPr>
        <w:t xml:space="preserve"> Afghanistan’s and </w:t>
      </w:r>
      <w:r w:rsidRPr="00EF5D6D">
        <w:rPr>
          <w:rStyle w:val="Emphasis"/>
          <w:highlight w:val="green"/>
        </w:rPr>
        <w:t>Central Asia’s future</w:t>
      </w:r>
      <w:r w:rsidRPr="00EF5D6D">
        <w:rPr>
          <w:sz w:val="16"/>
        </w:rPr>
        <w:t xml:space="preserve">. Freed from the political sensitivities of dealing with a client government, U.S. </w:t>
      </w:r>
      <w:r w:rsidRPr="00EF5D6D">
        <w:rPr>
          <w:rStyle w:val="StyleUnderline"/>
        </w:rPr>
        <w:t>policymakers might finally be able to deal</w:t>
      </w:r>
      <w:r w:rsidRPr="00EF5D6D">
        <w:rPr>
          <w:sz w:val="16"/>
        </w:rPr>
        <w:t xml:space="preserve"> with the region </w:t>
      </w:r>
      <w:r w:rsidRPr="00EF5D6D">
        <w:rPr>
          <w:rStyle w:val="StyleUnderline"/>
        </w:rPr>
        <w:t>in a more evenhanded fashion, including</w:t>
      </w:r>
      <w:r w:rsidRPr="00EF5D6D">
        <w:rPr>
          <w:sz w:val="16"/>
        </w:rPr>
        <w:t xml:space="preserve"> by </w:t>
      </w:r>
      <w:r w:rsidRPr="00EF5D6D">
        <w:rPr>
          <w:rStyle w:val="StyleUnderline"/>
        </w:rPr>
        <w:t>aggressively pursuing an anticorruption agenda</w:t>
      </w:r>
      <w:r w:rsidRPr="00EF5D6D">
        <w:rPr>
          <w:sz w:val="16"/>
        </w:rPr>
        <w:t xml:space="preserve"> focused on former senior Afghan officials who embezzled foreign funds. </w:t>
      </w:r>
      <w:r w:rsidRPr="00EF5D6D">
        <w:rPr>
          <w:rStyle w:val="StyleUnderline"/>
        </w:rPr>
        <w:t xml:space="preserve">The era of U.S. military </w:t>
      </w:r>
      <w:r w:rsidRPr="00EF5D6D">
        <w:rPr>
          <w:rStyle w:val="StyleUnderline"/>
          <w:highlight w:val="green"/>
        </w:rPr>
        <w:t>intervention</w:t>
      </w:r>
      <w:r w:rsidRPr="00EF5D6D">
        <w:rPr>
          <w:sz w:val="16"/>
        </w:rPr>
        <w:t xml:space="preserve"> in Central Asia </w:t>
      </w:r>
      <w:r w:rsidRPr="00EF5D6D">
        <w:rPr>
          <w:rStyle w:val="StyleUnderline"/>
          <w:highlight w:val="green"/>
        </w:rPr>
        <w:t>may be over</w:t>
      </w:r>
      <w:r w:rsidRPr="00EF5D6D">
        <w:rPr>
          <w:rStyle w:val="StyleUnderline"/>
        </w:rPr>
        <w:t xml:space="preserve">, but </w:t>
      </w:r>
      <w:r w:rsidRPr="00EF5D6D">
        <w:rPr>
          <w:rStyle w:val="StyleUnderline"/>
          <w:highlight w:val="green"/>
        </w:rPr>
        <w:t>that does not mean</w:t>
      </w:r>
      <w:r w:rsidRPr="00EF5D6D">
        <w:rPr>
          <w:rStyle w:val="StyleUnderline"/>
        </w:rPr>
        <w:t xml:space="preserve"> that Washington’s </w:t>
      </w:r>
      <w:r w:rsidRPr="00EF5D6D">
        <w:rPr>
          <w:rStyle w:val="StyleUnderline"/>
          <w:highlight w:val="green"/>
        </w:rPr>
        <w:t>influence must disappear</w:t>
      </w:r>
      <w:r w:rsidRPr="00EF5D6D">
        <w:rPr>
          <w:sz w:val="16"/>
        </w:rPr>
        <w:t>, as well.</w:t>
      </w:r>
    </w:p>
    <w:p w14:paraId="2E3A5564" w14:textId="6E54DD0B" w:rsidR="00EF5D6D" w:rsidRDefault="00EF5D6D" w:rsidP="00EF5D6D"/>
    <w:p w14:paraId="48B0D3D9" w14:textId="05A521DF" w:rsidR="00023808" w:rsidRDefault="00023808" w:rsidP="00023808">
      <w:pPr>
        <w:pStyle w:val="Heading1"/>
      </w:pPr>
      <w:r>
        <w:t>nr</w:t>
      </w:r>
    </w:p>
    <w:p w14:paraId="4506C891" w14:textId="3049395E" w:rsidR="00023808" w:rsidRDefault="00023808" w:rsidP="00EF5D6D"/>
    <w:p w14:paraId="73F1251B" w14:textId="77777777" w:rsidR="00023808" w:rsidRPr="00177EDD" w:rsidRDefault="00023808" w:rsidP="00023808">
      <w:pPr>
        <w:pStyle w:val="Heading4"/>
        <w:rPr>
          <w:rFonts w:cs="Calibri"/>
        </w:rPr>
      </w:pPr>
      <w:r w:rsidRPr="00177EDD">
        <w:rPr>
          <w:rFonts w:cs="Calibri"/>
        </w:rPr>
        <w:t xml:space="preserve">Inclusion of the </w:t>
      </w:r>
      <w:proofErr w:type="spellStart"/>
      <w:r w:rsidRPr="00177EDD">
        <w:rPr>
          <w:rFonts w:cs="Calibri"/>
        </w:rPr>
        <w:t>aff</w:t>
      </w:r>
      <w:proofErr w:type="spellEnd"/>
      <w:r w:rsidRPr="00177EDD">
        <w:rPr>
          <w:rFonts w:cs="Calibri"/>
        </w:rPr>
        <w:t xml:space="preserve"> dooms alt solvency – we must give up our attachments to rights and the law in favor of examining the relationship of domination with existence itself.</w:t>
      </w:r>
    </w:p>
    <w:p w14:paraId="052961AA" w14:textId="77777777" w:rsidR="00023808" w:rsidRPr="00177EDD" w:rsidRDefault="00023808" w:rsidP="00023808">
      <w:r w:rsidRPr="00177EDD">
        <w:t>Gabel, 84</w:t>
      </w:r>
    </w:p>
    <w:p w14:paraId="1F947D1E" w14:textId="77777777" w:rsidR="00023808" w:rsidRPr="00177EDD" w:rsidRDefault="00023808" w:rsidP="00023808">
      <w:r w:rsidRPr="00177EDD">
        <w:t xml:space="preserve">[Peter, Prof. Law @ New College of California School of Law, San Francisco: “The Phenomenology of Rights-Consciousness and the Pact of the Withdrawn Selves,” Texas Law Review 62, no. 8 (May 1984). </w:t>
      </w:r>
      <w:hyperlink r:id="rId17" w:history="1">
        <w:r w:rsidRPr="00177EDD">
          <w:rPr>
            <w:rStyle w:val="StyleUnderline"/>
          </w:rPr>
          <w:t>https://heinonline.org/HOL/Page?handle=hein.journals/tlr62&amp;div=65&amp;g_sent=1&amp;casa_token=&amp;collection=journals]//AD</w:t>
        </w:r>
      </w:hyperlink>
    </w:p>
    <w:p w14:paraId="1E90B0E2" w14:textId="77777777" w:rsidR="00023808" w:rsidRPr="00177EDD" w:rsidRDefault="00023808" w:rsidP="00023808">
      <w:pPr>
        <w:rPr>
          <w:u w:val="single"/>
        </w:rPr>
      </w:pPr>
      <w:r w:rsidRPr="00177EDD">
        <w:rPr>
          <w:sz w:val="16"/>
        </w:rPr>
        <w:t xml:space="preserve">But </w:t>
      </w:r>
      <w:r w:rsidRPr="00177EDD">
        <w:rPr>
          <w:rStyle w:val="Style13ptBold"/>
          <w:highlight w:val="green"/>
        </w:rPr>
        <w:t xml:space="preserve">it is </w:t>
      </w:r>
      <w:r w:rsidRPr="00177EDD">
        <w:rPr>
          <w:rStyle w:val="Emphasis"/>
          <w:highlight w:val="green"/>
        </w:rPr>
        <w:t>wrong</w:t>
      </w:r>
      <w:r w:rsidRPr="00177EDD">
        <w:rPr>
          <w:rStyle w:val="Style13ptBold"/>
          <w:highlight w:val="green"/>
        </w:rPr>
        <w:t xml:space="preserve"> to thin</w:t>
      </w:r>
      <w:r w:rsidRPr="00177EDD">
        <w:rPr>
          <w:rStyle w:val="Style13ptBold"/>
        </w:rPr>
        <w:t xml:space="preserve">k that the critique of rights is 'Just a matter of degree," or </w:t>
      </w:r>
      <w:r w:rsidRPr="00177EDD">
        <w:rPr>
          <w:rStyle w:val="Emphasis"/>
          <w:highlight w:val="green"/>
        </w:rPr>
        <w:t>that all we need is to get the good meaning of rights into the law and get rid of the bad meaning</w:t>
      </w:r>
      <w:r w:rsidRPr="00177EDD">
        <w:rPr>
          <w:rStyle w:val="Style13ptBold"/>
        </w:rPr>
        <w:t>, or that what we need are collective rights instead of individual rights or human rights instead of property rights.</w:t>
      </w:r>
      <w:r w:rsidRPr="00177EDD">
        <w:rPr>
          <w:sz w:val="16"/>
        </w:rPr>
        <w:t xml:space="preserve"> And </w:t>
      </w:r>
      <w:r w:rsidRPr="00177EDD">
        <w:rPr>
          <w:rStyle w:val="Style13ptBold"/>
          <w:highlight w:val="green"/>
        </w:rPr>
        <w:t>it is</w:t>
      </w:r>
      <w:r w:rsidRPr="00177EDD">
        <w:rPr>
          <w:rStyle w:val="Style13ptBold"/>
        </w:rPr>
        <w:t xml:space="preserve"> also </w:t>
      </w:r>
      <w:r w:rsidRPr="00177EDD">
        <w:rPr>
          <w:rStyle w:val="Emphasis"/>
          <w:highlight w:val="green"/>
        </w:rPr>
        <w:t xml:space="preserve">wrong </w:t>
      </w:r>
      <w:r w:rsidRPr="00177EDD">
        <w:rPr>
          <w:rStyle w:val="Style13ptBold"/>
          <w:highlight w:val="green"/>
        </w:rPr>
        <w:t>to think</w:t>
      </w:r>
      <w:r w:rsidRPr="00177EDD">
        <w:rPr>
          <w:rStyle w:val="Style13ptBold"/>
        </w:rPr>
        <w:t xml:space="preserve"> that a transformation </w:t>
      </w:r>
      <w:r w:rsidRPr="00177EDD">
        <w:rPr>
          <w:rStyle w:val="Style13ptBold"/>
          <w:highlight w:val="green"/>
        </w:rPr>
        <w:t>movement can be advanced by</w:t>
      </w:r>
      <w:r w:rsidRPr="00177EDD">
        <w:rPr>
          <w:rStyle w:val="Style13ptBold"/>
        </w:rPr>
        <w:t xml:space="preserve"> a conceptualized </w:t>
      </w:r>
      <w:r w:rsidRPr="00177EDD">
        <w:rPr>
          <w:rStyle w:val="Emphasis"/>
          <w:highlight w:val="green"/>
        </w:rPr>
        <w:t>"combination" of rights-victories at the legal level and community organizing at the grass-roots level</w:t>
      </w:r>
      <w:r w:rsidRPr="00177EDD">
        <w:rPr>
          <w:rStyle w:val="Style13ptBold"/>
          <w:highlight w:val="green"/>
        </w:rPr>
        <w:t>,</w:t>
      </w:r>
      <w:r w:rsidRPr="00177EDD">
        <w:rPr>
          <w:rStyle w:val="Style13ptBold"/>
        </w:rPr>
        <w:t xml:space="preserve"> as if we could produce a quantity of movement and then freeze it in stone</w:t>
      </w:r>
      <w:r w:rsidRPr="00177EDD">
        <w:rPr>
          <w:sz w:val="16"/>
        </w:rPr>
        <w:t xml:space="preserve">, and then another and freeze that in stone, </w:t>
      </w:r>
      <w:r w:rsidRPr="00177EDD">
        <w:rPr>
          <w:rStyle w:val="Style13ptBold"/>
        </w:rPr>
        <w:t>until we had the right to everything we wanted.</w:t>
      </w:r>
      <w:r w:rsidRPr="00177EDD">
        <w:rPr>
          <w:sz w:val="16"/>
        </w:rPr>
        <w:t xml:space="preserve"> </w:t>
      </w:r>
      <w:r w:rsidRPr="00177EDD">
        <w:rPr>
          <w:rStyle w:val="Style13ptBold"/>
        </w:rPr>
        <w:t xml:space="preserve">To think </w:t>
      </w:r>
      <w:r w:rsidRPr="00177EDD">
        <w:rPr>
          <w:rStyle w:val="Emphasis"/>
          <w:highlight w:val="green"/>
        </w:rPr>
        <w:t>any of these things</w:t>
      </w:r>
      <w:r w:rsidRPr="00177EDD">
        <w:rPr>
          <w:rStyle w:val="Style13ptBold"/>
        </w:rPr>
        <w:t xml:space="preserve"> is </w:t>
      </w:r>
      <w:r w:rsidRPr="00177EDD">
        <w:rPr>
          <w:rStyle w:val="Style13ptBold"/>
          <w:highlight w:val="green"/>
        </w:rPr>
        <w:t xml:space="preserve">to </w:t>
      </w:r>
      <w:r w:rsidRPr="00177EDD">
        <w:rPr>
          <w:rStyle w:val="Emphasis"/>
          <w:highlight w:val="green"/>
        </w:rPr>
        <w:t>participate in the illusion that the right to an experience can create the experience itself</w:t>
      </w:r>
      <w:r w:rsidRPr="00177EDD">
        <w:rPr>
          <w:rStyle w:val="Style13ptBold"/>
        </w:rPr>
        <w:t>, and to reverse the true relationship between the meaning of verbal concepts and the qualitative or lived milieu out of which they arise.</w:t>
      </w:r>
      <w:r w:rsidRPr="00177EDD">
        <w:rPr>
          <w:sz w:val="16"/>
        </w:rPr>
        <w:t xml:space="preserve"> From my point of view, </w:t>
      </w:r>
      <w:r w:rsidRPr="00177EDD">
        <w:rPr>
          <w:rStyle w:val="Style13ptBold"/>
          <w:highlight w:val="green"/>
        </w:rPr>
        <w:t xml:space="preserve">the critique of rights is </w:t>
      </w:r>
      <w:r w:rsidRPr="00177EDD">
        <w:rPr>
          <w:rStyle w:val="Emphasis"/>
          <w:highlight w:val="green"/>
        </w:rPr>
        <w:t>a critique of that reversal</w:t>
      </w:r>
      <w:r w:rsidRPr="00177EDD">
        <w:rPr>
          <w:rStyle w:val="Style13ptBold"/>
        </w:rPr>
        <w:t xml:space="preserve">; </w:t>
      </w:r>
      <w:r w:rsidRPr="00177EDD">
        <w:rPr>
          <w:sz w:val="16"/>
        </w:rPr>
        <w:t>it is aimed at</w:t>
      </w:r>
      <w:r w:rsidRPr="00177EDD">
        <w:rPr>
          <w:rStyle w:val="Style13ptBold"/>
        </w:rPr>
        <w:t xml:space="preserve"> clarifying the </w:t>
      </w:r>
      <w:r w:rsidRPr="00177EDD">
        <w:rPr>
          <w:sz w:val="16"/>
        </w:rPr>
        <w:t>possible</w:t>
      </w:r>
      <w:r w:rsidRPr="00177EDD">
        <w:rPr>
          <w:rStyle w:val="Style13ptBold"/>
        </w:rPr>
        <w:t xml:space="preserve"> existential meanings that </w:t>
      </w:r>
      <w:r w:rsidRPr="00177EDD">
        <w:rPr>
          <w:rStyle w:val="Style13ptBold"/>
          <w:highlight w:val="green"/>
        </w:rPr>
        <w:t>rights</w:t>
      </w:r>
      <w:r w:rsidRPr="00177EDD">
        <w:rPr>
          <w:rStyle w:val="Style13ptBold"/>
        </w:rPr>
        <w:t xml:space="preserve"> </w:t>
      </w:r>
      <w:r w:rsidRPr="00177EDD">
        <w:rPr>
          <w:sz w:val="16"/>
        </w:rPr>
        <w:t>can</w:t>
      </w:r>
      <w:r w:rsidRPr="00177EDD">
        <w:rPr>
          <w:rStyle w:val="Style13ptBold"/>
        </w:rPr>
        <w:t xml:space="preserve"> </w:t>
      </w:r>
      <w:r w:rsidRPr="00177EDD">
        <w:rPr>
          <w:rStyle w:val="Style13ptBold"/>
          <w:highlight w:val="green"/>
        </w:rPr>
        <w:t xml:space="preserve">acquire </w:t>
      </w:r>
      <w:r w:rsidRPr="00177EDD">
        <w:rPr>
          <w:rStyle w:val="Emphasis"/>
          <w:highlight w:val="green"/>
        </w:rPr>
        <w:t>once their true relationship to existence itself has been understood</w:t>
      </w:r>
      <w:r w:rsidRPr="00177EDD">
        <w:rPr>
          <w:rStyle w:val="Style13ptBold"/>
        </w:rPr>
        <w:t>.</w:t>
      </w:r>
    </w:p>
    <w:p w14:paraId="042AAB10" w14:textId="77777777" w:rsidR="00023808" w:rsidRPr="00EF5D6D" w:rsidRDefault="00023808" w:rsidP="00EF5D6D"/>
    <w:p w14:paraId="5339B999" w14:textId="77777777" w:rsidR="00EF5D6D" w:rsidRPr="00EF5D6D" w:rsidRDefault="00EF5D6D" w:rsidP="00EF5D6D"/>
    <w:p w14:paraId="199699A3" w14:textId="77777777" w:rsidR="00A95652" w:rsidRPr="00EF5D6D" w:rsidRDefault="00A95652" w:rsidP="00B55AD5"/>
    <w:sectPr w:rsidR="00A95652" w:rsidRPr="00EF5D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270F3"/>
    <w:rsid w:val="000139A3"/>
    <w:rsid w:val="00023808"/>
    <w:rsid w:val="00044AE5"/>
    <w:rsid w:val="000905A4"/>
    <w:rsid w:val="00100833"/>
    <w:rsid w:val="00104529"/>
    <w:rsid w:val="00105942"/>
    <w:rsid w:val="00107396"/>
    <w:rsid w:val="00144A4C"/>
    <w:rsid w:val="00176AB0"/>
    <w:rsid w:val="00177B7D"/>
    <w:rsid w:val="00177FDD"/>
    <w:rsid w:val="0018322D"/>
    <w:rsid w:val="001B5776"/>
    <w:rsid w:val="001E527A"/>
    <w:rsid w:val="001F78CE"/>
    <w:rsid w:val="00251FC7"/>
    <w:rsid w:val="00265188"/>
    <w:rsid w:val="002855A7"/>
    <w:rsid w:val="002961EA"/>
    <w:rsid w:val="002B146A"/>
    <w:rsid w:val="002B5E17"/>
    <w:rsid w:val="00315690"/>
    <w:rsid w:val="00316B75"/>
    <w:rsid w:val="00324A16"/>
    <w:rsid w:val="00325646"/>
    <w:rsid w:val="003460F2"/>
    <w:rsid w:val="0038158C"/>
    <w:rsid w:val="003902BA"/>
    <w:rsid w:val="003A09E2"/>
    <w:rsid w:val="00407037"/>
    <w:rsid w:val="004605D6"/>
    <w:rsid w:val="004C60E8"/>
    <w:rsid w:val="004D2D75"/>
    <w:rsid w:val="004E3579"/>
    <w:rsid w:val="004E728B"/>
    <w:rsid w:val="004F39E0"/>
    <w:rsid w:val="00537BD5"/>
    <w:rsid w:val="0057268A"/>
    <w:rsid w:val="005B5C9A"/>
    <w:rsid w:val="005D2912"/>
    <w:rsid w:val="006065BD"/>
    <w:rsid w:val="0063530A"/>
    <w:rsid w:val="00645FA9"/>
    <w:rsid w:val="00647866"/>
    <w:rsid w:val="00665003"/>
    <w:rsid w:val="006A2AD0"/>
    <w:rsid w:val="006C2375"/>
    <w:rsid w:val="006D4E0C"/>
    <w:rsid w:val="006D4ECC"/>
    <w:rsid w:val="00722258"/>
    <w:rsid w:val="007243E5"/>
    <w:rsid w:val="007270F3"/>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4EB9"/>
    <w:rsid w:val="00D325A9"/>
    <w:rsid w:val="00D36A8A"/>
    <w:rsid w:val="00D61409"/>
    <w:rsid w:val="00D6691E"/>
    <w:rsid w:val="00D71170"/>
    <w:rsid w:val="00DA1C92"/>
    <w:rsid w:val="00DA25D4"/>
    <w:rsid w:val="00DA6538"/>
    <w:rsid w:val="00DE6226"/>
    <w:rsid w:val="00E15E75"/>
    <w:rsid w:val="00E5262C"/>
    <w:rsid w:val="00EC7DC4"/>
    <w:rsid w:val="00ED30CF"/>
    <w:rsid w:val="00EF5D6D"/>
    <w:rsid w:val="00F00484"/>
    <w:rsid w:val="00F176EF"/>
    <w:rsid w:val="00F45E10"/>
    <w:rsid w:val="00F47795"/>
    <w:rsid w:val="00F6364A"/>
    <w:rsid w:val="00F7172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6B78C"/>
  <w15:chartTrackingRefBased/>
  <w15:docId w15:val="{FF3E400D-9636-4C3C-9DE8-92744250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5D6D"/>
    <w:pPr>
      <w:spacing w:line="256" w:lineRule="auto"/>
    </w:pPr>
    <w:rPr>
      <w:rFonts w:ascii="Calibri" w:hAnsi="Calibri" w:cs="Calibri"/>
    </w:rPr>
  </w:style>
  <w:style w:type="paragraph" w:styleId="Heading1">
    <w:name w:val="heading 1"/>
    <w:aliases w:val="Pocket"/>
    <w:basedOn w:val="Normal"/>
    <w:next w:val="Normal"/>
    <w:link w:val="Heading1Char"/>
    <w:qFormat/>
    <w:rsid w:val="007270F3"/>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70F3"/>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w:basedOn w:val="Normal"/>
    <w:next w:val="Normal"/>
    <w:link w:val="Heading3Char"/>
    <w:uiPriority w:val="2"/>
    <w:unhideWhenUsed/>
    <w:qFormat/>
    <w:rsid w:val="007270F3"/>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ag"/>
    <w:basedOn w:val="Normal"/>
    <w:next w:val="Normal"/>
    <w:link w:val="Heading4Char"/>
    <w:uiPriority w:val="3"/>
    <w:unhideWhenUsed/>
    <w:qFormat/>
    <w:rsid w:val="007270F3"/>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7270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70F3"/>
  </w:style>
  <w:style w:type="character" w:customStyle="1" w:styleId="Heading1Char">
    <w:name w:val="Heading 1 Char"/>
    <w:aliases w:val="Pocket Char"/>
    <w:basedOn w:val="DefaultParagraphFont"/>
    <w:link w:val="Heading1"/>
    <w:rsid w:val="007270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270F3"/>
    <w:rPr>
      <w:rFonts w:ascii="Calibri" w:eastAsiaTheme="majorEastAsia" w:hAnsi="Calibri" w:cstheme="majorBidi"/>
      <w:b/>
      <w:sz w:val="44"/>
      <w:szCs w:val="26"/>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2"/>
    <w:rsid w:val="007270F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7270F3"/>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7"/>
    <w:qFormat/>
    <w:rsid w:val="007270F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270F3"/>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7270F3"/>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Pocket Char1,F2 - Heading 1 Char1"/>
    <w:basedOn w:val="DefaultParagraphFont"/>
    <w:uiPriority w:val="99"/>
    <w:unhideWhenUsed/>
    <w:rsid w:val="007270F3"/>
    <w:rPr>
      <w:color w:val="auto"/>
      <w:u w:val="none"/>
    </w:rPr>
  </w:style>
  <w:style w:type="character" w:styleId="FollowedHyperlink">
    <w:name w:val="FollowedHyperlink"/>
    <w:basedOn w:val="DefaultParagraphFont"/>
    <w:uiPriority w:val="99"/>
    <w:semiHidden/>
    <w:unhideWhenUsed/>
    <w:rsid w:val="007270F3"/>
    <w:rPr>
      <w:color w:val="auto"/>
      <w:u w:val="none"/>
    </w:rPr>
  </w:style>
  <w:style w:type="paragraph" w:customStyle="1" w:styleId="Emphasis1">
    <w:name w:val="Emphasis1"/>
    <w:basedOn w:val="Normal"/>
    <w:link w:val="Emphasis"/>
    <w:autoRedefine/>
    <w:uiPriority w:val="7"/>
    <w:qFormat/>
    <w:rsid w:val="00EF5D6D"/>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EF5D6D"/>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815358">
      <w:bodyDiv w:val="1"/>
      <w:marLeft w:val="0"/>
      <w:marRight w:val="0"/>
      <w:marTop w:val="0"/>
      <w:marBottom w:val="0"/>
      <w:divBdr>
        <w:top w:val="none" w:sz="0" w:space="0" w:color="auto"/>
        <w:left w:val="none" w:sz="0" w:space="0" w:color="auto"/>
        <w:bottom w:val="none" w:sz="0" w:space="0" w:color="auto"/>
        <w:right w:val="none" w:sz="0" w:space="0" w:color="auto"/>
      </w:divBdr>
    </w:div>
    <w:div w:id="444038146">
      <w:bodyDiv w:val="1"/>
      <w:marLeft w:val="0"/>
      <w:marRight w:val="0"/>
      <w:marTop w:val="0"/>
      <w:marBottom w:val="0"/>
      <w:divBdr>
        <w:top w:val="none" w:sz="0" w:space="0" w:color="auto"/>
        <w:left w:val="none" w:sz="0" w:space="0" w:color="auto"/>
        <w:bottom w:val="none" w:sz="0" w:space="0" w:color="auto"/>
        <w:right w:val="none" w:sz="0" w:space="0" w:color="auto"/>
      </w:divBdr>
    </w:div>
    <w:div w:id="173481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rb.gov/strikes" TargetMode="External"/><Relationship Id="rId13" Type="http://schemas.openxmlformats.org/officeDocument/2006/relationships/hyperlink" Target="https://www.foreignaffairs.com/articles/china/competition-with-china-without-catastroph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acobinmag.com/2016/12/socialist-party-bernie-sanders-labor-capitalism" TargetMode="External"/><Relationship Id="rId12" Type="http://schemas.openxmlformats.org/officeDocument/2006/relationships/hyperlink" Target="https://www.foreignaffairs.com/articles/2019-12-10/age-great-power-competition" TargetMode="External"/><Relationship Id="rId17" Type="http://schemas.openxmlformats.org/officeDocument/2006/relationships/hyperlink" Target="https://heinonline.org/HOL/Page?handle=hein.journals/tlr62&amp;div=65&amp;g_sent=1&amp;casa_token=&amp;collection=journals%5d//AD" TargetMode="External"/><Relationship Id="rId2" Type="http://schemas.openxmlformats.org/officeDocument/2006/relationships/numbering" Target="numbering.xml"/><Relationship Id="rId16" Type="http://schemas.openxmlformats.org/officeDocument/2006/relationships/hyperlink" Target="https://www.usip.org/sites/default/files/Afghanistan-Peace-Process_Talibans-Quest-for-International-Recognition.pdf" TargetMode="External"/><Relationship Id="rId1" Type="http://schemas.openxmlformats.org/officeDocument/2006/relationships/customXml" Target="../customXml/item1.xml"/><Relationship Id="rId6" Type="http://schemas.openxmlformats.org/officeDocument/2006/relationships/hyperlink" Target="https://doi.org/10.1007/978-3-030-75532-4%5d/AD" TargetMode="External"/><Relationship Id="rId11" Type="http://schemas.openxmlformats.org/officeDocument/2006/relationships/hyperlink" Target="https://www.foreignaffairs.com/articles/afghanistan/2021-05-04/ashraf-ghani-afghanistan-moment-risk-and-opportunity" TargetMode="External"/><Relationship Id="rId5" Type="http://schemas.openxmlformats.org/officeDocument/2006/relationships/webSettings" Target="webSettings.xml"/><Relationship Id="rId15" Type="http://schemas.openxmlformats.org/officeDocument/2006/relationships/hyperlink" Target="https://doi.org/10.1017/CBO9781316286890" TargetMode="External"/><Relationship Id="rId10" Type="http://schemas.openxmlformats.org/officeDocument/2006/relationships/hyperlink" Target="https://www.jacobinmag.com/2020/01/marxism-trade-unions-socialism-revolutionary-organizi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hesetimes.com/article/striketober-right-to-strike-nlrb-legal-john-deere%5d//AD" TargetMode="External"/><Relationship Id="rId14" Type="http://schemas.openxmlformats.org/officeDocument/2006/relationships/hyperlink" Target="https://www.foreignaffairs.com/articles/china/2021-06-03/china-taiwan-war-temp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9091</Words>
  <Characters>51819</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14</cp:revision>
  <dcterms:created xsi:type="dcterms:W3CDTF">2021-11-06T17:22:00Z</dcterms:created>
  <dcterms:modified xsi:type="dcterms:W3CDTF">2021-11-06T18:18:00Z</dcterms:modified>
</cp:coreProperties>
</file>