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72FD5" w14:textId="77777777" w:rsidR="001A1067" w:rsidRPr="009A0F38" w:rsidRDefault="001A1067" w:rsidP="001A1067">
      <w:pPr>
        <w:pStyle w:val="Heading2"/>
        <w:rPr>
          <w:rFonts w:asciiTheme="minorHAnsi" w:hAnsiTheme="minorHAnsi" w:cstheme="minorHAnsi"/>
        </w:rPr>
      </w:pPr>
      <w:r w:rsidRPr="009A0F38">
        <w:rPr>
          <w:rFonts w:asciiTheme="minorHAnsi" w:hAnsiTheme="minorHAnsi" w:cstheme="minorHAnsi"/>
        </w:rPr>
        <w:t>K</w:t>
      </w:r>
    </w:p>
    <w:p w14:paraId="75E2C615" w14:textId="77777777" w:rsidR="001A1067" w:rsidRPr="009A0F38" w:rsidRDefault="001A1067" w:rsidP="001A1067">
      <w:pPr>
        <w:pStyle w:val="Heading3"/>
        <w:rPr>
          <w:rFonts w:asciiTheme="minorHAnsi" w:hAnsiTheme="minorHAnsi" w:cstheme="minorHAnsi"/>
        </w:rPr>
      </w:pPr>
      <w:r w:rsidRPr="009A0F38">
        <w:rPr>
          <w:rFonts w:asciiTheme="minorHAnsi" w:hAnsiTheme="minorHAnsi" w:cstheme="minorHAnsi"/>
        </w:rPr>
        <w:t>1NC</w:t>
      </w:r>
    </w:p>
    <w:p w14:paraId="17D60D51" w14:textId="77777777" w:rsidR="001A1067" w:rsidRPr="009A0F38" w:rsidRDefault="001A1067" w:rsidP="001A1067">
      <w:pPr>
        <w:pStyle w:val="Heading4"/>
        <w:rPr>
          <w:rFonts w:asciiTheme="minorHAnsi" w:hAnsiTheme="minorHAnsi" w:cstheme="minorHAnsi"/>
        </w:rPr>
      </w:pPr>
      <w:r>
        <w:rPr>
          <w:rFonts w:asciiTheme="minorHAnsi" w:hAnsiTheme="minorHAnsi" w:cstheme="minorHAnsi"/>
        </w:rPr>
        <w:t xml:space="preserve">The </w:t>
      </w:r>
      <w:proofErr w:type="spellStart"/>
      <w:r>
        <w:rPr>
          <w:rFonts w:asciiTheme="minorHAnsi" w:hAnsiTheme="minorHAnsi" w:cstheme="minorHAnsi"/>
        </w:rPr>
        <w:t>aff’s</w:t>
      </w:r>
      <w:proofErr w:type="spellEnd"/>
      <w:r w:rsidRPr="009A0F38">
        <w:rPr>
          <w:rFonts w:asciiTheme="minorHAnsi" w:hAnsiTheme="minorHAnsi" w:cstheme="minorHAnsi"/>
        </w:rPr>
        <w:t xml:space="preserve"> advantages are designed to paper over the faults of neoliberalism and protect capital on a broader scale. </w:t>
      </w:r>
    </w:p>
    <w:p w14:paraId="09C98F4E" w14:textId="77777777" w:rsidR="001A1067" w:rsidRPr="009A0F38" w:rsidRDefault="001A1067" w:rsidP="001A1067">
      <w:pPr>
        <w:rPr>
          <w:rFonts w:asciiTheme="minorHAnsi" w:hAnsiTheme="minorHAnsi" w:cstheme="minorHAnsi"/>
        </w:rPr>
      </w:pPr>
    </w:p>
    <w:p w14:paraId="148B63A1" w14:textId="77777777" w:rsidR="001A1067" w:rsidRPr="009A0F38" w:rsidRDefault="001A1067" w:rsidP="001A1067">
      <w:pPr>
        <w:pStyle w:val="Heading4"/>
        <w:rPr>
          <w:rFonts w:asciiTheme="minorHAnsi" w:hAnsiTheme="minorHAnsi" w:cstheme="minorHAnsi"/>
        </w:rPr>
      </w:pPr>
      <w:r w:rsidRPr="009A0F38">
        <w:rPr>
          <w:rFonts w:asciiTheme="minorHAnsi" w:hAnsiTheme="minorHAnsi" w:cstheme="minorHAnsi"/>
        </w:rPr>
        <w:t>L: The</w:t>
      </w:r>
      <w:r>
        <w:rPr>
          <w:rFonts w:asciiTheme="minorHAnsi" w:hAnsiTheme="minorHAnsi" w:cstheme="minorHAnsi"/>
        </w:rPr>
        <w:t>ir</w:t>
      </w:r>
      <w:r w:rsidRPr="009A0F38">
        <w:rPr>
          <w:rFonts w:asciiTheme="minorHAnsi" w:hAnsiTheme="minorHAnsi" w:cstheme="minorHAnsi"/>
        </w:rPr>
        <w:t xml:space="preserve"> faith in market logics allows for rampant international austerity and privatization of healthcare – this is a tradeoff DA that outweighs and </w:t>
      </w:r>
      <w:r w:rsidRPr="00C20F1E">
        <w:rPr>
          <w:rFonts w:asciiTheme="minorHAnsi" w:hAnsiTheme="minorHAnsi" w:cstheme="minorHAnsi"/>
          <w:u w:val="single"/>
        </w:rPr>
        <w:t>turns case</w:t>
      </w:r>
      <w:r w:rsidRPr="009A0F38">
        <w:rPr>
          <w:rFonts w:asciiTheme="minorHAnsi" w:hAnsiTheme="minorHAnsi" w:cstheme="minorHAnsi"/>
        </w:rPr>
        <w:t>.</w:t>
      </w:r>
    </w:p>
    <w:p w14:paraId="4279C51F" w14:textId="77777777" w:rsidR="001A1067" w:rsidRPr="009A0F38" w:rsidRDefault="001A1067" w:rsidP="001A1067">
      <w:pPr>
        <w:rPr>
          <w:rStyle w:val="Style13ptBold"/>
          <w:rFonts w:asciiTheme="minorHAnsi" w:hAnsiTheme="minorHAnsi" w:cstheme="minorHAnsi"/>
        </w:rPr>
      </w:pPr>
      <w:r w:rsidRPr="009A0F38">
        <w:rPr>
          <w:rStyle w:val="Style13ptBold"/>
          <w:rFonts w:asciiTheme="minorHAnsi" w:hAnsiTheme="minorHAnsi" w:cstheme="minorHAnsi"/>
        </w:rPr>
        <w:t>Sell and Williams, 20</w:t>
      </w:r>
    </w:p>
    <w:p w14:paraId="548C017D" w14:textId="77777777" w:rsidR="001A1067" w:rsidRPr="009A0F38" w:rsidRDefault="001A1067" w:rsidP="001A1067">
      <w:pPr>
        <w:rPr>
          <w:rFonts w:asciiTheme="minorHAnsi" w:hAnsiTheme="minorHAnsi" w:cstheme="minorHAnsi"/>
        </w:rPr>
      </w:pPr>
      <w:r w:rsidRPr="009A0F38">
        <w:rPr>
          <w:rFonts w:asciiTheme="minorHAnsi" w:hAnsiTheme="minorHAnsi" w:cstheme="minorHAnsi"/>
        </w:rP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1A220057" w14:textId="77777777" w:rsidR="001A1067" w:rsidRPr="009A0F38" w:rsidRDefault="001A1067" w:rsidP="001A1067">
      <w:pPr>
        <w:rPr>
          <w:rStyle w:val="StyleUnderline"/>
          <w:rFonts w:asciiTheme="minorHAnsi" w:hAnsiTheme="minorHAnsi" w:cstheme="minorHAnsi"/>
        </w:rPr>
      </w:pPr>
      <w:r w:rsidRPr="009A0F38">
        <w:rPr>
          <w:rFonts w:asciiTheme="minorHAnsi" w:hAnsiTheme="minorHAnsi" w:cstheme="minorHAnsi"/>
          <w:sz w:val="16"/>
        </w:rPr>
        <w:t xml:space="preserve">More recently, </w:t>
      </w:r>
      <w:r w:rsidRPr="009A0F38">
        <w:rPr>
          <w:rStyle w:val="StyleUnderline"/>
          <w:rFonts w:asciiTheme="minorHAnsi" w:hAnsiTheme="minorHAnsi" w:cstheme="minorHAnsi"/>
        </w:rPr>
        <w:t xml:space="preserve">economic </w:t>
      </w:r>
      <w:r w:rsidRPr="009A0F38">
        <w:rPr>
          <w:rStyle w:val="StyleUnderline"/>
          <w:rFonts w:asciiTheme="minorHAnsi" w:hAnsiTheme="minorHAnsi" w:cstheme="minorHAnsi"/>
          <w:highlight w:val="green"/>
        </w:rPr>
        <w:t>crises have</w:t>
      </w:r>
      <w:r w:rsidRPr="009A0F38">
        <w:rPr>
          <w:rStyle w:val="StyleUnderline"/>
          <w:rFonts w:asciiTheme="minorHAnsi" w:hAnsiTheme="minorHAnsi" w:cstheme="minorHAnsi"/>
        </w:rPr>
        <w:t xml:space="preserve"> (re-)</w:t>
      </w:r>
      <w:r w:rsidRPr="009A0F38">
        <w:rPr>
          <w:rStyle w:val="StyleUnderline"/>
          <w:rFonts w:asciiTheme="minorHAnsi" w:hAnsiTheme="minorHAnsi" w:cstheme="minorHAnsi"/>
          <w:highlight w:val="green"/>
        </w:rPr>
        <w:t>inspired neolib</w:t>
      </w:r>
      <w:r w:rsidRPr="009A0F38">
        <w:rPr>
          <w:rStyle w:val="StyleUnderline"/>
          <w:rFonts w:asciiTheme="minorHAnsi" w:hAnsiTheme="minorHAnsi" w:cstheme="minorHAnsi"/>
        </w:rPr>
        <w:t>eral governance responses to health and rejuvenated the authority of the</w:t>
      </w:r>
      <w:r w:rsidRPr="009A0F38">
        <w:rPr>
          <w:rFonts w:asciiTheme="minorHAnsi" w:hAnsiTheme="minorHAnsi" w:cstheme="minorHAnsi"/>
          <w:sz w:val="16"/>
        </w:rPr>
        <w:t xml:space="preserve"> International Monetary Fund (</w:t>
      </w:r>
      <w:r w:rsidRPr="009A0F38">
        <w:rPr>
          <w:rStyle w:val="StyleUnderline"/>
          <w:rFonts w:asciiTheme="minorHAnsi" w:hAnsiTheme="minorHAnsi" w:cstheme="minorHAnsi"/>
        </w:rPr>
        <w:t>IMF</w:t>
      </w:r>
      <w:r w:rsidRPr="009A0F38">
        <w:rPr>
          <w:rFonts w:asciiTheme="minorHAnsi" w:hAnsiTheme="minorHAnsi" w:cstheme="minorHAnsi"/>
          <w:sz w:val="16"/>
        </w:rPr>
        <w:t xml:space="preserve">) (De </w:t>
      </w:r>
      <w:proofErr w:type="spellStart"/>
      <w:r w:rsidRPr="009A0F38">
        <w:rPr>
          <w:rFonts w:asciiTheme="minorHAnsi" w:hAnsiTheme="minorHAnsi" w:cstheme="minorHAnsi"/>
          <w:sz w:val="16"/>
        </w:rPr>
        <w:t>Vogli</w:t>
      </w:r>
      <w:proofErr w:type="spellEnd"/>
      <w:r w:rsidRPr="009A0F38">
        <w:rPr>
          <w:rFonts w:asciiTheme="minorHAnsi" w:hAnsiTheme="minorHAnsi" w:cstheme="minorHAnsi"/>
          <w:sz w:val="16"/>
        </w:rPr>
        <w:t xml:space="preserve">, Marmot, &amp;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2013; De </w:t>
      </w:r>
      <w:proofErr w:type="spellStart"/>
      <w:r w:rsidRPr="009A0F38">
        <w:rPr>
          <w:rFonts w:asciiTheme="minorHAnsi" w:hAnsiTheme="minorHAnsi" w:cstheme="minorHAnsi"/>
          <w:sz w:val="16"/>
        </w:rPr>
        <w:t>Vogli</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Birbeck</w:t>
      </w:r>
      <w:proofErr w:type="spellEnd"/>
      <w:r w:rsidRPr="009A0F38">
        <w:rPr>
          <w:rFonts w:asciiTheme="minorHAnsi" w:hAnsiTheme="minorHAnsi" w:cstheme="minorHAnsi"/>
          <w:sz w:val="16"/>
        </w:rPr>
        <w:t xml:space="preserve">, 2005; Farmer, 2003; Rowden, 2013; </w:t>
      </w:r>
      <w:proofErr w:type="spellStart"/>
      <w:r w:rsidRPr="009A0F38">
        <w:rPr>
          <w:rFonts w:asciiTheme="minorHAnsi" w:hAnsiTheme="minorHAnsi" w:cstheme="minorHAnsi"/>
          <w:sz w:val="16"/>
        </w:rPr>
        <w:t>Schrecker</w:t>
      </w:r>
      <w:proofErr w:type="spellEnd"/>
      <w:r w:rsidRPr="009A0F38">
        <w:rPr>
          <w:rFonts w:asciiTheme="minorHAnsi" w:hAnsiTheme="minorHAnsi" w:cstheme="minorHAnsi"/>
          <w:sz w:val="16"/>
        </w:rPr>
        <w:t xml:space="preserve">, 2016a;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Basu</w:t>
      </w:r>
      <w:proofErr w:type="spellEnd"/>
      <w:r w:rsidRPr="009A0F38">
        <w:rPr>
          <w:rFonts w:asciiTheme="minorHAnsi" w:hAnsiTheme="minorHAnsi" w:cstheme="minorHAnsi"/>
          <w:sz w:val="16"/>
        </w:rPr>
        <w:t xml:space="preserve">, 2013) The IMF has acted with revitalized authority </w:t>
      </w:r>
      <w:r w:rsidRPr="009A0F38">
        <w:rPr>
          <w:rStyle w:val="Emphasis"/>
          <w:rFonts w:asciiTheme="minorHAnsi" w:hAnsiTheme="minorHAnsi" w:cstheme="minorHAnsi"/>
          <w:highlight w:val="green"/>
        </w:rPr>
        <w:t xml:space="preserve">to force </w:t>
      </w:r>
      <w:r w:rsidRPr="009A0F38">
        <w:rPr>
          <w:rStyle w:val="Emphasis"/>
          <w:rFonts w:asciiTheme="minorHAnsi" w:hAnsiTheme="minorHAnsi" w:cstheme="minorHAnsi"/>
        </w:rPr>
        <w:t xml:space="preserve">sharp </w:t>
      </w:r>
      <w:r w:rsidRPr="009A0F38">
        <w:rPr>
          <w:rStyle w:val="Emphasis"/>
          <w:rFonts w:asciiTheme="minorHAnsi" w:hAnsiTheme="minorHAnsi" w:cstheme="minorHAnsi"/>
          <w:highlight w:val="green"/>
        </w:rPr>
        <w:t>reductions in spending on health services and salaries in new debtor states</w:t>
      </w:r>
      <w:r w:rsidRPr="009A0F38">
        <w:rPr>
          <w:rFonts w:asciiTheme="minorHAnsi" w:hAnsiTheme="minorHAnsi" w:cstheme="minorHAnsi"/>
          <w:sz w:val="16"/>
        </w:rPr>
        <w:t>, with decisions often backed and facilitated by the EU (</w:t>
      </w:r>
      <w:proofErr w:type="spellStart"/>
      <w:r w:rsidRPr="009A0F38">
        <w:rPr>
          <w:rFonts w:asciiTheme="minorHAnsi" w:hAnsiTheme="minorHAnsi" w:cstheme="minorHAnsi"/>
          <w:sz w:val="16"/>
        </w:rPr>
        <w:t>Kentikelenis</w:t>
      </w:r>
      <w:proofErr w:type="spellEnd"/>
      <w:r w:rsidRPr="009A0F38">
        <w:rPr>
          <w:rFonts w:asciiTheme="minorHAnsi" w:hAnsiTheme="minorHAnsi" w:cstheme="minorHAnsi"/>
          <w:sz w:val="16"/>
        </w:rPr>
        <w:t>, 2017). In Greece, in the face of the euro crisis, hospital budgets were cut by 40% with 26,000 public health workers’ jobs at risk (</w:t>
      </w:r>
      <w:proofErr w:type="spellStart"/>
      <w:r w:rsidRPr="009A0F38">
        <w:rPr>
          <w:rFonts w:asciiTheme="minorHAnsi" w:hAnsiTheme="minorHAnsi" w:cstheme="minorHAnsi"/>
          <w:sz w:val="16"/>
        </w:rPr>
        <w:t>Kentikelenis</w:t>
      </w:r>
      <w:proofErr w:type="spellEnd"/>
      <w:r w:rsidRPr="009A0F38">
        <w:rPr>
          <w:rFonts w:asciiTheme="minorHAnsi" w:hAnsiTheme="minorHAnsi" w:cstheme="minorHAnsi"/>
          <w:sz w:val="16"/>
        </w:rPr>
        <w:t xml:space="preserve"> et al., 2011, p. 1457). While mixed national health systems are common in many countries, the state often remains as a stubborn presence and health care provider. Yet </w:t>
      </w:r>
      <w:r w:rsidRPr="009A0F38">
        <w:rPr>
          <w:rStyle w:val="StyleUnderline"/>
          <w:rFonts w:asciiTheme="minorHAnsi" w:hAnsiTheme="minorHAnsi" w:cstheme="minorHAnsi"/>
        </w:rPr>
        <w:t xml:space="preserve">governments and multilateral </w:t>
      </w:r>
      <w:r w:rsidRPr="009A0F38">
        <w:rPr>
          <w:rStyle w:val="StyleUnderline"/>
          <w:rFonts w:asciiTheme="minorHAnsi" w:hAnsiTheme="minorHAnsi" w:cstheme="minorHAnsi"/>
          <w:highlight w:val="green"/>
        </w:rPr>
        <w:t>organizations</w:t>
      </w:r>
      <w:r w:rsidRPr="009A0F38">
        <w:rPr>
          <w:rStyle w:val="StyleUnderline"/>
          <w:rFonts w:asciiTheme="minorHAnsi" w:hAnsiTheme="minorHAnsi" w:cstheme="minorHAnsi"/>
        </w:rPr>
        <w:t xml:space="preserve"> repeatedly </w:t>
      </w:r>
      <w:r w:rsidRPr="009A0F38">
        <w:rPr>
          <w:rStyle w:val="Emphasis"/>
          <w:rFonts w:asciiTheme="minorHAnsi" w:hAnsiTheme="minorHAnsi" w:cstheme="minorHAnsi"/>
          <w:highlight w:val="green"/>
        </w:rPr>
        <w:t xml:space="preserve">emphasize the </w:t>
      </w:r>
      <w:r w:rsidRPr="009A0F38">
        <w:rPr>
          <w:rStyle w:val="Emphasis"/>
          <w:rFonts w:asciiTheme="minorHAnsi" w:hAnsiTheme="minorHAnsi" w:cstheme="minorHAnsi"/>
        </w:rPr>
        <w:t xml:space="preserve">appeal of private insurers and the </w:t>
      </w:r>
      <w:r w:rsidRPr="009A0F38">
        <w:rPr>
          <w:rStyle w:val="Emphasis"/>
          <w:rFonts w:asciiTheme="minorHAnsi" w:hAnsiTheme="minorHAnsi" w:cstheme="minorHAnsi"/>
          <w:highlight w:val="green"/>
        </w:rPr>
        <w:t>private sector as health care providers</w:t>
      </w:r>
      <w:r w:rsidRPr="009A0F38">
        <w:rPr>
          <w:rStyle w:val="StyleUnderline"/>
          <w:rFonts w:asciiTheme="minorHAnsi" w:hAnsiTheme="minorHAnsi" w:cstheme="minorHAnsi"/>
        </w:rPr>
        <w:t>.</w:t>
      </w:r>
      <w:r w:rsidRPr="009A0F38">
        <w:rPr>
          <w:rFonts w:asciiTheme="minorHAnsi" w:hAnsiTheme="minorHAnsi" w:cstheme="minorHAnsi"/>
          <w:sz w:val="16"/>
        </w:rPr>
        <w:t xml:space="preserve"> </w:t>
      </w:r>
      <w:r w:rsidRPr="009A0F38">
        <w:rPr>
          <w:rStyle w:val="StyleUnderline"/>
          <w:rFonts w:asciiTheme="minorHAnsi" w:hAnsiTheme="minorHAnsi" w:cstheme="minorHAnsi"/>
        </w:rPr>
        <w:t>Neoliberalism and its implications for health governance are evident in structural adjustment and austerity policies adopted in the wake of debt and financial crises when health budgets are starved to make banks whole</w:t>
      </w:r>
      <w:r w:rsidRPr="009A0F38">
        <w:rPr>
          <w:rFonts w:asciiTheme="minorHAnsi" w:hAnsiTheme="minorHAnsi" w:cstheme="minorHAnsi"/>
          <w:sz w:val="16"/>
        </w:rPr>
        <w:t xml:space="preserve"> (Clark &amp; Heath, 2014; Mooney, 2012;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Basu</w:t>
      </w:r>
      <w:proofErr w:type="spellEnd"/>
      <w:r w:rsidRPr="009A0F38">
        <w:rPr>
          <w:rFonts w:asciiTheme="minorHAnsi" w:hAnsiTheme="minorHAnsi" w:cstheme="minorHAnsi"/>
          <w:sz w:val="16"/>
        </w:rPr>
        <w:t xml:space="preserve">, 2013). </w:t>
      </w:r>
      <w:r w:rsidRPr="009A0F38">
        <w:rPr>
          <w:rStyle w:val="StyleUnderline"/>
          <w:rFonts w:asciiTheme="minorHAnsi" w:hAnsiTheme="minorHAnsi" w:cstheme="minorHAnsi"/>
          <w:highlight w:val="green"/>
        </w:rPr>
        <w:t>Austerity measures</w:t>
      </w:r>
      <w:r w:rsidRPr="009A0F38">
        <w:rPr>
          <w:rStyle w:val="StyleUnderline"/>
          <w:rFonts w:asciiTheme="minorHAnsi" w:hAnsiTheme="minorHAnsi" w:cstheme="minorHAnsi"/>
        </w:rPr>
        <w:t xml:space="preserve"> in the wake of financial crises in Latin America and </w:t>
      </w:r>
      <w:proofErr w:type="gramStart"/>
      <w:r w:rsidRPr="009A0F38">
        <w:rPr>
          <w:rStyle w:val="StyleUnderline"/>
          <w:rFonts w:asciiTheme="minorHAnsi" w:hAnsiTheme="minorHAnsi" w:cstheme="minorHAnsi"/>
        </w:rPr>
        <w:t>South East</w:t>
      </w:r>
      <w:proofErr w:type="gramEnd"/>
      <w:r w:rsidRPr="009A0F38">
        <w:rPr>
          <w:rStyle w:val="StyleUnderline"/>
          <w:rFonts w:asciiTheme="minorHAnsi" w:hAnsiTheme="minorHAnsi" w:cstheme="minorHAnsi"/>
        </w:rPr>
        <w:t xml:space="preserve"> Asia, and the global financial crisis of 2008 </w:t>
      </w:r>
      <w:r w:rsidRPr="009A0F38">
        <w:rPr>
          <w:rStyle w:val="StyleUnderline"/>
          <w:rFonts w:asciiTheme="minorHAnsi" w:hAnsiTheme="minorHAnsi" w:cstheme="minorHAnsi"/>
          <w:highlight w:val="green"/>
        </w:rPr>
        <w:t>put pressure on public</w:t>
      </w:r>
      <w:r w:rsidRPr="009A0F38">
        <w:rPr>
          <w:rStyle w:val="StyleUnderline"/>
          <w:rFonts w:asciiTheme="minorHAnsi" w:hAnsiTheme="minorHAnsi" w:cstheme="minorHAnsi"/>
        </w:rPr>
        <w:t xml:space="preserve">ly funded national </w:t>
      </w:r>
      <w:r w:rsidRPr="009A0F38">
        <w:rPr>
          <w:rStyle w:val="StyleUnderline"/>
          <w:rFonts w:asciiTheme="minorHAnsi" w:hAnsiTheme="minorHAnsi" w:cstheme="minorHAnsi"/>
          <w:highlight w:val="green"/>
        </w:rPr>
        <w:t>health systems</w:t>
      </w:r>
      <w:r w:rsidRPr="009A0F38">
        <w:rPr>
          <w:rStyle w:val="StyleUnderline"/>
          <w:rFonts w:asciiTheme="minorHAnsi" w:hAnsiTheme="minorHAnsi" w:cstheme="minorHAnsi"/>
        </w:rPr>
        <w:t xml:space="preserve">. </w:t>
      </w:r>
      <w:r w:rsidRPr="009A0F38">
        <w:rPr>
          <w:rStyle w:val="Emphasis"/>
          <w:rFonts w:asciiTheme="minorHAnsi" w:hAnsiTheme="minorHAnsi" w:cstheme="minorHAnsi"/>
          <w:highlight w:val="green"/>
        </w:rPr>
        <w:t>States have responded</w:t>
      </w:r>
      <w:r w:rsidRPr="009A0F38">
        <w:rPr>
          <w:rStyle w:val="Emphasis"/>
          <w:rFonts w:asciiTheme="minorHAnsi" w:hAnsiTheme="minorHAnsi" w:cstheme="minorHAnsi"/>
        </w:rPr>
        <w:t xml:space="preserve">, either willingly or not, </w:t>
      </w:r>
      <w:r w:rsidRPr="009A0F38">
        <w:rPr>
          <w:rStyle w:val="Emphasis"/>
          <w:rFonts w:asciiTheme="minorHAnsi" w:hAnsiTheme="minorHAnsi" w:cstheme="minorHAnsi"/>
          <w:highlight w:val="green"/>
        </w:rPr>
        <w:t xml:space="preserve">with divestment in health and the </w:t>
      </w:r>
      <w:proofErr w:type="gramStart"/>
      <w:r w:rsidRPr="009A0F38">
        <w:rPr>
          <w:rStyle w:val="Emphasis"/>
          <w:rFonts w:asciiTheme="minorHAnsi" w:hAnsiTheme="minorHAnsi" w:cstheme="minorHAnsi"/>
          <w:highlight w:val="green"/>
        </w:rPr>
        <w:t>opening up</w:t>
      </w:r>
      <w:proofErr w:type="gramEnd"/>
      <w:r w:rsidRPr="009A0F38">
        <w:rPr>
          <w:rStyle w:val="Emphasis"/>
          <w:rFonts w:asciiTheme="minorHAnsi" w:hAnsiTheme="minorHAnsi" w:cstheme="minorHAnsi"/>
          <w:highlight w:val="green"/>
        </w:rPr>
        <w:t xml:space="preserve"> the sector to market forces</w:t>
      </w:r>
      <w:r w:rsidRPr="009A0F38">
        <w:rPr>
          <w:rStyle w:val="Emphasis"/>
          <w:rFonts w:asciiTheme="minorHAnsi" w:hAnsiTheme="minorHAnsi" w:cstheme="minorHAnsi"/>
        </w:rPr>
        <w:t>.</w:t>
      </w:r>
      <w:r w:rsidRPr="009A0F38">
        <w:rPr>
          <w:rFonts w:asciiTheme="minorHAnsi" w:hAnsiTheme="minorHAnsi" w:cstheme="minorHAnsi"/>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9A0F38">
        <w:rPr>
          <w:rStyle w:val="StyleUnderline"/>
          <w:rFonts w:asciiTheme="minorHAnsi" w:hAnsiTheme="minorHAnsi" w:cstheme="minorHAnsi"/>
          <w:highlight w:val="green"/>
        </w:rPr>
        <w:t xml:space="preserve">Policymakers tout the market as a more efficient means of allocating </w:t>
      </w:r>
      <w:r w:rsidRPr="009A0F38">
        <w:rPr>
          <w:rStyle w:val="StyleUnderline"/>
          <w:rFonts w:asciiTheme="minorHAnsi" w:hAnsiTheme="minorHAnsi" w:cstheme="minorHAnsi"/>
        </w:rPr>
        <w:t xml:space="preserve">scarce </w:t>
      </w:r>
      <w:r w:rsidRPr="009A0F38">
        <w:rPr>
          <w:rStyle w:val="StyleUnderline"/>
          <w:rFonts w:asciiTheme="minorHAnsi" w:hAnsiTheme="minorHAnsi" w:cstheme="minorHAnsi"/>
          <w:highlight w:val="green"/>
        </w:rPr>
        <w:t>resources for health.</w:t>
      </w:r>
      <w:r w:rsidRPr="009A0F38">
        <w:rPr>
          <w:rFonts w:asciiTheme="minorHAnsi" w:hAnsiTheme="minorHAnsi" w:cstheme="minorHAnsi"/>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9A0F38">
        <w:rPr>
          <w:rFonts w:asciiTheme="minorHAnsi" w:hAnsiTheme="minorHAnsi" w:cstheme="minorHAnsi"/>
          <w:sz w:val="16"/>
        </w:rPr>
        <w:t>Lanas</w:t>
      </w:r>
      <w:proofErr w:type="spellEnd"/>
      <w:r w:rsidRPr="009A0F38">
        <w:rPr>
          <w:rFonts w:asciiTheme="minorHAnsi" w:hAnsiTheme="minorHAnsi" w:cstheme="minorHAnsi"/>
          <w:sz w:val="16"/>
        </w:rPr>
        <w:t xml:space="preserve">, 2016; </w:t>
      </w:r>
      <w:proofErr w:type="spellStart"/>
      <w:r w:rsidRPr="009A0F38">
        <w:rPr>
          <w:rFonts w:asciiTheme="minorHAnsi" w:hAnsiTheme="minorHAnsi" w:cstheme="minorHAnsi"/>
          <w:sz w:val="16"/>
        </w:rPr>
        <w:t>Roehrich</w:t>
      </w:r>
      <w:proofErr w:type="spellEnd"/>
      <w:r w:rsidRPr="009A0F38">
        <w:rPr>
          <w:rFonts w:asciiTheme="minorHAnsi" w:hAnsiTheme="minorHAnsi" w:cstheme="minorHAnsi"/>
          <w:sz w:val="16"/>
        </w:rPr>
        <w:t xml:space="preserve">, Barlow, &amp; Wright, 2014). </w:t>
      </w:r>
      <w:r w:rsidRPr="009A0F38">
        <w:rPr>
          <w:rStyle w:val="StyleUnderline"/>
          <w:rFonts w:asciiTheme="minorHAnsi" w:hAnsiTheme="minorHAnsi" w:cstheme="minorHAnsi"/>
          <w:highlight w:val="green"/>
        </w:rPr>
        <w:t>Multiple</w:t>
      </w:r>
      <w:r w:rsidRPr="009A0F38">
        <w:rPr>
          <w:rStyle w:val="StyleUnderline"/>
          <w:rFonts w:asciiTheme="minorHAnsi" w:hAnsiTheme="minorHAnsi" w:cstheme="minorHAnsi"/>
        </w:rPr>
        <w:t xml:space="preserve"> economic </w:t>
      </w:r>
      <w:r w:rsidRPr="009A0F38">
        <w:rPr>
          <w:rStyle w:val="StyleUnderline"/>
          <w:rFonts w:asciiTheme="minorHAnsi" w:hAnsiTheme="minorHAnsi" w:cstheme="minorHAnsi"/>
          <w:highlight w:val="green"/>
        </w:rPr>
        <w:t>interests are at play in privatization an</w:t>
      </w:r>
      <w:r w:rsidRPr="009A0F38">
        <w:rPr>
          <w:rStyle w:val="StyleUnderline"/>
          <w:rFonts w:asciiTheme="minorHAnsi" w:hAnsiTheme="minorHAnsi" w:cstheme="minorHAnsi"/>
        </w:rPr>
        <w:t xml:space="preserve">d state rollbacks; </w:t>
      </w:r>
      <w:r w:rsidRPr="009A0F38">
        <w:rPr>
          <w:rStyle w:val="StyleUnderline"/>
          <w:rFonts w:asciiTheme="minorHAnsi" w:hAnsiTheme="minorHAnsi" w:cstheme="minorHAnsi"/>
          <w:highlight w:val="green"/>
        </w:rPr>
        <w:t xml:space="preserve">the market for health is substantial, and health related </w:t>
      </w:r>
      <w:r w:rsidRPr="009A0F38">
        <w:rPr>
          <w:rStyle w:val="StyleUnderline"/>
          <w:rFonts w:asciiTheme="minorHAnsi" w:hAnsiTheme="minorHAnsi" w:cstheme="minorHAnsi"/>
        </w:rPr>
        <w:t xml:space="preserve">economic </w:t>
      </w:r>
      <w:r w:rsidRPr="009A0F38">
        <w:rPr>
          <w:rStyle w:val="StyleUnderline"/>
          <w:rFonts w:asciiTheme="minorHAnsi" w:hAnsiTheme="minorHAnsi" w:cstheme="minorHAnsi"/>
          <w:highlight w:val="green"/>
        </w:rPr>
        <w:t>sectors are</w:t>
      </w:r>
      <w:r w:rsidRPr="009A0F38">
        <w:rPr>
          <w:rStyle w:val="StyleUnderline"/>
          <w:rFonts w:asciiTheme="minorHAnsi" w:hAnsiTheme="minorHAnsi" w:cstheme="minorHAnsi"/>
        </w:rPr>
        <w:t xml:space="preserve"> often hugely </w:t>
      </w:r>
      <w:r w:rsidRPr="009A0F38">
        <w:rPr>
          <w:rStyle w:val="StyleUnderline"/>
          <w:rFonts w:asciiTheme="minorHAnsi" w:hAnsiTheme="minorHAnsi" w:cstheme="minorHAnsi"/>
          <w:highlight w:val="green"/>
        </w:rPr>
        <w:t>profitable</w:t>
      </w:r>
      <w:r w:rsidRPr="009A0F38">
        <w:rPr>
          <w:rStyle w:val="StyleUnderline"/>
          <w:rFonts w:asciiTheme="minorHAnsi" w:hAnsiTheme="minorHAnsi" w:cstheme="minorHAnsi"/>
        </w:rPr>
        <w:t xml:space="preserve">. In developing countries, health service firms and private insurers are penetrating burgeoning </w:t>
      </w:r>
      <w:proofErr w:type="gramStart"/>
      <w:r w:rsidRPr="009A0F38">
        <w:rPr>
          <w:rStyle w:val="StyleUnderline"/>
          <w:rFonts w:asciiTheme="minorHAnsi" w:hAnsiTheme="minorHAnsi" w:cstheme="minorHAnsi"/>
        </w:rPr>
        <w:t>middle class</w:t>
      </w:r>
      <w:proofErr w:type="gramEnd"/>
      <w:r w:rsidRPr="009A0F38">
        <w:rPr>
          <w:rStyle w:val="StyleUnderline"/>
          <w:rFonts w:asciiTheme="minorHAnsi" w:hAnsiTheme="minorHAnsi" w:cstheme="minorHAnsi"/>
        </w:rPr>
        <w:t xml:space="preserve"> markets and cherry picking which health services are provided privately</w:t>
      </w:r>
      <w:r w:rsidRPr="009A0F38">
        <w:rPr>
          <w:rFonts w:asciiTheme="minorHAnsi" w:hAnsiTheme="minorHAnsi" w:cstheme="minorHAnsi"/>
          <w:sz w:val="16"/>
        </w:rPr>
        <w:t xml:space="preserve"> (Jasso-Aguilar, </w:t>
      </w:r>
      <w:proofErr w:type="spellStart"/>
      <w:r w:rsidRPr="009A0F38">
        <w:rPr>
          <w:rFonts w:asciiTheme="minorHAnsi" w:hAnsiTheme="minorHAnsi" w:cstheme="minorHAnsi"/>
          <w:sz w:val="16"/>
        </w:rPr>
        <w:t>Waitzkin</w:t>
      </w:r>
      <w:proofErr w:type="spellEnd"/>
      <w:r w:rsidRPr="009A0F38">
        <w:rPr>
          <w:rFonts w:asciiTheme="minorHAnsi" w:hAnsiTheme="minorHAnsi" w:cstheme="minorHAnsi"/>
          <w:sz w:val="16"/>
        </w:rPr>
        <w:t xml:space="preserve">, &amp; Landwehr, 2005)). Finally, </w:t>
      </w:r>
      <w:r w:rsidRPr="009A0F38">
        <w:rPr>
          <w:rStyle w:val="Emphasis"/>
          <w:rFonts w:asciiTheme="minorHAnsi" w:hAnsiTheme="minorHAnsi" w:cstheme="minorHAnsi"/>
          <w:highlight w:val="green"/>
        </w:rPr>
        <w:t>many of the orthodoxies associated with neolib</w:t>
      </w:r>
      <w:r w:rsidRPr="009A0F38">
        <w:rPr>
          <w:rStyle w:val="Emphasis"/>
          <w:rFonts w:asciiTheme="minorHAnsi" w:hAnsiTheme="minorHAnsi" w:cstheme="minorHAnsi"/>
        </w:rPr>
        <w:t xml:space="preserve">eralism </w:t>
      </w:r>
      <w:r w:rsidRPr="009A0F38">
        <w:rPr>
          <w:rStyle w:val="Emphasis"/>
          <w:rFonts w:asciiTheme="minorHAnsi" w:hAnsiTheme="minorHAnsi" w:cstheme="minorHAnsi"/>
          <w:highlight w:val="green"/>
        </w:rPr>
        <w:t>continue to</w:t>
      </w:r>
      <w:r w:rsidRPr="009A0F38">
        <w:rPr>
          <w:rStyle w:val="Emphasis"/>
          <w:rFonts w:asciiTheme="minorHAnsi" w:hAnsiTheme="minorHAnsi" w:cstheme="minorHAnsi"/>
        </w:rPr>
        <w:t xml:space="preserve"> shape and </w:t>
      </w:r>
      <w:r w:rsidRPr="009A0F38">
        <w:rPr>
          <w:rStyle w:val="Emphasis"/>
          <w:rFonts w:asciiTheme="minorHAnsi" w:hAnsiTheme="minorHAnsi" w:cstheme="minorHAnsi"/>
          <w:highlight w:val="green"/>
        </w:rPr>
        <w:t>constrain health policy</w:t>
      </w:r>
      <w:r w:rsidRPr="009A0F38">
        <w:rPr>
          <w:rStyle w:val="Emphasis"/>
          <w:rFonts w:asciiTheme="minorHAnsi" w:hAnsiTheme="minorHAnsi" w:cstheme="minorHAnsi"/>
        </w:rPr>
        <w:t xml:space="preserve"> and regulation</w:t>
      </w:r>
      <w:r w:rsidRPr="009A0F38">
        <w:rPr>
          <w:rFonts w:asciiTheme="minorHAnsi" w:hAnsiTheme="minorHAnsi" w:cstheme="minorHAnsi"/>
          <w:sz w:val="16"/>
        </w:rPr>
        <w:t xml:space="preserve">, </w:t>
      </w:r>
      <w:r w:rsidRPr="009A0F38">
        <w:rPr>
          <w:rStyle w:val="StyleUnderline"/>
          <w:rFonts w:asciiTheme="minorHAnsi" w:hAnsiTheme="minorHAnsi" w:cstheme="minorHAnsi"/>
        </w:rPr>
        <w:t>with spending on public health and services attenuated in many countries since the 2008 global financial crisis</w:t>
      </w:r>
      <w:r w:rsidRPr="009A0F38">
        <w:rPr>
          <w:rFonts w:asciiTheme="minorHAnsi" w:hAnsiTheme="minorHAnsi" w:cstheme="minorHAnsi"/>
          <w:sz w:val="16"/>
        </w:rPr>
        <w:t xml:space="preserve"> (Brumby &amp; Verhoeven, 2010). </w:t>
      </w:r>
      <w:r w:rsidRPr="009A0F38">
        <w:rPr>
          <w:rStyle w:val="StyleUnderline"/>
          <w:rFonts w:asciiTheme="minorHAnsi" w:hAnsiTheme="minorHAnsi" w:cstheme="minorHAnsi"/>
        </w:rPr>
        <w:t>Despite</w:t>
      </w:r>
      <w:r w:rsidRPr="009A0F38">
        <w:rPr>
          <w:rFonts w:asciiTheme="minorHAnsi" w:hAnsiTheme="minorHAnsi" w:cstheme="minorHAnsi"/>
          <w:sz w:val="16"/>
        </w:rPr>
        <w:t xml:space="preserve"> contestation and </w:t>
      </w:r>
      <w:r w:rsidRPr="009A0F38">
        <w:rPr>
          <w:rStyle w:val="StyleUnderline"/>
          <w:rFonts w:asciiTheme="minorHAnsi" w:hAnsiTheme="minorHAnsi" w:cstheme="minorHAnsi"/>
        </w:rPr>
        <w:t>the presence of</w:t>
      </w:r>
      <w:r w:rsidRPr="009A0F38">
        <w:rPr>
          <w:rFonts w:asciiTheme="minorHAnsi" w:hAnsiTheme="minorHAnsi" w:cstheme="minorHAnsi"/>
          <w:sz w:val="16"/>
        </w:rPr>
        <w:t xml:space="preserve"> welcome alternative </w:t>
      </w:r>
      <w:r w:rsidRPr="009A0F38">
        <w:rPr>
          <w:rStyle w:val="StyleUnderline"/>
          <w:rFonts w:asciiTheme="minorHAnsi" w:hAnsiTheme="minorHAnsi" w:cstheme="minorHAnsi"/>
        </w:rPr>
        <w:t xml:space="preserve">policy pathways, </w:t>
      </w:r>
      <w:r w:rsidRPr="009A0F38">
        <w:rPr>
          <w:rStyle w:val="Emphasis"/>
          <w:rFonts w:asciiTheme="minorHAnsi" w:hAnsiTheme="minorHAnsi" w:cstheme="minorHAnsi"/>
          <w:highlight w:val="green"/>
        </w:rPr>
        <w:t xml:space="preserve">we risk neglecting </w:t>
      </w:r>
      <w:r w:rsidRPr="009A0F38">
        <w:rPr>
          <w:rStyle w:val="Emphasis"/>
          <w:rFonts w:asciiTheme="minorHAnsi" w:hAnsiTheme="minorHAnsi" w:cstheme="minorHAnsi"/>
        </w:rPr>
        <w:t xml:space="preserve">structural and </w:t>
      </w:r>
      <w:r w:rsidRPr="009A0F38">
        <w:rPr>
          <w:rStyle w:val="Emphasis"/>
          <w:rFonts w:asciiTheme="minorHAnsi" w:hAnsiTheme="minorHAnsi" w:cstheme="minorHAnsi"/>
          <w:highlight w:val="green"/>
        </w:rPr>
        <w:t>political</w:t>
      </w:r>
      <w:r w:rsidRPr="009A0F38">
        <w:rPr>
          <w:rStyle w:val="Emphasis"/>
          <w:rFonts w:asciiTheme="minorHAnsi" w:hAnsiTheme="minorHAnsi" w:cstheme="minorHAnsi"/>
        </w:rPr>
        <w:t xml:space="preserve"> economic </w:t>
      </w:r>
      <w:r w:rsidRPr="009A0F38">
        <w:rPr>
          <w:rStyle w:val="Emphasis"/>
          <w:rFonts w:asciiTheme="minorHAnsi" w:hAnsiTheme="minorHAnsi" w:cstheme="minorHAnsi"/>
          <w:highlight w:val="green"/>
        </w:rPr>
        <w:t xml:space="preserve">drivers, including economic ideologies, </w:t>
      </w:r>
      <w:r w:rsidRPr="009A0F38">
        <w:rPr>
          <w:rStyle w:val="Emphasis"/>
          <w:rFonts w:asciiTheme="minorHAnsi" w:hAnsiTheme="minorHAnsi" w:cstheme="minorHAnsi"/>
        </w:rPr>
        <w:t xml:space="preserve">as powerful and often </w:t>
      </w:r>
      <w:r w:rsidRPr="009A0F38">
        <w:rPr>
          <w:rStyle w:val="Emphasis"/>
          <w:rFonts w:asciiTheme="minorHAnsi" w:hAnsiTheme="minorHAnsi" w:cstheme="minorHAnsi"/>
          <w:highlight w:val="green"/>
        </w:rPr>
        <w:t xml:space="preserve">dominant logics </w:t>
      </w:r>
      <w:r w:rsidRPr="009A0F38">
        <w:rPr>
          <w:rStyle w:val="Emphasis"/>
          <w:rFonts w:asciiTheme="minorHAnsi" w:hAnsiTheme="minorHAnsi" w:cstheme="minorHAnsi"/>
        </w:rPr>
        <w:t xml:space="preserve">operating in and </w:t>
      </w:r>
      <w:r w:rsidRPr="009A0F38">
        <w:rPr>
          <w:rStyle w:val="Emphasis"/>
          <w:rFonts w:asciiTheme="minorHAnsi" w:hAnsiTheme="minorHAnsi" w:cstheme="minorHAnsi"/>
          <w:highlight w:val="green"/>
        </w:rPr>
        <w:t>influencing that governance system.</w:t>
      </w:r>
    </w:p>
    <w:p w14:paraId="2573BA9C" w14:textId="77777777" w:rsidR="001A1067" w:rsidRPr="009A0F38" w:rsidRDefault="001A1067" w:rsidP="001A1067">
      <w:pPr>
        <w:rPr>
          <w:rFonts w:asciiTheme="minorHAnsi" w:hAnsiTheme="minorHAnsi" w:cstheme="minorHAnsi"/>
        </w:rPr>
      </w:pPr>
    </w:p>
    <w:p w14:paraId="63CAC491" w14:textId="77777777" w:rsidR="001A1067" w:rsidRPr="009A0F38" w:rsidRDefault="001A1067" w:rsidP="001A1067">
      <w:pPr>
        <w:pStyle w:val="Heading4"/>
        <w:rPr>
          <w:rFonts w:asciiTheme="minorHAnsi" w:hAnsiTheme="minorHAnsi" w:cstheme="minorHAnsi"/>
        </w:rPr>
      </w:pPr>
      <w:r w:rsidRPr="009A0F38">
        <w:rPr>
          <w:rFonts w:asciiTheme="minorHAnsi" w:hAnsiTheme="minorHAnsi" w:cstheme="minorHAnsi"/>
        </w:rPr>
        <w:t>L: The WTO is inevitably a tool of accumulation for capitalist imperialism – international institutional monopoly capitalism overdetermines the plan’s move to peace – causes war, environmental degradation, and extinction.</w:t>
      </w:r>
    </w:p>
    <w:p w14:paraId="74E3DCF8" w14:textId="77777777" w:rsidR="001A1067" w:rsidRPr="009A0F38" w:rsidRDefault="001A1067" w:rsidP="001A1067">
      <w:pPr>
        <w:rPr>
          <w:rStyle w:val="Style13ptBold"/>
          <w:rFonts w:asciiTheme="minorHAnsi" w:hAnsiTheme="minorHAnsi" w:cstheme="minorHAnsi"/>
        </w:rPr>
      </w:pPr>
      <w:proofErr w:type="spellStart"/>
      <w:r w:rsidRPr="009A0F38">
        <w:rPr>
          <w:rStyle w:val="Style13ptBold"/>
          <w:rFonts w:asciiTheme="minorHAnsi" w:hAnsiTheme="minorHAnsi" w:cstheme="minorHAnsi"/>
        </w:rPr>
        <w:t>Cuong</w:t>
      </w:r>
      <w:proofErr w:type="spellEnd"/>
      <w:r w:rsidRPr="009A0F38">
        <w:rPr>
          <w:rStyle w:val="Style13ptBold"/>
          <w:rFonts w:asciiTheme="minorHAnsi" w:hAnsiTheme="minorHAnsi" w:cstheme="minorHAnsi"/>
        </w:rPr>
        <w:t>, 18</w:t>
      </w:r>
    </w:p>
    <w:p w14:paraId="64A0FE51" w14:textId="77777777" w:rsidR="001A1067" w:rsidRPr="009A0F38" w:rsidRDefault="001A1067" w:rsidP="001A1067">
      <w:pPr>
        <w:rPr>
          <w:rFonts w:asciiTheme="minorHAnsi" w:hAnsiTheme="minorHAnsi" w:cstheme="minorHAnsi"/>
        </w:rPr>
      </w:pPr>
      <w:r w:rsidRPr="009A0F38">
        <w:rPr>
          <w:rFonts w:asciiTheme="minorHAnsi" w:hAnsiTheme="minorHAnsi" w:cstheme="minorHAnsi"/>
        </w:rPr>
        <w:t xml:space="preserve">[Vu </w:t>
      </w:r>
      <w:proofErr w:type="spellStart"/>
      <w:r w:rsidRPr="009A0F38">
        <w:rPr>
          <w:rFonts w:asciiTheme="minorHAnsi" w:hAnsiTheme="minorHAnsi" w:cstheme="minorHAnsi"/>
        </w:rPr>
        <w:t>Manh</w:t>
      </w:r>
      <w:proofErr w:type="spellEnd"/>
      <w:r w:rsidRPr="009A0F38">
        <w:rPr>
          <w:rFonts w:asciiTheme="minorHAnsi" w:hAnsiTheme="minorHAnsi" w:cstheme="minorHAnsi"/>
        </w:rPr>
        <w:t xml:space="preserve">, Researcher @ </w:t>
      </w:r>
      <w:proofErr w:type="spellStart"/>
      <w:r w:rsidRPr="009A0F38">
        <w:rPr>
          <w:rFonts w:asciiTheme="minorHAnsi" w:hAnsiTheme="minorHAnsi" w:cstheme="minorHAnsi"/>
        </w:rPr>
        <w:t>VietEra</w:t>
      </w:r>
      <w:proofErr w:type="spellEnd"/>
      <w:r w:rsidRPr="009A0F38">
        <w:rPr>
          <w:rFonts w:asciiTheme="minorHAnsi" w:hAnsiTheme="minorHAnsi" w:cstheme="minorHAnsi"/>
        </w:rP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0F495CBE" w14:textId="77777777" w:rsidR="001A1067" w:rsidRPr="009A0F38" w:rsidRDefault="001A1067" w:rsidP="001A1067">
      <w:pPr>
        <w:rPr>
          <w:rFonts w:asciiTheme="minorHAnsi" w:hAnsiTheme="minorHAnsi" w:cstheme="minorHAnsi"/>
        </w:rPr>
      </w:pPr>
      <w:r w:rsidRPr="009A0F38">
        <w:rPr>
          <w:rFonts w:asciiTheme="minorHAnsi" w:hAnsiTheme="minorHAnsi" w:cstheme="minorHAnsi"/>
          <w:highlight w:val="green"/>
        </w:rPr>
        <w:t>*IIMC=International Institutional Monopoly Capitalism</w:t>
      </w:r>
    </w:p>
    <w:p w14:paraId="0C77AD68" w14:textId="77777777" w:rsidR="001A1067" w:rsidRPr="009A0F38" w:rsidRDefault="001A1067" w:rsidP="001A1067">
      <w:pPr>
        <w:rPr>
          <w:rStyle w:val="StyleUnderline"/>
          <w:rFonts w:asciiTheme="minorHAnsi" w:hAnsiTheme="minorHAnsi" w:cstheme="minorHAnsi"/>
        </w:rPr>
      </w:pPr>
      <w:r w:rsidRPr="009A0F38">
        <w:rPr>
          <w:rFonts w:asciiTheme="minorHAnsi" w:hAnsiTheme="minorHAnsi" w:cstheme="minorHAnsi"/>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9A0F38">
        <w:rPr>
          <w:rStyle w:val="StyleUnderline"/>
          <w:rFonts w:asciiTheme="minorHAnsi" w:hAnsiTheme="minorHAnsi" w:cstheme="minorHAnsi"/>
        </w:rPr>
        <w:t>Since</w:t>
      </w:r>
      <w:r w:rsidRPr="009A0F38">
        <w:rPr>
          <w:rFonts w:asciiTheme="minorHAnsi" w:hAnsiTheme="minorHAnsi" w:cstheme="minorHAnsi"/>
          <w:sz w:val="16"/>
        </w:rPr>
        <w:t xml:space="preserve"> the late 1970s, especially since </w:t>
      </w:r>
      <w:r w:rsidRPr="009A0F38">
        <w:rPr>
          <w:rStyle w:val="StyleUnderline"/>
          <w:rFonts w:asciiTheme="minorHAnsi" w:hAnsiTheme="minorHAnsi" w:cstheme="minorHAnsi"/>
        </w:rPr>
        <w:t>the collapse of the Soviet Union, this system has reached</w:t>
      </w:r>
      <w:r w:rsidRPr="009A0F38">
        <w:rPr>
          <w:rFonts w:asciiTheme="minorHAnsi" w:hAnsiTheme="minorHAnsi" w:cstheme="minorHAnsi"/>
          <w:sz w:val="16"/>
        </w:rPr>
        <w:t xml:space="preserve"> a new level in its development, forging imperial centralism or </w:t>
      </w:r>
      <w:r w:rsidRPr="009A0F38">
        <w:rPr>
          <w:rStyle w:val="StyleUnderline"/>
          <w:rFonts w:asciiTheme="minorHAnsi" w:hAnsiTheme="minorHAnsi" w:cstheme="minorHAnsi"/>
        </w:rPr>
        <w:t>“International Institutional Monopoly Capitalism” (</w:t>
      </w:r>
      <w:r w:rsidRPr="009A0F38">
        <w:rPr>
          <w:rStyle w:val="StyleUnderline"/>
          <w:rFonts w:asciiTheme="minorHAnsi" w:hAnsiTheme="minorHAnsi" w:cstheme="minorHAnsi"/>
          <w:highlight w:val="green"/>
        </w:rPr>
        <w:t>IIMC</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where</w:t>
      </w:r>
      <w:r w:rsidRPr="009A0F38">
        <w:rPr>
          <w:rStyle w:val="StyleUnderline"/>
          <w:rFonts w:asciiTheme="minorHAnsi" w:hAnsiTheme="minorHAnsi" w:cstheme="minorHAnsi"/>
        </w:rPr>
        <w:t>by a handful of powerful nation-</w:t>
      </w:r>
      <w:r w:rsidRPr="009A0F38">
        <w:rPr>
          <w:rStyle w:val="StyleUnderline"/>
          <w:rFonts w:asciiTheme="minorHAnsi" w:hAnsiTheme="minorHAnsi" w:cstheme="minorHAnsi"/>
          <w:highlight w:val="green"/>
        </w:rPr>
        <w:t xml:space="preserve">states </w:t>
      </w:r>
      <w:r w:rsidRPr="009A0F38">
        <w:rPr>
          <w:rStyle w:val="StyleUnderline"/>
          <w:rFonts w:asciiTheme="minorHAnsi" w:hAnsiTheme="minorHAnsi" w:cstheme="minorHAnsi"/>
        </w:rPr>
        <w:t xml:space="preserve">explicitly </w:t>
      </w:r>
      <w:r w:rsidRPr="009A0F38">
        <w:rPr>
          <w:rStyle w:val="StyleUnderline"/>
          <w:rFonts w:asciiTheme="minorHAnsi" w:hAnsiTheme="minorHAnsi" w:cstheme="minorHAnsi"/>
          <w:highlight w:val="green"/>
        </w:rPr>
        <w:t>use international organizations to impose their interests</w:t>
      </w:r>
      <w:r w:rsidRPr="009A0F38">
        <w:rPr>
          <w:rStyle w:val="StyleUnderline"/>
          <w:rFonts w:asciiTheme="minorHAnsi" w:hAnsiTheme="minorHAnsi" w:cstheme="minorHAnsi"/>
        </w:rPr>
        <w:t xml:space="preserve"> and further expand accumulation.</w:t>
      </w:r>
      <w:r w:rsidRPr="009A0F38">
        <w:rPr>
          <w:rFonts w:asciiTheme="minorHAnsi" w:hAnsiTheme="minorHAnsi" w:cstheme="minorHAnsi"/>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9A0F38">
        <w:rPr>
          <w:rStyle w:val="StyleUnderline"/>
          <w:rFonts w:asciiTheme="minorHAnsi" w:hAnsiTheme="minorHAnsi" w:cstheme="minorHAnsi"/>
          <w:highlight w:val="green"/>
        </w:rPr>
        <w:t>capitalism has an inherent drive toward endless accumulation</w:t>
      </w:r>
      <w:r w:rsidRPr="009A0F38">
        <w:rPr>
          <w:rStyle w:val="StyleUnderline"/>
          <w:rFonts w:asciiTheme="minorHAnsi" w:hAnsiTheme="minorHAnsi" w:cstheme="minorHAnsi"/>
        </w:rPr>
        <w:t xml:space="preserve"> through the production of “surplus value.”</w:t>
      </w:r>
      <w:r w:rsidRPr="009A0F38">
        <w:rPr>
          <w:rFonts w:asciiTheme="minorHAnsi" w:hAnsiTheme="minorHAnsi" w:cstheme="minorHAnsi"/>
          <w:sz w:val="16"/>
        </w:rPr>
        <w:t xml:space="preserve"> In relation to this defining characteristic of the system, there have been distinct historical configurations of its operation. </w:t>
      </w:r>
      <w:r w:rsidRPr="009A0F38">
        <w:rPr>
          <w:rStyle w:val="StyleUnderline"/>
          <w:rFonts w:asciiTheme="minorHAnsi" w:hAnsiTheme="minorHAnsi" w:cstheme="minorHAnsi"/>
        </w:rPr>
        <w:t>IIMC represents the highest form of the imperialism stage of capitalism, given the increasingly coordination between the monopoly capital and the state within core nations.</w:t>
      </w:r>
      <w:r w:rsidRPr="009A0F38">
        <w:rPr>
          <w:rFonts w:asciiTheme="minorHAnsi" w:hAnsiTheme="minorHAnsi" w:cstheme="minorHAnsi"/>
          <w:sz w:val="16"/>
        </w:rPr>
        <w:t xml:space="preserve"> </w:t>
      </w:r>
      <w:r w:rsidRPr="009A0F38">
        <w:rPr>
          <w:rStyle w:val="Emphasis"/>
          <w:rFonts w:asciiTheme="minorHAnsi" w:hAnsiTheme="minorHAnsi" w:cstheme="minorHAnsi"/>
        </w:rPr>
        <w:t xml:space="preserve">As a state-formed monopoly capitalism, </w:t>
      </w:r>
      <w:r w:rsidRPr="009A0F38">
        <w:rPr>
          <w:rStyle w:val="Emphasis"/>
          <w:rFonts w:asciiTheme="minorHAnsi" w:hAnsiTheme="minorHAnsi" w:cstheme="minorHAnsi"/>
          <w:highlight w:val="green"/>
        </w:rPr>
        <w:t xml:space="preserve">IIMC has been forcing </w:t>
      </w:r>
      <w:r w:rsidRPr="009A0F38">
        <w:rPr>
          <w:rStyle w:val="Emphasis"/>
          <w:rFonts w:asciiTheme="minorHAnsi" w:hAnsiTheme="minorHAnsi" w:cstheme="minorHAnsi"/>
        </w:rPr>
        <w:t xml:space="preserve">most </w:t>
      </w:r>
      <w:r w:rsidRPr="009A0F38">
        <w:rPr>
          <w:rStyle w:val="Emphasis"/>
          <w:rFonts w:asciiTheme="minorHAnsi" w:hAnsiTheme="minorHAnsi" w:cstheme="minorHAnsi"/>
          <w:highlight w:val="green"/>
        </w:rPr>
        <w:t xml:space="preserve">economies to participate </w:t>
      </w:r>
      <w:r w:rsidRPr="009A0F38">
        <w:rPr>
          <w:rStyle w:val="Emphasis"/>
          <w:rFonts w:asciiTheme="minorHAnsi" w:hAnsiTheme="minorHAnsi" w:cstheme="minorHAnsi"/>
        </w:rPr>
        <w:t xml:space="preserve">in its system, </w:t>
      </w:r>
      <w:r w:rsidRPr="009A0F38">
        <w:rPr>
          <w:rStyle w:val="Emphasis"/>
          <w:rFonts w:asciiTheme="minorHAnsi" w:hAnsiTheme="minorHAnsi" w:cstheme="minorHAnsi"/>
          <w:highlight w:val="green"/>
        </w:rPr>
        <w:t>regardless of whether those economies are capitalist or socialist</w:t>
      </w:r>
      <w:r w:rsidRPr="009A0F38">
        <w:rPr>
          <w:rFonts w:asciiTheme="minorHAnsi" w:hAnsiTheme="minorHAnsi" w:cstheme="minorHAnsi"/>
          <w:sz w:val="16"/>
        </w:rPr>
        <w:t xml:space="preserve"> (except North Korea). This is what Nikolai Bukharin pointed to a century ago. According to Samir Amin, in the globalization era, the efficiency of economic management by nation-states has changed. </w:t>
      </w:r>
      <w:r w:rsidRPr="009A0F38">
        <w:rPr>
          <w:rStyle w:val="StyleUnderline"/>
          <w:rFonts w:asciiTheme="minorHAnsi" w:hAnsiTheme="minorHAnsi" w:cstheme="minorHAnsi"/>
        </w:rPr>
        <w:t xml:space="preserve">Under IIMC, advanced </w:t>
      </w:r>
      <w:r w:rsidRPr="009A0F38">
        <w:rPr>
          <w:rStyle w:val="StyleUnderline"/>
          <w:rFonts w:asciiTheme="minorHAnsi" w:hAnsiTheme="minorHAnsi" w:cstheme="minorHAnsi"/>
          <w:highlight w:val="green"/>
        </w:rPr>
        <w:t>capitalist states are even stronger</w:t>
      </w:r>
      <w:r w:rsidRPr="009A0F38">
        <w:rPr>
          <w:rStyle w:val="StyleUnderline"/>
          <w:rFonts w:asciiTheme="minorHAnsi" w:hAnsiTheme="minorHAnsi" w:cstheme="minorHAnsi"/>
        </w:rPr>
        <w:t xml:space="preserve">, as far as their economic-political reach, and </w:t>
      </w:r>
      <w:proofErr w:type="gramStart"/>
      <w:r w:rsidRPr="009A0F38">
        <w:rPr>
          <w:rStyle w:val="StyleUnderline"/>
          <w:rFonts w:asciiTheme="minorHAnsi" w:hAnsiTheme="minorHAnsi" w:cstheme="minorHAnsi"/>
        </w:rPr>
        <w:t xml:space="preserve">are </w:t>
      </w:r>
      <w:r w:rsidRPr="009A0F38">
        <w:rPr>
          <w:rStyle w:val="Emphasis"/>
          <w:rFonts w:asciiTheme="minorHAnsi" w:hAnsiTheme="minorHAnsi" w:cstheme="minorHAnsi"/>
          <w:highlight w:val="green"/>
        </w:rPr>
        <w:t>able to</w:t>
      </w:r>
      <w:proofErr w:type="gramEnd"/>
      <w:r w:rsidRPr="009A0F38">
        <w:rPr>
          <w:rStyle w:val="Emphasis"/>
          <w:rFonts w:asciiTheme="minorHAnsi" w:hAnsiTheme="minorHAnsi" w:cstheme="minorHAnsi"/>
          <w:highlight w:val="green"/>
        </w:rPr>
        <w:t xml:space="preserve"> control international institutions and organizations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w:t>
      </w:r>
      <w:r w:rsidRPr="009A0F38">
        <w:rPr>
          <w:rStyle w:val="StyleUnderline"/>
          <w:rFonts w:asciiTheme="minorHAnsi" w:hAnsiTheme="minorHAnsi" w:cstheme="minorHAnsi"/>
        </w:rPr>
        <w:t>Within these core nations, the state uses its strength to support the formation of “</w:t>
      </w:r>
      <w:proofErr w:type="spellStart"/>
      <w:r w:rsidRPr="009A0F38">
        <w:rPr>
          <w:rStyle w:val="StyleUnderline"/>
          <w:rFonts w:asciiTheme="minorHAnsi" w:hAnsiTheme="minorHAnsi" w:cstheme="minorHAnsi"/>
        </w:rPr>
        <w:t>supercompanies</w:t>
      </w:r>
      <w:proofErr w:type="spellEnd"/>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(the </w:t>
      </w:r>
      <w:r w:rsidRPr="009A0F38">
        <w:rPr>
          <w:rStyle w:val="StyleUnderline"/>
          <w:rFonts w:asciiTheme="minorHAnsi" w:hAnsiTheme="minorHAnsi" w:cstheme="minorHAnsi"/>
        </w:rPr>
        <w:t xml:space="preserve">multinational corporations that monopolize one or </w:t>
      </w:r>
      <w:proofErr w:type="gramStart"/>
      <w:r w:rsidRPr="009A0F38">
        <w:rPr>
          <w:rStyle w:val="StyleUnderline"/>
          <w:rFonts w:asciiTheme="minorHAnsi" w:hAnsiTheme="minorHAnsi" w:cstheme="minorHAnsi"/>
        </w:rPr>
        <w:t>a number of</w:t>
      </w:r>
      <w:proofErr w:type="gramEnd"/>
      <w:r w:rsidRPr="009A0F38">
        <w:rPr>
          <w:rStyle w:val="StyleUnderline"/>
          <w:rFonts w:asciiTheme="minorHAnsi" w:hAnsiTheme="minorHAnsi" w:cstheme="minorHAnsi"/>
        </w:rPr>
        <w:t xml:space="preserve"> products/services worldwide</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serving the interests of the richest class, while bringing some additional benefits to its broader population. </w:t>
      </w:r>
      <w:r w:rsidRPr="009A0F38">
        <w:rPr>
          <w:rStyle w:val="Emphasis"/>
          <w:rFonts w:asciiTheme="minorHAnsi" w:hAnsiTheme="minorHAnsi" w:cstheme="minorHAnsi"/>
          <w:highlight w:val="green"/>
        </w:rPr>
        <w:t>These countries are monopoly nations.</w:t>
      </w:r>
      <w:r w:rsidRPr="009A0F38">
        <w:rPr>
          <w:rFonts w:asciiTheme="minorHAnsi" w:hAnsiTheme="minorHAnsi" w:cstheme="minorHAnsi"/>
          <w:sz w:val="16"/>
          <w:highlight w:val="green"/>
        </w:rPr>
        <w:t xml:space="preserve"> </w:t>
      </w:r>
      <w:r w:rsidRPr="009A0F38">
        <w:rPr>
          <w:rStyle w:val="StyleUnderline"/>
          <w:rFonts w:asciiTheme="minorHAnsi" w:hAnsiTheme="minorHAnsi" w:cstheme="minorHAnsi"/>
          <w:highlight w:val="green"/>
        </w:rPr>
        <w:t>Through</w:t>
      </w:r>
      <w:r w:rsidRPr="009A0F38">
        <w:rPr>
          <w:rStyle w:val="StyleUnderline"/>
          <w:rFonts w:asciiTheme="minorHAnsi" w:hAnsiTheme="minorHAnsi" w:cstheme="minorHAnsi"/>
        </w:rPr>
        <w:t xml:space="preserve"> international institutional settings</w:t>
      </w:r>
      <w:r w:rsidRPr="009A0F38">
        <w:rPr>
          <w:rFonts w:asciiTheme="minorHAnsi" w:hAnsiTheme="minorHAnsi" w:cstheme="minorHAnsi"/>
          <w:sz w:val="16"/>
        </w:rPr>
        <w:t xml:space="preserve"> (</w:t>
      </w:r>
      <w:r w:rsidRPr="009A0F38">
        <w:rPr>
          <w:rStyle w:val="StyleUnderline"/>
          <w:rFonts w:asciiTheme="minorHAnsi" w:hAnsiTheme="minorHAnsi" w:cstheme="minorHAnsi"/>
        </w:rPr>
        <w:t>e.g.,</w:t>
      </w:r>
      <w:r w:rsidRPr="009A0F38">
        <w:rPr>
          <w:rFonts w:asciiTheme="minorHAnsi" w:hAnsiTheme="minorHAnsi" w:cstheme="minorHAnsi"/>
          <w:sz w:val="16"/>
        </w:rPr>
        <w:t xml:space="preserve"> World Bank, International Monetary Fund, </w:t>
      </w:r>
      <w:r w:rsidRPr="009A0F38">
        <w:rPr>
          <w:rStyle w:val="StyleUnderline"/>
          <w:rFonts w:asciiTheme="minorHAnsi" w:hAnsiTheme="minorHAnsi" w:cstheme="minorHAnsi"/>
          <w:highlight w:val="green"/>
        </w:rPr>
        <w:t>W</w:t>
      </w:r>
      <w:r w:rsidRPr="009A0F38">
        <w:rPr>
          <w:rStyle w:val="StyleUnderline"/>
          <w:rFonts w:asciiTheme="minorHAnsi" w:hAnsiTheme="minorHAnsi" w:cstheme="minorHAnsi"/>
        </w:rPr>
        <w:t xml:space="preserve">orld </w:t>
      </w:r>
      <w:r w:rsidRPr="009A0F38">
        <w:rPr>
          <w:rStyle w:val="StyleUnderline"/>
          <w:rFonts w:asciiTheme="minorHAnsi" w:hAnsiTheme="minorHAnsi" w:cstheme="minorHAnsi"/>
          <w:highlight w:val="green"/>
        </w:rPr>
        <w:t>T</w:t>
      </w:r>
      <w:r w:rsidRPr="009A0F38">
        <w:rPr>
          <w:rStyle w:val="StyleUnderline"/>
          <w:rFonts w:asciiTheme="minorHAnsi" w:hAnsiTheme="minorHAnsi" w:cstheme="minorHAnsi"/>
        </w:rPr>
        <w:t xml:space="preserve">rade </w:t>
      </w:r>
      <w:r w:rsidRPr="009A0F38">
        <w:rPr>
          <w:rStyle w:val="StyleUnderline"/>
          <w:rFonts w:asciiTheme="minorHAnsi" w:hAnsiTheme="minorHAnsi" w:cstheme="minorHAnsi"/>
          <w:highlight w:val="green"/>
        </w:rPr>
        <w:t>O</w:t>
      </w:r>
      <w:r w:rsidRPr="009A0F38">
        <w:rPr>
          <w:rStyle w:val="StyleUnderline"/>
          <w:rFonts w:asciiTheme="minorHAnsi" w:hAnsiTheme="minorHAnsi" w:cstheme="minorHAnsi"/>
        </w:rPr>
        <w:t>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monopoly capital and monopoly </w:t>
      </w:r>
      <w:r w:rsidRPr="009A0F38">
        <w:rPr>
          <w:rStyle w:val="StyleUnderline"/>
          <w:rFonts w:asciiTheme="minorHAnsi" w:hAnsiTheme="minorHAnsi" w:cstheme="minorHAnsi"/>
          <w:highlight w:val="green"/>
        </w:rPr>
        <w:t xml:space="preserve">nations </w:t>
      </w:r>
      <w:r w:rsidRPr="009A0F38">
        <w:rPr>
          <w:rStyle w:val="Emphasis"/>
          <w:rFonts w:asciiTheme="minorHAnsi" w:hAnsiTheme="minorHAnsi" w:cstheme="minorHAnsi"/>
          <w:highlight w:val="green"/>
        </w:rPr>
        <w:t xml:space="preserve">extend their influence </w:t>
      </w:r>
      <w:r w:rsidRPr="009A0F38">
        <w:rPr>
          <w:rStyle w:val="Emphasis"/>
          <w:rFonts w:asciiTheme="minorHAnsi" w:hAnsiTheme="minorHAnsi" w:cstheme="minorHAnsi"/>
        </w:rPr>
        <w:t xml:space="preserve">and power </w:t>
      </w:r>
      <w:r w:rsidRPr="009A0F38">
        <w:rPr>
          <w:rStyle w:val="Emphasis"/>
          <w:rFonts w:asciiTheme="minorHAnsi" w:hAnsiTheme="minorHAnsi" w:cstheme="minorHAnsi"/>
          <w:highlight w:val="green"/>
        </w:rPr>
        <w:t xml:space="preserve">into every corner of the world, even </w:t>
      </w:r>
      <w:r w:rsidRPr="009A0F38">
        <w:rPr>
          <w:rStyle w:val="Emphasis"/>
          <w:rFonts w:asciiTheme="minorHAnsi" w:hAnsiTheme="minorHAnsi" w:cstheme="minorHAnsi"/>
        </w:rPr>
        <w:t xml:space="preserve">the few remaining </w:t>
      </w:r>
      <w:r w:rsidRPr="009A0F38">
        <w:rPr>
          <w:rStyle w:val="Emphasis"/>
          <w:rFonts w:asciiTheme="minorHAnsi" w:hAnsiTheme="minorHAnsi" w:cstheme="minorHAnsi"/>
          <w:highlight w:val="green"/>
        </w:rPr>
        <w:t>socialist strongholds, causing complex conflicts</w:t>
      </w:r>
      <w:r w:rsidRPr="009A0F38">
        <w:rPr>
          <w:rStyle w:val="StyleUnderline"/>
          <w:rFonts w:asciiTheme="minorHAnsi" w:hAnsiTheme="minorHAnsi" w:cstheme="minorHAnsi"/>
        </w:rPr>
        <w:t xml:space="preserve"> within globalization and regionalization processes. </w:t>
      </w:r>
      <w:r w:rsidRPr="009A0F38">
        <w:rPr>
          <w:rFonts w:asciiTheme="minorHAnsi" w:hAnsiTheme="minorHAnsi" w:cstheme="minorHAnsi"/>
          <w:sz w:val="16"/>
        </w:rPr>
        <w:t xml:space="preserve">Capital Concentration and the Establishment of Monopoly Nations Capital </w:t>
      </w:r>
      <w:r w:rsidRPr="009A0F38">
        <w:rPr>
          <w:rStyle w:val="StyleUnderline"/>
          <w:rFonts w:asciiTheme="minorHAnsi" w:hAnsiTheme="minorHAnsi" w:cstheme="minorHAnsi"/>
        </w:rPr>
        <w:t xml:space="preserve">accumulation and the centralization and concentration of capital led to the formation of monopolies (cartels, syndicates, trusts, consortiums, and conglomerates). This </w:t>
      </w:r>
      <w:r w:rsidRPr="009A0F38">
        <w:rPr>
          <w:rStyle w:val="Emphasis"/>
          <w:rFonts w:asciiTheme="minorHAnsi" w:hAnsiTheme="minorHAnsi" w:cstheme="minorHAnsi"/>
        </w:rPr>
        <w:t>fundamental law of capitalism</w:t>
      </w:r>
      <w:r w:rsidRPr="009A0F38">
        <w:rPr>
          <w:rStyle w:val="StyleUnderline"/>
          <w:rFonts w:asciiTheme="minorHAnsi" w:hAnsiTheme="minorHAnsi" w:cstheme="minorHAnsi"/>
        </w:rPr>
        <w:t xml:space="preserve"> continues to take effect in the IIMC period, albeit at a very high level. </w:t>
      </w:r>
      <w:r w:rsidRPr="009A0F38">
        <w:rPr>
          <w:rFonts w:asciiTheme="minorHAnsi" w:hAnsiTheme="minorHAnsi" w:cstheme="minorHAnsi"/>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9A0F38">
        <w:rPr>
          <w:rFonts w:asciiTheme="minorHAnsi" w:hAnsiTheme="minorHAnsi" w:cstheme="minorHAnsi"/>
          <w:sz w:val="16"/>
        </w:rPr>
        <w:t>technology</w:t>
      </w:r>
      <w:proofErr w:type="gramEnd"/>
      <w:r w:rsidRPr="009A0F38">
        <w:rPr>
          <w:rFonts w:asciiTheme="minorHAnsi" w:hAnsiTheme="minorHAnsi" w:cstheme="minorHAnsi"/>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w:t>
      </w:r>
      <w:proofErr w:type="spellStart"/>
      <w:r w:rsidRPr="009A0F38">
        <w:rPr>
          <w:rFonts w:asciiTheme="minorHAnsi" w:hAnsiTheme="minorHAnsi" w:cstheme="minorHAnsi"/>
          <w:sz w:val="16"/>
        </w:rPr>
        <w:t>Oman,which</w:t>
      </w:r>
      <w:proofErr w:type="spellEnd"/>
      <w:r w:rsidRPr="009A0F38">
        <w:rPr>
          <w:rFonts w:asciiTheme="minorHAnsi" w:hAnsiTheme="minorHAnsi" w:cstheme="minorHAnsi"/>
          <w:sz w:val="16"/>
        </w:rPr>
        <w:t xml:space="preserve"> is the largest economy in a group of 124 </w:t>
      </w:r>
      <w:proofErr w:type="spellStart"/>
      <w:r w:rsidRPr="009A0F38">
        <w:rPr>
          <w:rFonts w:asciiTheme="minorHAnsi" w:hAnsiTheme="minorHAnsi" w:cstheme="minorHAnsi"/>
          <w:sz w:val="16"/>
        </w:rPr>
        <w:t>smalland</w:t>
      </w:r>
      <w:proofErr w:type="spellEnd"/>
      <w:r w:rsidRPr="009A0F38">
        <w:rPr>
          <w:rFonts w:asciiTheme="minorHAnsi" w:hAnsiTheme="minorHAnsi" w:cstheme="minorHAnsi"/>
          <w:sz w:val="16"/>
        </w:rPr>
        <w:t xml:space="preserve"> medium-sized economies, with $81.8billion in 2014. </w:t>
      </w:r>
      <w:proofErr w:type="spellStart"/>
      <w:r w:rsidRPr="009A0F38">
        <w:rPr>
          <w:rStyle w:val="StyleUnderline"/>
          <w:rFonts w:asciiTheme="minorHAnsi" w:hAnsiTheme="minorHAnsi" w:cstheme="minorHAnsi"/>
          <w:highlight w:val="green"/>
        </w:rPr>
        <w:t>Supercompanies</w:t>
      </w:r>
      <w:proofErr w:type="spellEnd"/>
      <w:r w:rsidRPr="009A0F38">
        <w:rPr>
          <w:rFonts w:asciiTheme="minorHAnsi" w:hAnsiTheme="minorHAnsi" w:cstheme="minorHAnsi"/>
          <w:sz w:val="16"/>
        </w:rPr>
        <w:t xml:space="preserve"> can </w:t>
      </w:r>
      <w:r w:rsidRPr="009A0F38">
        <w:rPr>
          <w:rStyle w:val="StyleUnderline"/>
          <w:rFonts w:asciiTheme="minorHAnsi" w:hAnsiTheme="minorHAnsi" w:cstheme="minorHAnsi"/>
        </w:rPr>
        <w:t xml:space="preserve">dramatically influence small and/or poor countries as they </w:t>
      </w:r>
      <w:r w:rsidRPr="009A0F38">
        <w:rPr>
          <w:rStyle w:val="Emphasis"/>
          <w:rFonts w:asciiTheme="minorHAnsi" w:hAnsiTheme="minorHAnsi" w:cstheme="minorHAnsi"/>
          <w:highlight w:val="green"/>
        </w:rPr>
        <w:t>pressure governments</w:t>
      </w:r>
      <w:r w:rsidRPr="009A0F38">
        <w:rPr>
          <w:rStyle w:val="StyleUnderline"/>
          <w:rFonts w:asciiTheme="minorHAnsi" w:hAnsiTheme="minorHAnsi" w:cstheme="minorHAnsi"/>
          <w:highlight w:val="green"/>
        </w:rPr>
        <w:t xml:space="preserve"> to condone </w:t>
      </w:r>
      <w:r w:rsidRPr="009A0F38">
        <w:rPr>
          <w:rStyle w:val="Emphasis"/>
          <w:rFonts w:asciiTheme="minorHAnsi" w:hAnsiTheme="minorHAnsi" w:cstheme="minorHAnsi"/>
          <w:highlight w:val="green"/>
        </w:rPr>
        <w:t>environmental degradation</w:t>
      </w:r>
      <w:r w:rsidRPr="009A0F38">
        <w:rPr>
          <w:rStyle w:val="StyleUnderline"/>
          <w:rFonts w:asciiTheme="minorHAnsi" w:hAnsiTheme="minorHAnsi" w:cstheme="minorHAnsi"/>
          <w:highlight w:val="green"/>
        </w:rPr>
        <w:t xml:space="preserve">, </w:t>
      </w:r>
      <w:r w:rsidRPr="009A0F38">
        <w:rPr>
          <w:rStyle w:val="Emphasis"/>
          <w:rFonts w:asciiTheme="minorHAnsi" w:hAnsiTheme="minorHAnsi" w:cstheme="minorHAnsi"/>
          <w:highlight w:val="green"/>
        </w:rPr>
        <w:t>violation of</w:t>
      </w:r>
      <w:r w:rsidRPr="009A0F38">
        <w:rPr>
          <w:rStyle w:val="Emphasis"/>
          <w:rFonts w:asciiTheme="minorHAnsi" w:hAnsiTheme="minorHAnsi" w:cstheme="minorHAnsi"/>
        </w:rPr>
        <w:t xml:space="preserve"> national </w:t>
      </w:r>
      <w:r w:rsidRPr="009A0F38">
        <w:rPr>
          <w:rStyle w:val="Emphasis"/>
          <w:rFonts w:asciiTheme="minorHAnsi" w:hAnsiTheme="minorHAnsi" w:cstheme="minorHAnsi"/>
          <w:highlight w:val="green"/>
        </w:rPr>
        <w:t>labor laws</w:t>
      </w:r>
      <w:r w:rsidRPr="009A0F38">
        <w:rPr>
          <w:rStyle w:val="StyleUnderline"/>
          <w:rFonts w:asciiTheme="minorHAnsi" w:hAnsiTheme="minorHAnsi" w:cstheme="minorHAnsi"/>
        </w:rPr>
        <w:t xml:space="preserve">, and </w:t>
      </w:r>
      <w:r w:rsidRPr="009A0F38">
        <w:rPr>
          <w:rStyle w:val="Emphasis"/>
          <w:rFonts w:asciiTheme="minorHAnsi" w:hAnsiTheme="minorHAnsi" w:cstheme="minorHAnsi"/>
        </w:rPr>
        <w:t>abuse of labor rights</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They can force these governments to tender incentives, which maximize their profits by allowing extremely poor working conditions and low wages. Some </w:t>
      </w:r>
      <w:r w:rsidRPr="009A0F38">
        <w:rPr>
          <w:rStyle w:val="StyleUnderline"/>
          <w:rFonts w:asciiTheme="minorHAnsi" w:hAnsiTheme="minorHAnsi" w:cstheme="minorHAnsi"/>
        </w:rPr>
        <w:t xml:space="preserve">super-companies actively </w:t>
      </w:r>
      <w:r w:rsidRPr="009A0F38">
        <w:rPr>
          <w:rStyle w:val="Emphasis"/>
          <w:rFonts w:asciiTheme="minorHAnsi" w:hAnsiTheme="minorHAnsi" w:cstheme="minorHAnsi"/>
          <w:highlight w:val="green"/>
        </w:rPr>
        <w:t>destroy local agriculture</w:t>
      </w:r>
      <w:r w:rsidRPr="009A0F38">
        <w:rPr>
          <w:rStyle w:val="StyleUnderline"/>
          <w:rFonts w:asciiTheme="minorHAnsi" w:hAnsiTheme="minorHAnsi" w:cstheme="minorHAnsi"/>
        </w:rPr>
        <w:t xml:space="preserve"> and </w:t>
      </w:r>
      <w:r w:rsidRPr="009A0F38">
        <w:rPr>
          <w:rStyle w:val="Emphasis"/>
          <w:rFonts w:asciiTheme="minorHAnsi" w:hAnsiTheme="minorHAnsi" w:cstheme="minorHAnsi"/>
        </w:rPr>
        <w:t>kill marine life</w:t>
      </w:r>
      <w:r w:rsidRPr="009A0F38">
        <w:rPr>
          <w:rFonts w:asciiTheme="minorHAnsi" w:hAnsiTheme="minorHAnsi" w:cstheme="minorHAnsi"/>
          <w:sz w:val="16"/>
        </w:rPr>
        <w:t xml:space="preserve">, which has sparked mass protests. </w:t>
      </w:r>
      <w:r w:rsidRPr="009A0F38">
        <w:rPr>
          <w:rStyle w:val="StyleUnderline"/>
          <w:rFonts w:asciiTheme="minorHAnsi" w:hAnsiTheme="minorHAnsi" w:cstheme="minorHAnsi"/>
        </w:rPr>
        <w:t xml:space="preserve">They often </w:t>
      </w:r>
      <w:r w:rsidRPr="009A0F38">
        <w:rPr>
          <w:rStyle w:val="Emphasis"/>
          <w:rFonts w:asciiTheme="minorHAnsi" w:hAnsiTheme="minorHAnsi" w:cstheme="minorHAnsi"/>
          <w:highlight w:val="green"/>
        </w:rPr>
        <w:t>hire military personnel to</w:t>
      </w:r>
      <w:r w:rsidRPr="009A0F38">
        <w:rPr>
          <w:rStyle w:val="Emphasis"/>
          <w:rFonts w:asciiTheme="minorHAnsi" w:hAnsiTheme="minorHAnsi" w:cstheme="minorHAnsi"/>
        </w:rPr>
        <w:t xml:space="preserve"> open fire on peaceful protestors and </w:t>
      </w:r>
      <w:r w:rsidRPr="009A0F38">
        <w:rPr>
          <w:rStyle w:val="Emphasis"/>
          <w:rFonts w:asciiTheme="minorHAnsi" w:hAnsiTheme="minorHAnsi" w:cstheme="minorHAnsi"/>
          <w:highlight w:val="green"/>
        </w:rPr>
        <w:t>make assassinations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9A0F38">
        <w:rPr>
          <w:rStyle w:val="StyleUnderline"/>
          <w:rFonts w:asciiTheme="minorHAnsi" w:hAnsiTheme="minorHAnsi" w:cstheme="minorHAnsi"/>
        </w:rPr>
        <w:t>iPhones, T-shirts, and coffee</w:t>
      </w:r>
      <w:r w:rsidRPr="009A0F38">
        <w:rPr>
          <w:rFonts w:asciiTheme="minorHAnsi" w:hAnsiTheme="minorHAnsi" w:cstheme="minorHAnsi"/>
          <w:sz w:val="16"/>
        </w:rPr>
        <w:t xml:space="preserve">, which </w:t>
      </w:r>
      <w:r w:rsidRPr="009A0F38">
        <w:rPr>
          <w:rStyle w:val="StyleUnderline"/>
          <w:rFonts w:asciiTheme="minorHAnsi" w:hAnsiTheme="minorHAnsi" w:cstheme="minorHAnsi"/>
        </w:rPr>
        <w:t>involve super-exploitation overseas by super-companies. As a result</w:t>
      </w:r>
      <w:r w:rsidRPr="009A0F38">
        <w:rPr>
          <w:rFonts w:asciiTheme="minorHAnsi" w:hAnsiTheme="minorHAnsi" w:cstheme="minorHAnsi"/>
          <w:sz w:val="16"/>
        </w:rPr>
        <w:t xml:space="preserve">, over the last three decades, </w:t>
      </w:r>
      <w:r w:rsidRPr="009A0F38">
        <w:rPr>
          <w:rStyle w:val="StyleUnderline"/>
          <w:rFonts w:asciiTheme="minorHAnsi" w:hAnsiTheme="minorHAnsi" w:cstheme="minorHAnsi"/>
        </w:rPr>
        <w:t xml:space="preserve">an enormous amount of surplus value has been produced in the </w:t>
      </w:r>
      <w:proofErr w:type="gramStart"/>
      <w:r w:rsidRPr="009A0F38">
        <w:rPr>
          <w:rStyle w:val="StyleUnderline"/>
          <w:rFonts w:asciiTheme="minorHAnsi" w:hAnsiTheme="minorHAnsi" w:cstheme="minorHAnsi"/>
        </w:rPr>
        <w:t>periphery, but</w:t>
      </w:r>
      <w:proofErr w:type="gramEnd"/>
      <w:r w:rsidRPr="009A0F38">
        <w:rPr>
          <w:rStyle w:val="StyleUnderline"/>
          <w:rFonts w:asciiTheme="minorHAnsi" w:hAnsiTheme="minorHAnsi" w:cstheme="minorHAnsi"/>
        </w:rPr>
        <w:t xml:space="preserve"> </w:t>
      </w:r>
      <w:r w:rsidRPr="009A0F38">
        <w:rPr>
          <w:rStyle w:val="Emphasis"/>
          <w:rFonts w:asciiTheme="minorHAnsi" w:hAnsiTheme="minorHAnsi" w:cstheme="minorHAnsi"/>
        </w:rPr>
        <w:t>captured by super-companies within monopoly nations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Through the international division of labor and expansion of branches worldwide, </w:t>
      </w:r>
      <w:r w:rsidRPr="009A0F38">
        <w:rPr>
          <w:rStyle w:val="StyleUnderline"/>
          <w:rFonts w:asciiTheme="minorHAnsi" w:hAnsiTheme="minorHAnsi" w:cstheme="minorHAnsi"/>
        </w:rPr>
        <w:t xml:space="preserve">super-companies promote alliances in the form of complex cooperation among themselves </w:t>
      </w:r>
      <w:r w:rsidRPr="009A0F38">
        <w:rPr>
          <w:rFonts w:asciiTheme="minorHAnsi" w:hAnsiTheme="minorHAnsi" w:cstheme="minorHAnsi"/>
          <w:sz w:val="16"/>
        </w:rPr>
        <w:t xml:space="preserve">and between themselves and small- and medium-sized companies. </w:t>
      </w:r>
      <w:r w:rsidRPr="009A0F38">
        <w:rPr>
          <w:rStyle w:val="StyleUnderline"/>
          <w:rFonts w:asciiTheme="minorHAnsi" w:hAnsiTheme="minorHAnsi" w:cstheme="minorHAnsi"/>
        </w:rPr>
        <w:t xml:space="preserve">They adopt a “divide and rule” approach to control labor worldwide. </w:t>
      </w:r>
      <w:r w:rsidRPr="009A0F38">
        <w:rPr>
          <w:rFonts w:asciiTheme="minorHAnsi" w:hAnsiTheme="minorHAnsi" w:cstheme="minorHAnsi"/>
          <w:sz w:val="16"/>
        </w:rPr>
        <w:t>These super-</w:t>
      </w:r>
      <w:proofErr w:type="spellStart"/>
      <w:r w:rsidRPr="009A0F38">
        <w:rPr>
          <w:rFonts w:asciiTheme="minorHAnsi" w:hAnsiTheme="minorHAnsi" w:cstheme="minorHAnsi"/>
          <w:sz w:val="16"/>
        </w:rPr>
        <w:t>companiestake</w:t>
      </w:r>
      <w:proofErr w:type="spellEnd"/>
      <w:r w:rsidRPr="009A0F38">
        <w:rPr>
          <w:rFonts w:asciiTheme="minorHAnsi" w:hAnsiTheme="minorHAnsi" w:cstheme="minorHAnsi"/>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9A0F38">
        <w:rPr>
          <w:rStyle w:val="StyleUnderline"/>
          <w:rFonts w:asciiTheme="minorHAnsi" w:hAnsiTheme="minorHAnsi" w:cstheme="minorHAnsi"/>
        </w:rPr>
        <w:t xml:space="preserve">Both </w:t>
      </w:r>
      <w:r w:rsidRPr="009A0F38">
        <w:rPr>
          <w:rStyle w:val="StyleUnderline"/>
          <w:rFonts w:asciiTheme="minorHAnsi" w:hAnsiTheme="minorHAnsi" w:cstheme="minorHAnsi"/>
          <w:highlight w:val="green"/>
        </w:rPr>
        <w:t>the state and capital rely on each other to exploit</w:t>
      </w:r>
      <w:r w:rsidRPr="009A0F38">
        <w:rPr>
          <w:rStyle w:val="StyleUnderline"/>
          <w:rFonts w:asciiTheme="minorHAnsi" w:hAnsiTheme="minorHAnsi" w:cstheme="minorHAnsi"/>
        </w:rPr>
        <w:t xml:space="preserve"> existing internal natural </w:t>
      </w:r>
      <w:r w:rsidRPr="009A0F38">
        <w:rPr>
          <w:rStyle w:val="StyleUnderline"/>
          <w:rFonts w:asciiTheme="minorHAnsi" w:hAnsiTheme="minorHAnsi" w:cstheme="minorHAnsi"/>
          <w:highlight w:val="green"/>
        </w:rPr>
        <w:t>resources</w:t>
      </w:r>
      <w:r w:rsidRPr="009A0F38">
        <w:rPr>
          <w:rFonts w:asciiTheme="minorHAnsi" w:hAnsiTheme="minorHAnsi" w:cstheme="minorHAnsi"/>
          <w:sz w:val="16"/>
        </w:rPr>
        <w:t xml:space="preserve"> (e.g., OECD with its oil); </w:t>
      </w:r>
      <w:r w:rsidRPr="009A0F38">
        <w:rPr>
          <w:rStyle w:val="StyleUnderline"/>
          <w:rFonts w:asciiTheme="minorHAnsi" w:hAnsiTheme="minorHAnsi" w:cstheme="minorHAnsi"/>
        </w:rPr>
        <w:t>control major production resources throughout the world</w:t>
      </w:r>
      <w:r w:rsidRPr="009A0F38">
        <w:rPr>
          <w:rFonts w:asciiTheme="minorHAnsi" w:hAnsiTheme="minorHAnsi" w:cstheme="minorHAnsi"/>
          <w:sz w:val="16"/>
        </w:rPr>
        <w:t xml:space="preserve"> (e.g., the United States in regard to Iraq’s oil, China influence on its neighbors’ sea routes and exclusive economic zone in the East and South China Seas); </w:t>
      </w:r>
      <w:r w:rsidRPr="009A0F38">
        <w:rPr>
          <w:rStyle w:val="StyleUnderline"/>
          <w:rFonts w:asciiTheme="minorHAnsi" w:hAnsiTheme="minorHAnsi" w:cstheme="minorHAnsi"/>
          <w:highlight w:val="green"/>
        </w:rPr>
        <w:t>and possess</w:t>
      </w:r>
      <w:r w:rsidRPr="009A0F38">
        <w:rPr>
          <w:rStyle w:val="StyleUnderline"/>
          <w:rFonts w:asciiTheme="minorHAnsi" w:hAnsiTheme="minorHAnsi" w:cstheme="minorHAnsi"/>
        </w:rPr>
        <w:t xml:space="preserve"> key </w:t>
      </w:r>
      <w:r w:rsidRPr="009A0F38">
        <w:rPr>
          <w:rStyle w:val="StyleUnderline"/>
          <w:rFonts w:asciiTheme="minorHAnsi" w:hAnsiTheme="minorHAnsi" w:cstheme="minorHAnsi"/>
          <w:highlight w:val="green"/>
        </w:rPr>
        <w:t>technologies, such as</w:t>
      </w:r>
      <w:r w:rsidRPr="009A0F38">
        <w:rPr>
          <w:rStyle w:val="StyleUnderline"/>
          <w:rFonts w:asciiTheme="minorHAnsi" w:hAnsiTheme="minorHAnsi" w:cstheme="minorHAnsi"/>
        </w:rPr>
        <w:t xml:space="preserve"> weapons, cell cloning, artificial intelligence robots, </w:t>
      </w:r>
      <w:r w:rsidRPr="009A0F38">
        <w:rPr>
          <w:rStyle w:val="Emphasis"/>
          <w:rFonts w:asciiTheme="minorHAnsi" w:hAnsiTheme="minorHAnsi" w:cstheme="minorHAnsi"/>
          <w:highlight w:val="green"/>
        </w:rPr>
        <w:t>patent medicine</w:t>
      </w:r>
      <w:r w:rsidRPr="009A0F38">
        <w:rPr>
          <w:rStyle w:val="StyleUnderline"/>
          <w:rFonts w:asciiTheme="minorHAnsi" w:hAnsiTheme="minorHAnsi" w:cstheme="minorHAnsi"/>
        </w:rPr>
        <w:t xml:space="preserve"> develop, or media and communication.</w:t>
      </w:r>
      <w:r w:rsidRPr="009A0F38">
        <w:rPr>
          <w:rFonts w:asciiTheme="minorHAnsi" w:hAnsiTheme="minorHAnsi" w:cstheme="minorHAnsi"/>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9A0F38">
        <w:rPr>
          <w:rStyle w:val="StyleUnderline"/>
          <w:rFonts w:asciiTheme="minorHAnsi" w:hAnsiTheme="minorHAnsi" w:cstheme="minorHAnsi"/>
        </w:rPr>
        <w:t xml:space="preserve">Super-companies like capitalists to </w:t>
      </w:r>
      <w:r w:rsidRPr="009A0F38">
        <w:rPr>
          <w:rStyle w:val="Emphasis"/>
          <w:rFonts w:asciiTheme="minorHAnsi" w:hAnsiTheme="minorHAnsi" w:cstheme="minorHAnsi"/>
        </w:rPr>
        <w:t>have control over mass destructive weapons</w:t>
      </w:r>
      <w:r w:rsidRPr="009A0F38">
        <w:rPr>
          <w:rStyle w:val="StyleUnderline"/>
          <w:rFonts w:asciiTheme="minorHAnsi" w:hAnsiTheme="minorHAnsi" w:cstheme="minorHAnsi"/>
        </w:rPr>
        <w:t xml:space="preserve">, </w:t>
      </w:r>
      <w:proofErr w:type="gramStart"/>
      <w:r w:rsidRPr="009A0F38">
        <w:rPr>
          <w:rStyle w:val="StyleUnderline"/>
          <w:rFonts w:asciiTheme="minorHAnsi" w:hAnsiTheme="minorHAnsi" w:cstheme="minorHAnsi"/>
        </w:rPr>
        <w:t>in order to</w:t>
      </w:r>
      <w:proofErr w:type="gramEnd"/>
      <w:r w:rsidRPr="009A0F38">
        <w:rPr>
          <w:rStyle w:val="StyleUnderline"/>
          <w:rFonts w:asciiTheme="minorHAnsi" w:hAnsiTheme="minorHAnsi" w:cstheme="minorHAnsi"/>
        </w:rPr>
        <w:t xml:space="preserve"> defeat competitors and to destroy commoners’ benefits.</w:t>
      </w:r>
      <w:r w:rsidRPr="009A0F38">
        <w:rPr>
          <w:rFonts w:asciiTheme="minorHAnsi" w:hAnsiTheme="minorHAnsi" w:cstheme="minorHAnsi"/>
          <w:sz w:val="16"/>
        </w:rPr>
        <w:t xml:space="preserve"> The first and most outstanding monopoly nation is the United States, which has only two companies that reached a turnover </w:t>
      </w:r>
      <w:proofErr w:type="gramStart"/>
      <w:r w:rsidRPr="009A0F38">
        <w:rPr>
          <w:rFonts w:asciiTheme="minorHAnsi" w:hAnsiTheme="minorHAnsi" w:cstheme="minorHAnsi"/>
          <w:sz w:val="16"/>
        </w:rPr>
        <w:t>in excess of</w:t>
      </w:r>
      <w:proofErr w:type="gramEnd"/>
      <w:r w:rsidRPr="009A0F38">
        <w:rPr>
          <w:rFonts w:asciiTheme="minorHAnsi" w:hAnsiTheme="minorHAnsi" w:cstheme="minorHAnsi"/>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9A0F38">
        <w:rPr>
          <w:rStyle w:val="Emphasis"/>
          <w:rFonts w:asciiTheme="minorHAnsi" w:hAnsiTheme="minorHAnsi" w:cstheme="minorHAnsi"/>
          <w:highlight w:val="green"/>
        </w:rPr>
        <w:t xml:space="preserve">Monopoly Nations Monopolize </w:t>
      </w:r>
      <w:r w:rsidRPr="009A0F38">
        <w:rPr>
          <w:rStyle w:val="Emphasis"/>
          <w:rFonts w:asciiTheme="minorHAnsi" w:hAnsiTheme="minorHAnsi" w:cstheme="minorHAnsi"/>
        </w:rPr>
        <w:t xml:space="preserve">International </w:t>
      </w:r>
      <w:r w:rsidRPr="009A0F38">
        <w:rPr>
          <w:rStyle w:val="Emphasis"/>
          <w:rFonts w:asciiTheme="minorHAnsi" w:hAnsiTheme="minorHAnsi" w:cstheme="minorHAnsi"/>
          <w:highlight w:val="green"/>
        </w:rPr>
        <w:t>Institutions</w:t>
      </w:r>
      <w:r w:rsidRPr="009A0F38">
        <w:rPr>
          <w:rFonts w:asciiTheme="minorHAnsi" w:hAnsiTheme="minorHAnsi" w:cstheme="minorHAnsi"/>
          <w:sz w:val="16"/>
        </w:rPr>
        <w:t xml:space="preserve"> The rise of super-companies has not meant the end of </w:t>
      </w:r>
      <w:r w:rsidRPr="009A0F38">
        <w:rPr>
          <w:rStyle w:val="StyleUnderline"/>
          <w:rFonts w:asciiTheme="minorHAnsi" w:hAnsiTheme="minorHAnsi" w:cstheme="minorHAnsi"/>
        </w:rPr>
        <w:t>competition</w:t>
      </w:r>
      <w:r w:rsidRPr="009A0F38">
        <w:rPr>
          <w:rFonts w:asciiTheme="minorHAnsi" w:hAnsiTheme="minorHAnsi" w:cstheme="minorHAnsi"/>
          <w:sz w:val="16"/>
        </w:rPr>
        <w:t xml:space="preserve">, which </w:t>
      </w:r>
      <w:r w:rsidRPr="009A0F38">
        <w:rPr>
          <w:rStyle w:val="StyleUnderline"/>
          <w:rFonts w:asciiTheme="minorHAnsi" w:hAnsiTheme="minorHAnsi" w:cstheme="minorHAnsi"/>
        </w:rPr>
        <w:t>is globally more intense today than ever before.</w:t>
      </w:r>
      <w:r w:rsidRPr="009A0F38">
        <w:rPr>
          <w:rFonts w:asciiTheme="minorHAnsi" w:hAnsiTheme="minorHAnsi" w:cstheme="minorHAnsi"/>
          <w:sz w:val="16"/>
        </w:rPr>
        <w:t xml:space="preserve"> Simultaneously, </w:t>
      </w:r>
      <w:r w:rsidRPr="009A0F38">
        <w:rPr>
          <w:rStyle w:val="StyleUnderline"/>
          <w:rFonts w:asciiTheme="minorHAnsi" w:hAnsiTheme="minorHAnsi" w:cstheme="minorHAnsi"/>
        </w:rPr>
        <w:t>monopoly nations</w:t>
      </w:r>
      <w:r w:rsidRPr="009A0F38">
        <w:rPr>
          <w:rFonts w:asciiTheme="minorHAnsi" w:hAnsiTheme="minorHAnsi" w:cstheme="minorHAnsi"/>
          <w:sz w:val="16"/>
        </w:rPr>
        <w:t xml:space="preserve"> do not displace super-companies or prevent their monopolistic power; on the contrary, these states directly and indirectly </w:t>
      </w:r>
      <w:r w:rsidRPr="009A0F38">
        <w:rPr>
          <w:rStyle w:val="StyleUnderline"/>
          <w:rFonts w:asciiTheme="minorHAnsi" w:hAnsiTheme="minorHAnsi" w:cstheme="minorHAnsi"/>
        </w:rPr>
        <w:t>provide super-companies with advantages and benefits.</w:t>
      </w:r>
      <w:r w:rsidRPr="009A0F38">
        <w:rPr>
          <w:rFonts w:asciiTheme="minorHAnsi" w:hAnsiTheme="minorHAnsi" w:cstheme="minorHAnsi"/>
          <w:sz w:val="16"/>
        </w:rPr>
        <w:t xml:space="preserve"> As Harry Braverman explained, “the state is guarantor of the conditions, the social relations, of capitalism, and the protector of the ever more unequal distribution of property.” </w:t>
      </w:r>
      <w:r w:rsidRPr="009A0F38">
        <w:rPr>
          <w:rStyle w:val="StyleUnderline"/>
          <w:rFonts w:asciiTheme="minorHAnsi" w:hAnsiTheme="minorHAnsi" w:cstheme="minorHAnsi"/>
        </w:rPr>
        <w:t>The</w:t>
      </w:r>
      <w:r w:rsidRPr="009A0F38">
        <w:rPr>
          <w:rFonts w:asciiTheme="minorHAnsi" w:hAnsiTheme="minorHAnsi" w:cstheme="minorHAnsi"/>
          <w:sz w:val="16"/>
        </w:rPr>
        <w:t xml:space="preserve"> role of the </w:t>
      </w:r>
      <w:r w:rsidRPr="009A0F38">
        <w:rPr>
          <w:rStyle w:val="StyleUnderline"/>
          <w:rFonts w:asciiTheme="minorHAnsi" w:hAnsiTheme="minorHAnsi" w:cstheme="minorHAnsi"/>
        </w:rPr>
        <w:t>state</w:t>
      </w:r>
      <w:r w:rsidRPr="009A0F38">
        <w:rPr>
          <w:rFonts w:asciiTheme="minorHAnsi" w:hAnsiTheme="minorHAnsi" w:cstheme="minorHAnsi"/>
          <w:sz w:val="16"/>
        </w:rPr>
        <w:t xml:space="preserve"> has changed </w:t>
      </w:r>
      <w:r w:rsidRPr="009A0F38">
        <w:rPr>
          <w:rStyle w:val="StyleUnderline"/>
          <w:rFonts w:asciiTheme="minorHAnsi" w:hAnsiTheme="minorHAnsi" w:cstheme="minorHAnsi"/>
        </w:rPr>
        <w:t>in monopoly nations</w:t>
      </w:r>
      <w:r w:rsidRPr="009A0F38">
        <w:rPr>
          <w:rFonts w:asciiTheme="minorHAnsi" w:hAnsiTheme="minorHAnsi" w:cstheme="minorHAnsi"/>
          <w:sz w:val="16"/>
        </w:rPr>
        <w:t xml:space="preserve">: it </w:t>
      </w:r>
      <w:r w:rsidRPr="009A0F38">
        <w:rPr>
          <w:rStyle w:val="StyleUnderline"/>
          <w:rFonts w:asciiTheme="minorHAnsi" w:hAnsiTheme="minorHAnsi" w:cstheme="minorHAnsi"/>
        </w:rPr>
        <w:t xml:space="preserve">not only regulates the domestic economy, exploits the state capital, and protects monopolies on the international market, but it also represents and supports the allies of domestic monopolies </w:t>
      </w:r>
      <w:r w:rsidRPr="009A0F38">
        <w:rPr>
          <w:rStyle w:val="Emphasis"/>
          <w:rFonts w:asciiTheme="minorHAnsi" w:hAnsiTheme="minorHAnsi" w:cstheme="minorHAnsi"/>
          <w:highlight w:val="green"/>
        </w:rPr>
        <w:t>to affect the activities</w:t>
      </w:r>
      <w:r w:rsidRPr="009A0F38">
        <w:rPr>
          <w:rStyle w:val="Emphasis"/>
          <w:rFonts w:asciiTheme="minorHAnsi" w:hAnsiTheme="minorHAnsi" w:cstheme="minorHAnsi"/>
        </w:rPr>
        <w:t xml:space="preserve"> of international institutions/organizations </w:t>
      </w:r>
      <w:r w:rsidRPr="009A0F38">
        <w:rPr>
          <w:rStyle w:val="Emphasis"/>
          <w:rFonts w:asciiTheme="minorHAnsi" w:hAnsiTheme="minorHAnsi" w:cstheme="minorHAnsi"/>
          <w:highlight w:val="green"/>
        </w:rPr>
        <w:t>in its favor and increase its competitiveness</w:t>
      </w:r>
      <w:r w:rsidRPr="009A0F38">
        <w:rPr>
          <w:rStyle w:val="Emphasis"/>
          <w:rFonts w:asciiTheme="minorHAnsi" w:hAnsiTheme="minorHAnsi" w:cstheme="minorHAnsi"/>
        </w:rPr>
        <w:t>.</w:t>
      </w:r>
      <w:r w:rsidRPr="009A0F38">
        <w:rPr>
          <w:rFonts w:asciiTheme="minorHAnsi" w:hAnsiTheme="minorHAnsi" w:cstheme="minorHAnsi"/>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9A0F38">
        <w:rPr>
          <w:rFonts w:asciiTheme="minorHAnsi" w:hAnsiTheme="minorHAnsi" w:cstheme="minorHAnsi"/>
          <w:sz w:val="16"/>
        </w:rPr>
        <w:t>all of</w:t>
      </w:r>
      <w:proofErr w:type="gramEnd"/>
      <w:r w:rsidRPr="009A0F38">
        <w:rPr>
          <w:rFonts w:asciiTheme="minorHAnsi" w:hAnsiTheme="minorHAnsi" w:cstheme="minorHAnsi"/>
          <w:sz w:val="16"/>
        </w:rPr>
        <w:t xml:space="preserve"> its forms. In fact, rivalry is </w:t>
      </w:r>
      <w:proofErr w:type="gramStart"/>
      <w:r w:rsidRPr="009A0F38">
        <w:rPr>
          <w:rFonts w:asciiTheme="minorHAnsi" w:hAnsiTheme="minorHAnsi" w:cstheme="minorHAnsi"/>
          <w:sz w:val="16"/>
        </w:rPr>
        <w:t>more frequent and fierce</w:t>
      </w:r>
      <w:proofErr w:type="gramEnd"/>
      <w:r w:rsidRPr="009A0F38">
        <w:rPr>
          <w:rFonts w:asciiTheme="minorHAnsi" w:hAnsiTheme="minorHAnsi" w:cstheme="minorHAnsi"/>
          <w:sz w:val="16"/>
        </w:rPr>
        <w:t xml:space="preserve"> between monopoly nations and other economies. The formation of monopoly nations and the emergence of </w:t>
      </w:r>
      <w:proofErr w:type="gramStart"/>
      <w:r w:rsidRPr="009A0F38">
        <w:rPr>
          <w:rFonts w:asciiTheme="minorHAnsi" w:hAnsiTheme="minorHAnsi" w:cstheme="minorHAnsi"/>
          <w:sz w:val="16"/>
        </w:rPr>
        <w:t>a number of</w:t>
      </w:r>
      <w:proofErr w:type="gramEnd"/>
      <w:r w:rsidRPr="009A0F38">
        <w:rPr>
          <w:rFonts w:asciiTheme="minorHAnsi" w:hAnsiTheme="minorHAnsi" w:cstheme="minorHAnsi"/>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9A0F38">
        <w:rPr>
          <w:rFonts w:asciiTheme="minorHAnsi" w:hAnsiTheme="minorHAnsi" w:cstheme="minorHAnsi"/>
          <w:sz w:val="16"/>
        </w:rPr>
        <w:t>supercompanies</w:t>
      </w:r>
      <w:proofErr w:type="spellEnd"/>
      <w:r w:rsidRPr="009A0F38">
        <w:rPr>
          <w:rFonts w:asciiTheme="minorHAnsi" w:hAnsiTheme="minorHAnsi" w:cstheme="minorHAnsi"/>
          <w:sz w:val="16"/>
        </w:rPr>
        <w:t xml:space="preserve">. These can range from the agricultural protection policies that were severely opposed by the Cairns Group at the Uruguay Round in 1986 (the </w:t>
      </w:r>
      <w:proofErr w:type="gramStart"/>
      <w:r w:rsidRPr="009A0F38">
        <w:rPr>
          <w:rFonts w:asciiTheme="minorHAnsi" w:hAnsiTheme="minorHAnsi" w:cstheme="minorHAnsi"/>
          <w:sz w:val="16"/>
        </w:rPr>
        <w:t>first time</w:t>
      </w:r>
      <w:proofErr w:type="gramEnd"/>
      <w:r w:rsidRPr="009A0F38">
        <w:rPr>
          <w:rFonts w:asciiTheme="minorHAnsi" w:hAnsiTheme="minorHAnsi" w:cstheme="minorHAnsi"/>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9A0F38">
        <w:rPr>
          <w:rFonts w:asciiTheme="minorHAnsi" w:hAnsiTheme="minorHAnsi" w:cstheme="minorHAnsi"/>
          <w:sz w:val="16"/>
        </w:rPr>
        <w:t>include:</w:t>
      </w:r>
      <w:proofErr w:type="gramEnd"/>
      <w:r w:rsidRPr="009A0F38">
        <w:rPr>
          <w:rFonts w:asciiTheme="minorHAnsi" w:hAnsiTheme="minorHAnsi" w:cstheme="minorHAnsi"/>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9A0F38">
        <w:rPr>
          <w:rStyle w:val="StyleUnderline"/>
          <w:rFonts w:asciiTheme="minorHAnsi" w:hAnsiTheme="minorHAnsi" w:cstheme="minorHAnsi"/>
        </w:rPr>
        <w:t>Since its establishment, the World Trade Organization has witnessed many disputes over dumping, anti-subsidy, and safeguarded trade among member economies. Most of these arguments are related to monopoly nations.</w:t>
      </w:r>
      <w:r w:rsidRPr="009A0F38">
        <w:rPr>
          <w:rFonts w:asciiTheme="minorHAnsi" w:hAnsiTheme="minorHAnsi" w:cstheme="minorHAnsi"/>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9A0F38">
        <w:rPr>
          <w:rFonts w:asciiTheme="minorHAnsi" w:hAnsiTheme="minorHAnsi" w:cstheme="minorHAnsi"/>
          <w:sz w:val="16"/>
        </w:rPr>
        <w:t>the majority of</w:t>
      </w:r>
      <w:proofErr w:type="gramEnd"/>
      <w:r w:rsidRPr="009A0F38">
        <w:rPr>
          <w:rFonts w:asciiTheme="minorHAnsi" w:hAnsiTheme="minorHAnsi" w:cstheme="minorHAnsi"/>
          <w:sz w:val="16"/>
        </w:rPr>
        <w:t xml:space="preserve"> the commercial disputes in the world (344 cases), followed by the European Union (316 cases), Japan (180 cases), and China (155 cases). </w:t>
      </w:r>
      <w:r w:rsidRPr="009A0F38">
        <w:rPr>
          <w:rStyle w:val="StyleUnderline"/>
          <w:rFonts w:asciiTheme="minorHAnsi" w:hAnsiTheme="minorHAnsi" w:cstheme="minorHAnsi"/>
        </w:rPr>
        <w:t xml:space="preserve">In the context of the multitude of interlocking and complicated disagreements, the dispute settlement mechanism of World Trade Organization constitutes the basic cornerstone maintaining the multilateral trading order. </w:t>
      </w:r>
      <w:r w:rsidRPr="009A0F38">
        <w:rPr>
          <w:rStyle w:val="Emphasis"/>
          <w:rFonts w:asciiTheme="minorHAnsi" w:hAnsiTheme="minorHAnsi" w:cstheme="minorHAnsi"/>
        </w:rPr>
        <w:t>However, monopoly nations have been controlling this mechanism.</w:t>
      </w:r>
      <w:r w:rsidRPr="009A0F38">
        <w:rPr>
          <w:rFonts w:asciiTheme="minorHAnsi" w:hAnsiTheme="minorHAnsi" w:cstheme="minorHAnsi"/>
          <w:sz w:val="16"/>
        </w:rPr>
        <w:t xml:space="preserve"> If there are disputes among the strongest monopoly nations, this makes them direct competitors (these include the United States, Japan, Western Europe, Russia, and China). Thus, </w:t>
      </w:r>
      <w:r w:rsidRPr="009A0F38">
        <w:rPr>
          <w:rStyle w:val="StyleUnderline"/>
          <w:rFonts w:asciiTheme="minorHAnsi" w:hAnsiTheme="minorHAnsi" w:cstheme="minorHAnsi"/>
        </w:rPr>
        <w:t>monopoly nations tend to compromise and align with others to monopolize the World Trade Organization.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Otherwise, super-companies always plan well to avoid a devalued competition.</w:t>
      </w:r>
      <w:r w:rsidRPr="009A0F38">
        <w:rPr>
          <w:rFonts w:asciiTheme="minorHAnsi" w:hAnsiTheme="minorHAnsi" w:cstheme="minorHAnsi"/>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9A0F38">
        <w:rPr>
          <w:rStyle w:val="StyleUnderline"/>
          <w:rFonts w:asciiTheme="minorHAnsi" w:hAnsiTheme="minorHAnsi" w:cstheme="minorHAnsi"/>
        </w:rPr>
        <w:t>Monopoly nations monopolize not only the World Trade Organization but also other international institutions/organizations or forums, such as the World Bank, International Monetary Fund,</w:t>
      </w:r>
      <w:r w:rsidRPr="009A0F38">
        <w:rPr>
          <w:rFonts w:asciiTheme="minorHAnsi" w:hAnsiTheme="minorHAnsi" w:cstheme="minorHAnsi"/>
          <w:sz w:val="16"/>
        </w:rPr>
        <w:t xml:space="preserve"> and </w:t>
      </w:r>
      <w:r w:rsidRPr="009A0F38">
        <w:rPr>
          <w:rStyle w:val="StyleUnderline"/>
          <w:rFonts w:asciiTheme="minorHAnsi" w:hAnsiTheme="minorHAnsi" w:cstheme="minorHAnsi"/>
        </w:rPr>
        <w:t>regional banks</w:t>
      </w:r>
      <w:r w:rsidRPr="009A0F38">
        <w:rPr>
          <w:rFonts w:asciiTheme="minorHAnsi" w:hAnsiTheme="minorHAnsi" w:cstheme="minorHAnsi"/>
          <w:sz w:val="16"/>
        </w:rPr>
        <w:t xml:space="preserve">. Furthermore, monopoly nations monopolize political forums like </w:t>
      </w:r>
      <w:r w:rsidRPr="009A0F38">
        <w:rPr>
          <w:rStyle w:val="StyleUnderline"/>
          <w:rFonts w:asciiTheme="minorHAnsi" w:hAnsiTheme="minorHAnsi" w:cstheme="minorHAnsi"/>
        </w:rPr>
        <w:t xml:space="preserve">G-7, the European Union, and even the most powerful United Nations. </w:t>
      </w:r>
      <w:r w:rsidRPr="009A0F38">
        <w:rPr>
          <w:rFonts w:asciiTheme="minorHAnsi" w:hAnsiTheme="minorHAnsi" w:cstheme="minorHAnsi"/>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9A0F38">
        <w:rPr>
          <w:rFonts w:asciiTheme="minorHAnsi" w:hAnsiTheme="minorHAnsi" w:cstheme="minorHAnsi"/>
          <w:sz w:val="16"/>
        </w:rPr>
        <w:t>the majority of</w:t>
      </w:r>
      <w:proofErr w:type="gramEnd"/>
      <w:r w:rsidRPr="009A0F38">
        <w:rPr>
          <w:rFonts w:asciiTheme="minorHAnsi" w:hAnsiTheme="minorHAnsi" w:cstheme="minorHAnsi"/>
          <w:sz w:val="16"/>
        </w:rPr>
        <w:t xml:space="preserve"> the voting rights, followed by other members with large holdings in 2010, such as Japan (6.56 percent), Germany (6.12 percent), the United Kingdom (4.51 percent), France (4.51 percent), and China (4.00 percent). • World Trade Organization: </w:t>
      </w:r>
      <w:r w:rsidRPr="009A0F38">
        <w:rPr>
          <w:rStyle w:val="StyleUnderline"/>
          <w:rFonts w:asciiTheme="minorHAnsi" w:hAnsiTheme="minorHAnsi" w:cstheme="minorHAnsi"/>
          <w:highlight w:val="green"/>
        </w:rPr>
        <w:t>The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W</w:t>
      </w:r>
      <w:r w:rsidRPr="009A0F38">
        <w:rPr>
          <w:rStyle w:val="StyleUnderline"/>
          <w:rFonts w:asciiTheme="minorHAnsi" w:hAnsiTheme="minorHAnsi" w:cstheme="minorHAnsi"/>
        </w:rPr>
        <w:t xml:space="preserve">orld </w:t>
      </w:r>
      <w:r w:rsidRPr="009A0F38">
        <w:rPr>
          <w:rStyle w:val="StyleUnderline"/>
          <w:rFonts w:asciiTheme="minorHAnsi" w:hAnsiTheme="minorHAnsi" w:cstheme="minorHAnsi"/>
          <w:highlight w:val="green"/>
        </w:rPr>
        <w:t>T</w:t>
      </w:r>
      <w:r w:rsidRPr="009A0F38">
        <w:rPr>
          <w:rStyle w:val="StyleUnderline"/>
          <w:rFonts w:asciiTheme="minorHAnsi" w:hAnsiTheme="minorHAnsi" w:cstheme="minorHAnsi"/>
        </w:rPr>
        <w:t xml:space="preserve">rade </w:t>
      </w:r>
      <w:r w:rsidRPr="009A0F38">
        <w:rPr>
          <w:rStyle w:val="StyleUnderline"/>
          <w:rFonts w:asciiTheme="minorHAnsi" w:hAnsiTheme="minorHAnsi" w:cstheme="minorHAnsi"/>
          <w:highlight w:val="green"/>
        </w:rPr>
        <w:t>O</w:t>
      </w:r>
      <w:r w:rsidRPr="009A0F38">
        <w:rPr>
          <w:rStyle w:val="StyleUnderline"/>
          <w:rFonts w:asciiTheme="minorHAnsi" w:hAnsiTheme="minorHAnsi" w:cstheme="minorHAnsi"/>
        </w:rPr>
        <w:t>rganization</w:t>
      </w:r>
      <w:r w:rsidRPr="009A0F38">
        <w:rPr>
          <w:rFonts w:asciiTheme="minorHAnsi" w:hAnsiTheme="minorHAnsi" w:cstheme="minorHAnsi"/>
          <w:sz w:val="16"/>
        </w:rPr>
        <w:t xml:space="preserve"> was established in 1995 to replace the General Agreement on Tariffs and Trade that had been in effect since 1948. Its mission is to eliminate or minimize trade barriers to free trade. </w:t>
      </w:r>
      <w:proofErr w:type="gramStart"/>
      <w:r w:rsidRPr="009A0F38">
        <w:rPr>
          <w:rFonts w:asciiTheme="minorHAnsi" w:hAnsiTheme="minorHAnsi" w:cstheme="minorHAnsi"/>
          <w:sz w:val="16"/>
        </w:rPr>
        <w:t xml:space="preserve">The </w:t>
      </w:r>
      <w:r w:rsidRPr="009A0F38">
        <w:rPr>
          <w:rStyle w:val="StyleUnderline"/>
          <w:rFonts w:asciiTheme="minorHAnsi" w:hAnsiTheme="minorHAnsi" w:cstheme="minorHAnsi"/>
        </w:rPr>
        <w:t>majority of</w:t>
      </w:r>
      <w:proofErr w:type="gramEnd"/>
      <w:r w:rsidRPr="009A0F38">
        <w:rPr>
          <w:rStyle w:val="StyleUnderline"/>
          <w:rFonts w:asciiTheme="minorHAnsi" w:hAnsiTheme="minorHAnsi" w:cstheme="minorHAnsi"/>
        </w:rPr>
        <w:t xml:space="preserve"> its decisions </w:t>
      </w:r>
      <w:r w:rsidRPr="009A0F38">
        <w:rPr>
          <w:rStyle w:val="StyleUnderline"/>
          <w:rFonts w:asciiTheme="minorHAnsi" w:hAnsiTheme="minorHAnsi" w:cstheme="minorHAnsi"/>
          <w:highlight w:val="green"/>
        </w:rPr>
        <w:t>are based on negotiation</w:t>
      </w:r>
      <w:r w:rsidRPr="009A0F38">
        <w:rPr>
          <w:rStyle w:val="StyleUnderline"/>
          <w:rFonts w:asciiTheme="minorHAnsi" w:hAnsiTheme="minorHAnsi" w:cstheme="minorHAnsi"/>
        </w:rPr>
        <w:t xml:space="preserve"> and consensus.</w:t>
      </w:r>
      <w:r w:rsidRPr="009A0F38">
        <w:rPr>
          <w:rFonts w:asciiTheme="minorHAnsi" w:hAnsiTheme="minorHAnsi" w:cstheme="minorHAnsi"/>
          <w:sz w:val="16"/>
        </w:rPr>
        <w:t xml:space="preserve"> </w:t>
      </w:r>
      <w:r w:rsidRPr="009A0F38">
        <w:rPr>
          <w:rStyle w:val="StyleUnderline"/>
          <w:rFonts w:asciiTheme="minorHAnsi" w:hAnsiTheme="minorHAnsi" w:cstheme="minorHAnsi"/>
          <w:highlight w:val="green"/>
        </w:rPr>
        <w:t xml:space="preserve">However, </w:t>
      </w:r>
      <w:r w:rsidRPr="009A0F38">
        <w:rPr>
          <w:rStyle w:val="Emphasis"/>
          <w:rFonts w:asciiTheme="minorHAnsi" w:hAnsiTheme="minorHAnsi" w:cstheme="minorHAnsi"/>
          <w:highlight w:val="green"/>
        </w:rPr>
        <w:t>the</w:t>
      </w:r>
      <w:r w:rsidRPr="009A0F38">
        <w:rPr>
          <w:rStyle w:val="Emphasis"/>
          <w:rFonts w:asciiTheme="minorHAnsi" w:hAnsiTheme="minorHAnsi" w:cstheme="minorHAnsi"/>
        </w:rPr>
        <w:t xml:space="preserve"> negotiation </w:t>
      </w:r>
      <w:r w:rsidRPr="009A0F38">
        <w:rPr>
          <w:rStyle w:val="Emphasis"/>
          <w:rFonts w:asciiTheme="minorHAnsi" w:hAnsiTheme="minorHAnsi" w:cstheme="minorHAnsi"/>
          <w:highlight w:val="green"/>
        </w:rPr>
        <w:t>process does not always reach consensus among</w:t>
      </w:r>
      <w:r w:rsidRPr="009A0F38">
        <w:rPr>
          <w:rStyle w:val="Emphasis"/>
          <w:rFonts w:asciiTheme="minorHAnsi" w:hAnsiTheme="minorHAnsi" w:cstheme="minorHAnsi"/>
        </w:rPr>
        <w:t xml:space="preserve"> </w:t>
      </w:r>
      <w:proofErr w:type="gramStart"/>
      <w:r w:rsidRPr="009A0F38">
        <w:rPr>
          <w:rStyle w:val="Emphasis"/>
          <w:rFonts w:asciiTheme="minorHAnsi" w:hAnsiTheme="minorHAnsi" w:cstheme="minorHAnsi"/>
        </w:rPr>
        <w:t>all of</w:t>
      </w:r>
      <w:proofErr w:type="gramEnd"/>
      <w:r w:rsidRPr="009A0F38">
        <w:rPr>
          <w:rStyle w:val="Emphasis"/>
          <w:rFonts w:asciiTheme="minorHAnsi" w:hAnsiTheme="minorHAnsi" w:cstheme="minorHAnsi"/>
        </w:rPr>
        <w:t xml:space="preserve"> </w:t>
      </w:r>
      <w:r w:rsidRPr="009A0F38">
        <w:rPr>
          <w:rStyle w:val="Emphasis"/>
          <w:rFonts w:asciiTheme="minorHAnsi" w:hAnsiTheme="minorHAnsi" w:cstheme="minorHAnsi"/>
          <w:highlight w:val="green"/>
        </w:rPr>
        <w:t>its</w:t>
      </w:r>
      <w:r w:rsidRPr="009A0F38">
        <w:rPr>
          <w:rStyle w:val="Emphasis"/>
          <w:rFonts w:asciiTheme="minorHAnsi" w:hAnsiTheme="minorHAnsi" w:cstheme="minorHAnsi"/>
        </w:rPr>
        <w:t xml:space="preserve"> </w:t>
      </w:r>
      <w:r w:rsidRPr="009A0F38">
        <w:rPr>
          <w:rStyle w:val="Emphasis"/>
          <w:rFonts w:asciiTheme="minorHAnsi" w:hAnsiTheme="minorHAnsi" w:cstheme="minorHAnsi"/>
          <w:highlight w:val="green"/>
        </w:rPr>
        <w:t>members</w:t>
      </w:r>
      <w:r w:rsidRPr="009A0F38">
        <w:rPr>
          <w:rStyle w:val="StyleUnderline"/>
          <w:rFonts w:asciiTheme="minorHAnsi" w:hAnsiTheme="minorHAnsi" w:cstheme="minorHAnsi"/>
        </w:rPr>
        <w:t>.</w:t>
      </w:r>
      <w:r w:rsidRPr="009A0F38">
        <w:rPr>
          <w:rFonts w:asciiTheme="minorHAnsi" w:hAnsiTheme="minorHAnsi" w:cstheme="minorHAnsi"/>
          <w:sz w:val="16"/>
        </w:rPr>
        <w:t xml:space="preserve"> This process is often criticized by many developing economies because they are not welcome in the negotiations and because, according to Richard Steinberg, the </w:t>
      </w:r>
      <w:r w:rsidRPr="009A0F38">
        <w:rPr>
          <w:rStyle w:val="StyleUnderline"/>
          <w:rFonts w:asciiTheme="minorHAnsi" w:hAnsiTheme="minorHAnsi" w:cstheme="minorHAnsi"/>
        </w:rPr>
        <w:t xml:space="preserve">trade negotiations are </w:t>
      </w:r>
      <w:proofErr w:type="gramStart"/>
      <w:r w:rsidRPr="009A0F38">
        <w:rPr>
          <w:rStyle w:val="StyleUnderline"/>
          <w:rFonts w:asciiTheme="minorHAnsi" w:hAnsiTheme="minorHAnsi" w:cstheme="minorHAnsi"/>
        </w:rPr>
        <w:t>actually promoted</w:t>
      </w:r>
      <w:proofErr w:type="gramEnd"/>
      <w:r w:rsidRPr="009A0F38">
        <w:rPr>
          <w:rStyle w:val="StyleUnderline"/>
          <w:rFonts w:asciiTheme="minorHAnsi" w:hAnsiTheme="minorHAnsi" w:cstheme="minorHAnsi"/>
        </w:rPr>
        <w:t xml:space="preserve"> and end at a negotiating position that provides special benefit for the European Union and the United States.</w:t>
      </w:r>
      <w:r w:rsidRPr="009A0F38">
        <w:rPr>
          <w:rFonts w:asciiTheme="minorHAnsi" w:hAnsiTheme="minorHAnsi" w:cstheme="minorHAnsi"/>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9A0F38">
        <w:rPr>
          <w:rStyle w:val="StyleUnderline"/>
          <w:rFonts w:asciiTheme="minorHAnsi" w:hAnsiTheme="minorHAnsi" w:cstheme="minorHAnsi"/>
        </w:rPr>
        <w:t>These processes lead to very complicated overlapping and interlocking regional and international organizations because a monopoly nation can be a member of several organizations simultaneously.</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Thus, </w:t>
      </w:r>
      <w:r w:rsidRPr="009A0F38">
        <w:rPr>
          <w:rStyle w:val="Emphasis"/>
          <w:rFonts w:asciiTheme="minorHAnsi" w:hAnsiTheme="minorHAnsi" w:cstheme="minorHAnsi"/>
          <w:highlight w:val="green"/>
        </w:rPr>
        <w:t>these organizations become the</w:t>
      </w:r>
      <w:r w:rsidRPr="009A0F38">
        <w:rPr>
          <w:rStyle w:val="Emphasis"/>
          <w:rFonts w:asciiTheme="minorHAnsi" w:hAnsiTheme="minorHAnsi" w:cstheme="minorHAnsi"/>
        </w:rPr>
        <w:t xml:space="preserve"> direct or indirect </w:t>
      </w:r>
      <w:r w:rsidRPr="009A0F38">
        <w:rPr>
          <w:rStyle w:val="Emphasis"/>
          <w:rFonts w:asciiTheme="minorHAnsi" w:hAnsiTheme="minorHAnsi" w:cstheme="minorHAnsi"/>
          <w:highlight w:val="green"/>
        </w:rPr>
        <w:t>means to facilitate the monopoly nations in exploiting other countries.</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It is </w:t>
      </w:r>
      <w:r w:rsidRPr="009A0F38">
        <w:rPr>
          <w:rStyle w:val="Emphasis"/>
          <w:rFonts w:asciiTheme="minorHAnsi" w:hAnsiTheme="minorHAnsi" w:cstheme="minorHAnsi"/>
        </w:rPr>
        <w:t>inevitable</w:t>
      </w:r>
      <w:r w:rsidRPr="009A0F38">
        <w:rPr>
          <w:rStyle w:val="StyleUnderline"/>
          <w:rFonts w:asciiTheme="minorHAnsi" w:hAnsiTheme="minorHAnsi" w:cstheme="minorHAnsi"/>
        </w:rPr>
        <w:t xml:space="preserve"> that the activities of powerful international institutions</w:t>
      </w:r>
      <w:r w:rsidRPr="009A0F38">
        <w:rPr>
          <w:rFonts w:asciiTheme="minorHAnsi" w:hAnsiTheme="minorHAnsi" w:cstheme="minorHAnsi"/>
          <w:sz w:val="16"/>
        </w:rPr>
        <w:t xml:space="preserve"> (</w:t>
      </w:r>
      <w:r w:rsidRPr="009A0F38">
        <w:rPr>
          <w:rStyle w:val="StyleUnderline"/>
          <w:rFonts w:asciiTheme="minorHAnsi" w:hAnsiTheme="minorHAnsi" w:cstheme="minorHAnsi"/>
        </w:rPr>
        <w:t>such as the</w:t>
      </w:r>
      <w:r w:rsidRPr="009A0F38">
        <w:rPr>
          <w:rFonts w:asciiTheme="minorHAnsi" w:hAnsiTheme="minorHAnsi" w:cstheme="minorHAnsi"/>
          <w:sz w:val="16"/>
        </w:rPr>
        <w:t xml:space="preserve"> World Bank, International Monetary Fund, and </w:t>
      </w:r>
      <w:r w:rsidRPr="009A0F38">
        <w:rPr>
          <w:rStyle w:val="StyleUnderline"/>
          <w:rFonts w:asciiTheme="minorHAnsi" w:hAnsiTheme="minorHAnsi" w:cstheme="minorHAnsi"/>
        </w:rPr>
        <w:t>World Trade Organization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have not really brought equal benefits to all</w:t>
      </w:r>
      <w:r w:rsidRPr="009A0F38">
        <w:rPr>
          <w:rFonts w:asciiTheme="minorHAnsi" w:hAnsiTheme="minorHAnsi" w:cstheme="minorHAnsi"/>
          <w:sz w:val="16"/>
        </w:rPr>
        <w:t>. The IIMC built a complex called the “IMNs-United Nation: Specialized Agencies, International Institutions/Organizations, and Region Organizations” (</w:t>
      </w:r>
      <w:proofErr w:type="spellStart"/>
      <w:r w:rsidRPr="009A0F38">
        <w:rPr>
          <w:rFonts w:asciiTheme="minorHAnsi" w:hAnsiTheme="minorHAnsi" w:cstheme="minorHAnsi"/>
          <w:sz w:val="16"/>
        </w:rPr>
        <w:t>IMNsInIs</w:t>
      </w:r>
      <w:proofErr w:type="spellEnd"/>
      <w:r w:rsidRPr="009A0F38">
        <w:rPr>
          <w:rFonts w:asciiTheme="minorHAnsi" w:hAnsiTheme="minorHAnsi" w:cstheme="minorHAnsi"/>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9A0F38">
        <w:rPr>
          <w:rStyle w:val="StyleUnderline"/>
          <w:rFonts w:asciiTheme="minorHAnsi" w:hAnsiTheme="minorHAnsi" w:cstheme="minorHAnsi"/>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9A0F38">
        <w:rPr>
          <w:rFonts w:asciiTheme="minorHAnsi" w:hAnsiTheme="minorHAnsi" w:cstheme="minorHAnsi"/>
          <w:sz w:val="16"/>
        </w:rPr>
        <w:t>This relationship among states/ nations reflects the development of monopoly nations at the expense of the peripheral regions. In addition, “IMNs-</w:t>
      </w:r>
      <w:proofErr w:type="spellStart"/>
      <w:r w:rsidRPr="009A0F38">
        <w:rPr>
          <w:rFonts w:asciiTheme="minorHAnsi" w:hAnsiTheme="minorHAnsi" w:cstheme="minorHAnsi"/>
          <w:sz w:val="16"/>
        </w:rPr>
        <w:t>InIs</w:t>
      </w:r>
      <w:proofErr w:type="spellEnd"/>
      <w:r w:rsidRPr="009A0F38">
        <w:rPr>
          <w:rFonts w:asciiTheme="minorHAnsi" w:hAnsiTheme="minorHAnsi" w:cstheme="minorHAnsi"/>
          <w:sz w:val="16"/>
        </w:rPr>
        <w:t>” is different from “transnational capitalism class – transnational state” structure in quality, in which the former has instrumentalized the latter. In IMNs-</w:t>
      </w:r>
      <w:proofErr w:type="spellStart"/>
      <w:r w:rsidRPr="009A0F38">
        <w:rPr>
          <w:rFonts w:asciiTheme="minorHAnsi" w:hAnsiTheme="minorHAnsi" w:cstheme="minorHAnsi"/>
          <w:sz w:val="16"/>
        </w:rPr>
        <w:t>InIs</w:t>
      </w:r>
      <w:proofErr w:type="spellEnd"/>
      <w:r w:rsidRPr="009A0F38">
        <w:rPr>
          <w:rFonts w:asciiTheme="minorHAnsi" w:hAnsiTheme="minorHAnsi" w:cstheme="minorHAnsi"/>
          <w:sz w:val="16"/>
        </w:rPr>
        <w:t xml:space="preserve">, the </w:t>
      </w:r>
      <w:r w:rsidRPr="009A0F38">
        <w:rPr>
          <w:rStyle w:val="StyleUnderline"/>
          <w:rFonts w:asciiTheme="minorHAnsi" w:hAnsiTheme="minorHAnsi" w:cstheme="minorHAnsi"/>
        </w:rPr>
        <w:t>international organizations have progressively been the “instrumental institutions” in the hands of monopoly nations to favor them and hinder other economies. This</w:t>
      </w:r>
      <w:r w:rsidRPr="009A0F38">
        <w:rPr>
          <w:rFonts w:asciiTheme="minorHAnsi" w:hAnsiTheme="minorHAnsi" w:cstheme="minorHAnsi"/>
          <w:sz w:val="16"/>
        </w:rPr>
        <w:t xml:space="preserve"> is typically the case when the United Nations Security Council members impose sanctions against other nations, trumping any efforts that could weaken their veto power. It </w:t>
      </w:r>
      <w:r w:rsidRPr="009A0F38">
        <w:rPr>
          <w:rStyle w:val="StyleUnderline"/>
          <w:rFonts w:asciiTheme="minorHAnsi" w:hAnsiTheme="minorHAnsi" w:cstheme="minorHAnsi"/>
        </w:rPr>
        <w:t>is true in how monopoly nations dominate the WTO through the Doha Development Agenda to hinder agricultural economies of peripheral countries.</w:t>
      </w:r>
      <w:r w:rsidRPr="009A0F38">
        <w:rPr>
          <w:rFonts w:asciiTheme="minorHAnsi" w:hAnsiTheme="minorHAnsi" w:cstheme="minorHAnsi"/>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9A0F38">
        <w:rPr>
          <w:rStyle w:val="StyleUnderline"/>
          <w:rFonts w:asciiTheme="minorHAnsi" w:hAnsiTheme="minorHAnsi" w:cstheme="minorHAnsi"/>
        </w:rPr>
        <w:t>The IIMC is the final stage of “state-formed monopoly capitalism,” the new form of capitalist production that maintains the existence of capitalism and adapts it to new historical conditions.</w:t>
      </w:r>
    </w:p>
    <w:p w14:paraId="66443417" w14:textId="77777777" w:rsidR="001A1067" w:rsidRDefault="001A1067" w:rsidP="001A1067">
      <w:pPr>
        <w:rPr>
          <w:rFonts w:asciiTheme="minorHAnsi" w:hAnsiTheme="minorHAnsi" w:cstheme="minorHAnsi"/>
        </w:rPr>
      </w:pPr>
    </w:p>
    <w:p w14:paraId="618F30DE" w14:textId="77777777" w:rsidR="001A1067" w:rsidRPr="002E0C4A" w:rsidRDefault="001A1067" w:rsidP="001A1067">
      <w:pPr>
        <w:pStyle w:val="Heading4"/>
        <w:rPr>
          <w:rFonts w:asciiTheme="minorHAnsi" w:hAnsiTheme="minorHAnsi" w:cstheme="minorHAnsi"/>
          <w:sz w:val="32"/>
        </w:rPr>
      </w:pPr>
      <w:r>
        <w:rPr>
          <w:rFonts w:asciiTheme="minorHAnsi" w:hAnsiTheme="minorHAnsi" w:cstheme="minorHAnsi"/>
        </w:rPr>
        <w:t xml:space="preserve">I: </w:t>
      </w:r>
      <w:r w:rsidRPr="002E0C4A">
        <w:rPr>
          <w:rFonts w:asciiTheme="minorHAnsi" w:hAnsiTheme="minorHAnsi" w:cstheme="minorHAnsi"/>
        </w:rPr>
        <w:t>Cap makes global pandemics inevitable---causes extinction</w:t>
      </w:r>
      <w:r>
        <w:rPr>
          <w:rFonts w:asciiTheme="minorHAnsi" w:hAnsiTheme="minorHAnsi" w:cstheme="minorHAnsi"/>
        </w:rPr>
        <w:t xml:space="preserve">. TURNS case, </w:t>
      </w:r>
      <w:proofErr w:type="spellStart"/>
      <w:r>
        <w:rPr>
          <w:rFonts w:asciiTheme="minorHAnsi" w:hAnsiTheme="minorHAnsi" w:cstheme="minorHAnsi"/>
        </w:rPr>
        <w:t>aff</w:t>
      </w:r>
      <w:proofErr w:type="spellEnd"/>
      <w:r>
        <w:rPr>
          <w:rFonts w:asciiTheme="minorHAnsi" w:hAnsiTheme="minorHAnsi" w:cstheme="minorHAnsi"/>
        </w:rPr>
        <w:t xml:space="preserve"> plan only worsens disease and harms those you swore to aid. </w:t>
      </w:r>
    </w:p>
    <w:p w14:paraId="4D529EAC" w14:textId="77777777" w:rsidR="001A1067" w:rsidRPr="002E0C4A" w:rsidRDefault="001A1067" w:rsidP="001A1067">
      <w:pPr>
        <w:rPr>
          <w:rFonts w:asciiTheme="minorHAnsi" w:eastAsia="Calibri" w:hAnsiTheme="minorHAnsi" w:cstheme="minorHAnsi"/>
        </w:rPr>
      </w:pPr>
      <w:r w:rsidRPr="002E0C4A">
        <w:rPr>
          <w:rFonts w:asciiTheme="minorHAnsi" w:eastAsia="Calibri" w:hAnsiTheme="minorHAnsi" w:cstheme="minorHAnsi"/>
          <w:b/>
          <w:bCs/>
          <w:sz w:val="26"/>
          <w:u w:val="single"/>
        </w:rPr>
        <w:t>Krepinevich 9</w:t>
      </w:r>
      <w:r w:rsidRPr="002E0C4A">
        <w:rPr>
          <w:rFonts w:asciiTheme="minorHAnsi" w:eastAsia="Calibri" w:hAnsiTheme="minorHAnsi" w:cstheme="minorHAnsi"/>
        </w:rPr>
        <w:t xml:space="preserve"> (Andrew, President of the Center for Strategic and Budgetary Assessments and Distinguished Visiting Professor @ George Mason's School of Public Policy, Congressional Consultant on Military Affairs, PhD Harvard, "7 Deadly Scenarios," February)</w:t>
      </w:r>
    </w:p>
    <w:p w14:paraId="759E0725" w14:textId="77777777" w:rsidR="001A1067" w:rsidRPr="002E0C4A" w:rsidRDefault="001A1067" w:rsidP="001A1067">
      <w:pPr>
        <w:rPr>
          <w:rFonts w:asciiTheme="minorHAnsi" w:eastAsia="Calibri" w:hAnsiTheme="minorHAnsi" w:cstheme="minorHAnsi"/>
        </w:rPr>
      </w:pPr>
      <w:r w:rsidRPr="002E0C4A">
        <w:rPr>
          <w:rFonts w:asciiTheme="minorHAnsi" w:eastAsia="Calibri" w:hAnsiTheme="minorHAnsi" w:cstheme="minorHAnsi"/>
        </w:rPr>
        <w:t xml:space="preserve">Over the past several decades the world has </w:t>
      </w:r>
      <w:proofErr w:type="gramStart"/>
      <w:r w:rsidRPr="002E0C4A">
        <w:rPr>
          <w:rFonts w:asciiTheme="minorHAnsi" w:eastAsia="Calibri" w:hAnsiTheme="minorHAnsi" w:cstheme="minorHAnsi"/>
        </w:rPr>
        <w:t>experience</w:t>
      </w:r>
      <w:proofErr w:type="gramEnd"/>
      <w:r w:rsidRPr="002E0C4A">
        <w:rPr>
          <w:rFonts w:asciiTheme="minorHAnsi" w:eastAsia="Calibri" w:hAnsiTheme="minorHAnsi" w:cstheme="minorHAnsi"/>
        </w:rPr>
        <w:t xml:space="preserve"> a wave of </w:t>
      </w:r>
      <w:r w:rsidRPr="002E0C4A">
        <w:rPr>
          <w:rFonts w:asciiTheme="minorHAnsi" w:eastAsia="Calibri" w:hAnsiTheme="minorHAnsi" w:cstheme="minorHAnsi"/>
          <w:highlight w:val="green"/>
        </w:rPr>
        <w:t>globalization</w:t>
      </w:r>
      <w:r w:rsidRPr="002E0C4A">
        <w:rPr>
          <w:rFonts w:asciiTheme="minorHAnsi" w:eastAsia="Calibri" w:hAnsiTheme="minorHAnsi" w:cstheme="minorHAnsi"/>
        </w:rPr>
        <w:t xml:space="preserve">, far surpassing the great surge that swept over the globe in the years leading up to World War I. The growth of the world economy---facilitated by lower trade barriers, global supply chains, international financial networks, and global communication---has yielded many benefits, including increased wealth and great economic efficiencies. It </w:t>
      </w:r>
      <w:r w:rsidRPr="002E0C4A">
        <w:rPr>
          <w:rFonts w:asciiTheme="minorHAnsi" w:eastAsia="Calibri" w:hAnsiTheme="minorHAnsi" w:cstheme="minorHAnsi"/>
          <w:highlight w:val="green"/>
        </w:rPr>
        <w:t>has</w:t>
      </w:r>
      <w:r w:rsidRPr="002E0C4A">
        <w:rPr>
          <w:rFonts w:asciiTheme="minorHAnsi" w:eastAsia="Calibri" w:hAnsiTheme="minorHAnsi" w:cstheme="minorHAnsi"/>
        </w:rPr>
        <w:t xml:space="preserve"> also </w:t>
      </w:r>
      <w:r w:rsidRPr="002E0C4A">
        <w:rPr>
          <w:rFonts w:asciiTheme="minorHAnsi" w:eastAsia="Calibri" w:hAnsiTheme="minorHAnsi" w:cstheme="minorHAnsi"/>
          <w:highlight w:val="green"/>
        </w:rPr>
        <w:t>yielded an unprecedented level of mobility</w:t>
      </w:r>
      <w:r w:rsidRPr="002E0C4A">
        <w:rPr>
          <w:rFonts w:asciiTheme="minorHAnsi" w:eastAsia="Calibri" w:hAnsiTheme="minorHAnsi" w:cstheme="minorHAnsi"/>
        </w:rPr>
        <w:t xml:space="preserve">---in the movement of capital, goods, and services, in people (including migration) , and </w:t>
      </w:r>
      <w:proofErr w:type="gramStart"/>
      <w:r w:rsidRPr="002E0C4A">
        <w:rPr>
          <w:rFonts w:asciiTheme="minorHAnsi" w:eastAsia="Calibri" w:hAnsiTheme="minorHAnsi" w:cstheme="minorHAnsi"/>
        </w:rPr>
        <w:t>last but not least</w:t>
      </w:r>
      <w:proofErr w:type="gramEnd"/>
      <w:r w:rsidRPr="002E0C4A">
        <w:rPr>
          <w:rFonts w:asciiTheme="minorHAnsi" w:eastAsia="Calibri" w:hAnsiTheme="minorHAnsi" w:cstheme="minorHAnsi"/>
        </w:rPr>
        <w:t xml:space="preserve">, </w:t>
      </w:r>
      <w:r w:rsidRPr="002E0C4A">
        <w:rPr>
          <w:rFonts w:asciiTheme="minorHAnsi" w:eastAsia="Calibri" w:hAnsiTheme="minorHAnsi" w:cstheme="minorHAnsi"/>
          <w:highlight w:val="green"/>
        </w:rPr>
        <w:t>in disease. For</w:t>
      </w:r>
      <w:r w:rsidRPr="002E0C4A">
        <w:rPr>
          <w:rFonts w:asciiTheme="minorHAnsi" w:eastAsia="Calibri" w:hAnsiTheme="minorHAnsi" w:cstheme="minorHAnsi"/>
        </w:rPr>
        <w:t xml:space="preserve"> nearly </w:t>
      </w:r>
      <w:r w:rsidRPr="002E0C4A">
        <w:rPr>
          <w:rFonts w:asciiTheme="minorHAnsi" w:eastAsia="Calibri" w:hAnsiTheme="minorHAnsi" w:cstheme="minorHAnsi"/>
          <w:highlight w:val="green"/>
        </w:rPr>
        <w:t>a century the world has been spared</w:t>
      </w:r>
      <w:r w:rsidRPr="002E0C4A">
        <w:rPr>
          <w:rFonts w:asciiTheme="minorHAnsi" w:eastAsia="Calibri" w:hAnsiTheme="minorHAnsi" w:cstheme="minorHAnsi"/>
        </w:rPr>
        <w:t xml:space="preserve"> the specter of </w:t>
      </w:r>
      <w:r w:rsidRPr="002E0C4A">
        <w:rPr>
          <w:rFonts w:asciiTheme="minorHAnsi" w:eastAsia="Calibri" w:hAnsiTheme="minorHAnsi" w:cstheme="minorHAnsi"/>
          <w:highlight w:val="green"/>
        </w:rPr>
        <w:t>mass deaths induced by a killer disease. The last great global pandemic</w:t>
      </w:r>
      <w:r w:rsidRPr="002E0C4A">
        <w:rPr>
          <w:rFonts w:asciiTheme="minorHAnsi" w:eastAsia="Calibri" w:hAnsiTheme="minorHAnsi" w:cstheme="minorHAnsi"/>
        </w:rPr>
        <w:t xml:space="preserve"> occurred at the end of World War I, when the misnamed Spanish influenza </w:t>
      </w:r>
      <w:r w:rsidRPr="002E0C4A">
        <w:rPr>
          <w:rFonts w:asciiTheme="minorHAnsi" w:eastAsia="Calibri" w:hAnsiTheme="minorHAnsi" w:cstheme="minorHAnsi"/>
          <w:highlight w:val="green"/>
        </w:rPr>
        <w:t>killed</w:t>
      </w:r>
      <w:r w:rsidRPr="002E0C4A">
        <w:rPr>
          <w:rFonts w:asciiTheme="minorHAnsi" w:eastAsia="Calibri" w:hAnsiTheme="minorHAnsi" w:cstheme="minorHAnsi"/>
        </w:rPr>
        <w:t xml:space="preserve"> an estimated </w:t>
      </w:r>
      <w:r w:rsidRPr="002E0C4A">
        <w:rPr>
          <w:rFonts w:asciiTheme="minorHAnsi" w:eastAsia="Calibri" w:hAnsiTheme="minorHAnsi" w:cstheme="minorHAnsi"/>
          <w:highlight w:val="green"/>
        </w:rPr>
        <w:t>20 million</w:t>
      </w:r>
      <w:r w:rsidRPr="002E0C4A">
        <w:rPr>
          <w:rFonts w:asciiTheme="minorHAnsi" w:eastAsia="Calibri" w:hAnsiTheme="minorHAnsi" w:cstheme="minorHAnsi"/>
        </w:rPr>
        <w:t xml:space="preserve"> people---including nearly 700,000 Americans---before it ran its course. To a significant degree, the spread of influenza was aided and abetted by the world war, which saw the armed forces of many nations on the move from their home countries to other parts of the world. Even </w:t>
      </w:r>
      <w:r w:rsidRPr="002E0C4A">
        <w:rPr>
          <w:rFonts w:asciiTheme="minorHAnsi" w:eastAsia="Calibri" w:hAnsiTheme="minorHAnsi" w:cstheme="minorHAnsi"/>
          <w:highlight w:val="green"/>
        </w:rPr>
        <w:t>then, however</w:t>
      </w:r>
      <w:r w:rsidRPr="002E0C4A">
        <w:rPr>
          <w:rFonts w:asciiTheme="minorHAnsi" w:eastAsia="Calibri" w:hAnsiTheme="minorHAnsi" w:cstheme="minorHAnsi"/>
        </w:rPr>
        <w:t xml:space="preserve">, human </w:t>
      </w:r>
      <w:r w:rsidRPr="002E0C4A">
        <w:rPr>
          <w:rFonts w:asciiTheme="minorHAnsi" w:eastAsia="Calibri" w:hAnsiTheme="minorHAnsi" w:cstheme="minorHAnsi"/>
          <w:highlight w:val="green"/>
        </w:rPr>
        <w:t>mobility and trade were far more constrained</w:t>
      </w:r>
      <w:r w:rsidRPr="002E0C4A">
        <w:rPr>
          <w:rFonts w:asciiTheme="minorHAnsi" w:eastAsia="Calibri" w:hAnsiTheme="minorHAnsi" w:cstheme="minorHAnsi"/>
        </w:rPr>
        <w:t xml:space="preserve"> than they are today, when every year millions of passengers pass through U.S. airports alone. There have been </w:t>
      </w:r>
      <w:r w:rsidRPr="002E0C4A">
        <w:rPr>
          <w:rFonts w:asciiTheme="minorHAnsi" w:eastAsia="Calibri" w:hAnsiTheme="minorHAnsi" w:cstheme="minorHAnsi"/>
          <w:highlight w:val="green"/>
        </w:rPr>
        <w:t>several canaries in humanity's mine shaft, warn</w:t>
      </w:r>
      <w:r w:rsidRPr="002E0C4A">
        <w:rPr>
          <w:rFonts w:asciiTheme="minorHAnsi" w:eastAsia="Calibri" w:hAnsiTheme="minorHAnsi" w:cstheme="minorHAnsi"/>
        </w:rPr>
        <w:t xml:space="preserve">ing </w:t>
      </w:r>
      <w:r w:rsidRPr="002E0C4A">
        <w:rPr>
          <w:rFonts w:asciiTheme="minorHAnsi" w:eastAsia="Calibri" w:hAnsiTheme="minorHAnsi" w:cstheme="minorHAnsi"/>
          <w:highlight w:val="green"/>
        </w:rPr>
        <w:t>of impending disaster</w:t>
      </w:r>
      <w:r w:rsidRPr="002E0C4A">
        <w:rPr>
          <w:rFonts w:asciiTheme="minorHAnsi" w:eastAsia="Calibri" w:hAnsiTheme="minorHAnsi" w:cstheme="minorHAnsi"/>
        </w:rPr>
        <w:t xml:space="preserve">. According to the scientific community, </w:t>
      </w:r>
      <w:r w:rsidRPr="002E0C4A">
        <w:rPr>
          <w:rFonts w:asciiTheme="minorHAnsi" w:eastAsia="Calibri" w:hAnsiTheme="minorHAnsi" w:cstheme="minorHAnsi"/>
          <w:highlight w:val="green"/>
        </w:rPr>
        <w:t>the world has been overdue for</w:t>
      </w:r>
      <w:r w:rsidRPr="002E0C4A">
        <w:rPr>
          <w:rFonts w:asciiTheme="minorHAnsi" w:eastAsia="Calibri" w:hAnsiTheme="minorHAnsi" w:cstheme="minorHAnsi"/>
        </w:rPr>
        <w:t xml:space="preserve"> some form of </w:t>
      </w:r>
      <w:r w:rsidRPr="002E0C4A">
        <w:rPr>
          <w:rFonts w:asciiTheme="minorHAnsi" w:eastAsia="Calibri" w:hAnsiTheme="minorHAnsi" w:cstheme="minorHAnsi"/>
          <w:highlight w:val="green"/>
        </w:rPr>
        <w:t>pandemic.</w:t>
      </w:r>
      <w:r w:rsidRPr="002E0C4A">
        <w:rPr>
          <w:rFonts w:asciiTheme="minorHAnsi" w:eastAsia="Calibri" w:hAnsiTheme="minorHAnsi" w:cstheme="minorHAnsi"/>
        </w:rPr>
        <w:t xml:space="preserve"> On occasions too numerous to count, members of the medical profession have stated that "</w:t>
      </w:r>
      <w:r w:rsidRPr="002E0C4A">
        <w:rPr>
          <w:rFonts w:asciiTheme="minorHAnsi" w:eastAsia="Calibri" w:hAnsiTheme="minorHAnsi" w:cstheme="minorHAnsi"/>
          <w:highlight w:val="green"/>
        </w:rPr>
        <w:t>it is not a matter of if</w:t>
      </w:r>
      <w:r w:rsidRPr="002E0C4A">
        <w:rPr>
          <w:rFonts w:asciiTheme="minorHAnsi" w:eastAsia="Calibri" w:hAnsiTheme="minorHAnsi" w:cstheme="minorHAnsi"/>
        </w:rPr>
        <w:t xml:space="preserve"> such an event will occur, </w:t>
      </w:r>
      <w:r w:rsidRPr="002E0C4A">
        <w:rPr>
          <w:rFonts w:asciiTheme="minorHAnsi" w:eastAsia="Calibri" w:hAnsiTheme="minorHAnsi" w:cstheme="minorHAnsi"/>
          <w:highlight w:val="green"/>
        </w:rPr>
        <w:t>but when</w:t>
      </w:r>
      <w:r w:rsidRPr="002E0C4A">
        <w:rPr>
          <w:rFonts w:asciiTheme="minorHAnsi" w:eastAsia="Calibri" w:hAnsiTheme="minorHAnsi" w:cstheme="minorHAnsi"/>
        </w:rPr>
        <w:t xml:space="preserve">." As the World Health Organization met in Geneva in the summer of 2009, health officials were citing the "near-misses" the world had recently experienced with the AIDS virus, tuberculosis, and avian flu (commonly referred to as bird flu), and warned that, absent a major effort to improve the globe's public health system, </w:t>
      </w:r>
      <w:r w:rsidRPr="002E0C4A">
        <w:rPr>
          <w:rFonts w:asciiTheme="minorHAnsi" w:eastAsia="Calibri" w:hAnsiTheme="minorHAnsi" w:cstheme="minorHAnsi"/>
          <w:highlight w:val="green"/>
        </w:rPr>
        <w:t>humanity's good fortune</w:t>
      </w:r>
      <w:r w:rsidRPr="002E0C4A">
        <w:rPr>
          <w:rFonts w:asciiTheme="minorHAnsi" w:eastAsia="Calibri" w:hAnsiTheme="minorHAnsi" w:cstheme="minorHAnsi"/>
        </w:rPr>
        <w:t xml:space="preserve"> could not---and </w:t>
      </w:r>
      <w:r w:rsidRPr="002E0C4A">
        <w:rPr>
          <w:rFonts w:asciiTheme="minorHAnsi" w:eastAsia="Calibri" w:hAnsiTheme="minorHAnsi" w:cstheme="minorHAnsi"/>
          <w:highlight w:val="green"/>
        </w:rPr>
        <w:t>would not---last</w:t>
      </w:r>
      <w:r w:rsidRPr="002E0C4A">
        <w:rPr>
          <w:rFonts w:asciiTheme="minorHAnsi" w:eastAsia="Calibri" w:hAnsiTheme="minorHAnsi" w:cstheme="minorHAnsi"/>
        </w:rPr>
        <w:t xml:space="preserve">. But the issue </w:t>
      </w:r>
      <w:proofErr w:type="gramStart"/>
      <w:r w:rsidRPr="002E0C4A">
        <w:rPr>
          <w:rFonts w:asciiTheme="minorHAnsi" w:eastAsia="Calibri" w:hAnsiTheme="minorHAnsi" w:cstheme="minorHAnsi"/>
        </w:rPr>
        <w:t>has to</w:t>
      </w:r>
      <w:proofErr w:type="gramEnd"/>
      <w:r w:rsidRPr="002E0C4A">
        <w:rPr>
          <w:rFonts w:asciiTheme="minorHAnsi" w:eastAsia="Calibri" w:hAnsiTheme="minorHAnsi" w:cstheme="minorHAnsi"/>
        </w:rPr>
        <w:t xml:space="preserve"> struggle to get on the global agenda. Here in America the 2008 presidential campaign (which began in early 2007) was dominated by the wars in Afghanistan and Iraq, the broader problem of militant Islam, rising energy prices, a falling economy, and growing concerns about global warming. Neither public health concerns over a pandemic nor the country's illegal alien problem appeared prominently on the political radar screen. Call them the "stealth" issues---the ones that we failed to detect.</w:t>
      </w:r>
    </w:p>
    <w:p w14:paraId="4A850E67" w14:textId="77777777" w:rsidR="001A1067" w:rsidRPr="002E0C4A" w:rsidRDefault="001A1067" w:rsidP="001A1067">
      <w:pPr>
        <w:rPr>
          <w:rFonts w:asciiTheme="minorHAnsi" w:hAnsiTheme="minorHAnsi" w:cstheme="minorHAnsi"/>
        </w:rPr>
      </w:pPr>
    </w:p>
    <w:p w14:paraId="6D8657E9" w14:textId="564B0A55" w:rsidR="001A1067" w:rsidRPr="002E0C4A" w:rsidRDefault="001A1067" w:rsidP="001A1067">
      <w:pPr>
        <w:keepNext/>
        <w:keepLines/>
        <w:spacing w:before="200"/>
        <w:outlineLvl w:val="3"/>
        <w:rPr>
          <w:rFonts w:asciiTheme="minorHAnsi" w:eastAsia="Times New Roman" w:hAnsiTheme="minorHAnsi" w:cstheme="minorHAnsi"/>
          <w:b/>
          <w:bCs/>
          <w:sz w:val="26"/>
        </w:rPr>
      </w:pPr>
      <w:r>
        <w:rPr>
          <w:rFonts w:asciiTheme="minorHAnsi" w:eastAsia="Calibri" w:hAnsiTheme="minorHAnsi" w:cstheme="minorHAnsi"/>
          <w:b/>
          <w:bCs/>
          <w:sz w:val="26"/>
        </w:rPr>
        <w:t xml:space="preserve">I: </w:t>
      </w:r>
      <w:r w:rsidRPr="002E0C4A">
        <w:rPr>
          <w:rFonts w:asciiTheme="minorHAnsi" w:eastAsia="Calibri" w:hAnsiTheme="minorHAnsi" w:cstheme="minorHAnsi"/>
          <w:b/>
          <w:bCs/>
          <w:sz w:val="26"/>
        </w:rPr>
        <w:t>Capitalist growth makes war inevitable</w:t>
      </w:r>
      <w:r>
        <w:rPr>
          <w:rFonts w:asciiTheme="minorHAnsi" w:eastAsia="Calibri" w:hAnsiTheme="minorHAnsi" w:cstheme="minorHAnsi"/>
          <w:b/>
          <w:bCs/>
          <w:sz w:val="26"/>
        </w:rPr>
        <w:t xml:space="preserve">, which turns case. By supporting </w:t>
      </w:r>
      <w:proofErr w:type="gramStart"/>
      <w:r>
        <w:rPr>
          <w:rFonts w:asciiTheme="minorHAnsi" w:eastAsia="Calibri" w:hAnsiTheme="minorHAnsi" w:cstheme="minorHAnsi"/>
          <w:b/>
          <w:bCs/>
          <w:sz w:val="26"/>
        </w:rPr>
        <w:t>cap</w:t>
      </w:r>
      <w:proofErr w:type="gramEnd"/>
      <w:r>
        <w:rPr>
          <w:rFonts w:asciiTheme="minorHAnsi" w:eastAsia="Calibri" w:hAnsiTheme="minorHAnsi" w:cstheme="minorHAnsi"/>
          <w:b/>
          <w:bCs/>
          <w:sz w:val="26"/>
        </w:rPr>
        <w:t xml:space="preserve"> you exacerbate your war impact</w:t>
      </w:r>
      <w:r>
        <w:rPr>
          <w:rFonts w:asciiTheme="minorHAnsi" w:eastAsia="Calibri" w:hAnsiTheme="minorHAnsi" w:cstheme="minorHAnsi"/>
          <w:b/>
          <w:bCs/>
          <w:sz w:val="26"/>
        </w:rPr>
        <w:t>s</w:t>
      </w:r>
      <w:r>
        <w:rPr>
          <w:rFonts w:asciiTheme="minorHAnsi" w:eastAsia="Calibri" w:hAnsiTheme="minorHAnsi" w:cstheme="minorHAnsi"/>
          <w:b/>
          <w:bCs/>
          <w:sz w:val="26"/>
        </w:rPr>
        <w:t>.</w:t>
      </w:r>
    </w:p>
    <w:p w14:paraId="55E78552" w14:textId="77777777" w:rsidR="001A1067" w:rsidRPr="002E0C4A" w:rsidRDefault="001A1067" w:rsidP="001A1067">
      <w:pPr>
        <w:rPr>
          <w:rFonts w:asciiTheme="minorHAnsi" w:eastAsia="Calibri" w:hAnsiTheme="minorHAnsi" w:cstheme="minorHAnsi"/>
        </w:rPr>
      </w:pPr>
      <w:r w:rsidRPr="001A1067">
        <w:rPr>
          <w:rFonts w:asciiTheme="minorHAnsi" w:eastAsia="Calibri" w:hAnsiTheme="minorHAnsi" w:cstheme="minorHAnsi"/>
          <w:b/>
          <w:bCs/>
          <w:sz w:val="26"/>
          <w:u w:val="single"/>
        </w:rPr>
        <w:t>Trainer, ’07</w:t>
      </w:r>
      <w:r w:rsidRPr="001A1067">
        <w:rPr>
          <w:rFonts w:asciiTheme="minorHAnsi" w:eastAsia="Calibri" w:hAnsiTheme="minorHAnsi" w:cstheme="minorHAnsi"/>
        </w:rPr>
        <w:t xml:space="preserve"> [Ted</w:t>
      </w:r>
      <w:r w:rsidRPr="002E0C4A">
        <w:rPr>
          <w:rFonts w:asciiTheme="minorHAnsi" w:eastAsia="Calibri" w:hAnsiTheme="minorHAnsi" w:cstheme="minorHAnsi"/>
        </w:rPr>
        <w:t xml:space="preserve">, Senior Lecturer in the School of Social Work at the University of New South Wales, “Renewable Energy Cannot Sustain </w:t>
      </w:r>
      <w:proofErr w:type="gramStart"/>
      <w:r w:rsidRPr="002E0C4A">
        <w:rPr>
          <w:rFonts w:asciiTheme="minorHAnsi" w:eastAsia="Calibri" w:hAnsiTheme="minorHAnsi" w:cstheme="minorHAnsi"/>
        </w:rPr>
        <w:t>A</w:t>
      </w:r>
      <w:proofErr w:type="gramEnd"/>
      <w:r w:rsidRPr="002E0C4A">
        <w:rPr>
          <w:rFonts w:asciiTheme="minorHAnsi" w:eastAsia="Calibri" w:hAnsiTheme="minorHAnsi" w:cstheme="minorHAnsi"/>
        </w:rPr>
        <w:t xml:space="preserve"> Consumer Society”, p. 125-159] </w:t>
      </w:r>
    </w:p>
    <w:p w14:paraId="2DF28869" w14:textId="77777777" w:rsidR="001A1067" w:rsidRPr="002E0C4A" w:rsidRDefault="001A1067" w:rsidP="001A1067">
      <w:pPr>
        <w:rPr>
          <w:rFonts w:asciiTheme="minorHAnsi" w:eastAsia="Calibri" w:hAnsiTheme="minorHAnsi" w:cstheme="minorHAnsi"/>
          <w:sz w:val="16"/>
        </w:rPr>
      </w:pPr>
      <w:r w:rsidRPr="002E0C4A">
        <w:rPr>
          <w:rFonts w:asciiTheme="minorHAnsi" w:eastAsia="Calibri" w:hAnsiTheme="minorHAnsi" w:cstheme="minorHAnsi"/>
          <w:b/>
          <w:bCs/>
          <w:highlight w:val="green"/>
          <w:u w:val="single"/>
        </w:rPr>
        <w:t xml:space="preserve">If all nations go on trying to increase </w:t>
      </w:r>
      <w:r w:rsidRPr="002E0C4A">
        <w:rPr>
          <w:rFonts w:asciiTheme="minorHAnsi" w:eastAsia="Calibri" w:hAnsiTheme="minorHAnsi" w:cstheme="minorHAnsi"/>
          <w:b/>
          <w:bCs/>
          <w:u w:val="single"/>
        </w:rPr>
        <w:t>their</w:t>
      </w:r>
      <w:r w:rsidRPr="002E0C4A">
        <w:rPr>
          <w:rFonts w:asciiTheme="minorHAnsi" w:eastAsia="Calibri" w:hAnsiTheme="minorHAnsi" w:cstheme="minorHAnsi"/>
          <w:b/>
          <w:bCs/>
          <w:highlight w:val="green"/>
          <w:u w:val="single"/>
        </w:rPr>
        <w:t xml:space="preserve"> wealth</w:t>
      </w:r>
      <w:r w:rsidRPr="002E0C4A">
        <w:rPr>
          <w:rFonts w:asciiTheme="minorHAnsi" w:eastAsia="Calibri" w:hAnsiTheme="minorHAnsi" w:cstheme="minorHAnsi"/>
          <w:b/>
          <w:bCs/>
          <w:u w:val="single"/>
        </w:rPr>
        <w:t xml:space="preserve">, production, </w:t>
      </w:r>
      <w:r w:rsidRPr="002E0C4A">
        <w:rPr>
          <w:rFonts w:asciiTheme="minorHAnsi" w:eastAsia="Calibri" w:hAnsiTheme="minorHAnsi" w:cstheme="minorHAnsi"/>
          <w:b/>
          <w:bCs/>
          <w:highlight w:val="green"/>
          <w:u w:val="single"/>
        </w:rPr>
        <w:t xml:space="preserve">consumption </w:t>
      </w:r>
      <w:r w:rsidRPr="002E0C4A">
        <w:rPr>
          <w:rFonts w:asciiTheme="minorHAnsi" w:eastAsia="Calibri" w:hAnsiTheme="minorHAnsi" w:cstheme="minorHAnsi"/>
          <w:b/>
          <w:bCs/>
          <w:u w:val="single"/>
        </w:rPr>
        <w:t xml:space="preserve">and "living standards" without limit </w:t>
      </w:r>
      <w:r w:rsidRPr="002E0C4A">
        <w:rPr>
          <w:rFonts w:asciiTheme="minorHAnsi" w:eastAsia="Calibri" w:hAnsiTheme="minorHAnsi" w:cstheme="minorHAnsi"/>
          <w:b/>
          <w:bCs/>
          <w:highlight w:val="green"/>
          <w:u w:val="single"/>
        </w:rPr>
        <w:t>in a world of limited resources</w:t>
      </w:r>
      <w:r w:rsidRPr="002E0C4A">
        <w:rPr>
          <w:rFonts w:asciiTheme="minorHAnsi" w:eastAsia="Calibri" w:hAnsiTheme="minorHAnsi" w:cstheme="minorHAnsi"/>
          <w:b/>
          <w:bCs/>
          <w:u w:val="single"/>
        </w:rPr>
        <w:t xml:space="preserve">, then </w:t>
      </w:r>
      <w:r w:rsidRPr="002E0C4A">
        <w:rPr>
          <w:rFonts w:asciiTheme="minorHAnsi" w:eastAsia="Calibri" w:hAnsiTheme="minorHAnsi" w:cstheme="minorHAnsi"/>
          <w:b/>
          <w:bCs/>
          <w:highlight w:val="green"/>
          <w:u w:val="single"/>
        </w:rPr>
        <w:t>we must expect increasing armed conflict</w:t>
      </w:r>
      <w:r w:rsidRPr="002E0C4A">
        <w:rPr>
          <w:rFonts w:asciiTheme="minorHAnsi" w:eastAsia="Calibri" w:hAnsiTheme="minorHAnsi" w:cstheme="minorHAnsi"/>
          <w:b/>
          <w:bCs/>
          <w:u w:val="single"/>
        </w:rPr>
        <w:t>.</w:t>
      </w:r>
      <w:r w:rsidRPr="002E0C4A">
        <w:rPr>
          <w:rFonts w:asciiTheme="minorHAnsi" w:eastAsia="Calibri" w:hAnsiTheme="minorHAnsi" w:cstheme="minorHAnsi"/>
          <w:sz w:val="16"/>
        </w:rPr>
        <w:t xml:space="preserve"> </w:t>
      </w:r>
      <w:r w:rsidRPr="002E0C4A">
        <w:rPr>
          <w:rFonts w:asciiTheme="minorHAnsi" w:eastAsia="Calibri" w:hAnsiTheme="minorHAnsi" w:cstheme="minorHAnsi"/>
          <w:b/>
          <w:bCs/>
          <w:u w:val="single"/>
        </w:rPr>
        <w:t xml:space="preserve">Rich-world </w:t>
      </w:r>
      <w:r w:rsidRPr="002E0C4A">
        <w:rPr>
          <w:rFonts w:asciiTheme="minorHAnsi" w:eastAsia="Calibri" w:hAnsiTheme="minorHAnsi" w:cstheme="minorHAnsi"/>
          <w:b/>
          <w:bCs/>
          <w:highlight w:val="green"/>
          <w:u w:val="single"/>
        </w:rPr>
        <w:t xml:space="preserve">affluent lifestyles require us to be heavily armed and aggressive, </w:t>
      </w:r>
      <w:proofErr w:type="gramStart"/>
      <w:r w:rsidRPr="002E0C4A">
        <w:rPr>
          <w:rFonts w:asciiTheme="minorHAnsi" w:eastAsia="Calibri" w:hAnsiTheme="minorHAnsi" w:cstheme="minorHAnsi"/>
          <w:b/>
          <w:bCs/>
          <w:highlight w:val="green"/>
          <w:u w:val="single"/>
        </w:rPr>
        <w:t>in order to</w:t>
      </w:r>
      <w:proofErr w:type="gramEnd"/>
      <w:r w:rsidRPr="002E0C4A">
        <w:rPr>
          <w:rFonts w:asciiTheme="minorHAnsi" w:eastAsia="Calibri" w:hAnsiTheme="minorHAnsi" w:cstheme="minorHAnsi"/>
          <w:b/>
          <w:bCs/>
          <w:highlight w:val="green"/>
          <w:u w:val="single"/>
        </w:rPr>
        <w:t xml:space="preserve"> guard</w:t>
      </w:r>
      <w:r w:rsidRPr="002E0C4A">
        <w:rPr>
          <w:rFonts w:asciiTheme="minorHAnsi" w:eastAsia="Calibri" w:hAnsiTheme="minorHAnsi" w:cstheme="minorHAnsi"/>
          <w:b/>
          <w:bCs/>
          <w:u w:val="single"/>
        </w:rPr>
        <w:t xml:space="preserve"> </w:t>
      </w:r>
      <w:r w:rsidRPr="002E0C4A">
        <w:rPr>
          <w:rFonts w:asciiTheme="minorHAnsi" w:eastAsia="Calibri" w:hAnsiTheme="minorHAnsi" w:cstheme="minorHAnsi"/>
          <w:b/>
          <w:bCs/>
          <w:highlight w:val="green"/>
          <w:u w:val="single"/>
        </w:rPr>
        <w:t>the empire from which we draw more than our fair share of resources</w:t>
      </w:r>
      <w:r w:rsidRPr="002E0C4A">
        <w:rPr>
          <w:rFonts w:asciiTheme="minorHAnsi" w:eastAsia="Calibri" w:hAnsiTheme="minorHAnsi" w:cstheme="minorHAnsi"/>
          <w:sz w:val="16"/>
        </w:rPr>
        <w:t xml:space="preserve">. Many people within the Peace Movement fail to grasp that </w:t>
      </w:r>
      <w:r w:rsidRPr="002E0C4A">
        <w:rPr>
          <w:rFonts w:asciiTheme="minorHAnsi" w:eastAsia="Calibri" w:hAnsiTheme="minorHAnsi" w:cstheme="minorHAnsi"/>
          <w:b/>
          <w:i/>
          <w:iCs/>
          <w:highlight w:val="green"/>
          <w:u w:val="single"/>
          <w:bdr w:val="single" w:sz="18" w:space="0" w:color="auto"/>
        </w:rPr>
        <w:t>there is no possibility of a peaceful world while a few are taking far more than their fair share and the rest aspire to live as the rich few do</w:t>
      </w:r>
      <w:r w:rsidRPr="002E0C4A">
        <w:rPr>
          <w:rFonts w:asciiTheme="minorHAnsi" w:eastAsia="Calibri" w:hAnsiTheme="minorHAnsi" w:cstheme="minorHAnsi"/>
          <w:sz w:val="16"/>
        </w:rPr>
        <w:t xml:space="preserve">. </w:t>
      </w:r>
      <w:r w:rsidRPr="002E0C4A">
        <w:rPr>
          <w:rFonts w:asciiTheme="minorHAnsi" w:eastAsia="Calibri" w:hAnsiTheme="minorHAnsi" w:cstheme="minorHAnsi"/>
          <w:b/>
          <w:bCs/>
          <w:u w:val="single"/>
        </w:rPr>
        <w:t xml:space="preserve">If we want to remain </w:t>
      </w:r>
      <w:proofErr w:type="gramStart"/>
      <w:r w:rsidRPr="002E0C4A">
        <w:rPr>
          <w:rFonts w:asciiTheme="minorHAnsi" w:eastAsia="Calibri" w:hAnsiTheme="minorHAnsi" w:cstheme="minorHAnsi"/>
          <w:b/>
          <w:bCs/>
          <w:u w:val="single"/>
        </w:rPr>
        <w:t>affluent</w:t>
      </w:r>
      <w:proofErr w:type="gramEnd"/>
      <w:r w:rsidRPr="002E0C4A">
        <w:rPr>
          <w:rFonts w:asciiTheme="minorHAnsi" w:eastAsia="Calibri" w:hAnsiTheme="minorHAnsi" w:cstheme="minorHAnsi"/>
          <w:b/>
          <w:bCs/>
          <w:u w:val="single"/>
        </w:rPr>
        <w:t xml:space="preserve"> we should remain heavily armed, so we can prevent others from taking "our" oil fields etc</w:t>
      </w:r>
      <w:r w:rsidRPr="002E0C4A">
        <w:rPr>
          <w:rFonts w:asciiTheme="minorHAnsi" w:eastAsia="Calibri" w:hAnsiTheme="minorHAnsi" w:cstheme="minorHAnsi"/>
          <w:sz w:val="16"/>
        </w:rPr>
        <w:t>. (For a detailed argument see Trainer, 2002.)</w:t>
      </w:r>
    </w:p>
    <w:p w14:paraId="4C67F405" w14:textId="77777777" w:rsidR="001A1067" w:rsidRPr="009A0F38" w:rsidRDefault="001A1067" w:rsidP="001A1067">
      <w:pPr>
        <w:rPr>
          <w:rFonts w:asciiTheme="minorHAnsi" w:hAnsiTheme="minorHAnsi" w:cstheme="minorHAnsi"/>
        </w:rPr>
      </w:pPr>
    </w:p>
    <w:p w14:paraId="4B092F6B" w14:textId="77777777" w:rsidR="001A1067" w:rsidRPr="009A0F38" w:rsidRDefault="001A1067" w:rsidP="001A1067">
      <w:pPr>
        <w:pStyle w:val="Heading4"/>
        <w:rPr>
          <w:rFonts w:asciiTheme="minorHAnsi" w:hAnsiTheme="minorHAnsi" w:cstheme="minorHAnsi"/>
        </w:rPr>
      </w:pPr>
      <w:r w:rsidRPr="009A0F38">
        <w:rPr>
          <w:rFonts w:asciiTheme="minorHAnsi" w:hAnsiTheme="minorHAnsi" w:cstheme="minorHAnsi"/>
        </w:rPr>
        <w:t xml:space="preserve">I: Our critique independently outweighs the case -  neoliberalism causes extinction and massive social inequalities – the </w:t>
      </w:r>
      <w:proofErr w:type="spellStart"/>
      <w:r w:rsidRPr="009A0F38">
        <w:rPr>
          <w:rFonts w:asciiTheme="minorHAnsi" w:hAnsiTheme="minorHAnsi" w:cstheme="minorHAnsi"/>
        </w:rPr>
        <w:t>affs</w:t>
      </w:r>
      <w:proofErr w:type="spellEnd"/>
      <w:r w:rsidRPr="009A0F38">
        <w:rPr>
          <w:rFonts w:asciiTheme="minorHAnsi" w:hAnsiTheme="minorHAnsi" w:cstheme="minorHAnsi"/>
        </w:rPr>
        <w:t xml:space="preserve"> single issue legalistic solution is the exact kind of politics </w:t>
      </w:r>
      <w:proofErr w:type="spellStart"/>
      <w:r w:rsidRPr="009A0F38">
        <w:rPr>
          <w:rFonts w:asciiTheme="minorHAnsi" w:hAnsiTheme="minorHAnsi" w:cstheme="minorHAnsi"/>
        </w:rPr>
        <w:t>neolib</w:t>
      </w:r>
      <w:proofErr w:type="spellEnd"/>
      <w:r w:rsidRPr="009A0F38">
        <w:rPr>
          <w:rFonts w:asciiTheme="minorHAnsi" w:hAnsiTheme="minorHAnsi" w:cstheme="minorHAnsi"/>
        </w:rPr>
        <w:t xml:space="preserve"> wants us to engage in so the root cause goes unquestioned. </w:t>
      </w:r>
      <w:proofErr w:type="spellStart"/>
      <w:r w:rsidRPr="009A0F38">
        <w:rPr>
          <w:rFonts w:asciiTheme="minorHAnsi" w:hAnsiTheme="minorHAnsi" w:cstheme="minorHAnsi"/>
        </w:rPr>
        <w:t>Farbod</w:t>
      </w:r>
      <w:proofErr w:type="spellEnd"/>
      <w:r w:rsidRPr="009A0F38">
        <w:rPr>
          <w:rFonts w:asciiTheme="minorHAnsi" w:hAnsiTheme="minorHAnsi" w:cstheme="minorHAnsi"/>
        </w:rPr>
        <w:t xml:space="preserve"> 15</w:t>
      </w:r>
    </w:p>
    <w:p w14:paraId="3A6D0047" w14:textId="77777777" w:rsidR="001A1067" w:rsidRPr="009A0F38" w:rsidRDefault="001A1067" w:rsidP="001A1067">
      <w:pPr>
        <w:rPr>
          <w:rFonts w:asciiTheme="minorHAnsi" w:hAnsiTheme="minorHAnsi" w:cstheme="minorHAnsi"/>
          <w:sz w:val="12"/>
          <w:szCs w:val="12"/>
        </w:rPr>
      </w:pPr>
      <w:r w:rsidRPr="009A0F38">
        <w:rPr>
          <w:rFonts w:asciiTheme="minorHAnsi" w:hAnsiTheme="minorHAnsi" w:cstheme="minorHAnsi"/>
          <w:sz w:val="12"/>
          <w:szCs w:val="12"/>
        </w:rPr>
        <w:t xml:space="preserve"> ( </w:t>
      </w:r>
      <w:proofErr w:type="spellStart"/>
      <w:r w:rsidRPr="009A0F38">
        <w:rPr>
          <w:rFonts w:asciiTheme="minorHAnsi" w:hAnsiTheme="minorHAnsi" w:cstheme="minorHAnsi"/>
          <w:sz w:val="12"/>
          <w:szCs w:val="12"/>
        </w:rPr>
        <w:t>Faramarz</w:t>
      </w:r>
      <w:proofErr w:type="spellEnd"/>
      <w:r w:rsidRPr="009A0F38">
        <w:rPr>
          <w:rFonts w:asciiTheme="minorHAnsi" w:hAnsiTheme="minorHAnsi" w:cstheme="minorHAnsi"/>
          <w:sz w:val="12"/>
          <w:szCs w:val="12"/>
        </w:rPr>
        <w:t xml:space="preserve"> </w:t>
      </w:r>
      <w:proofErr w:type="spellStart"/>
      <w:r w:rsidRPr="009A0F38">
        <w:rPr>
          <w:rFonts w:asciiTheme="minorHAnsi" w:hAnsiTheme="minorHAnsi" w:cstheme="minorHAnsi"/>
          <w:sz w:val="12"/>
          <w:szCs w:val="12"/>
        </w:rPr>
        <w:t>Farbod</w:t>
      </w:r>
      <w:proofErr w:type="spellEnd"/>
      <w:r w:rsidRPr="009A0F38">
        <w:rPr>
          <w:rFonts w:asciiTheme="minorHAnsi" w:hAnsiTheme="minorHAnsi" w:cstheme="minorHAnsi"/>
          <w:sz w:val="12"/>
          <w:szCs w:val="12"/>
        </w:rPr>
        <w:t xml:space="preserve"> , PhD Candidate @ Rutgers, Prof @ Moravian College, Monthly Review, http://mrzine.monthlyreview.org/2015/farbod020615.html, 6-2)</w:t>
      </w:r>
    </w:p>
    <w:p w14:paraId="02B0668F" w14:textId="77777777" w:rsidR="001A1067" w:rsidRPr="009A0F38" w:rsidRDefault="001A1067" w:rsidP="001A1067">
      <w:pPr>
        <w:rPr>
          <w:rFonts w:asciiTheme="minorHAnsi" w:hAnsiTheme="minorHAnsi" w:cstheme="minorHAnsi"/>
          <w:b/>
          <w:u w:val="single"/>
        </w:rPr>
      </w:pPr>
      <w:r w:rsidRPr="009A0F38">
        <w:rPr>
          <w:rFonts w:asciiTheme="minorHAnsi" w:hAnsiTheme="minorHAnsi" w:cstheme="minorHAnsi"/>
          <w:sz w:val="10"/>
        </w:rPr>
        <w:t xml:space="preserve">Global </w:t>
      </w:r>
      <w:r w:rsidRPr="009A0F38">
        <w:rPr>
          <w:rStyle w:val="StyleUnderline"/>
          <w:rFonts w:asciiTheme="minorHAnsi" w:hAnsiTheme="minorHAnsi" w:cstheme="minorHAnsi"/>
        </w:rPr>
        <w:t xml:space="preserve">capitalism is the 800-pound gorilla. The twin </w:t>
      </w:r>
      <w:r w:rsidRPr="009A0F38">
        <w:rPr>
          <w:rStyle w:val="StyleUnderline"/>
          <w:rFonts w:asciiTheme="minorHAnsi" w:hAnsiTheme="minorHAnsi" w:cstheme="minorHAnsi"/>
          <w:highlight w:val="green"/>
        </w:rPr>
        <w:t>ecological and economic crises</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militarism</w:t>
      </w:r>
      <w:r w:rsidRPr="009A0F38">
        <w:rPr>
          <w:rStyle w:val="StyleUnderline"/>
          <w:rFonts w:asciiTheme="minorHAnsi" w:hAnsiTheme="minorHAnsi" w:cstheme="minorHAnsi"/>
        </w:rPr>
        <w:t xml:space="preserve">, the rise of the surveillance state, and a dysfunctional political system can all be traced to its normal operations. </w:t>
      </w:r>
      <w:r w:rsidRPr="009A0F38">
        <w:rPr>
          <w:rStyle w:val="StyleUnderline"/>
          <w:rFonts w:asciiTheme="minorHAnsi" w:hAnsiTheme="minorHAnsi" w:cstheme="minorHAnsi"/>
          <w:highlight w:val="green"/>
        </w:rPr>
        <w:t xml:space="preserve">We need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transformative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politics</w:t>
      </w:r>
      <w:r w:rsidRPr="009A0F38">
        <w:rPr>
          <w:rStyle w:val="StyleUnderline"/>
          <w:rFonts w:asciiTheme="minorHAnsi" w:hAnsiTheme="minorHAnsi" w:cstheme="minorHAnsi"/>
        </w:rPr>
        <w:t xml:space="preserve"> from below </w:t>
      </w:r>
      <w:r w:rsidRPr="009A0F38">
        <w:rPr>
          <w:rStyle w:val="StyleUnderline"/>
          <w:rFonts w:asciiTheme="minorHAnsi" w:hAnsiTheme="minorHAnsi" w:cstheme="minorHAnsi"/>
          <w:highlight w:val="green"/>
        </w:rPr>
        <w:t xml:space="preserve">that can challenge </w:t>
      </w:r>
      <w:r w:rsidRPr="009A0F38">
        <w:rPr>
          <w:rStyle w:val="StyleUnderline"/>
          <w:rFonts w:asciiTheme="minorHAnsi" w:hAnsiTheme="minorHAnsi" w:cstheme="minorHAnsi"/>
        </w:rPr>
        <w:t xml:space="preserve">the </w:t>
      </w:r>
      <w:r w:rsidRPr="009A0F38">
        <w:rPr>
          <w:rStyle w:val="StyleUnderline"/>
          <w:rFonts w:asciiTheme="minorHAnsi" w:hAnsiTheme="minorHAnsi" w:cstheme="minorHAnsi"/>
          <w:highlight w:val="green"/>
        </w:rPr>
        <w:t>fundamentals of cap</w:t>
      </w:r>
      <w:r w:rsidRPr="009A0F38">
        <w:rPr>
          <w:rStyle w:val="StyleUnderline"/>
          <w:rFonts w:asciiTheme="minorHAnsi" w:hAnsiTheme="minorHAnsi" w:cstheme="minorHAnsi"/>
        </w:rPr>
        <w:t xml:space="preserve">italism </w:t>
      </w:r>
      <w:r w:rsidRPr="009A0F38">
        <w:rPr>
          <w:rStyle w:val="StyleUnderline"/>
          <w:rFonts w:asciiTheme="minorHAnsi" w:hAnsiTheme="minorHAnsi" w:cstheme="minorHAnsi"/>
          <w:highlight w:val="green"/>
        </w:rPr>
        <w:t>instead</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of</w:t>
      </w:r>
      <w:r w:rsidRPr="009A0F38">
        <w:rPr>
          <w:rStyle w:val="StyleUnderline"/>
          <w:rFonts w:asciiTheme="minorHAnsi" w:hAnsiTheme="minorHAnsi" w:cstheme="minorHAnsi"/>
        </w:rPr>
        <w:t xml:space="preserve"> today's politics that is content to treat its </w:t>
      </w:r>
      <w:r w:rsidRPr="009A0F38">
        <w:rPr>
          <w:rStyle w:val="StyleUnderline"/>
          <w:rFonts w:asciiTheme="minorHAnsi" w:hAnsiTheme="minorHAnsi" w:cstheme="minorHAnsi"/>
          <w:highlight w:val="green"/>
        </w:rPr>
        <w:t>symptoms</w:t>
      </w:r>
      <w:r w:rsidRPr="009A0F38">
        <w:rPr>
          <w:rStyle w:val="StyleUnderline"/>
          <w:rFonts w:asciiTheme="minorHAnsi" w:hAnsiTheme="minorHAnsi" w:cstheme="minorHAnsi"/>
        </w:rPr>
        <w:t>. The problems we face are linked to each other and to the way a capitalist society operates. We must</w:t>
      </w:r>
      <w:r w:rsidRPr="009A0F38">
        <w:rPr>
          <w:rFonts w:asciiTheme="minorHAnsi" w:hAnsiTheme="minorHAnsi" w:cstheme="minorHAnsi"/>
          <w:sz w:val="10"/>
        </w:rPr>
        <w:t xml:space="preserve"> </w:t>
      </w:r>
      <w:proofErr w:type="gramStart"/>
      <w:r w:rsidRPr="009A0F38">
        <w:rPr>
          <w:rFonts w:asciiTheme="minorHAnsi" w:hAnsiTheme="minorHAnsi" w:cstheme="minorHAnsi"/>
          <w:sz w:val="10"/>
        </w:rPr>
        <w:t>make an effort</w:t>
      </w:r>
      <w:proofErr w:type="gramEnd"/>
      <w:r w:rsidRPr="009A0F38">
        <w:rPr>
          <w:rFonts w:asciiTheme="minorHAnsi" w:hAnsiTheme="minorHAnsi" w:cstheme="minorHAnsi"/>
          <w:sz w:val="10"/>
        </w:rPr>
        <w:t xml:space="preserve"> to </w:t>
      </w:r>
      <w:r w:rsidRPr="009A0F38">
        <w:rPr>
          <w:rStyle w:val="StyleUnderline"/>
          <w:rFonts w:asciiTheme="minorHAnsi" w:hAnsiTheme="minorHAnsi" w:cstheme="minorHAnsi"/>
        </w:rPr>
        <w:t>understand its real character. The fundamental question of our time is whether we can go beyond a system that is ravaging the Earth and secure a future with dignity for life and respect for the planet</w:t>
      </w:r>
      <w:r w:rsidRPr="009A0F38">
        <w:rPr>
          <w:rFonts w:asciiTheme="minorHAnsi" w:hAnsiTheme="minorHAnsi" w:cstheme="minorHAnsi"/>
          <w:u w:val="single"/>
        </w:rPr>
        <w:t>.</w:t>
      </w:r>
      <w:r w:rsidRPr="009A0F38">
        <w:rPr>
          <w:rFonts w:asciiTheme="minorHAnsi" w:hAnsiTheme="minorHAnsi" w:cstheme="minorHAnsi"/>
          <w:sz w:val="10"/>
        </w:rPr>
        <w:t xml:space="preserve"> What has capitalism done to us lately? </w:t>
      </w:r>
      <w:r w:rsidRPr="009A0F38">
        <w:rPr>
          <w:rStyle w:val="StyleUnderline"/>
          <w:rFonts w:asciiTheme="minorHAnsi" w:hAnsiTheme="minorHAnsi" w:cstheme="minorHAnsi"/>
        </w:rPr>
        <w:t xml:space="preserve">The best science tells us that </w:t>
      </w:r>
      <w:r w:rsidRPr="009A0F38">
        <w:rPr>
          <w:rStyle w:val="StyleUnderline"/>
          <w:rFonts w:asciiTheme="minorHAnsi" w:hAnsiTheme="minorHAnsi" w:cstheme="minorHAnsi"/>
          <w:highlight w:val="green"/>
        </w:rPr>
        <w:t>this is</w:t>
      </w:r>
      <w:r w:rsidRPr="009A0F38">
        <w:rPr>
          <w:rStyle w:val="StyleUnderline"/>
          <w:rFonts w:asciiTheme="minorHAnsi" w:hAnsiTheme="minorHAnsi" w:cstheme="minorHAnsi"/>
        </w:rPr>
        <w:t xml:space="preserve"> a </w:t>
      </w:r>
      <w:r w:rsidRPr="009A0F38">
        <w:rPr>
          <w:rStyle w:val="StyleUnderline"/>
          <w:rFonts w:asciiTheme="minorHAnsi" w:hAnsiTheme="minorHAnsi" w:cstheme="minorHAnsi"/>
          <w:highlight w:val="green"/>
        </w:rPr>
        <w:t>do-or-die</w:t>
      </w:r>
      <w:r w:rsidRPr="009A0F38">
        <w:rPr>
          <w:rStyle w:val="StyleUnderline"/>
          <w:rFonts w:asciiTheme="minorHAnsi" w:hAnsiTheme="minorHAnsi" w:cstheme="minorHAnsi"/>
        </w:rPr>
        <w:t xml:space="preserve"> moment. </w:t>
      </w:r>
      <w:r w:rsidRPr="009A0F38">
        <w:rPr>
          <w:rStyle w:val="StyleUnderline"/>
          <w:rFonts w:asciiTheme="minorHAnsi" w:hAnsiTheme="minorHAnsi" w:cstheme="minorHAnsi"/>
          <w:highlight w:val="green"/>
        </w:rPr>
        <w:t>We are</w:t>
      </w:r>
      <w:r w:rsidRPr="009A0F38">
        <w:rPr>
          <w:rStyle w:val="StyleUnderline"/>
          <w:rFonts w:asciiTheme="minorHAnsi" w:hAnsiTheme="minorHAnsi" w:cstheme="minorHAnsi"/>
        </w:rPr>
        <w:t xml:space="preserve"> now </w:t>
      </w:r>
      <w:proofErr w:type="gramStart"/>
      <w:r w:rsidRPr="009A0F38">
        <w:rPr>
          <w:rStyle w:val="StyleUnderline"/>
          <w:rFonts w:asciiTheme="minorHAnsi" w:hAnsiTheme="minorHAnsi" w:cstheme="minorHAnsi"/>
          <w:highlight w:val="green"/>
        </w:rPr>
        <w:t>in the midst of</w:t>
      </w:r>
      <w:proofErr w:type="gramEnd"/>
      <w:r w:rsidRPr="009A0F38">
        <w:rPr>
          <w:rStyle w:val="StyleUnderline"/>
          <w:rFonts w:asciiTheme="minorHAnsi" w:hAnsiTheme="minorHAnsi" w:cstheme="minorHAnsi"/>
          <w:highlight w:val="green"/>
        </w:rPr>
        <w:t xml:space="preserve"> the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6th mass extinction</w:t>
      </w:r>
      <w:r w:rsidRPr="009A0F38">
        <w:rPr>
          <w:rFonts w:asciiTheme="minorHAnsi" w:hAnsiTheme="minorHAnsi" w:cstheme="minorHAnsi"/>
          <w:u w:val="single"/>
        </w:rPr>
        <w:t xml:space="preserve"> </w:t>
      </w:r>
      <w:r w:rsidRPr="009A0F38">
        <w:rPr>
          <w:rFonts w:asciiTheme="minorHAnsi" w:hAnsiTheme="minorHAnsi" w:cstheme="minorHAnsi"/>
          <w:sz w:val="10"/>
        </w:rPr>
        <w:t xml:space="preserve">in the planetary history with 150 to </w:t>
      </w:r>
      <w:r w:rsidRPr="009A0F38">
        <w:rPr>
          <w:rStyle w:val="StyleUnderline"/>
          <w:rFonts w:asciiTheme="minorHAnsi" w:hAnsiTheme="minorHAnsi" w:cstheme="minorHAnsi"/>
        </w:rPr>
        <w:t>200 species going extinct every day, a pace 1,000 times greater than the 'natural' extinction rate.1 The Earth has been warming rapidly</w:t>
      </w:r>
      <w:r w:rsidRPr="009A0F38">
        <w:rPr>
          <w:rFonts w:asciiTheme="minorHAnsi" w:hAnsiTheme="minorHAnsi" w:cstheme="minorHAnsi"/>
          <w:u w:val="single"/>
        </w:rPr>
        <w:t xml:space="preserve"> </w:t>
      </w:r>
      <w:r w:rsidRPr="009A0F38">
        <w:rPr>
          <w:rFonts w:asciiTheme="minorHAnsi" w:hAnsiTheme="minorHAnsi" w:cstheme="minorHAns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9A0F38">
        <w:rPr>
          <w:rStyle w:val="StyleUnderline"/>
          <w:rFonts w:asciiTheme="minorHAnsi" w:hAnsiTheme="minorHAnsi" w:cstheme="minorHAnsi"/>
          <w:highlight w:val="green"/>
        </w:rPr>
        <w:t>Cap</w:t>
      </w:r>
      <w:r w:rsidRPr="009A0F38">
        <w:rPr>
          <w:rStyle w:val="StyleUnderline"/>
          <w:rFonts w:asciiTheme="minorHAnsi" w:hAnsiTheme="minorHAnsi" w:cstheme="minorHAnsi"/>
        </w:rPr>
        <w:t>italism</w:t>
      </w:r>
      <w:r w:rsidRPr="009A0F38">
        <w:rPr>
          <w:rStyle w:val="StyleUnderline"/>
          <w:rFonts w:asciiTheme="minorHAnsi" w:hAnsiTheme="minorHAnsi" w:cstheme="minorHAnsi"/>
          <w:highlight w:val="green"/>
        </w:rPr>
        <w:t xml:space="preserve"> </w:t>
      </w:r>
      <w:r w:rsidRPr="009A0F38">
        <w:rPr>
          <w:rStyle w:val="StyleUnderline"/>
          <w:rFonts w:asciiTheme="minorHAnsi" w:hAnsiTheme="minorHAnsi" w:cstheme="minorHAnsi"/>
        </w:rPr>
        <w:t>has</w:t>
      </w:r>
      <w:r w:rsidRPr="009A0F38">
        <w:rPr>
          <w:rFonts w:asciiTheme="minorHAnsi" w:hAnsiTheme="minorHAnsi" w:cstheme="minorHAnsi"/>
          <w:sz w:val="10"/>
        </w:rPr>
        <w:t xml:space="preserve"> also </w:t>
      </w:r>
      <w:r w:rsidRPr="009A0F38">
        <w:rPr>
          <w:rStyle w:val="StyleUnderline"/>
          <w:rFonts w:asciiTheme="minorHAnsi" w:hAnsiTheme="minorHAnsi" w:cstheme="minorHAnsi"/>
          <w:highlight w:val="green"/>
        </w:rPr>
        <w:t xml:space="preserve">led to explosive </w:t>
      </w:r>
      <w:r w:rsidRPr="009A0F38">
        <w:rPr>
          <w:rStyle w:val="StyleUnderline"/>
          <w:rFonts w:asciiTheme="minorHAnsi" w:hAnsiTheme="minorHAnsi" w:cstheme="minorHAnsi"/>
        </w:rPr>
        <w:t xml:space="preserve">social </w:t>
      </w:r>
      <w:r w:rsidRPr="009A0F38">
        <w:rPr>
          <w:rStyle w:val="StyleUnderline"/>
          <w:rFonts w:asciiTheme="minorHAnsi" w:hAnsiTheme="minorHAnsi" w:cstheme="minorHAnsi"/>
          <w:highlight w:val="green"/>
        </w:rPr>
        <w:t xml:space="preserve">inequalities. The </w:t>
      </w:r>
      <w:r w:rsidRPr="009A0F38">
        <w:rPr>
          <w:rStyle w:val="StyleUnderline"/>
          <w:rFonts w:asciiTheme="minorHAnsi" w:hAnsiTheme="minorHAnsi" w:cstheme="minorHAnsi"/>
        </w:rPr>
        <w:t xml:space="preserve">global </w:t>
      </w:r>
      <w:r w:rsidRPr="009A0F38">
        <w:rPr>
          <w:rStyle w:val="StyleUnderline"/>
          <w:rFonts w:asciiTheme="minorHAnsi" w:hAnsiTheme="minorHAnsi" w:cstheme="minorHAnsi"/>
          <w:highlight w:val="green"/>
        </w:rPr>
        <w:t>economic landscape is littered with rising concentration of wealth</w:t>
      </w:r>
      <w:r w:rsidRPr="009A0F38">
        <w:rPr>
          <w:rStyle w:val="StyleUnderline"/>
          <w:rFonts w:asciiTheme="minorHAnsi" w:hAnsiTheme="minorHAnsi" w:cstheme="minorHAnsi"/>
        </w:rPr>
        <w:t>, debt, distress, and immiseration caused by the austerity-pushing elites. Take the US. The richest 20 persons have as much wealth as the bottom 150 million</w:t>
      </w:r>
      <w:r w:rsidRPr="009A0F38">
        <w:rPr>
          <w:rFonts w:asciiTheme="minorHAnsi" w:hAnsiTheme="minorHAnsi" w:cstheme="minorHAns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9A0F38">
        <w:rPr>
          <w:rStyle w:val="StyleUnderline"/>
          <w:rFonts w:asciiTheme="minorHAnsi" w:hAnsiTheme="minorHAnsi" w:cstheme="minorHAnsi"/>
        </w:rPr>
        <w:t>By 2016 the richest 1% will own a greater share of the global wealth than the rest of us combined.12</w:t>
      </w:r>
      <w:r w:rsidRPr="009A0F38">
        <w:rPr>
          <w:rFonts w:asciiTheme="minorHAnsi" w:hAnsiTheme="minorHAnsi" w:cstheme="minorHAnsi"/>
          <w:sz w:val="10"/>
        </w:rPr>
        <w:t xml:space="preserve"> The top 200 global corporations wield twice the economic power of the bottom 80% of the global population.13 </w:t>
      </w:r>
      <w:r w:rsidRPr="009A0F38">
        <w:rPr>
          <w:rStyle w:val="StyleUnderline"/>
          <w:rFonts w:asciiTheme="minorHAnsi" w:hAnsiTheme="minorHAnsi" w:cstheme="minorHAnsi"/>
        </w:rPr>
        <w:t xml:space="preserve">Instead of a global society </w:t>
      </w:r>
      <w:r w:rsidRPr="009A0F38">
        <w:rPr>
          <w:rStyle w:val="StyleUnderline"/>
          <w:rFonts w:asciiTheme="minorHAnsi" w:hAnsiTheme="minorHAnsi" w:cstheme="minorHAnsi"/>
          <w:highlight w:val="green"/>
        </w:rPr>
        <w:t>cap</w:t>
      </w:r>
      <w:r w:rsidRPr="009A0F38">
        <w:rPr>
          <w:rStyle w:val="StyleUnderline"/>
          <w:rFonts w:asciiTheme="minorHAnsi" w:hAnsiTheme="minorHAnsi" w:cstheme="minorHAnsi"/>
        </w:rPr>
        <w:t xml:space="preserve">italism </w:t>
      </w:r>
      <w:r w:rsidRPr="009A0F38">
        <w:rPr>
          <w:rStyle w:val="StyleUnderline"/>
          <w:rFonts w:asciiTheme="minorHAnsi" w:hAnsiTheme="minorHAnsi" w:cstheme="minorHAnsi"/>
          <w:highlight w:val="green"/>
        </w:rPr>
        <w:t>is creating a global apartheid</w:t>
      </w:r>
      <w:r w:rsidRPr="009A0F38">
        <w:rPr>
          <w:rFonts w:asciiTheme="minorHAnsi" w:hAnsiTheme="minorHAnsi" w:cstheme="minorHAnsi"/>
          <w:u w:val="single"/>
        </w:rPr>
        <w:t>.</w:t>
      </w:r>
      <w:r w:rsidRPr="009A0F38">
        <w:rPr>
          <w:rFonts w:asciiTheme="minorHAnsi" w:hAnsiTheme="minorHAnsi" w:cstheme="minorHAnsi"/>
          <w:sz w:val="10"/>
        </w:rPr>
        <w:t xml:space="preserve"> What's the nature of the beast? Firstly, </w:t>
      </w:r>
      <w:r w:rsidRPr="009A0F38">
        <w:rPr>
          <w:rStyle w:val="StyleUnderline"/>
          <w:rFonts w:asciiTheme="minorHAnsi" w:hAnsiTheme="minorHAnsi" w:cstheme="minorHAnsi"/>
        </w:rPr>
        <w:t xml:space="preserve">the "egotistical calculation" of commerce wins the day every time. Capital seeks maximum profitability as a matter of </w:t>
      </w:r>
      <w:proofErr w:type="gramStart"/>
      <w:r w:rsidRPr="009A0F38">
        <w:rPr>
          <w:rStyle w:val="StyleUnderline"/>
          <w:rFonts w:asciiTheme="minorHAnsi" w:hAnsiTheme="minorHAnsi" w:cstheme="minorHAnsi"/>
        </w:rPr>
        <w:t>first priority</w:t>
      </w:r>
      <w:proofErr w:type="gramEnd"/>
      <w:r w:rsidRPr="009A0F38">
        <w:rPr>
          <w:rFonts w:asciiTheme="minorHAnsi" w:hAnsiTheme="minorHAnsi" w:cstheme="minorHAnsi"/>
          <w:u w:val="single"/>
        </w:rPr>
        <w:t>.</w:t>
      </w:r>
      <w:r w:rsidRPr="009A0F38">
        <w:rPr>
          <w:rFonts w:asciiTheme="minorHAnsi" w:hAnsiTheme="minorHAnsi" w:cstheme="minorHAnsi"/>
          <w:sz w:val="10"/>
        </w:rPr>
        <w:t xml:space="preserve"> Evermore "accumulation of capital" is the system's bill of health; it is slowdowns or reversals that usher in crises and set off panic. </w:t>
      </w:r>
      <w:r w:rsidRPr="009A0F38">
        <w:rPr>
          <w:rStyle w:val="StyleUnderline"/>
          <w:rFonts w:asciiTheme="minorHAnsi" w:hAnsiTheme="minorHAnsi" w:cstheme="minorHAnsi"/>
          <w:highlight w:val="green"/>
        </w:rPr>
        <w:t xml:space="preserve">Cancer-like hunger for endless growth is in the system's DNA and </w:t>
      </w:r>
      <w:r w:rsidRPr="009A0F38">
        <w:rPr>
          <w:rStyle w:val="StyleUnderline"/>
          <w:rFonts w:asciiTheme="minorHAnsi" w:hAnsiTheme="minorHAnsi" w:cstheme="minorHAnsi"/>
        </w:rPr>
        <w:t xml:space="preserve">is what </w:t>
      </w:r>
      <w:r w:rsidRPr="009A0F38">
        <w:rPr>
          <w:rStyle w:val="StyleUnderline"/>
          <w:rFonts w:asciiTheme="minorHAnsi" w:hAnsiTheme="minorHAnsi" w:cstheme="minorHAnsi"/>
          <w:highlight w:val="green"/>
        </w:rPr>
        <w:t xml:space="preserve">has set it on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tragic collision course with Nature</w:t>
      </w:r>
      <w:r w:rsidRPr="009A0F38">
        <w:rPr>
          <w:rFonts w:asciiTheme="minorHAnsi" w:hAnsiTheme="minorHAnsi" w:cstheme="minorHAnsi"/>
          <w:u w:val="single"/>
        </w:rPr>
        <w:t>,</w:t>
      </w:r>
      <w:r w:rsidRPr="009A0F38">
        <w:rPr>
          <w:rFonts w:asciiTheme="minorHAnsi" w:hAnsiTheme="minorHAnsi" w:cstheme="minorHAnsi"/>
          <w:sz w:val="10"/>
        </w:rPr>
        <w:t xml:space="preserve"> a finite category. Secondly, </w:t>
      </w:r>
      <w:r w:rsidRPr="009A0F38">
        <w:rPr>
          <w:rStyle w:val="StyleUnderline"/>
          <w:rFonts w:asciiTheme="minorHAnsi" w:hAnsiTheme="minorHAnsi" w:cstheme="minorHAnsi"/>
        </w:rPr>
        <w:t>capitalism treats human labor as a cost</w:t>
      </w:r>
      <w:r w:rsidRPr="009A0F38">
        <w:rPr>
          <w:rFonts w:asciiTheme="minorHAnsi" w:hAnsiTheme="minorHAnsi" w:cstheme="minorHAnsi"/>
          <w:sz w:val="10"/>
        </w:rPr>
        <w:t xml:space="preserve">. It therefore opposes labor capturing a fair share of the total economic value that it creates. </w:t>
      </w:r>
      <w:r w:rsidRPr="009A0F38">
        <w:rPr>
          <w:rStyle w:val="StyleUnderline"/>
          <w:rFonts w:asciiTheme="minorHAnsi" w:hAnsiTheme="minorHAnsi" w:cstheme="minorHAnsi"/>
        </w:rPr>
        <w:t>Since labor stands for the majority and capital for a tiny minority, it follows that classism and class warfare are built into its DNA, which explains why the "middle class" is shrinking and its gains are never secure</w:t>
      </w:r>
      <w:r w:rsidRPr="009A0F38">
        <w:rPr>
          <w:rFonts w:asciiTheme="minorHAnsi" w:hAnsiTheme="minorHAnsi" w:cstheme="minorHAnsi"/>
          <w:sz w:val="10"/>
        </w:rPr>
        <w:t xml:space="preserve">. Thirdly, </w:t>
      </w:r>
      <w:r w:rsidRPr="009A0F38">
        <w:rPr>
          <w:rStyle w:val="StyleUnderline"/>
          <w:rFonts w:asciiTheme="minorHAnsi" w:hAnsiTheme="minorHAnsi" w:cstheme="minorHAnsi"/>
        </w:rPr>
        <w:t>private interests</w:t>
      </w:r>
      <w:r w:rsidRPr="009A0F38">
        <w:rPr>
          <w:rFonts w:asciiTheme="minorHAnsi" w:hAnsiTheme="minorHAnsi" w:cstheme="minorHAnsi"/>
          <w:sz w:val="10"/>
        </w:rPr>
        <w:t xml:space="preserve"> determine massive investments and </w:t>
      </w:r>
      <w:r w:rsidRPr="009A0F38">
        <w:rPr>
          <w:rStyle w:val="StyleUnderline"/>
          <w:rFonts w:asciiTheme="minorHAnsi" w:hAnsiTheme="minorHAnsi" w:cstheme="minorHAnsi"/>
        </w:rPr>
        <w:t>make key decisions at the point of production guided by maximization of profits</w:t>
      </w:r>
      <w:r w:rsidRPr="009A0F38">
        <w:rPr>
          <w:rFonts w:asciiTheme="minorHAnsi" w:hAnsiTheme="minorHAnsi" w:cstheme="minorHAnsi"/>
          <w:sz w:val="10"/>
        </w:rPr>
        <w:t xml:space="preserve">. That's why in the US the truck freight replaced the railroad freight, chemicals were used extensively in agriculture, public transport was gutted in favor of private cars, and big cars replaced small ones. </w:t>
      </w:r>
      <w:r w:rsidRPr="009A0F38">
        <w:rPr>
          <w:rStyle w:val="StyleUnderline"/>
          <w:rFonts w:asciiTheme="minorHAnsi" w:hAnsiTheme="minorHAnsi" w:cstheme="minorHAnsi"/>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9A0F38">
        <w:rPr>
          <w:rStyle w:val="StyleUnderline"/>
          <w:rFonts w:asciiTheme="minorHAnsi" w:hAnsiTheme="minorHAnsi" w:cstheme="minorHAnsi"/>
          <w:highlight w:val="green"/>
        </w:rPr>
        <w:t>range of solutions</w:t>
      </w:r>
      <w:r w:rsidRPr="009A0F38">
        <w:rPr>
          <w:rStyle w:val="StyleUnderline"/>
          <w:rFonts w:asciiTheme="minorHAnsi" w:hAnsiTheme="minorHAnsi" w:cstheme="minorHAnsi"/>
        </w:rPr>
        <w:t xml:space="preserve"> offered </w:t>
      </w:r>
      <w:r w:rsidRPr="009A0F38">
        <w:rPr>
          <w:rStyle w:val="StyleUnderline"/>
          <w:rFonts w:asciiTheme="minorHAnsi" w:hAnsiTheme="minorHAnsi" w:cstheme="minorHAnsi"/>
          <w:highlight w:val="green"/>
        </w:rPr>
        <w:t>tends to be</w:t>
      </w:r>
      <w:r w:rsidRPr="009A0F38">
        <w:rPr>
          <w:rStyle w:val="StyleUnderline"/>
          <w:rFonts w:asciiTheme="minorHAnsi" w:hAnsiTheme="minorHAnsi" w:cstheme="minorHAnsi"/>
        </w:rPr>
        <w:t xml:space="preserve"> of a technical, </w:t>
      </w:r>
      <w:r w:rsidRPr="009A0F38">
        <w:rPr>
          <w:rStyle w:val="StyleUnderline"/>
          <w:rFonts w:asciiTheme="minorHAnsi" w:hAnsiTheme="minorHAnsi" w:cstheme="minorHAnsi"/>
          <w:highlight w:val="green"/>
        </w:rPr>
        <w:t>legislative</w:t>
      </w:r>
      <w:r w:rsidRPr="009A0F38">
        <w:rPr>
          <w:rStyle w:val="StyleUnderline"/>
          <w:rFonts w:asciiTheme="minorHAnsi" w:hAnsiTheme="minorHAnsi" w:cstheme="minorHAnsi"/>
        </w:rPr>
        <w:t xml:space="preserve">, or regulatory nature, </w:t>
      </w:r>
      <w:r w:rsidRPr="009A0F38">
        <w:rPr>
          <w:rStyle w:val="StyleUnderline"/>
          <w:rFonts w:asciiTheme="minorHAnsi" w:hAnsiTheme="minorHAnsi" w:cstheme="minorHAnsi"/>
          <w:highlight w:val="green"/>
        </w:rPr>
        <w:t>promising</w:t>
      </w:r>
      <w:r w:rsidRPr="009A0F38">
        <w:rPr>
          <w:rStyle w:val="StyleUnderline"/>
          <w:rFonts w:asciiTheme="minorHAnsi" w:hAnsiTheme="minorHAnsi" w:cstheme="minorHAnsi"/>
        </w:rPr>
        <w:t xml:space="preserve"> at best </w:t>
      </w:r>
      <w:r w:rsidRPr="009A0F38">
        <w:rPr>
          <w:rStyle w:val="StyleUnderline"/>
          <w:rFonts w:asciiTheme="minorHAnsi" w:hAnsiTheme="minorHAnsi" w:cstheme="minorHAnsi"/>
          <w:highlight w:val="green"/>
        </w:rPr>
        <w:t>temporary management</w:t>
      </w:r>
      <w:r w:rsidRPr="009A0F38">
        <w:rPr>
          <w:rStyle w:val="StyleUnderline"/>
          <w:rFonts w:asciiTheme="minorHAnsi" w:hAnsiTheme="minorHAnsi" w:cstheme="minorHAnsi"/>
        </w:rPr>
        <w:t xml:space="preserve"> of the deepening crises</w:t>
      </w:r>
      <w:r w:rsidRPr="009A0F38">
        <w:rPr>
          <w:rFonts w:asciiTheme="minorHAnsi" w:hAnsiTheme="minorHAnsi" w:cstheme="minorHAnsi"/>
          <w:sz w:val="10"/>
        </w:rPr>
        <w:t xml:space="preserve">. The trajectory of the system, at any rate, precludes a return to its post-WWII regulatory phase. </w:t>
      </w:r>
      <w:r w:rsidRPr="009A0F38">
        <w:rPr>
          <w:rStyle w:val="StyleUnderline"/>
          <w:rFonts w:asciiTheme="minorHAnsi" w:hAnsiTheme="minorHAnsi" w:cstheme="minorHAnsi"/>
        </w:rPr>
        <w:t>It's left to us as a society to think about what the real character of the system is, where we are going, and how we are going to deal with the trajectory of the system</w:t>
      </w:r>
      <w:r w:rsidRPr="009A0F38">
        <w:rPr>
          <w:rFonts w:asciiTheme="minorHAnsi" w:hAnsiTheme="minorHAnsi" w:cstheme="minorHAnsi"/>
          <w:sz w:val="10"/>
        </w:rPr>
        <w:t xml:space="preserve"> -- and act accordingly. </w:t>
      </w:r>
      <w:r w:rsidRPr="009A0F38">
        <w:rPr>
          <w:rStyle w:val="StyleUnderline"/>
          <w:rFonts w:asciiTheme="minorHAnsi" w:hAnsiTheme="minorHAnsi" w:cstheme="minorHAnsi"/>
          <w:highlight w:val="green"/>
        </w:rPr>
        <w:t>The critical task</w:t>
      </w:r>
      <w:r w:rsidRPr="009A0F38">
        <w:rPr>
          <w:rFonts w:asciiTheme="minorHAnsi" w:hAnsiTheme="minorHAnsi" w:cstheme="minorHAnsi"/>
          <w:sz w:val="10"/>
          <w:highlight w:val="green"/>
        </w:rPr>
        <w:t xml:space="preserve"> </w:t>
      </w:r>
      <w:r w:rsidRPr="009A0F38">
        <w:rPr>
          <w:rFonts w:asciiTheme="minorHAnsi" w:hAnsiTheme="minorHAnsi" w:cstheme="minorHAnsi"/>
          <w:sz w:val="10"/>
        </w:rPr>
        <w:t xml:space="preserve">ahead </w:t>
      </w:r>
      <w:r w:rsidRPr="009A0F38">
        <w:rPr>
          <w:rStyle w:val="StyleUnderline"/>
          <w:rFonts w:asciiTheme="minorHAnsi" w:hAnsiTheme="minorHAnsi" w:cstheme="minorHAnsi"/>
          <w:highlight w:val="green"/>
        </w:rPr>
        <w:t xml:space="preserve">is to build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transformative politics capable of steering the system away from its destructive path</w:t>
      </w:r>
      <w:r w:rsidRPr="009A0F38">
        <w:rPr>
          <w:rFonts w:asciiTheme="minorHAnsi" w:hAnsiTheme="minorHAnsi" w:cstheme="minorHAnsi"/>
          <w:sz w:val="10"/>
        </w:rPr>
        <w:t xml:space="preserve">. Given the system's DNA, </w:t>
      </w:r>
      <w:r w:rsidRPr="009A0F38">
        <w:rPr>
          <w:rStyle w:val="StyleUnderline"/>
          <w:rFonts w:asciiTheme="minorHAnsi" w:hAnsiTheme="minorHAnsi" w:cstheme="minorHAnsi"/>
          <w:highlight w:val="green"/>
        </w:rPr>
        <w:t>such a politics</w:t>
      </w:r>
      <w:r w:rsidRPr="009A0F38">
        <w:rPr>
          <w:rStyle w:val="StyleUnderline"/>
          <w:rFonts w:asciiTheme="minorHAnsi" w:hAnsiTheme="minorHAnsi" w:cstheme="minorHAnsi"/>
        </w:rPr>
        <w:t xml:space="preserve"> from below </w:t>
      </w:r>
      <w:r w:rsidRPr="009A0F38">
        <w:rPr>
          <w:rStyle w:val="StyleUnderline"/>
          <w:rFonts w:asciiTheme="minorHAnsi" w:hAnsiTheme="minorHAnsi" w:cstheme="minorHAnsi"/>
          <w:highlight w:val="green"/>
        </w:rPr>
        <w:t xml:space="preserve">must </w:t>
      </w:r>
      <w:r w:rsidRPr="009A0F38">
        <w:rPr>
          <w:rStyle w:val="StyleUnderline"/>
          <w:rFonts w:asciiTheme="minorHAnsi" w:hAnsiTheme="minorHAnsi" w:cstheme="minorHAnsi"/>
        </w:rPr>
        <w:t xml:space="preserve">include efforts to </w:t>
      </w:r>
      <w:r w:rsidRPr="009A0F38">
        <w:rPr>
          <w:rStyle w:val="StyleUnderline"/>
          <w:rFonts w:asciiTheme="minorHAnsi" w:hAnsiTheme="minorHAnsi" w:cstheme="minorHAnsi"/>
          <w:highlight w:val="green"/>
        </w:rPr>
        <w:t>challenge the system's fundamentals</w:t>
      </w:r>
      <w:r w:rsidRPr="009A0F38">
        <w:rPr>
          <w:rStyle w:val="StyleUnderline"/>
          <w:rFonts w:asciiTheme="minorHAnsi" w:hAnsiTheme="minorHAnsi" w:cstheme="minorHAnsi"/>
        </w:rPr>
        <w:t>, namely, its private mode of decision-making</w:t>
      </w:r>
      <w:r w:rsidRPr="009A0F38">
        <w:rPr>
          <w:rFonts w:asciiTheme="minorHAnsi" w:hAnsiTheme="minorHAnsi" w:cstheme="minorHAnsi"/>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9A0F38">
        <w:rPr>
          <w:rFonts w:asciiTheme="minorHAnsi" w:hAnsiTheme="minorHAnsi" w:cstheme="minorHAnsi"/>
          <w:sz w:val="10"/>
        </w:rPr>
        <w:t>environment</w:t>
      </w:r>
      <w:proofErr w:type="gramEnd"/>
      <w:r w:rsidRPr="009A0F38">
        <w:rPr>
          <w:rFonts w:asciiTheme="minorHAnsi" w:hAnsiTheme="minorHAnsi" w:cstheme="minorHAnsi"/>
          <w:sz w:val="10"/>
        </w:rPr>
        <w:t xml:space="preserve"> it won't be there." What is nearly certain now is that </w:t>
      </w:r>
      <w:r w:rsidRPr="009A0F38">
        <w:rPr>
          <w:rStyle w:val="StyleUnderline"/>
          <w:rFonts w:asciiTheme="minorHAnsi" w:hAnsiTheme="minorHAnsi" w:cstheme="minorHAnsi"/>
        </w:rPr>
        <w:t>without democratic control of wealth and social governance</w:t>
      </w:r>
      <w:r w:rsidRPr="009A0F38">
        <w:rPr>
          <w:rFonts w:asciiTheme="minorHAnsi" w:hAnsiTheme="minorHAnsi" w:cstheme="minorHAnsi"/>
          <w:sz w:val="10"/>
        </w:rPr>
        <w:t xml:space="preserve"> of the means of production, </w:t>
      </w:r>
      <w:r w:rsidRPr="009A0F38">
        <w:rPr>
          <w:rStyle w:val="StyleUnderline"/>
          <w:rFonts w:asciiTheme="minorHAnsi" w:hAnsiTheme="minorHAnsi" w:cstheme="minorHAnsi"/>
        </w:rPr>
        <w:t>we will all be condemned to the labor of Sisyphus. Only we won't have to suffer for all eternity, as the degradation of life-enhancing natural and social systems will soon reach a point of no return</w:t>
      </w:r>
      <w:r w:rsidRPr="009A0F38">
        <w:rPr>
          <w:rFonts w:asciiTheme="minorHAnsi" w:hAnsiTheme="minorHAnsi" w:cstheme="minorHAnsi"/>
          <w:b/>
          <w:u w:val="single"/>
        </w:rPr>
        <w:t xml:space="preserve">. </w:t>
      </w:r>
    </w:p>
    <w:p w14:paraId="445B295B" w14:textId="77777777" w:rsidR="001A1067" w:rsidRPr="009A0F38" w:rsidRDefault="001A1067" w:rsidP="001A1067">
      <w:pPr>
        <w:rPr>
          <w:rFonts w:asciiTheme="minorHAnsi" w:hAnsiTheme="minorHAnsi" w:cstheme="minorHAnsi"/>
        </w:rPr>
      </w:pPr>
    </w:p>
    <w:p w14:paraId="784E64BE" w14:textId="77777777" w:rsidR="001A1067" w:rsidRPr="009A0F38" w:rsidRDefault="001A1067" w:rsidP="001A1067">
      <w:pPr>
        <w:pStyle w:val="Heading4"/>
        <w:rPr>
          <w:rFonts w:asciiTheme="minorHAnsi" w:hAnsiTheme="minorHAnsi" w:cstheme="minorHAnsi"/>
        </w:rPr>
      </w:pPr>
      <w:r w:rsidRPr="009A0F38">
        <w:rPr>
          <w:rFonts w:asciiTheme="minorHAnsi" w:hAnsiTheme="minorHAnsi" w:cstheme="minorHAnsi"/>
          <w:shd w:val="clear" w:color="auto" w:fill="FFFFFF"/>
        </w:rPr>
        <w:t xml:space="preserve">I/F: The role of the ballot is to resist neoliberal ideology – filter negative arguments through an epistemological dismantling of neoliberalism. </w:t>
      </w:r>
    </w:p>
    <w:p w14:paraId="727BD850" w14:textId="77777777" w:rsidR="001A1067" w:rsidRPr="009A0F38" w:rsidRDefault="001A1067" w:rsidP="001A1067">
      <w:pPr>
        <w:rPr>
          <w:rFonts w:asciiTheme="minorHAnsi" w:hAnsiTheme="minorHAnsi" w:cstheme="minorHAnsi"/>
          <w:sz w:val="16"/>
        </w:rPr>
      </w:pPr>
      <w:r w:rsidRPr="009A0F38">
        <w:rPr>
          <w:rStyle w:val="Style13ptBold"/>
          <w:rFonts w:asciiTheme="minorHAnsi" w:hAnsiTheme="minorHAnsi" w:cstheme="minorHAnsi"/>
        </w:rPr>
        <w:t>HAY &amp; ROSAMUND, PhDs, 2002</w:t>
      </w:r>
      <w:r w:rsidRPr="009A0F38">
        <w:rPr>
          <w:rFonts w:asciiTheme="minorHAnsi" w:hAnsiTheme="minorHAnsi" w:cstheme="minorHAnsi"/>
          <w:sz w:val="16"/>
        </w:rPr>
        <w:t xml:space="preserve"> (Colin and Ben, Journal of European Public Policy Volume 9, Issue 2, 2002 p. 3-5)</w:t>
      </w:r>
    </w:p>
    <w:p w14:paraId="142668AE" w14:textId="77777777" w:rsidR="001A1067" w:rsidRPr="009A0F38" w:rsidRDefault="001A1067" w:rsidP="001A1067">
      <w:pPr>
        <w:rPr>
          <w:rFonts w:asciiTheme="minorHAnsi" w:eastAsia="Calibri" w:hAnsiTheme="minorHAnsi" w:cstheme="minorHAnsi"/>
          <w:b/>
          <w:iCs/>
          <w:u w:val="single"/>
          <w:bdr w:val="single" w:sz="8" w:space="0" w:color="auto"/>
        </w:rPr>
      </w:pPr>
      <w:r w:rsidRPr="009A0F38">
        <w:rPr>
          <w:rFonts w:asciiTheme="minorHAnsi" w:eastAsia="Calibri" w:hAnsiTheme="minorHAnsi" w:cstheme="minorHAnsi"/>
          <w:sz w:val="14"/>
        </w:rPr>
        <w:t xml:space="preserve">The implicit supposition which seems to underlie much of the </w:t>
      </w:r>
      <w:proofErr w:type="spellStart"/>
      <w:r w:rsidRPr="009A0F38">
        <w:rPr>
          <w:rFonts w:asciiTheme="minorHAnsi" w:eastAsia="Calibri" w:hAnsiTheme="minorHAnsi" w:cstheme="minorHAnsi"/>
          <w:sz w:val="14"/>
        </w:rPr>
        <w:t>sceptical</w:t>
      </w:r>
      <w:proofErr w:type="spellEnd"/>
      <w:r w:rsidRPr="009A0F38">
        <w:rPr>
          <w:rFonts w:asciiTheme="minorHAnsi" w:eastAsia="Calibri" w:hAnsiTheme="minorHAnsi" w:cstheme="minorHAnsi"/>
          <w:sz w:val="14"/>
        </w:rPr>
        <w:t xml:space="preserve"> or second-wave literature seeking to expose the ‘myth’ or ‘delusion’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is that a rigorous empirical exercise in demystification will be sufficient to reverse the tide of ill-informed public policy made in the name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Sadly, this has not proved to be the case. For </w:t>
      </w:r>
      <w:r w:rsidRPr="009A0F38">
        <w:rPr>
          <w:rFonts w:asciiTheme="minorHAnsi" w:eastAsia="Calibri" w:hAnsiTheme="minorHAnsi" w:cstheme="minorHAnsi"/>
          <w:b/>
          <w:u w:val="single"/>
        </w:rPr>
        <w:t xml:space="preserve">however convinced we might be by the empirical </w:t>
      </w:r>
      <w:proofErr w:type="spellStart"/>
      <w:r w:rsidRPr="009A0F38">
        <w:rPr>
          <w:rFonts w:asciiTheme="minorHAnsi" w:eastAsia="Calibri" w:hAnsiTheme="minorHAnsi" w:cstheme="minorHAnsi"/>
          <w:b/>
          <w:u w:val="single"/>
        </w:rPr>
        <w:t>armoury</w:t>
      </w:r>
      <w:proofErr w:type="spellEnd"/>
      <w:r w:rsidRPr="009A0F38">
        <w:rPr>
          <w:rFonts w:asciiTheme="minorHAnsi" w:eastAsia="Calibri" w:hAnsiTheme="minorHAnsi" w:cstheme="minorHAnsi"/>
          <w:b/>
          <w:u w:val="single"/>
        </w:rPr>
        <w:t xml:space="preserve"> mustered against the </w:t>
      </w:r>
      <w:proofErr w:type="spellStart"/>
      <w:r w:rsidRPr="009A0F38">
        <w:rPr>
          <w:rFonts w:asciiTheme="minorHAnsi" w:eastAsia="Calibri" w:hAnsiTheme="minorHAnsi" w:cstheme="minorHAnsi"/>
          <w:b/>
          <w:u w:val="single"/>
        </w:rPr>
        <w:t>hyperglobalisation</w:t>
      </w:r>
      <w:proofErr w:type="spellEnd"/>
      <w:r w:rsidRPr="009A0F38">
        <w:rPr>
          <w:rFonts w:asciiTheme="minorHAnsi" w:eastAsia="Calibri" w:hAnsiTheme="minorHAnsi" w:cstheme="minorHAnsi"/>
          <w:b/>
          <w:u w:val="single"/>
        </w:rPr>
        <w:t xml:space="preserve"> thesis</w:t>
      </w:r>
      <w:r w:rsidRPr="009A0F38">
        <w:rPr>
          <w:rFonts w:asciiTheme="minorHAnsi" w:eastAsia="Calibri" w:hAnsiTheme="minorHAnsi" w:cstheme="minorHAnsi"/>
          <w:sz w:val="14"/>
        </w:rPr>
        <w:t xml:space="preserve"> by the sceptics, their </w:t>
      </w:r>
      <w:r w:rsidRPr="009A0F38">
        <w:rPr>
          <w:rFonts w:asciiTheme="minorHAnsi" w:eastAsia="Calibri" w:hAnsiTheme="minorHAnsi" w:cstheme="minorHAnsi"/>
          <w:b/>
          <w:highlight w:val="green"/>
          <w:u w:val="single"/>
        </w:rPr>
        <w:t>rigorous empiricism leads</w:t>
      </w:r>
      <w:r w:rsidRPr="009A0F38">
        <w:rPr>
          <w:rFonts w:asciiTheme="minorHAnsi" w:eastAsia="Calibri" w:hAnsiTheme="minorHAnsi" w:cstheme="minorHAnsi"/>
          <w:b/>
          <w:u w:val="single"/>
        </w:rPr>
        <w:t xml:space="preserve"> them </w:t>
      </w:r>
      <w:r w:rsidRPr="009A0F38">
        <w:rPr>
          <w:rFonts w:asciiTheme="minorHAnsi" w:eastAsia="Calibri" w:hAnsiTheme="minorHAnsi" w:cstheme="minorHAnsi"/>
          <w:b/>
          <w:highlight w:val="green"/>
          <w:u w:val="single"/>
        </w:rPr>
        <w:t>to fail</w:t>
      </w:r>
      <w:r w:rsidRPr="009A0F38">
        <w:rPr>
          <w:rFonts w:asciiTheme="minorHAnsi" w:eastAsia="Calibri" w:hAnsiTheme="minorHAnsi" w:cstheme="minorHAnsi"/>
          <w:b/>
          <w:u w:val="single"/>
        </w:rPr>
        <w:t xml:space="preserve"> adequately </w:t>
      </w:r>
      <w:r w:rsidRPr="009A0F38">
        <w:rPr>
          <w:rFonts w:asciiTheme="minorHAnsi" w:eastAsia="Calibri" w:hAnsiTheme="minorHAnsi" w:cstheme="minorHAnsi"/>
          <w:b/>
          <w:highlight w:val="green"/>
          <w:u w:val="single"/>
        </w:rPr>
        <w:t xml:space="preserve">to consider the way in </w:t>
      </w:r>
      <w:r w:rsidRPr="009A0F38">
        <w:rPr>
          <w:rFonts w:asciiTheme="minorHAnsi" w:eastAsia="Calibri" w:hAnsiTheme="minorHAnsi" w:cstheme="minorHAnsi"/>
          <w:b/>
          <w:iCs/>
          <w:highlight w:val="green"/>
          <w:u w:val="single"/>
          <w:bdr w:val="single" w:sz="8" w:space="0" w:color="auto"/>
        </w:rPr>
        <w:t xml:space="preserve">which </w:t>
      </w:r>
      <w:proofErr w:type="spellStart"/>
      <w:r w:rsidRPr="009A0F38">
        <w:rPr>
          <w:rFonts w:asciiTheme="minorHAnsi" w:eastAsia="Calibri" w:hAnsiTheme="minorHAnsi" w:cstheme="minorHAnsi"/>
          <w:b/>
          <w:iCs/>
          <w:highlight w:val="green"/>
          <w:u w:val="single"/>
          <w:bdr w:val="single" w:sz="8" w:space="0" w:color="auto"/>
        </w:rPr>
        <w:t>globalisation</w:t>
      </w:r>
      <w:proofErr w:type="spellEnd"/>
      <w:r w:rsidRPr="009A0F38">
        <w:rPr>
          <w:rFonts w:asciiTheme="minorHAnsi" w:eastAsia="Calibri" w:hAnsiTheme="minorHAnsi" w:cstheme="minorHAnsi"/>
          <w:b/>
          <w:iCs/>
          <w:highlight w:val="green"/>
          <w:u w:val="single"/>
          <w:bdr w:val="single" w:sz="8" w:space="0" w:color="auto"/>
        </w:rPr>
        <w:t xml:space="preserve"> comes to inform public </w:t>
      </w:r>
      <w:proofErr w:type="gramStart"/>
      <w:r w:rsidRPr="009A0F38">
        <w:rPr>
          <w:rFonts w:asciiTheme="minorHAnsi" w:eastAsia="Calibri" w:hAnsiTheme="minorHAnsi" w:cstheme="minorHAnsi"/>
          <w:b/>
          <w:iCs/>
          <w:highlight w:val="green"/>
          <w:u w:val="single"/>
          <w:bdr w:val="single" w:sz="8" w:space="0" w:color="auto"/>
        </w:rPr>
        <w:t>policy-making</w:t>
      </w:r>
      <w:proofErr w:type="gramEnd"/>
      <w:r w:rsidRPr="009A0F38">
        <w:rPr>
          <w:rFonts w:asciiTheme="minorHAnsi" w:eastAsia="Calibri" w:hAnsiTheme="minorHAnsi" w:cstheme="minorHAnsi"/>
          <w:b/>
          <w:bdr w:val="single" w:sz="4" w:space="0" w:color="auto" w:frame="1"/>
        </w:rPr>
        <w:t>.</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It is here,</w:t>
      </w:r>
      <w:r w:rsidRPr="009A0F38">
        <w:rPr>
          <w:rFonts w:asciiTheme="minorHAnsi" w:eastAsia="Calibri" w:hAnsiTheme="minorHAnsi" w:cstheme="minorHAnsi"/>
          <w:sz w:val="14"/>
        </w:rPr>
        <w:t xml:space="preserve"> we suggest, that </w:t>
      </w:r>
      <w:r w:rsidRPr="009A0F38">
        <w:rPr>
          <w:rFonts w:asciiTheme="minorHAnsi" w:eastAsia="Calibri" w:hAnsiTheme="minorHAnsi" w:cstheme="minorHAnsi"/>
          <w:b/>
          <w:u w:val="single"/>
        </w:rPr>
        <w:t xml:space="preserve">the discourse of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 and the discursive construction of the imperatives it is seen to conjure along with attendant fatalism about the possibilities for meaningful political agency — </w:t>
      </w:r>
      <w:r w:rsidRPr="009A0F38">
        <w:rPr>
          <w:rFonts w:asciiTheme="minorHAnsi" w:eastAsia="Calibri" w:hAnsiTheme="minorHAnsi" w:cstheme="minorHAnsi"/>
          <w:b/>
          <w:u w:val="single"/>
        </w:rPr>
        <w:t>must enter the analysis</w:t>
      </w:r>
      <w:r w:rsidRPr="009A0F38">
        <w:rPr>
          <w:rFonts w:asciiTheme="minorHAnsi" w:eastAsia="Calibri" w:hAnsiTheme="minorHAnsi" w:cstheme="minorHAnsi"/>
          <w:sz w:val="14"/>
        </w:rPr>
        <w:t xml:space="preserve">. For, as the most cursory reflection on the issue of structure and agency reveals, </w:t>
      </w:r>
      <w:r w:rsidRPr="009A0F38">
        <w:rPr>
          <w:rFonts w:asciiTheme="minorHAnsi" w:eastAsia="Calibri" w:hAnsiTheme="minorHAnsi" w:cstheme="minorHAnsi"/>
          <w:b/>
          <w:u w:val="single"/>
        </w:rPr>
        <w:t xml:space="preserve">it is </w:t>
      </w:r>
      <w:r w:rsidRPr="009A0F38">
        <w:rPr>
          <w:rFonts w:asciiTheme="minorHAnsi" w:eastAsia="Calibri" w:hAnsiTheme="minorHAnsi" w:cstheme="minorHAnsi"/>
          <w:b/>
          <w:highlight w:val="green"/>
          <w:u w:val="single"/>
        </w:rPr>
        <w:t xml:space="preserve">the </w:t>
      </w:r>
      <w:r w:rsidRPr="009A0F38">
        <w:rPr>
          <w:rFonts w:asciiTheme="minorHAnsi" w:eastAsia="Calibri" w:hAnsiTheme="minorHAnsi" w:cstheme="minorHAnsi"/>
          <w:b/>
          <w:iCs/>
          <w:highlight w:val="green"/>
          <w:u w:val="single"/>
          <w:bdr w:val="single" w:sz="8" w:space="0" w:color="auto"/>
        </w:rPr>
        <w:t>ideas actors hold</w:t>
      </w:r>
      <w:r w:rsidRPr="009A0F38">
        <w:rPr>
          <w:rFonts w:asciiTheme="minorHAnsi" w:eastAsia="Calibri" w:hAnsiTheme="minorHAnsi" w:cstheme="minorHAnsi"/>
          <w:b/>
          <w:highlight w:val="green"/>
          <w:u w:val="single"/>
        </w:rPr>
        <w:t xml:space="preserve"> about the context in which they find themselves</w:t>
      </w:r>
      <w:r w:rsidRPr="009A0F38">
        <w:rPr>
          <w:rFonts w:asciiTheme="minorHAnsi" w:eastAsia="Calibri" w:hAnsiTheme="minorHAnsi" w:cstheme="minorHAnsi"/>
          <w:sz w:val="14"/>
        </w:rPr>
        <w:t xml:space="preserve"> rather than the context itself </w:t>
      </w:r>
      <w:r w:rsidRPr="009A0F38">
        <w:rPr>
          <w:rFonts w:asciiTheme="minorHAnsi" w:eastAsia="Calibri" w:hAnsiTheme="minorHAnsi" w:cstheme="minorHAnsi"/>
          <w:b/>
          <w:highlight w:val="green"/>
          <w:u w:val="single"/>
        </w:rPr>
        <w:t>which informs the way</w:t>
      </w:r>
      <w:r w:rsidRPr="009A0F38">
        <w:rPr>
          <w:rFonts w:asciiTheme="minorHAnsi" w:eastAsia="Calibri" w:hAnsiTheme="minorHAnsi" w:cstheme="minorHAnsi"/>
          <w:b/>
          <w:u w:val="single"/>
        </w:rPr>
        <w:t xml:space="preserve"> in which </w:t>
      </w:r>
      <w:r w:rsidRPr="009A0F38">
        <w:rPr>
          <w:rFonts w:asciiTheme="minorHAnsi" w:eastAsia="Calibri" w:hAnsiTheme="minorHAnsi" w:cstheme="minorHAnsi"/>
          <w:b/>
          <w:highlight w:val="green"/>
          <w:u w:val="single"/>
        </w:rPr>
        <w:t>they behave</w:t>
      </w:r>
      <w:r w:rsidRPr="009A0F38">
        <w:rPr>
          <w:rFonts w:asciiTheme="minorHAnsi" w:eastAsia="Calibri" w:hAnsiTheme="minorHAnsi" w:cstheme="minorHAnsi"/>
          <w:sz w:val="14"/>
        </w:rPr>
        <w:t xml:space="preserve"> (Hay 1999a, forthcoming a). </w:t>
      </w:r>
      <w:r w:rsidRPr="009A0F38">
        <w:rPr>
          <w:rFonts w:asciiTheme="minorHAnsi" w:eastAsia="Calibri" w:hAnsiTheme="minorHAnsi" w:cstheme="minorHAnsi"/>
          <w:b/>
          <w:u w:val="single"/>
        </w:rPr>
        <w:t xml:space="preserve">This is no less true of  </w:t>
      </w:r>
      <w:r w:rsidRPr="009A0F38">
        <w:rPr>
          <w:rFonts w:asciiTheme="minorHAnsi" w:eastAsia="Calibri" w:hAnsiTheme="minorHAnsi" w:cstheme="minorHAnsi"/>
          <w:b/>
          <w:iCs/>
          <w:u w:val="single"/>
          <w:bdr w:val="single" w:sz="8" w:space="0" w:color="auto"/>
        </w:rPr>
        <w:t>policy makers</w:t>
      </w:r>
      <w:r w:rsidRPr="009A0F38">
        <w:rPr>
          <w:rFonts w:asciiTheme="minorHAnsi" w:eastAsia="Calibri" w:hAnsiTheme="minorHAnsi" w:cstheme="minorHAnsi"/>
          <w:b/>
          <w:u w:val="single"/>
        </w:rPr>
        <w:t xml:space="preserve"> and governments</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Whether</w:t>
      </w:r>
      <w:r w:rsidRPr="009A0F38">
        <w:rPr>
          <w:rFonts w:asciiTheme="minorHAnsi" w:eastAsia="Calibri" w:hAnsiTheme="minorHAnsi" w:cstheme="minorHAnsi"/>
          <w:sz w:val="14"/>
        </w:rPr>
        <w:t xml:space="preserve"> the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thesis </w:t>
      </w:r>
      <w:r w:rsidRPr="009A0F38">
        <w:rPr>
          <w:rFonts w:asciiTheme="minorHAnsi" w:eastAsia="Calibri" w:hAnsiTheme="minorHAnsi" w:cstheme="minorHAnsi"/>
          <w:b/>
          <w:u w:val="single"/>
        </w:rPr>
        <w:t>is ‘true’</w:t>
      </w:r>
      <w:r w:rsidRPr="009A0F38">
        <w:rPr>
          <w:rFonts w:asciiTheme="minorHAnsi" w:eastAsia="Calibri" w:hAnsiTheme="minorHAnsi" w:cstheme="minorHAnsi"/>
          <w:sz w:val="14"/>
        </w:rPr>
        <w:t xml:space="preserve"> or not </w:t>
      </w:r>
      <w:r w:rsidRPr="009A0F38">
        <w:rPr>
          <w:rFonts w:asciiTheme="minorHAnsi" w:eastAsia="Calibri" w:hAnsiTheme="minorHAnsi" w:cstheme="minorHAnsi"/>
          <w:b/>
          <w:iCs/>
          <w:u w:val="single"/>
          <w:bdr w:val="single" w:sz="8" w:space="0" w:color="auto"/>
        </w:rPr>
        <w:t>may matter far less than whether it is deemed to be true</w:t>
      </w:r>
      <w:r w:rsidRPr="009A0F38">
        <w:rPr>
          <w:rFonts w:asciiTheme="minorHAnsi" w:eastAsia="Calibri" w:hAnsiTheme="minorHAnsi" w:cstheme="minorHAnsi"/>
          <w:sz w:val="14"/>
        </w:rPr>
        <w:t xml:space="preserve"> (or, quite possibly, just useful) </w:t>
      </w:r>
      <w:r w:rsidRPr="009A0F38">
        <w:rPr>
          <w:rFonts w:asciiTheme="minorHAnsi" w:eastAsia="Calibri" w:hAnsiTheme="minorHAnsi" w:cstheme="minorHAnsi"/>
          <w:b/>
          <w:u w:val="single"/>
        </w:rPr>
        <w:t>by those employing it</w:t>
      </w:r>
      <w:r w:rsidRPr="009A0F38">
        <w:rPr>
          <w:rFonts w:asciiTheme="minorHAnsi" w:eastAsia="Calibri" w:hAnsiTheme="minorHAnsi" w:cstheme="minorHAnsi"/>
          <w:sz w:val="14"/>
        </w:rPr>
        <w:t xml:space="preserve">. Consequently, </w:t>
      </w:r>
      <w:r w:rsidRPr="009A0F38">
        <w:rPr>
          <w:rFonts w:asciiTheme="minorHAnsi" w:eastAsia="Calibri" w:hAnsiTheme="minorHAnsi" w:cstheme="minorHAnsi"/>
          <w:b/>
          <w:u w:val="single"/>
        </w:rPr>
        <w:t>if the aim</w:t>
      </w:r>
      <w:r w:rsidRPr="009A0F38">
        <w:rPr>
          <w:rFonts w:asciiTheme="minorHAnsi" w:eastAsia="Calibri" w:hAnsiTheme="minorHAnsi" w:cstheme="minorHAnsi"/>
          <w:sz w:val="14"/>
        </w:rPr>
        <w:t xml:space="preserve"> of the sceptics </w:t>
      </w:r>
      <w:r w:rsidRPr="009A0F38">
        <w:rPr>
          <w:rFonts w:asciiTheme="minorHAnsi" w:eastAsia="Calibri" w:hAnsiTheme="minorHAnsi" w:cstheme="minorHAnsi"/>
          <w:b/>
          <w:u w:val="single"/>
        </w:rPr>
        <w:t xml:space="preserve">is to discredit the political appeal to dubious economic imperatives associated with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then they might </w:t>
      </w:r>
      <w:r w:rsidRPr="009A0F38">
        <w:rPr>
          <w:rFonts w:asciiTheme="minorHAnsi" w:eastAsia="Calibri" w:hAnsiTheme="minorHAnsi" w:cstheme="minorHAnsi"/>
          <w:b/>
          <w:u w:val="single"/>
        </w:rPr>
        <w:t>we</w:t>
      </w:r>
      <w:r w:rsidRPr="009A0F38">
        <w:rPr>
          <w:rFonts w:asciiTheme="minorHAnsi" w:eastAsia="Calibri" w:hAnsiTheme="minorHAnsi" w:cstheme="minorHAnsi"/>
          <w:sz w:val="14"/>
        </w:rPr>
        <w:t xml:space="preserve">ll </w:t>
      </w:r>
      <w:r w:rsidRPr="009A0F38">
        <w:rPr>
          <w:rFonts w:asciiTheme="minorHAnsi" w:eastAsia="Calibri" w:hAnsiTheme="minorHAnsi" w:cstheme="minorHAnsi"/>
          <w:b/>
          <w:u w:val="single"/>
        </w:rPr>
        <w:t xml:space="preserve">benefit from asking </w:t>
      </w:r>
      <w:r w:rsidRPr="009A0F38">
        <w:rPr>
          <w:rFonts w:asciiTheme="minorHAnsi" w:eastAsia="Calibri" w:hAnsiTheme="minorHAnsi" w:cstheme="minorHAnsi"/>
          <w:sz w:val="14"/>
        </w:rPr>
        <w:t xml:space="preserve">themselves </w:t>
      </w:r>
      <w:r w:rsidRPr="009A0F38">
        <w:rPr>
          <w:rFonts w:asciiTheme="minorHAnsi" w:eastAsia="Calibri" w:hAnsiTheme="minorHAnsi" w:cstheme="minorHAnsi"/>
          <w:b/>
          <w:u w:val="single"/>
        </w:rPr>
        <w:t>why and under what conditions</w:t>
      </w:r>
      <w:r w:rsidRPr="009A0F38">
        <w:rPr>
          <w:rFonts w:asciiTheme="minorHAnsi" w:eastAsia="Calibri" w:hAnsiTheme="minorHAnsi" w:cstheme="minorHAnsi"/>
          <w:sz w:val="14"/>
        </w:rPr>
        <w:t xml:space="preserve"> politicians and </w:t>
      </w:r>
      <w:r w:rsidRPr="009A0F38">
        <w:rPr>
          <w:rFonts w:asciiTheme="minorHAnsi" w:eastAsia="Calibri" w:hAnsiTheme="minorHAnsi" w:cstheme="minorHAnsi"/>
          <w:b/>
          <w:u w:val="single"/>
        </w:rPr>
        <w:t>public officials invoke</w:t>
      </w:r>
      <w:r w:rsidRPr="009A0F38">
        <w:rPr>
          <w:rFonts w:asciiTheme="minorHAnsi" w:eastAsia="Calibri" w:hAnsiTheme="minorHAnsi" w:cstheme="minorHAnsi"/>
          <w:sz w:val="14"/>
        </w:rPr>
        <w:t xml:space="preserve"> external </w:t>
      </w:r>
      <w:r w:rsidRPr="009A0F38">
        <w:rPr>
          <w:rFonts w:asciiTheme="minorHAnsi" w:eastAsia="Calibri" w:hAnsiTheme="minorHAnsi" w:cstheme="minorHAnsi"/>
          <w:b/>
          <w:u w:val="single"/>
        </w:rPr>
        <w:t>economic constraints</w:t>
      </w:r>
      <w:r w:rsidRPr="009A0F38">
        <w:rPr>
          <w:rFonts w:asciiTheme="minorHAnsi" w:eastAsia="Calibri" w:hAnsiTheme="minorHAnsi" w:cstheme="minorHAns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9A0F38">
        <w:rPr>
          <w:rFonts w:asciiTheme="minorHAnsi" w:eastAsia="Calibri" w:hAnsiTheme="minorHAnsi" w:cstheme="minorHAnsi"/>
          <w:sz w:val="14"/>
        </w:rPr>
        <w:t>rationalise</w:t>
      </w:r>
      <w:proofErr w:type="spellEnd"/>
      <w:r w:rsidRPr="009A0F38">
        <w:rPr>
          <w:rFonts w:asciiTheme="minorHAnsi" w:eastAsia="Calibri" w:hAnsiTheme="minorHAnsi" w:cstheme="minorHAnsi"/>
          <w:sz w:val="14"/>
        </w:rPr>
        <w:t xml:space="preserve"> their </w:t>
      </w:r>
      <w:proofErr w:type="spellStart"/>
      <w:r w:rsidRPr="009A0F38">
        <w:rPr>
          <w:rFonts w:asciiTheme="minorHAnsi" w:eastAsia="Calibri" w:hAnsiTheme="minorHAnsi" w:cstheme="minorHAnsi"/>
          <w:sz w:val="14"/>
        </w:rPr>
        <w:t>behaviour</w:t>
      </w:r>
      <w:proofErr w:type="spellEnd"/>
      <w:r w:rsidRPr="009A0F38">
        <w:rPr>
          <w:rFonts w:asciiTheme="minorHAnsi" w:eastAsia="Calibri" w:hAnsiTheme="minorHAnsi" w:cstheme="minorHAnsi"/>
          <w:sz w:val="14"/>
        </w:rPr>
        <w:t xml:space="preserve"> should not simply be seen as more or less accurate reflections of the context they perceive (based on </w:t>
      </w:r>
      <w:proofErr w:type="gramStart"/>
      <w:r w:rsidRPr="009A0F38">
        <w:rPr>
          <w:rFonts w:asciiTheme="minorHAnsi" w:eastAsia="Calibri" w:hAnsiTheme="minorHAnsi" w:cstheme="minorHAnsi"/>
          <w:sz w:val="14"/>
        </w:rPr>
        <w:t>more or less complete</w:t>
      </w:r>
      <w:proofErr w:type="gramEnd"/>
      <w:r w:rsidRPr="009A0F38">
        <w:rPr>
          <w:rFonts w:asciiTheme="minorHAnsi" w:eastAsia="Calibri" w:hAnsiTheme="minorHAnsi" w:cstheme="minorHAnsi"/>
          <w:sz w:val="14"/>
        </w:rPr>
        <w:t xml:space="preserve"> information). Nor should discourses be understood as necessarily and exclusively ‘strategic’ (</w:t>
      </w:r>
      <w:proofErr w:type="gramStart"/>
      <w:r w:rsidRPr="009A0F38">
        <w:rPr>
          <w:rFonts w:asciiTheme="minorHAnsi" w:eastAsia="Calibri" w:hAnsiTheme="minorHAnsi" w:cstheme="minorHAnsi"/>
          <w:sz w:val="14"/>
        </w:rPr>
        <w:t>i.e.</w:t>
      </w:r>
      <w:proofErr w:type="gramEnd"/>
      <w:r w:rsidRPr="009A0F38">
        <w:rPr>
          <w:rFonts w:asciiTheme="minorHAnsi" w:eastAsia="Calibri" w:hAnsiTheme="minorHAnsi" w:cstheme="minorHAnsi"/>
          <w:sz w:val="14"/>
        </w:rPr>
        <w:t xml:space="preserve"> as relating to situations in which an actor’s employment of a discourse correlates directly to particular material interests). </w:t>
      </w:r>
      <w:r w:rsidRPr="009A0F38">
        <w:rPr>
          <w:rFonts w:asciiTheme="minorHAnsi" w:eastAsia="Calibri" w:hAnsiTheme="minorHAnsi" w:cstheme="minorHAnsi"/>
          <w:b/>
          <w:highlight w:val="green"/>
          <w:u w:val="single"/>
        </w:rPr>
        <w:t>Discourse matters</w:t>
      </w:r>
      <w:r w:rsidRPr="009A0F38">
        <w:rPr>
          <w:rFonts w:asciiTheme="minorHAnsi" w:eastAsia="Calibri" w:hAnsiTheme="minorHAnsi" w:cstheme="minorHAnsi"/>
          <w:sz w:val="14"/>
        </w:rPr>
        <w:t xml:space="preserve"> in at least two respects. </w:t>
      </w:r>
      <w:r w:rsidRPr="009A0F38">
        <w:rPr>
          <w:rFonts w:asciiTheme="minorHAnsi" w:eastAsia="Calibri" w:hAnsiTheme="minorHAnsi" w:cstheme="minorHAnsi"/>
          <w:b/>
          <w:highlight w:val="green"/>
          <w:u w:val="single"/>
        </w:rPr>
        <w:t>The way</w:t>
      </w:r>
      <w:r w:rsidRPr="009A0F38">
        <w:rPr>
          <w:rFonts w:asciiTheme="minorHAnsi" w:eastAsia="Calibri" w:hAnsiTheme="minorHAnsi" w:cstheme="minorHAnsi"/>
          <w:sz w:val="14"/>
        </w:rPr>
        <w:t xml:space="preserve"> in which </w:t>
      </w:r>
      <w:r w:rsidRPr="009A0F38">
        <w:rPr>
          <w:rFonts w:asciiTheme="minorHAnsi" w:eastAsia="Calibri" w:hAnsiTheme="minorHAnsi" w:cstheme="minorHAnsi"/>
          <w:b/>
          <w:highlight w:val="green"/>
          <w:u w:val="single"/>
        </w:rPr>
        <w:t>actors behave is not merely a reflection</w:t>
      </w:r>
      <w:r w:rsidRPr="009A0F38">
        <w:rPr>
          <w:rFonts w:asciiTheme="minorHAnsi" w:eastAsia="Calibri" w:hAnsiTheme="minorHAnsi" w:cstheme="minorHAnsi"/>
          <w:sz w:val="14"/>
        </w:rPr>
        <w:t xml:space="preserve"> of the degree of accuracy and completeness </w:t>
      </w:r>
      <w:r w:rsidRPr="009A0F38">
        <w:rPr>
          <w:rFonts w:asciiTheme="minorHAnsi" w:eastAsia="Calibri" w:hAnsiTheme="minorHAnsi" w:cstheme="minorHAnsi"/>
          <w:b/>
          <w:highlight w:val="green"/>
          <w:u w:val="single"/>
        </w:rPr>
        <w:t>of</w:t>
      </w:r>
      <w:r w:rsidRPr="009A0F38">
        <w:rPr>
          <w:rFonts w:asciiTheme="minorHAnsi" w:eastAsia="Calibri" w:hAnsiTheme="minorHAnsi" w:cstheme="minorHAnsi"/>
          <w:b/>
          <w:u w:val="single"/>
        </w:rPr>
        <w:t xml:space="preserve"> the </w:t>
      </w:r>
      <w:r w:rsidRPr="009A0F38">
        <w:rPr>
          <w:rFonts w:asciiTheme="minorHAnsi" w:eastAsia="Calibri" w:hAnsiTheme="minorHAnsi" w:cstheme="minorHAnsi"/>
          <w:b/>
          <w:highlight w:val="green"/>
          <w:u w:val="single"/>
        </w:rPr>
        <w:t>information</w:t>
      </w:r>
      <w:r w:rsidRPr="009A0F38">
        <w:rPr>
          <w:rFonts w:asciiTheme="minorHAnsi" w:eastAsia="Calibri" w:hAnsiTheme="minorHAnsi" w:cstheme="minorHAnsi"/>
          <w:b/>
          <w:u w:val="single"/>
        </w:rPr>
        <w:t xml:space="preserve"> they possess</w:t>
      </w:r>
      <w:r w:rsidRPr="009A0F38">
        <w:rPr>
          <w:rFonts w:asciiTheme="minorHAnsi" w:eastAsia="Calibri" w:hAnsiTheme="minorHAnsi" w:cstheme="minorHAnsi"/>
          <w:sz w:val="14"/>
        </w:rPr>
        <w:t xml:space="preserve">; </w:t>
      </w:r>
      <w:r w:rsidRPr="009A0F38">
        <w:rPr>
          <w:rFonts w:asciiTheme="minorHAnsi" w:eastAsia="Calibri" w:hAnsiTheme="minorHAnsi" w:cstheme="minorHAnsi"/>
          <w:b/>
          <w:highlight w:val="green"/>
          <w:u w:val="single"/>
        </w:rPr>
        <w:t>it is</w:t>
      </w:r>
      <w:r w:rsidRPr="009A0F38">
        <w:rPr>
          <w:rFonts w:asciiTheme="minorHAnsi" w:eastAsia="Calibri" w:hAnsiTheme="minorHAnsi" w:cstheme="minorHAnsi"/>
          <w:b/>
          <w:u w:val="single"/>
        </w:rPr>
        <w:t xml:space="preserve"> also</w:t>
      </w:r>
      <w:r w:rsidRPr="009A0F38">
        <w:rPr>
          <w:rFonts w:asciiTheme="minorHAnsi" w:eastAsia="Calibri" w:hAnsiTheme="minorHAnsi" w:cstheme="minorHAnsi"/>
          <w:sz w:val="14"/>
        </w:rPr>
        <w:t xml:space="preserve"> a reflection of </w:t>
      </w:r>
      <w:r w:rsidRPr="009A0F38">
        <w:rPr>
          <w:rFonts w:asciiTheme="minorHAnsi" w:eastAsia="Calibri" w:hAnsiTheme="minorHAnsi" w:cstheme="minorHAnsi"/>
          <w:b/>
          <w:highlight w:val="green"/>
          <w:u w:val="single"/>
        </w:rPr>
        <w:t xml:space="preserve">their </w:t>
      </w:r>
      <w:r w:rsidRPr="009A0F38">
        <w:rPr>
          <w:rFonts w:asciiTheme="minorHAnsi" w:eastAsia="Calibri" w:hAnsiTheme="minorHAnsi" w:cstheme="minorHAnsi"/>
          <w:b/>
          <w:iCs/>
          <w:highlight w:val="green"/>
          <w:u w:val="single"/>
          <w:bdr w:val="single" w:sz="8" w:space="0" w:color="auto"/>
        </w:rPr>
        <w:t>normative orientation</w:t>
      </w:r>
      <w:r w:rsidRPr="009A0F38">
        <w:rPr>
          <w:rFonts w:asciiTheme="minorHAnsi" w:eastAsia="Calibri" w:hAnsiTheme="minorHAnsi" w:cstheme="minorHAnsi"/>
          <w:sz w:val="14"/>
        </w:rPr>
        <w:t xml:space="preserve"> towards their environment and potential future scenarios. </w:t>
      </w:r>
      <w:proofErr w:type="gramStart"/>
      <w:r w:rsidRPr="009A0F38">
        <w:rPr>
          <w:rFonts w:asciiTheme="minorHAnsi" w:eastAsia="Calibri" w:hAnsiTheme="minorHAnsi" w:cstheme="minorHAnsi"/>
          <w:sz w:val="14"/>
        </w:rPr>
        <w:t>Thus</w:t>
      </w:r>
      <w:proofErr w:type="gramEnd"/>
      <w:r w:rsidRPr="009A0F38">
        <w:rPr>
          <w:rFonts w:asciiTheme="minorHAnsi" w:eastAsia="Calibri" w:hAnsiTheme="minorHAnsi" w:cstheme="minorHAnsi"/>
          <w:sz w:val="14"/>
        </w:rPr>
        <w:t xml:space="preserve"> the constraints and/or opportunities which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is held to imply might be understood (or misunderstood) in very similar ways in different (national) contexts. Yet such understanding </w:t>
      </w:r>
      <w:proofErr w:type="gramStart"/>
      <w:r w:rsidRPr="009A0F38">
        <w:rPr>
          <w:rFonts w:asciiTheme="minorHAnsi" w:eastAsia="Calibri" w:hAnsiTheme="minorHAnsi" w:cstheme="minorHAnsi"/>
          <w:sz w:val="14"/>
        </w:rPr>
        <w:t>are</w:t>
      </w:r>
      <w:proofErr w:type="gramEnd"/>
      <w:r w:rsidRPr="009A0F38">
        <w:rPr>
          <w:rFonts w:asciiTheme="minorHAnsi" w:eastAsia="Calibri" w:hAnsiTheme="minorHAnsi" w:cstheme="minorHAnsi"/>
          <w:sz w:val="14"/>
        </w:rPr>
        <w:t xml:space="preserve"> likely to provoke divergent responses from political actors with different normative orientations and diverse institutional contexts. Put simply, </w:t>
      </w:r>
      <w:r w:rsidRPr="009A0F38">
        <w:rPr>
          <w:rFonts w:asciiTheme="minorHAnsi" w:eastAsia="Calibri" w:hAnsiTheme="minorHAnsi" w:cstheme="minorHAnsi"/>
          <w:b/>
          <w:u w:val="single"/>
        </w:rPr>
        <w:t>though actors may share a</w:t>
      </w:r>
      <w:r w:rsidRPr="009A0F38">
        <w:rPr>
          <w:rFonts w:asciiTheme="minorHAnsi" w:eastAsia="Calibri" w:hAnsiTheme="minorHAnsi" w:cstheme="minorHAnsi"/>
          <w:sz w:val="14"/>
        </w:rPr>
        <w:t xml:space="preserve"> common </w:t>
      </w:r>
      <w:r w:rsidRPr="009A0F38">
        <w:rPr>
          <w:rFonts w:asciiTheme="minorHAnsi" w:eastAsia="Calibri" w:hAnsiTheme="minorHAnsi" w:cstheme="minorHAnsi"/>
          <w:b/>
          <w:u w:val="single"/>
        </w:rPr>
        <w:t>understanding of</w:t>
      </w:r>
      <w:r w:rsidRPr="009A0F38">
        <w:rPr>
          <w:rFonts w:asciiTheme="minorHAnsi" w:eastAsia="Calibri" w:hAnsiTheme="minorHAnsi" w:cstheme="minorHAnsi"/>
          <w:sz w:val="14"/>
        </w:rPr>
        <w:t xml:space="preserve"> the process of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they may respond</w:t>
      </w:r>
      <w:r w:rsidRPr="009A0F38">
        <w:rPr>
          <w:rFonts w:asciiTheme="minorHAnsi" w:eastAsia="Calibri" w:hAnsiTheme="minorHAnsi" w:cstheme="minorHAnsi"/>
          <w:sz w:val="14"/>
        </w:rPr>
        <w:t xml:space="preserve"> very </w:t>
      </w:r>
      <w:r w:rsidRPr="009A0F38">
        <w:rPr>
          <w:rFonts w:asciiTheme="minorHAnsi" w:eastAsia="Calibri" w:hAnsiTheme="minorHAnsi" w:cstheme="minorHAnsi"/>
          <w:b/>
          <w:u w:val="single"/>
        </w:rPr>
        <w:t>differently to its</w:t>
      </w:r>
      <w:r w:rsidRPr="009A0F38">
        <w:rPr>
          <w:rFonts w:asciiTheme="minorHAnsi" w:eastAsia="Calibri" w:hAnsiTheme="minorHAnsi" w:cstheme="minorHAnsi"/>
          <w:sz w:val="14"/>
        </w:rPr>
        <w:t xml:space="preserve"> perceived </w:t>
      </w:r>
      <w:r w:rsidRPr="009A0F38">
        <w:rPr>
          <w:rFonts w:asciiTheme="minorHAnsi" w:eastAsia="Calibri" w:hAnsiTheme="minorHAnsi" w:cstheme="minorHAnsi"/>
          <w:b/>
          <w:u w:val="single"/>
        </w:rPr>
        <w:t>challenges and threats</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depending on whether one regards the future it promises in a positive or negative light</w:t>
      </w:r>
      <w:r w:rsidRPr="009A0F38">
        <w:rPr>
          <w:rFonts w:asciiTheme="minorHAnsi" w:eastAsia="Calibri" w:hAnsiTheme="minorHAnsi" w:cstheme="minorHAnsi"/>
          <w:sz w:val="14"/>
        </w:rPr>
        <w:t xml:space="preserve"> – witness the still ongoing debate within the governing SPD in Germany between supporters of </w:t>
      </w:r>
      <w:proofErr w:type="spellStart"/>
      <w:r w:rsidRPr="009A0F38">
        <w:rPr>
          <w:rFonts w:asciiTheme="minorHAnsi" w:eastAsia="Calibri" w:hAnsiTheme="minorHAnsi" w:cstheme="minorHAnsi"/>
          <w:sz w:val="14"/>
        </w:rPr>
        <w:t>Schröder</w:t>
      </w:r>
      <w:proofErr w:type="spellEnd"/>
      <w:r w:rsidRPr="009A0F38">
        <w:rPr>
          <w:rFonts w:asciiTheme="minorHAnsi" w:eastAsia="Calibri" w:hAnsiTheme="minorHAnsi" w:cstheme="minorHAnsi"/>
          <w:sz w:val="14"/>
        </w:rPr>
        <w:t xml:space="preserve"> and Lafontaine (see Lafontaine 1998; Lafontaine and Müller 1998; </w:t>
      </w:r>
      <w:proofErr w:type="spellStart"/>
      <w:r w:rsidRPr="009A0F38">
        <w:rPr>
          <w:rFonts w:asciiTheme="minorHAnsi" w:eastAsia="Calibri" w:hAnsiTheme="minorHAnsi" w:cstheme="minorHAnsi"/>
          <w:sz w:val="14"/>
        </w:rPr>
        <w:t>Schröder</w:t>
      </w:r>
      <w:proofErr w:type="spellEnd"/>
      <w:r w:rsidRPr="009A0F38">
        <w:rPr>
          <w:rFonts w:asciiTheme="minorHAnsi" w:eastAsia="Calibri" w:hAnsiTheme="minorHAnsi" w:cstheme="minorHAnsi"/>
          <w:sz w:val="14"/>
        </w:rPr>
        <w:t xml:space="preserve"> 1998; and for a commentary Jeffery and </w:t>
      </w:r>
      <w:proofErr w:type="spellStart"/>
      <w:r w:rsidRPr="009A0F38">
        <w:rPr>
          <w:rFonts w:asciiTheme="minorHAnsi" w:eastAsia="Calibri" w:hAnsiTheme="minorHAnsi" w:cstheme="minorHAnsi"/>
          <w:sz w:val="14"/>
        </w:rPr>
        <w:t>Handl</w:t>
      </w:r>
      <w:proofErr w:type="spellEnd"/>
      <w:r w:rsidRPr="009A0F38">
        <w:rPr>
          <w:rFonts w:asciiTheme="minorHAnsi" w:eastAsia="Calibri" w:hAnsiTheme="minorHAnsi" w:cstheme="minorHAnsi"/>
          <w:sz w:val="14"/>
        </w:rPr>
        <w:t xml:space="preserve"> 1999), or that in France between Bourdieu, Forrester and anti-</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groups like ATTAC on the one hand and social liberals within the </w:t>
      </w:r>
      <w:proofErr w:type="spellStart"/>
      <w:r w:rsidRPr="009A0F38">
        <w:rPr>
          <w:rFonts w:asciiTheme="minorHAnsi" w:eastAsia="Calibri" w:hAnsiTheme="minorHAnsi" w:cstheme="minorHAnsi"/>
          <w:sz w:val="14"/>
        </w:rPr>
        <w:t>Parti</w:t>
      </w:r>
      <w:proofErr w:type="spellEnd"/>
      <w:r w:rsidRPr="009A0F38">
        <w:rPr>
          <w:rFonts w:asciiTheme="minorHAnsi" w:eastAsia="Calibri" w:hAnsiTheme="minorHAnsi" w:cstheme="minorHAnsi"/>
          <w:sz w:val="14"/>
        </w:rPr>
        <w:t xml:space="preserve"> </w:t>
      </w:r>
      <w:proofErr w:type="spellStart"/>
      <w:r w:rsidRPr="009A0F38">
        <w:rPr>
          <w:rFonts w:asciiTheme="minorHAnsi" w:eastAsia="Calibri" w:hAnsiTheme="minorHAnsi" w:cstheme="minorHAnsi"/>
          <w:sz w:val="14"/>
        </w:rPr>
        <w:t>Socialiste</w:t>
      </w:r>
      <w:proofErr w:type="spellEnd"/>
      <w:r w:rsidRPr="009A0F38">
        <w:rPr>
          <w:rFonts w:asciiTheme="minorHAnsi" w:eastAsia="Calibri" w:hAnsiTheme="minorHAnsi" w:cstheme="minorHAnsi"/>
          <w:sz w:val="14"/>
        </w:rPr>
        <w:t xml:space="preserve"> on the other (see Bourdieu 1998; </w:t>
      </w:r>
      <w:proofErr w:type="spellStart"/>
      <w:r w:rsidRPr="009A0F38">
        <w:rPr>
          <w:rFonts w:asciiTheme="minorHAnsi" w:eastAsia="Calibri" w:hAnsiTheme="minorHAnsi" w:cstheme="minorHAnsi"/>
          <w:sz w:val="14"/>
        </w:rPr>
        <w:t>Boudieu</w:t>
      </w:r>
      <w:proofErr w:type="spellEnd"/>
      <w:r w:rsidRPr="009A0F38">
        <w:rPr>
          <w:rFonts w:asciiTheme="minorHAnsi" w:eastAsia="Calibri" w:hAnsiTheme="minorHAnsi" w:cstheme="minorHAnsi"/>
          <w:sz w:val="14"/>
        </w:rPr>
        <w:t xml:space="preserve"> and Wacquant 1999; Forrester 1999; and for a commentary Bouvet and Michel 1999; Meunier 2000). Within the European Commission, there is evidence to suggest that common understandings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can be quite consistent with distinct conceptions of the capacity to exercise meaningful agency as actors take up quite different ‘subject positions’ in relation to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(Rosamond, 1999; 2000b).  </w:t>
      </w:r>
      <w:r w:rsidRPr="009A0F38">
        <w:rPr>
          <w:rFonts w:asciiTheme="minorHAnsi" w:eastAsia="Calibri" w:hAnsiTheme="minorHAnsi" w:cstheme="minorHAnsi"/>
          <w:b/>
          <w:u w:val="single"/>
        </w:rPr>
        <w:t>It is important</w:t>
      </w:r>
      <w:r w:rsidRPr="009A0F38">
        <w:rPr>
          <w:rFonts w:asciiTheme="minorHAnsi" w:eastAsia="Calibri" w:hAnsiTheme="minorHAnsi" w:cstheme="minorHAnsi"/>
          <w:sz w:val="14"/>
        </w:rPr>
        <w:t xml:space="preserve">, then, at the outset </w:t>
      </w:r>
      <w:r w:rsidRPr="009A0F38">
        <w:rPr>
          <w:rFonts w:asciiTheme="minorHAnsi" w:eastAsia="Calibri" w:hAnsiTheme="minorHAnsi" w:cstheme="minorHAnsi"/>
          <w:b/>
          <w:u w:val="single"/>
        </w:rPr>
        <w:t xml:space="preserve">that we consider the potential causal role of ideas about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xml:space="preserve"> in the structuration of political and economic outcomes</w:t>
      </w:r>
      <w:r w:rsidRPr="009A0F38">
        <w:rPr>
          <w:rFonts w:asciiTheme="minorHAnsi" w:eastAsia="Calibri" w:hAnsiTheme="minorHAnsi" w:cstheme="minorHAnsi"/>
          <w:sz w:val="14"/>
        </w:rPr>
        <w:t xml:space="preserve">.3 Our central argument is, we think, likely to prove controversial. It is simply stated, though its implications are more complex. Essentially, we suggest, </w:t>
      </w:r>
      <w:r w:rsidRPr="009A0F38">
        <w:rPr>
          <w:rFonts w:asciiTheme="minorHAnsi" w:eastAsia="Calibri" w:hAnsiTheme="minorHAnsi" w:cstheme="minorHAnsi"/>
          <w:b/>
          <w:highlight w:val="green"/>
          <w:u w:val="single"/>
        </w:rPr>
        <w:t xml:space="preserve">policy makers acting </w:t>
      </w:r>
      <w:proofErr w:type="gramStart"/>
      <w:r w:rsidRPr="009A0F38">
        <w:rPr>
          <w:rFonts w:asciiTheme="minorHAnsi" w:eastAsia="Calibri" w:hAnsiTheme="minorHAnsi" w:cstheme="minorHAnsi"/>
          <w:b/>
          <w:highlight w:val="green"/>
          <w:u w:val="single"/>
        </w:rPr>
        <w:t>on the basis of</w:t>
      </w:r>
      <w:proofErr w:type="gramEnd"/>
      <w:r w:rsidRPr="009A0F38">
        <w:rPr>
          <w:rFonts w:asciiTheme="minorHAnsi" w:eastAsia="Calibri" w:hAnsiTheme="minorHAnsi" w:cstheme="minorHAnsi"/>
          <w:b/>
          <w:highlight w:val="green"/>
          <w:u w:val="single"/>
        </w:rPr>
        <w:t xml:space="preserve"> assumptions consistent with</w:t>
      </w:r>
      <w:r w:rsidRPr="009A0F38">
        <w:rPr>
          <w:rFonts w:asciiTheme="minorHAnsi" w:eastAsia="Calibri" w:hAnsiTheme="minorHAnsi" w:cstheme="minorHAnsi"/>
          <w:b/>
          <w:u w:val="single"/>
        </w:rPr>
        <w:t xml:space="preserve"> the </w:t>
      </w:r>
      <w:proofErr w:type="spellStart"/>
      <w:r w:rsidRPr="009A0F38">
        <w:rPr>
          <w:rFonts w:asciiTheme="minorHAnsi" w:eastAsia="Calibri" w:hAnsiTheme="minorHAnsi" w:cstheme="minorHAnsi"/>
          <w:b/>
          <w:highlight w:val="green"/>
          <w:u w:val="single"/>
        </w:rPr>
        <w:t>hyperglobalisation</w:t>
      </w:r>
      <w:proofErr w:type="spellEnd"/>
      <w:r w:rsidRPr="009A0F38">
        <w:rPr>
          <w:rFonts w:asciiTheme="minorHAnsi" w:eastAsia="Calibri" w:hAnsiTheme="minorHAnsi" w:cstheme="minorHAnsi"/>
          <w:b/>
          <w:u w:val="single"/>
        </w:rPr>
        <w:t xml:space="preserve"> thesis may well </w:t>
      </w:r>
      <w:r w:rsidRPr="009A0F38">
        <w:rPr>
          <w:rFonts w:asciiTheme="minorHAnsi" w:eastAsia="Calibri" w:hAnsiTheme="minorHAnsi" w:cstheme="minorHAnsi"/>
          <w:b/>
          <w:highlight w:val="green"/>
          <w:u w:val="single"/>
        </w:rPr>
        <w:t>serve</w:t>
      </w:r>
      <w:r w:rsidRPr="009A0F38">
        <w:rPr>
          <w:rFonts w:asciiTheme="minorHAnsi" w:eastAsia="Calibri" w:hAnsiTheme="minorHAnsi" w:cstheme="minorHAnsi"/>
          <w:sz w:val="14"/>
        </w:rPr>
        <w:t xml:space="preserve">, in so doing, </w:t>
      </w:r>
      <w:r w:rsidRPr="009A0F38">
        <w:rPr>
          <w:rFonts w:asciiTheme="minorHAnsi" w:eastAsia="Calibri" w:hAnsiTheme="minorHAnsi" w:cstheme="minorHAnsi"/>
          <w:b/>
          <w:highlight w:val="green"/>
          <w:u w:val="single"/>
        </w:rPr>
        <w:t>to bring about outcomes consistent with that thesis</w:t>
      </w:r>
      <w:r w:rsidRPr="009A0F38">
        <w:rPr>
          <w:rFonts w:asciiTheme="minorHAnsi" w:eastAsia="Calibri" w:hAnsiTheme="minorHAnsi" w:cstheme="minorHAnsi"/>
          <w:b/>
          <w:u w:val="single"/>
        </w:rPr>
        <w:t xml:space="preserve">, </w:t>
      </w:r>
      <w:r w:rsidRPr="009A0F38">
        <w:rPr>
          <w:rFonts w:asciiTheme="minorHAnsi" w:eastAsia="Calibri" w:hAnsiTheme="minorHAnsi" w:cstheme="minorHAnsi"/>
          <w:b/>
          <w:iCs/>
          <w:u w:val="single"/>
          <w:bdr w:val="single" w:sz="8" w:space="0" w:color="auto"/>
        </w:rPr>
        <w:t>irrespective of its veracity</w:t>
      </w:r>
      <w:r w:rsidRPr="009A0F38">
        <w:rPr>
          <w:rFonts w:asciiTheme="minorHAnsi" w:eastAsia="Calibri" w:hAnsiTheme="minorHAnsi" w:cstheme="minorHAnsi"/>
          <w:b/>
          <w:u w:val="single"/>
        </w:rPr>
        <w:t xml:space="preserve"> and, </w:t>
      </w:r>
      <w:r w:rsidRPr="009A0F38">
        <w:rPr>
          <w:rFonts w:asciiTheme="minorHAnsi" w:eastAsia="Calibri" w:hAnsiTheme="minorHAnsi" w:cstheme="minorHAnsi"/>
          <w:sz w:val="14"/>
        </w:rPr>
        <w:t>indeed, irrespective of its perceived veracity</w:t>
      </w:r>
      <w:r w:rsidRPr="009A0F38">
        <w:rPr>
          <w:rFonts w:asciiTheme="minorHAnsi" w:eastAsia="Calibri" w:hAnsiTheme="minorHAnsi" w:cstheme="minorHAnsi"/>
          <w:b/>
          <w:u w:val="single"/>
        </w:rPr>
        <w:t>.</w:t>
      </w:r>
      <w:r w:rsidRPr="009A0F38">
        <w:rPr>
          <w:rFonts w:asciiTheme="minorHAnsi" w:eastAsia="Calibri" w:hAnsiTheme="minorHAnsi" w:cstheme="minorHAnsi"/>
          <w:sz w:val="14"/>
        </w:rPr>
        <w:t xml:space="preserve"> This provocative suggestion with, if warranted, important implications, clearly requires some justification (see also Hay 1999b; Rosamond 1999, 2000b, 2000c).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xml:space="preserve"> has become</w:t>
      </w:r>
      <w:r w:rsidRPr="009A0F38">
        <w:rPr>
          <w:rFonts w:asciiTheme="minorHAnsi" w:eastAsia="Calibri" w:hAnsiTheme="minorHAnsi" w:cstheme="minorHAnsi"/>
          <w:sz w:val="14"/>
        </w:rPr>
        <w:t xml:space="preserve"> a key referent of contemporary political discourse and, increasingly, </w:t>
      </w:r>
      <w:r w:rsidRPr="009A0F38">
        <w:rPr>
          <w:rFonts w:asciiTheme="minorHAnsi" w:eastAsia="Calibri" w:hAnsiTheme="minorHAnsi" w:cstheme="minorHAnsi"/>
          <w:b/>
          <w:iCs/>
          <w:u w:val="single"/>
          <w:bdr w:val="single" w:sz="8" w:space="0" w:color="auto"/>
        </w:rPr>
        <w:t xml:space="preserve">a lens through which </w:t>
      </w:r>
      <w:proofErr w:type="gramStart"/>
      <w:r w:rsidRPr="009A0F38">
        <w:rPr>
          <w:rFonts w:asciiTheme="minorHAnsi" w:eastAsia="Calibri" w:hAnsiTheme="minorHAnsi" w:cstheme="minorHAnsi"/>
          <w:b/>
          <w:iCs/>
          <w:u w:val="single"/>
          <w:bdr w:val="single" w:sz="8" w:space="0" w:color="auto"/>
        </w:rPr>
        <w:t>policy-makers</w:t>
      </w:r>
      <w:proofErr w:type="gramEnd"/>
      <w:r w:rsidRPr="009A0F38">
        <w:rPr>
          <w:rFonts w:asciiTheme="minorHAnsi" w:eastAsia="Calibri" w:hAnsiTheme="minorHAnsi" w:cstheme="minorHAnsi"/>
          <w:b/>
          <w:iCs/>
          <w:u w:val="single"/>
          <w:bdr w:val="single" w:sz="8" w:space="0" w:color="auto"/>
        </w:rPr>
        <w:t xml:space="preserve"> view the context in which they find themselves.</w:t>
      </w:r>
      <w:r w:rsidRPr="009A0F38">
        <w:rPr>
          <w:rFonts w:asciiTheme="minorHAnsi" w:eastAsia="Calibri" w:hAnsiTheme="minorHAnsi" w:cstheme="minorHAnsi"/>
          <w:sz w:val="14"/>
        </w:rPr>
        <w:t xml:space="preserve"> </w:t>
      </w:r>
      <w:r w:rsidRPr="009A0F38">
        <w:rPr>
          <w:rFonts w:asciiTheme="minorHAnsi" w:eastAsia="Calibri" w:hAnsiTheme="minorHAnsi" w:cstheme="minorHAnsi"/>
          <w:b/>
          <w:highlight w:val="green"/>
          <w:u w:val="single"/>
        </w:rPr>
        <w:t>If</w:t>
      </w:r>
      <w:r w:rsidRPr="009A0F38">
        <w:rPr>
          <w:rFonts w:asciiTheme="minorHAnsi" w:eastAsia="Calibri" w:hAnsiTheme="minorHAnsi" w:cstheme="minorHAnsi"/>
          <w:sz w:val="14"/>
        </w:rPr>
        <w:t xml:space="preserve"> we can assume that political actors have no more privileged vantage point from which to understand their environment than anyone else and — as most commentators would surely concede — that </w:t>
      </w:r>
      <w:r w:rsidRPr="009A0F38">
        <w:rPr>
          <w:rFonts w:asciiTheme="minorHAnsi" w:eastAsia="Calibri" w:hAnsiTheme="minorHAnsi" w:cstheme="minorHAnsi"/>
          <w:b/>
          <w:u w:val="single"/>
        </w:rPr>
        <w:t xml:space="preserve">one of </w:t>
      </w:r>
      <w:r w:rsidRPr="009A0F38">
        <w:rPr>
          <w:rFonts w:asciiTheme="minorHAnsi" w:eastAsia="Calibri" w:hAnsiTheme="minorHAnsi" w:cstheme="minorHAnsi"/>
          <w:b/>
          <w:highlight w:val="green"/>
          <w:u w:val="single"/>
        </w:rPr>
        <w:t xml:space="preserve">the </w:t>
      </w:r>
      <w:r w:rsidRPr="009A0F38">
        <w:rPr>
          <w:rFonts w:asciiTheme="minorHAnsi" w:eastAsia="Calibri" w:hAnsiTheme="minorHAnsi" w:cstheme="minorHAnsi"/>
          <w:b/>
          <w:iCs/>
          <w:highlight w:val="green"/>
          <w:u w:val="single"/>
          <w:bdr w:val="single" w:sz="8" w:space="0" w:color="auto"/>
        </w:rPr>
        <w:t>principal discourses</w:t>
      </w:r>
      <w:r w:rsidRPr="009A0F38">
        <w:rPr>
          <w:rFonts w:asciiTheme="minorHAnsi" w:eastAsia="Calibri" w:hAnsiTheme="minorHAnsi" w:cstheme="minorHAnsi"/>
          <w:b/>
          <w:highlight w:val="green"/>
          <w:u w:val="single"/>
        </w:rPr>
        <w:t xml:space="preserve"> through which</w:t>
      </w:r>
      <w:r w:rsidRPr="009A0F38">
        <w:rPr>
          <w:rFonts w:asciiTheme="minorHAnsi" w:eastAsia="Calibri" w:hAnsiTheme="minorHAnsi" w:cstheme="minorHAnsi"/>
          <w:b/>
          <w:u w:val="single"/>
        </w:rPr>
        <w:t xml:space="preserve"> that </w:t>
      </w:r>
      <w:r w:rsidRPr="009A0F38">
        <w:rPr>
          <w:rFonts w:asciiTheme="minorHAnsi" w:eastAsia="Calibri" w:hAnsiTheme="minorHAnsi" w:cstheme="minorHAnsi"/>
          <w:b/>
          <w:highlight w:val="green"/>
          <w:u w:val="single"/>
        </w:rPr>
        <w:t>environment</w:t>
      </w:r>
      <w:r w:rsidRPr="009A0F38">
        <w:rPr>
          <w:rFonts w:asciiTheme="minorHAnsi" w:eastAsia="Calibri" w:hAnsiTheme="minorHAnsi" w:cstheme="minorHAnsi"/>
          <w:b/>
          <w:u w:val="single"/>
        </w:rPr>
        <w:t xml:space="preserve"> now </w:t>
      </w:r>
      <w:r w:rsidRPr="009A0F38">
        <w:rPr>
          <w:rFonts w:asciiTheme="minorHAnsi" w:eastAsia="Calibri" w:hAnsiTheme="minorHAnsi" w:cstheme="minorHAnsi"/>
          <w:b/>
          <w:highlight w:val="green"/>
          <w:u w:val="single"/>
        </w:rPr>
        <w:t>comes to be understood is</w:t>
      </w:r>
      <w:r w:rsidRPr="009A0F38">
        <w:rPr>
          <w:rFonts w:asciiTheme="minorHAnsi" w:eastAsia="Calibri" w:hAnsiTheme="minorHAnsi" w:cstheme="minorHAnsi"/>
          <w:b/>
          <w:u w:val="single"/>
        </w:rPr>
        <w:t xml:space="preserve"> that of </w:t>
      </w:r>
      <w:proofErr w:type="spellStart"/>
      <w:r w:rsidRPr="009A0F38">
        <w:rPr>
          <w:rFonts w:asciiTheme="minorHAnsi" w:eastAsia="Calibri" w:hAnsiTheme="minorHAnsi" w:cstheme="minorHAnsi"/>
          <w:b/>
          <w:highlight w:val="green"/>
          <w:u w:val="single"/>
        </w:rPr>
        <w:t>globalisation</w:t>
      </w:r>
      <w:proofErr w:type="spellEnd"/>
      <w:r w:rsidRPr="009A0F38">
        <w:rPr>
          <w:rFonts w:asciiTheme="minorHAnsi" w:eastAsia="Calibri" w:hAnsiTheme="minorHAnsi" w:cstheme="minorHAnsi"/>
          <w:b/>
          <w:u w:val="single"/>
        </w:rPr>
        <w:t xml:space="preserve">, then </w:t>
      </w:r>
      <w:r w:rsidRPr="009A0F38">
        <w:rPr>
          <w:rFonts w:asciiTheme="minorHAnsi" w:eastAsia="Calibri" w:hAnsiTheme="minorHAnsi" w:cstheme="minorHAnsi"/>
          <w:b/>
          <w:highlight w:val="green"/>
          <w:u w:val="single"/>
        </w:rPr>
        <w:t>the content of such ideas</w:t>
      </w:r>
      <w:r w:rsidRPr="009A0F38">
        <w:rPr>
          <w:rFonts w:asciiTheme="minorHAnsi" w:eastAsia="Calibri" w:hAnsiTheme="minorHAnsi" w:cstheme="minorHAnsi"/>
          <w:b/>
          <w:u w:val="single"/>
        </w:rPr>
        <w:t xml:space="preserve"> is likely to </w:t>
      </w:r>
      <w:r w:rsidRPr="009A0F38">
        <w:rPr>
          <w:rFonts w:asciiTheme="minorHAnsi" w:eastAsia="Calibri" w:hAnsiTheme="minorHAnsi" w:cstheme="minorHAnsi"/>
          <w:b/>
          <w:highlight w:val="green"/>
          <w:u w:val="single"/>
        </w:rPr>
        <w:t xml:space="preserve">affect </w:t>
      </w:r>
      <w:r w:rsidRPr="009A0F38">
        <w:rPr>
          <w:rFonts w:asciiTheme="minorHAnsi" w:eastAsia="Calibri" w:hAnsiTheme="minorHAnsi" w:cstheme="minorHAnsi"/>
          <w:b/>
          <w:iCs/>
          <w:u w:val="single"/>
          <w:bdr w:val="single" w:sz="8" w:space="0" w:color="auto"/>
        </w:rPr>
        <w:t xml:space="preserve">significantly </w:t>
      </w:r>
      <w:r w:rsidRPr="009A0F38">
        <w:rPr>
          <w:rFonts w:asciiTheme="minorHAnsi" w:eastAsia="Calibri" w:hAnsiTheme="minorHAnsi" w:cstheme="minorHAnsi"/>
          <w:b/>
          <w:iCs/>
          <w:highlight w:val="green"/>
          <w:u w:val="single"/>
          <w:bdr w:val="single" w:sz="8" w:space="0" w:color="auto"/>
        </w:rPr>
        <w:t>political dynamics</w:t>
      </w:r>
      <w:r w:rsidRPr="009A0F38">
        <w:rPr>
          <w:rFonts w:asciiTheme="minorHAnsi" w:eastAsia="Calibri" w:hAnsiTheme="minorHAnsi" w:cstheme="minorHAnsi"/>
          <w:b/>
          <w:iCs/>
          <w:u w:val="single"/>
          <w:bdr w:val="single" w:sz="8" w:space="0" w:color="auto"/>
        </w:rPr>
        <w:t>.</w:t>
      </w:r>
    </w:p>
    <w:p w14:paraId="208A992E" w14:textId="77777777" w:rsidR="001A1067" w:rsidRPr="009A0F38" w:rsidRDefault="001A1067" w:rsidP="001A1067">
      <w:pPr>
        <w:rPr>
          <w:rFonts w:asciiTheme="minorHAnsi" w:eastAsia="Calibri" w:hAnsiTheme="minorHAnsi" w:cstheme="minorHAnsi"/>
          <w:b/>
          <w:iCs/>
          <w:u w:val="single"/>
          <w:bdr w:val="single" w:sz="8" w:space="0" w:color="auto"/>
        </w:rPr>
      </w:pPr>
    </w:p>
    <w:p w14:paraId="00233582" w14:textId="77777777" w:rsidR="001A1067" w:rsidRPr="009A0F38" w:rsidRDefault="001A1067" w:rsidP="001A1067">
      <w:pPr>
        <w:pStyle w:val="Heading4"/>
        <w:rPr>
          <w:rFonts w:asciiTheme="minorHAnsi" w:hAnsiTheme="minorHAnsi" w:cstheme="minorHAnsi"/>
        </w:rPr>
      </w:pPr>
      <w:r w:rsidRPr="009A0F38">
        <w:rPr>
          <w:rFonts w:asciiTheme="minorHAnsi" w:hAnsiTheme="minorHAnsi" w:cstheme="minorHAnsi"/>
        </w:rPr>
        <w:t xml:space="preserve">A: The alternative is to affirm the model of the Communist Party – only </w:t>
      </w:r>
      <w:r w:rsidRPr="009A0F38">
        <w:rPr>
          <w:rFonts w:asciiTheme="minorHAnsi" w:hAnsiTheme="minorHAnsi" w:cstheme="minorHAnsi"/>
          <w:u w:val="single"/>
        </w:rPr>
        <w:t>party organizing</w:t>
      </w:r>
      <w:r w:rsidRPr="009A0F38">
        <w:rPr>
          <w:rFonts w:asciiTheme="minorHAnsi" w:hAnsiTheme="minorHAnsi" w:cstheme="minorHAnsi"/>
        </w:rPr>
        <w:t xml:space="preserve"> can provide effective accountability mechanisms to correct chauvinist tendencies, educate and mobilize marginalized communities, and connect local struggles to a movement for global liberation.</w:t>
      </w:r>
    </w:p>
    <w:p w14:paraId="61C86DC1" w14:textId="77777777" w:rsidR="001A1067" w:rsidRPr="009A0F38" w:rsidRDefault="001A1067" w:rsidP="001A1067">
      <w:pPr>
        <w:rPr>
          <w:rStyle w:val="StyleUnderline"/>
          <w:rFonts w:asciiTheme="minorHAnsi" w:hAnsiTheme="minorHAnsi" w:cstheme="minorHAnsi"/>
        </w:rPr>
      </w:pPr>
      <w:r w:rsidRPr="009A0F38">
        <w:rPr>
          <w:rStyle w:val="StyleUnderline"/>
          <w:rFonts w:asciiTheme="minorHAnsi" w:hAnsiTheme="minorHAnsi" w:cstheme="minorHAnsi"/>
        </w:rPr>
        <w:t xml:space="preserve">Escalante, Philosophy @ </w:t>
      </w:r>
      <w:proofErr w:type="spellStart"/>
      <w:r w:rsidRPr="009A0F38">
        <w:rPr>
          <w:rStyle w:val="StyleUnderline"/>
          <w:rFonts w:asciiTheme="minorHAnsi" w:hAnsiTheme="minorHAnsi" w:cstheme="minorHAnsi"/>
        </w:rPr>
        <w:t>UOregon</w:t>
      </w:r>
      <w:proofErr w:type="spellEnd"/>
      <w:r w:rsidRPr="009A0F38">
        <w:rPr>
          <w:rStyle w:val="StyleUnderline"/>
          <w:rFonts w:asciiTheme="minorHAnsi" w:hAnsiTheme="minorHAnsi" w:cstheme="minorHAnsi"/>
        </w:rPr>
        <w:t>, 18</w:t>
      </w:r>
    </w:p>
    <w:p w14:paraId="6127616D" w14:textId="77777777" w:rsidR="001A1067" w:rsidRPr="00BD7CFB" w:rsidRDefault="001A1067" w:rsidP="001A1067">
      <w:pPr>
        <w:rPr>
          <w:rStyle w:val="Style13ptBold"/>
          <w:rFonts w:asciiTheme="minorHAnsi" w:hAnsiTheme="minorHAnsi" w:cstheme="minorHAnsi"/>
          <w:b w:val="0"/>
          <w:bCs w:val="0"/>
          <w:sz w:val="20"/>
          <w:szCs w:val="20"/>
        </w:rPr>
      </w:pPr>
      <w:r w:rsidRPr="009A0F38">
        <w:rPr>
          <w:rStyle w:val="Style13ptBold"/>
          <w:rFonts w:asciiTheme="minorHAnsi" w:hAnsiTheme="minorHAnsi" w:cstheme="minorHAnsi"/>
        </w:rPr>
        <w:t xml:space="preserve">[Alyson, M.A., </w:t>
      </w:r>
      <w:r w:rsidRPr="00BD7CFB">
        <w:rPr>
          <w:rStyle w:val="Style13ptBold"/>
          <w:rFonts w:asciiTheme="minorHAnsi" w:hAnsiTheme="minorHAnsi" w:cstheme="minorHAnsi"/>
          <w:b w:val="0"/>
          <w:bCs w:val="0"/>
          <w:sz w:val="20"/>
          <w:szCs w:val="20"/>
        </w:rPr>
        <w:t>is a Marxist-Leninist,</w:t>
      </w:r>
      <w:r w:rsidRPr="00BD7CFB">
        <w:rPr>
          <w:rStyle w:val="Style13ptBold"/>
          <w:rFonts w:asciiTheme="minorHAnsi" w:hAnsiTheme="minorHAnsi" w:cstheme="minorHAnsi"/>
          <w:sz w:val="20"/>
          <w:szCs w:val="20"/>
        </w:rPr>
        <w:t xml:space="preserve"> </w:t>
      </w:r>
      <w:r w:rsidRPr="009A0F38">
        <w:rPr>
          <w:rStyle w:val="Style13ptBold"/>
          <w:rFonts w:asciiTheme="minorHAnsi" w:hAnsiTheme="minorHAnsi" w:cstheme="minorHAnsi"/>
        </w:rPr>
        <w:t>Materialist Feminist and Anti-Imperialist activist</w:t>
      </w:r>
      <w:r w:rsidRPr="00BD7CFB">
        <w:rPr>
          <w:rStyle w:val="Style13ptBold"/>
          <w:rFonts w:asciiTheme="minorHAnsi" w:hAnsiTheme="minorHAnsi" w:cstheme="minorHAnsi"/>
          <w:b w:val="0"/>
          <w:bCs w:val="0"/>
          <w:sz w:val="20"/>
          <w:szCs w:val="20"/>
        </w:rPr>
        <w:t xml:space="preserve">. “PARTY ORGANIZING IN THE 21ST CENTURY” September 21st, </w:t>
      </w:r>
      <w:proofErr w:type="gramStart"/>
      <w:r w:rsidRPr="00BD7CFB">
        <w:rPr>
          <w:rStyle w:val="Style13ptBold"/>
          <w:rFonts w:asciiTheme="minorHAnsi" w:hAnsiTheme="minorHAnsi" w:cstheme="minorHAnsi"/>
          <w:b w:val="0"/>
          <w:bCs w:val="0"/>
          <w:sz w:val="20"/>
          <w:szCs w:val="20"/>
        </w:rPr>
        <w:t>20</w:t>
      </w:r>
      <w:r w:rsidRPr="009A0F38">
        <w:rPr>
          <w:rStyle w:val="Style13ptBold"/>
          <w:rFonts w:asciiTheme="minorHAnsi" w:hAnsiTheme="minorHAnsi" w:cstheme="minorHAnsi"/>
        </w:rPr>
        <w:t>18</w:t>
      </w:r>
      <w:proofErr w:type="gramEnd"/>
      <w:r w:rsidRPr="009A0F38">
        <w:rPr>
          <w:rStyle w:val="Style13ptBold"/>
          <w:rFonts w:asciiTheme="minorHAnsi" w:hAnsiTheme="minorHAnsi" w:cstheme="minorHAnsi"/>
        </w:rPr>
        <w:t xml:space="preserve"> </w:t>
      </w:r>
      <w:hyperlink r:id="rId6" w:history="1">
        <w:r w:rsidRPr="00BD7CFB">
          <w:rPr>
            <w:rStyle w:val="Style13ptBold"/>
            <w:rFonts w:asciiTheme="minorHAnsi" w:hAnsiTheme="minorHAnsi" w:cstheme="minorHAnsi"/>
            <w:b w:val="0"/>
            <w:bCs w:val="0"/>
            <w:sz w:val="20"/>
            <w:szCs w:val="20"/>
          </w:rPr>
          <w:t>https://theforgenews.org/2018/09/21/party-organizing-in-the-21st-century/</w:t>
        </w:r>
      </w:hyperlink>
      <w:r w:rsidRPr="00BD7CFB">
        <w:rPr>
          <w:rStyle w:val="Style13ptBold"/>
          <w:rFonts w:asciiTheme="minorHAnsi" w:hAnsiTheme="minorHAnsi" w:cstheme="minorHAnsi"/>
          <w:b w:val="0"/>
          <w:bCs w:val="0"/>
          <w:sz w:val="20"/>
          <w:szCs w:val="20"/>
        </w:rPr>
        <w:t xml:space="preserve">] </w:t>
      </w:r>
      <w:proofErr w:type="spellStart"/>
      <w:r w:rsidRPr="00BD7CFB">
        <w:rPr>
          <w:rStyle w:val="Style13ptBold"/>
          <w:rFonts w:asciiTheme="minorHAnsi" w:hAnsiTheme="minorHAnsi" w:cstheme="minorHAnsi"/>
          <w:b w:val="0"/>
          <w:bCs w:val="0"/>
          <w:sz w:val="20"/>
          <w:szCs w:val="20"/>
        </w:rPr>
        <w:t>rVs</w:t>
      </w:r>
      <w:proofErr w:type="spellEnd"/>
    </w:p>
    <w:p w14:paraId="3ED1726E" w14:textId="77777777" w:rsidR="001A1067" w:rsidRPr="009A0F38" w:rsidRDefault="001A1067" w:rsidP="001A1067">
      <w:pPr>
        <w:rPr>
          <w:rFonts w:asciiTheme="minorHAnsi" w:hAnsiTheme="minorHAnsi" w:cstheme="minorHAnsi"/>
        </w:rPr>
      </w:pPr>
      <w:r w:rsidRPr="009A0F38">
        <w:rPr>
          <w:rFonts w:asciiTheme="minorHAnsi" w:hAnsiTheme="minorHAnsi" w:cstheme="minorHAnsi"/>
        </w:rPr>
        <w:t xml:space="preserve">I would argue that within the base building movement, there is a move towards party organizing, but this trend has not always been explicitly theorized or forwarded within the movement. My goal in this essay is to argue that </w:t>
      </w:r>
      <w:r w:rsidRPr="009A0F38">
        <w:rPr>
          <w:rStyle w:val="StyleUnderline"/>
          <w:rFonts w:asciiTheme="minorHAnsi" w:hAnsiTheme="minorHAnsi" w:cstheme="minorHAnsi"/>
          <w:highlight w:val="green"/>
        </w:rPr>
        <w:t>base building and dual power</w:t>
      </w:r>
      <w:r w:rsidRPr="009A0F38">
        <w:rPr>
          <w:rStyle w:val="StyleUnderline"/>
          <w:rFonts w:asciiTheme="minorHAnsi" w:hAnsiTheme="minorHAnsi" w:cstheme="minorHAnsi"/>
        </w:rPr>
        <w:t xml:space="preserve"> strategy </w:t>
      </w:r>
      <w:r w:rsidRPr="009A0F38">
        <w:rPr>
          <w:rStyle w:val="StyleUnderline"/>
          <w:rFonts w:asciiTheme="minorHAnsi" w:hAnsiTheme="minorHAnsi" w:cstheme="minorHAnsi"/>
          <w:highlight w:val="green"/>
        </w:rPr>
        <w:t>can be best forwarded through party organizing, and</w:t>
      </w:r>
      <w:r w:rsidRPr="009A0F38">
        <w:rPr>
          <w:rStyle w:val="StyleUnderline"/>
          <w:rFonts w:asciiTheme="minorHAnsi" w:hAnsiTheme="minorHAnsi" w:cstheme="minorHAnsi"/>
        </w:rPr>
        <w:t xml:space="preserve"> </w:t>
      </w:r>
      <w:r w:rsidRPr="009A0F38">
        <w:rPr>
          <w:rFonts w:asciiTheme="minorHAnsi" w:hAnsiTheme="minorHAnsi" w:cstheme="minorHAnsi"/>
        </w:rPr>
        <w:t xml:space="preserve">that party organizing </w:t>
      </w:r>
      <w:r w:rsidRPr="009A0F38">
        <w:rPr>
          <w:rStyle w:val="StyleUnderline"/>
          <w:rFonts w:asciiTheme="minorHAnsi" w:hAnsiTheme="minorHAnsi" w:cstheme="minorHAnsi"/>
        </w:rPr>
        <w:t xml:space="preserve">can allow this emerging movement to </w:t>
      </w:r>
      <w:r w:rsidRPr="009A0F38">
        <w:rPr>
          <w:rStyle w:val="StyleUnderline"/>
          <w:rFonts w:asciiTheme="minorHAnsi" w:hAnsiTheme="minorHAnsi" w:cstheme="minorHAnsi"/>
          <w:highlight w:val="green"/>
        </w:rPr>
        <w:t>solidify into a</w:t>
      </w:r>
      <w:r w:rsidRPr="009A0F38">
        <w:rPr>
          <w:rStyle w:val="StyleUnderline"/>
          <w:rFonts w:asciiTheme="minorHAnsi" w:hAnsiTheme="minorHAnsi" w:cstheme="minorHAnsi"/>
        </w:rPr>
        <w:t xml:space="preserve"> powerful </w:t>
      </w:r>
      <w:r w:rsidRPr="009A0F38">
        <w:rPr>
          <w:rStyle w:val="Emphasis"/>
          <w:rFonts w:asciiTheme="minorHAnsi" w:hAnsiTheme="minorHAnsi" w:cstheme="minorHAnsi"/>
          <w:highlight w:val="green"/>
        </w:rPr>
        <w:t>revolutionary socialist tendency</w:t>
      </w:r>
      <w:r w:rsidRPr="009A0F38">
        <w:rPr>
          <w:rStyle w:val="StyleUnderline"/>
          <w:rFonts w:asciiTheme="minorHAnsi" w:hAnsiTheme="minorHAnsi" w:cstheme="minorHAnsi"/>
        </w:rPr>
        <w:t xml:space="preserve"> in the United States</w:t>
      </w:r>
      <w:r w:rsidRPr="009A0F38">
        <w:rPr>
          <w:rFonts w:asciiTheme="minorHAnsi" w:hAnsiTheme="minorHAnsi" w:cstheme="minorHAnsi"/>
        </w:rPr>
        <w:t xml:space="preserve">. One of the crucial insights of the base building movement is that </w:t>
      </w:r>
      <w:r w:rsidRPr="009A0F38">
        <w:rPr>
          <w:rStyle w:val="StyleUnderline"/>
          <w:rFonts w:asciiTheme="minorHAnsi" w:hAnsiTheme="minorHAnsi" w:cstheme="minorHAnsi"/>
        </w:rPr>
        <w:t>the current state of the left in the United States is one in which revolution is not currently possible</w:t>
      </w:r>
      <w:r w:rsidRPr="009A0F38">
        <w:rPr>
          <w:rFonts w:asciiTheme="minorHAnsi" w:hAnsiTheme="minorHAnsi" w:cstheme="minorHAnsi"/>
        </w:rPr>
        <w:t xml:space="preserve">. There exists very little popular support for socialist politics. </w:t>
      </w:r>
      <w:r w:rsidRPr="009A0F38">
        <w:rPr>
          <w:rStyle w:val="StyleUnderline"/>
          <w:rFonts w:asciiTheme="minorHAnsi" w:hAnsiTheme="minorHAnsi" w:cstheme="minorHAnsi"/>
        </w:rPr>
        <w:t>A century of anticommunist propaganda has been extremely effective in convincing even the most oppressed and marginalized that communism has nothing to offer them.</w:t>
      </w:r>
      <w:r w:rsidRPr="009A0F38">
        <w:rPr>
          <w:rFonts w:asciiTheme="minorHAnsi" w:hAnsiTheme="minorHAnsi" w:cstheme="minorHAnsi"/>
        </w:rPr>
        <w:t xml:space="preserve"> </w:t>
      </w:r>
      <w:r w:rsidRPr="009A0F38">
        <w:rPr>
          <w:rStyle w:val="StyleUnderline"/>
          <w:rFonts w:asciiTheme="minorHAnsi" w:hAnsiTheme="minorHAnsi" w:cstheme="minorHAnsi"/>
        </w:rPr>
        <w:t>The base building emphasis on dual power responds directly to this insight.</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By </w:t>
      </w:r>
      <w:r w:rsidRPr="009A0F38">
        <w:rPr>
          <w:rStyle w:val="StyleUnderline"/>
          <w:rFonts w:asciiTheme="minorHAnsi" w:hAnsiTheme="minorHAnsi" w:cstheme="minorHAnsi"/>
          <w:highlight w:val="green"/>
        </w:rPr>
        <w:t>building institutions which</w:t>
      </w:r>
      <w:r w:rsidRPr="009A0F38">
        <w:rPr>
          <w:rStyle w:val="StyleUnderline"/>
          <w:rFonts w:asciiTheme="minorHAnsi" w:hAnsiTheme="minorHAnsi" w:cstheme="minorHAnsi"/>
        </w:rPr>
        <w:t xml:space="preserve"> can </w:t>
      </w:r>
      <w:r w:rsidRPr="009A0F38">
        <w:rPr>
          <w:rStyle w:val="StyleUnderline"/>
          <w:rFonts w:asciiTheme="minorHAnsi" w:hAnsiTheme="minorHAnsi" w:cstheme="minorHAnsi"/>
          <w:highlight w:val="green"/>
        </w:rPr>
        <w:t>meet people’s needs</w:t>
      </w:r>
      <w:r w:rsidRPr="009A0F38">
        <w:rPr>
          <w:rStyle w:val="StyleUnderline"/>
          <w:rFonts w:asciiTheme="minorHAnsi" w:hAnsiTheme="minorHAnsi" w:cstheme="minorHAnsi"/>
        </w:rPr>
        <w:t xml:space="preserve">, we are able to </w:t>
      </w:r>
      <w:r w:rsidRPr="009A0F38">
        <w:rPr>
          <w:rStyle w:val="StyleUnderline"/>
          <w:rFonts w:asciiTheme="minorHAnsi" w:hAnsiTheme="minorHAnsi" w:cstheme="minorHAnsi"/>
          <w:highlight w:val="green"/>
        </w:rPr>
        <w:t>concretely demonstrate</w:t>
      </w:r>
      <w:r w:rsidRPr="009A0F38">
        <w:rPr>
          <w:rStyle w:val="StyleUnderline"/>
          <w:rFonts w:asciiTheme="minorHAnsi" w:hAnsiTheme="minorHAnsi" w:cstheme="minorHAnsi"/>
        </w:rPr>
        <w:t xml:space="preserve"> that </w:t>
      </w:r>
      <w:r w:rsidRPr="009A0F38">
        <w:rPr>
          <w:rStyle w:val="StyleUnderline"/>
          <w:rFonts w:asciiTheme="minorHAnsi" w:hAnsiTheme="minorHAnsi" w:cstheme="minorHAnsi"/>
          <w:highlight w:val="green"/>
        </w:rPr>
        <w:t>communists</w:t>
      </w:r>
      <w:r w:rsidRPr="009A0F38">
        <w:rPr>
          <w:rStyle w:val="StyleUnderline"/>
          <w:rFonts w:asciiTheme="minorHAnsi" w:hAnsiTheme="minorHAnsi" w:cstheme="minorHAnsi"/>
        </w:rPr>
        <w:t xml:space="preserve"> can </w:t>
      </w:r>
      <w:r w:rsidRPr="009A0F38">
        <w:rPr>
          <w:rStyle w:val="StyleUnderline"/>
          <w:rFonts w:asciiTheme="minorHAnsi" w:hAnsiTheme="minorHAnsi" w:cstheme="minorHAnsi"/>
          <w:highlight w:val="green"/>
        </w:rPr>
        <w:t>offer</w:t>
      </w:r>
      <w:r w:rsidRPr="009A0F38">
        <w:rPr>
          <w:rStyle w:val="StyleUnderline"/>
          <w:rFonts w:asciiTheme="minorHAnsi" w:hAnsiTheme="minorHAnsi" w:cstheme="minorHAnsi"/>
        </w:rPr>
        <w:t xml:space="preserve"> the oppressed </w:t>
      </w:r>
      <w:r w:rsidRPr="009A0F38">
        <w:rPr>
          <w:rStyle w:val="StyleUnderline"/>
          <w:rFonts w:asciiTheme="minorHAnsi" w:hAnsiTheme="minorHAnsi" w:cstheme="minorHAnsi"/>
          <w:highlight w:val="green"/>
        </w:rPr>
        <w:t>relief from</w:t>
      </w:r>
      <w:r w:rsidRPr="009A0F38">
        <w:rPr>
          <w:rStyle w:val="StyleUnderline"/>
          <w:rFonts w:asciiTheme="minorHAnsi" w:hAnsiTheme="minorHAnsi" w:cstheme="minorHAnsi"/>
        </w:rPr>
        <w:t xml:space="preserve"> the </w:t>
      </w:r>
      <w:r w:rsidRPr="009A0F38">
        <w:rPr>
          <w:rStyle w:val="StyleUnderline"/>
          <w:rFonts w:asciiTheme="minorHAnsi" w:hAnsiTheme="minorHAnsi" w:cstheme="minorHAnsi"/>
          <w:highlight w:val="green"/>
        </w:rPr>
        <w:t>horrific conditions</w:t>
      </w:r>
      <w:r w:rsidRPr="009A0F38">
        <w:rPr>
          <w:rStyle w:val="StyleUnderline"/>
          <w:rFonts w:asciiTheme="minorHAnsi" w:hAnsiTheme="minorHAnsi" w:cstheme="minorHAnsi"/>
        </w:rPr>
        <w:t xml:space="preserve"> of capitalism. </w:t>
      </w:r>
      <w:r w:rsidRPr="009A0F38">
        <w:rPr>
          <w:rFonts w:asciiTheme="minorHAnsi" w:hAnsiTheme="minorHAnsi" w:cstheme="minorHAnsi"/>
        </w:rPr>
        <w:t xml:space="preserve">Base building strategy recognizes that </w:t>
      </w:r>
      <w:proofErr w:type="gramStart"/>
      <w:r w:rsidRPr="009A0F38">
        <w:rPr>
          <w:rStyle w:val="StyleUnderline"/>
          <w:rFonts w:asciiTheme="minorHAnsi" w:hAnsiTheme="minorHAnsi" w:cstheme="minorHAnsi"/>
        </w:rPr>
        <w:t>actually doing</w:t>
      </w:r>
      <w:proofErr w:type="gramEnd"/>
      <w:r w:rsidRPr="009A0F38">
        <w:rPr>
          <w:rStyle w:val="StyleUnderline"/>
          <w:rFonts w:asciiTheme="minorHAnsi" w:hAnsiTheme="minorHAnsi" w:cstheme="minorHAnsi"/>
        </w:rPr>
        <w:t xml:space="preserve"> the work to serve the people does infinitely more to create a socialist base of popular support than electing</w:t>
      </w:r>
      <w:r w:rsidRPr="009A0F38">
        <w:rPr>
          <w:rFonts w:asciiTheme="minorHAnsi" w:hAnsiTheme="minorHAnsi" w:cstheme="minorHAnsi"/>
        </w:rPr>
        <w:t xml:space="preserve"> democratic socialist </w:t>
      </w:r>
      <w:r w:rsidRPr="009A0F38">
        <w:rPr>
          <w:rStyle w:val="StyleUnderline"/>
          <w:rFonts w:asciiTheme="minorHAnsi" w:hAnsiTheme="minorHAnsi" w:cstheme="minorHAnsi"/>
        </w:rPr>
        <w:t>candidates</w:t>
      </w:r>
      <w:r w:rsidRPr="009A0F38">
        <w:rPr>
          <w:rFonts w:asciiTheme="minorHAnsi" w:hAnsiTheme="minorHAnsi" w:cstheme="minorHAnsi"/>
        </w:rPr>
        <w:t xml:space="preserve"> or holding endless political education classes can ever hope to do. Dual power is about proving that we have something to offer the oppressed. </w:t>
      </w:r>
      <w:r w:rsidRPr="009A0F38">
        <w:rPr>
          <w:rStyle w:val="StyleUnderline"/>
          <w:rFonts w:asciiTheme="minorHAnsi" w:hAnsiTheme="minorHAnsi" w:cstheme="minorHAnsi"/>
        </w:rPr>
        <w:t>The question</w:t>
      </w:r>
      <w:r w:rsidRPr="009A0F38">
        <w:rPr>
          <w:rFonts w:asciiTheme="minorHAnsi" w:hAnsiTheme="minorHAnsi" w:cstheme="minorHAnsi"/>
        </w:rPr>
        <w:t xml:space="preserve">, of course, </w:t>
      </w:r>
      <w:r w:rsidRPr="009A0F38">
        <w:rPr>
          <w:rStyle w:val="StyleUnderline"/>
          <w:rFonts w:asciiTheme="minorHAnsi" w:hAnsiTheme="minorHAnsi" w:cstheme="minorHAnsi"/>
        </w:rPr>
        <w:t>remains: once we have built a base of popular support, what do we do next? If</w:t>
      </w:r>
      <w:r w:rsidRPr="009A0F38">
        <w:rPr>
          <w:rFonts w:asciiTheme="minorHAnsi" w:hAnsiTheme="minorHAnsi" w:cstheme="minorHAnsi"/>
        </w:rPr>
        <w:t xml:space="preserve"> it turns out that </w:t>
      </w:r>
      <w:r w:rsidRPr="009A0F38">
        <w:rPr>
          <w:rStyle w:val="StyleUnderline"/>
          <w:rFonts w:asciiTheme="minorHAnsi" w:hAnsiTheme="minorHAnsi" w:cstheme="minorHAnsi"/>
        </w:rPr>
        <w:t>establishing socialist institutions to meet</w:t>
      </w:r>
      <w:r w:rsidRPr="009A0F38">
        <w:rPr>
          <w:rFonts w:asciiTheme="minorHAnsi" w:hAnsiTheme="minorHAnsi" w:cstheme="minorHAnsi"/>
        </w:rPr>
        <w:t xml:space="preserve"> people’s </w:t>
      </w:r>
      <w:r w:rsidRPr="009A0F38">
        <w:rPr>
          <w:rStyle w:val="StyleUnderline"/>
          <w:rFonts w:asciiTheme="minorHAnsi" w:hAnsiTheme="minorHAnsi" w:cstheme="minorHAnsi"/>
        </w:rPr>
        <w:t>needs does</w:t>
      </w:r>
      <w:r w:rsidRPr="009A0F38">
        <w:rPr>
          <w:rFonts w:asciiTheme="minorHAnsi" w:hAnsiTheme="minorHAnsi" w:cstheme="minorHAnsi"/>
        </w:rPr>
        <w:t xml:space="preserve"> in fact </w:t>
      </w:r>
      <w:r w:rsidRPr="009A0F38">
        <w:rPr>
          <w:rStyle w:val="StyleUnderline"/>
          <w:rFonts w:asciiTheme="minorHAnsi" w:hAnsiTheme="minorHAnsi" w:cstheme="minorHAnsi"/>
        </w:rPr>
        <w:t>create sympathy towards</w:t>
      </w:r>
      <w:r w:rsidRPr="009A0F38">
        <w:rPr>
          <w:rFonts w:asciiTheme="minorHAnsi" w:hAnsiTheme="minorHAnsi" w:cstheme="minorHAnsi"/>
        </w:rPr>
        <w:t xml:space="preserve"> the cause of </w:t>
      </w:r>
      <w:r w:rsidRPr="009A0F38">
        <w:rPr>
          <w:rStyle w:val="StyleUnderline"/>
          <w:rFonts w:asciiTheme="minorHAnsi" w:hAnsiTheme="minorHAnsi" w:cstheme="minorHAnsi"/>
        </w:rPr>
        <w:t xml:space="preserve">communism, </w:t>
      </w:r>
      <w:r w:rsidRPr="009A0F38">
        <w:rPr>
          <w:rStyle w:val="StyleUnderline"/>
          <w:rFonts w:asciiTheme="minorHAnsi" w:hAnsiTheme="minorHAnsi" w:cstheme="minorHAnsi"/>
          <w:highlight w:val="green"/>
        </w:rPr>
        <w:t>how can we mobilize that base?</w:t>
      </w:r>
      <w:r w:rsidRPr="009A0F38">
        <w:rPr>
          <w:rFonts w:asciiTheme="minorHAnsi" w:hAnsiTheme="minorHAnsi" w:cstheme="minorHAnsi"/>
        </w:rPr>
        <w:t xml:space="preserve"> Put simply: </w:t>
      </w:r>
      <w:proofErr w:type="gramStart"/>
      <w:r w:rsidRPr="009A0F38">
        <w:rPr>
          <w:rFonts w:asciiTheme="minorHAnsi" w:hAnsiTheme="minorHAnsi" w:cstheme="minorHAnsi"/>
        </w:rPr>
        <w:t>in order to</w:t>
      </w:r>
      <w:proofErr w:type="gramEnd"/>
      <w:r w:rsidRPr="009A0F38">
        <w:rPr>
          <w:rFonts w:asciiTheme="minorHAnsi" w:hAnsiTheme="minorHAnsi" w:cstheme="minorHAnsi"/>
        </w:rPr>
        <w:t xml:space="preserve"> mobilize the base which base builders hope to create, </w:t>
      </w:r>
      <w:r w:rsidRPr="009A0F38">
        <w:rPr>
          <w:rStyle w:val="Emphasis"/>
          <w:rFonts w:asciiTheme="minorHAnsi" w:hAnsiTheme="minorHAnsi" w:cstheme="minorHAnsi"/>
          <w:highlight w:val="green"/>
        </w:rPr>
        <w:t>we need to have already done</w:t>
      </w:r>
      <w:r w:rsidRPr="009A0F38">
        <w:rPr>
          <w:rStyle w:val="Emphasis"/>
          <w:rFonts w:asciiTheme="minorHAnsi" w:hAnsiTheme="minorHAnsi" w:cstheme="minorHAnsi"/>
        </w:rPr>
        <w:t xml:space="preserve"> the work of </w:t>
      </w:r>
      <w:r w:rsidRPr="009A0F38">
        <w:rPr>
          <w:rStyle w:val="Emphasis"/>
          <w:rFonts w:asciiTheme="minorHAnsi" w:hAnsiTheme="minorHAnsi" w:cstheme="minorHAnsi"/>
          <w:highlight w:val="green"/>
        </w:rPr>
        <w:t>building a communist party</w:t>
      </w:r>
      <w:r w:rsidRPr="009A0F38">
        <w:rPr>
          <w:rFonts w:asciiTheme="minorHAnsi" w:hAnsiTheme="minorHAnsi" w:cstheme="minorHAnsi"/>
        </w:rPr>
        <w:t xml:space="preserve">. It is not enough to simply meet </w:t>
      </w:r>
      <w:proofErr w:type="spellStart"/>
      <w:r w:rsidRPr="009A0F38">
        <w:rPr>
          <w:rFonts w:asciiTheme="minorHAnsi" w:hAnsiTheme="minorHAnsi" w:cstheme="minorHAnsi"/>
        </w:rPr>
        <w:t>peoples</w:t>
      </w:r>
      <w:proofErr w:type="spellEnd"/>
      <w:r w:rsidRPr="009A0F38">
        <w:rPr>
          <w:rFonts w:asciiTheme="minorHAnsi" w:hAnsiTheme="minorHAnsi" w:cstheme="minorHAnsi"/>
        </w:rPr>
        <w:t xml:space="preserve"> needs. Rather, </w:t>
      </w:r>
      <w:r w:rsidRPr="009A0F38">
        <w:rPr>
          <w:rStyle w:val="StyleUnderline"/>
          <w:rFonts w:asciiTheme="minorHAnsi" w:hAnsiTheme="minorHAnsi" w:cstheme="minorHAnsi"/>
        </w:rPr>
        <w:t>we must build the institutions of dual power in the name of communism</w:t>
      </w:r>
      <w:r w:rsidRPr="009A0F38">
        <w:rPr>
          <w:rFonts w:asciiTheme="minorHAnsi" w:hAnsiTheme="minorHAnsi" w:cstheme="minorHAnsi"/>
        </w:rPr>
        <w:t xml:space="preserve">. We must </w:t>
      </w:r>
      <w:r w:rsidRPr="009A0F38">
        <w:rPr>
          <w:rStyle w:val="StyleUnderline"/>
          <w:rFonts w:asciiTheme="minorHAnsi" w:hAnsiTheme="minorHAnsi" w:cstheme="minorHAnsi"/>
        </w:rPr>
        <w:t>refuse covert front organizing and</w:t>
      </w:r>
      <w:r w:rsidRPr="009A0F38">
        <w:rPr>
          <w:rFonts w:asciiTheme="minorHAnsi" w:hAnsiTheme="minorHAnsi" w:cstheme="minorHAnsi"/>
        </w:rPr>
        <w:t xml:space="preserve"> instead </w:t>
      </w:r>
      <w:r w:rsidRPr="009A0F38">
        <w:rPr>
          <w:rStyle w:val="StyleUnderline"/>
          <w:rFonts w:asciiTheme="minorHAnsi" w:hAnsiTheme="minorHAnsi" w:cstheme="minorHAnsi"/>
        </w:rPr>
        <w:t>have a public face as a communist party.</w:t>
      </w:r>
      <w:r w:rsidRPr="009A0F38">
        <w:rPr>
          <w:rFonts w:asciiTheme="minorHAnsi" w:hAnsiTheme="minorHAnsi" w:cstheme="minorHAnsi"/>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9A0F38">
        <w:rPr>
          <w:rStyle w:val="StyleUnderline"/>
          <w:rFonts w:asciiTheme="minorHAnsi" w:hAnsiTheme="minorHAnsi" w:cstheme="minorHAnsi"/>
        </w:rPr>
        <w:t xml:space="preserve">We must be clear that our strategy is revolutionary and </w:t>
      </w:r>
      <w:proofErr w:type="gramStart"/>
      <w:r w:rsidRPr="009A0F38">
        <w:rPr>
          <w:rStyle w:val="StyleUnderline"/>
          <w:rFonts w:asciiTheme="minorHAnsi" w:hAnsiTheme="minorHAnsi" w:cstheme="minorHAnsi"/>
        </w:rPr>
        <w:t>in order to</w:t>
      </w:r>
      <w:proofErr w:type="gramEnd"/>
      <w:r w:rsidRPr="009A0F38">
        <w:rPr>
          <w:rStyle w:val="StyleUnderline"/>
          <w:rFonts w:asciiTheme="minorHAnsi" w:hAnsiTheme="minorHAnsi" w:cstheme="minorHAnsi"/>
        </w:rPr>
        <w:t xml:space="preserve"> make this clear we must adopt party organizing.</w:t>
      </w:r>
      <w:r w:rsidRPr="009A0F38">
        <w:rPr>
          <w:rFonts w:asciiTheme="minorHAnsi" w:hAnsiTheme="minorHAnsi" w:cstheme="minorHAnsi"/>
        </w:rPr>
        <w:t xml:space="preserve"> By “party organizing” I mean </w:t>
      </w:r>
      <w:r w:rsidRPr="009A0F38">
        <w:rPr>
          <w:rStyle w:val="StyleUnderline"/>
          <w:rFonts w:asciiTheme="minorHAnsi" w:hAnsiTheme="minorHAnsi" w:cstheme="minorHAnsi"/>
        </w:rPr>
        <w:t>an organizational strategy which adopts the party model</w:t>
      </w:r>
      <w:r w:rsidRPr="009A0F38">
        <w:rPr>
          <w:rFonts w:asciiTheme="minorHAnsi" w:hAnsiTheme="minorHAnsi" w:cstheme="minorHAnsi"/>
        </w:rPr>
        <w:t xml:space="preserve">. Such organizing focuses on building a party </w:t>
      </w:r>
      <w:r w:rsidRPr="009A0F38">
        <w:rPr>
          <w:rStyle w:val="StyleUnderline"/>
          <w:rFonts w:asciiTheme="minorHAnsi" w:hAnsiTheme="minorHAnsi" w:cstheme="minorHAnsi"/>
        </w:rPr>
        <w:t xml:space="preserve">whose membership is formally unified around a party line determined by democratic centralist decision making. The party model creates internal methods for holding party members accountable, </w:t>
      </w:r>
      <w:r w:rsidRPr="009A0F38">
        <w:rPr>
          <w:rStyle w:val="StyleUnderline"/>
          <w:rFonts w:asciiTheme="minorHAnsi" w:hAnsiTheme="minorHAnsi" w:cstheme="minorHAnsi"/>
          <w:highlight w:val="green"/>
        </w:rPr>
        <w:t>unifying</w:t>
      </w:r>
      <w:r w:rsidRPr="009A0F38">
        <w:rPr>
          <w:rStyle w:val="StyleUnderline"/>
          <w:rFonts w:asciiTheme="minorHAnsi" w:hAnsiTheme="minorHAnsi" w:cstheme="minorHAnsi"/>
        </w:rPr>
        <w:t xml:space="preserve"> party member </w:t>
      </w:r>
      <w:r w:rsidRPr="009A0F38">
        <w:rPr>
          <w:rStyle w:val="StyleUnderline"/>
          <w:rFonts w:asciiTheme="minorHAnsi" w:hAnsiTheme="minorHAnsi" w:cstheme="minorHAnsi"/>
          <w:highlight w:val="green"/>
        </w:rPr>
        <w:t>action around democratically determined goals, and</w:t>
      </w:r>
      <w:r w:rsidRPr="009A0F38">
        <w:rPr>
          <w:rStyle w:val="StyleUnderline"/>
          <w:rFonts w:asciiTheme="minorHAnsi" w:hAnsiTheme="minorHAnsi" w:cstheme="minorHAnsi"/>
        </w:rPr>
        <w:t xml:space="preserve"> for </w:t>
      </w:r>
      <w:r w:rsidRPr="009A0F38">
        <w:rPr>
          <w:rStyle w:val="StyleUnderline"/>
          <w:rFonts w:asciiTheme="minorHAnsi" w:hAnsiTheme="minorHAnsi" w:cstheme="minorHAnsi"/>
          <w:highlight w:val="green"/>
        </w:rPr>
        <w:t>educating party members in communist theory and praxis</w:t>
      </w:r>
      <w:r w:rsidRPr="009A0F38">
        <w:rPr>
          <w:rStyle w:val="StyleUnderline"/>
          <w:rFonts w:asciiTheme="minorHAnsi" w:hAnsiTheme="minorHAnsi" w:cstheme="minorHAnsi"/>
        </w:rPr>
        <w:t>. A communist</w:t>
      </w:r>
      <w:r w:rsidRPr="009A0F38">
        <w:rPr>
          <w:rFonts w:asciiTheme="minorHAnsi" w:hAnsiTheme="minorHAnsi" w:cstheme="minorHAnsi"/>
        </w:rPr>
        <w:t xml:space="preserve"> organization utilizing the </w:t>
      </w:r>
      <w:r w:rsidRPr="009A0F38">
        <w:rPr>
          <w:rStyle w:val="StyleUnderline"/>
          <w:rFonts w:asciiTheme="minorHAnsi" w:hAnsiTheme="minorHAnsi" w:cstheme="minorHAnsi"/>
        </w:rPr>
        <w:t>party</w:t>
      </w:r>
      <w:r w:rsidRPr="009A0F38">
        <w:rPr>
          <w:rFonts w:asciiTheme="minorHAnsi" w:hAnsiTheme="minorHAnsi" w:cstheme="minorHAnsi"/>
        </w:rPr>
        <w:t xml:space="preserve"> model </w:t>
      </w:r>
      <w:r w:rsidRPr="009A0F38">
        <w:rPr>
          <w:rStyle w:val="StyleUnderline"/>
          <w:rFonts w:asciiTheme="minorHAnsi" w:hAnsiTheme="minorHAnsi" w:cstheme="minorHAnsi"/>
        </w:rPr>
        <w:t xml:space="preserve">works to build dual power institutions while </w:t>
      </w:r>
      <w:r w:rsidRPr="009A0F38">
        <w:rPr>
          <w:rFonts w:asciiTheme="minorHAnsi" w:hAnsiTheme="minorHAnsi" w:cstheme="minorHAnsi"/>
        </w:rPr>
        <w:t xml:space="preserve">simultaneously </w:t>
      </w:r>
      <w:r w:rsidRPr="009A0F38">
        <w:rPr>
          <w:rStyle w:val="StyleUnderline"/>
          <w:rFonts w:asciiTheme="minorHAnsi" w:hAnsiTheme="minorHAnsi" w:cstheme="minorHAnsi"/>
        </w:rPr>
        <w:t>educating</w:t>
      </w:r>
      <w:r w:rsidRPr="009A0F38">
        <w:rPr>
          <w:rFonts w:asciiTheme="minorHAnsi" w:hAnsiTheme="minorHAnsi" w:cstheme="minorHAnsi"/>
        </w:rPr>
        <w:t xml:space="preserve"> the </w:t>
      </w:r>
      <w:r w:rsidRPr="009A0F38">
        <w:rPr>
          <w:rStyle w:val="StyleUnderline"/>
          <w:rFonts w:asciiTheme="minorHAnsi" w:hAnsiTheme="minorHAnsi" w:cstheme="minorHAnsi"/>
        </w:rPr>
        <w:t>communities they hope to serve</w:t>
      </w:r>
      <w:r w:rsidRPr="009A0F38">
        <w:rPr>
          <w:rFonts w:asciiTheme="minorHAnsi" w:hAnsiTheme="minorHAnsi" w:cstheme="minorHAnsi"/>
        </w:rPr>
        <w:t xml:space="preserve">. Organizations which adopt the party model </w:t>
      </w:r>
      <w:r w:rsidRPr="009A0F38">
        <w:rPr>
          <w:rStyle w:val="StyleUnderline"/>
          <w:rFonts w:asciiTheme="minorHAnsi" w:hAnsiTheme="minorHAnsi" w:cstheme="minorHAnsi"/>
        </w:rPr>
        <w:t>focus on propagandizing</w:t>
      </w:r>
      <w:r w:rsidRPr="009A0F38">
        <w:rPr>
          <w:rFonts w:asciiTheme="minorHAnsi" w:hAnsiTheme="minorHAnsi" w:cstheme="minorHAnsi"/>
        </w:rPr>
        <w:t xml:space="preserve"> around the need for </w:t>
      </w:r>
      <w:r w:rsidRPr="009A0F38">
        <w:rPr>
          <w:rStyle w:val="StyleUnderline"/>
          <w:rFonts w:asciiTheme="minorHAnsi" w:hAnsiTheme="minorHAnsi" w:cstheme="minorHAnsi"/>
        </w:rPr>
        <w:t>revolutionary socialism</w:t>
      </w:r>
      <w:r w:rsidRPr="009A0F38">
        <w:rPr>
          <w:rFonts w:asciiTheme="minorHAnsi" w:hAnsiTheme="minorHAnsi" w:cstheme="minorHAnsi"/>
        </w:rPr>
        <w:t xml:space="preserve">. They function as the forefront of political organizing, </w:t>
      </w:r>
      <w:r w:rsidRPr="009A0F38">
        <w:rPr>
          <w:rStyle w:val="StyleUnderline"/>
          <w:rFonts w:asciiTheme="minorHAnsi" w:hAnsiTheme="minorHAnsi" w:cstheme="minorHAnsi"/>
        </w:rPr>
        <w:t xml:space="preserve">empowering local communities to theorize </w:t>
      </w:r>
      <w:r w:rsidRPr="009A0F38">
        <w:rPr>
          <w:rFonts w:asciiTheme="minorHAnsi" w:hAnsiTheme="minorHAnsi" w:cstheme="minorHAnsi"/>
        </w:rPr>
        <w:t xml:space="preserve">their </w:t>
      </w:r>
      <w:r w:rsidRPr="009A0F38">
        <w:rPr>
          <w:rStyle w:val="StyleUnderline"/>
          <w:rFonts w:asciiTheme="minorHAnsi" w:hAnsiTheme="minorHAnsi" w:cstheme="minorHAnsi"/>
        </w:rPr>
        <w:t>liberation through communist theory while organizing communities to literally fight for their liberation.</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A party is </w:t>
      </w:r>
      <w:r w:rsidRPr="009A0F38">
        <w:rPr>
          <w:rStyle w:val="StyleUnderline"/>
          <w:rFonts w:asciiTheme="minorHAnsi" w:hAnsiTheme="minorHAnsi" w:cstheme="minorHAnsi"/>
          <w:highlight w:val="green"/>
        </w:rPr>
        <w:t>not simply a group of individuals doing work together, but</w:t>
      </w:r>
      <w:r w:rsidRPr="009A0F38">
        <w:rPr>
          <w:rStyle w:val="StyleUnderline"/>
          <w:rFonts w:asciiTheme="minorHAnsi" w:hAnsiTheme="minorHAnsi" w:cstheme="minorHAnsi"/>
        </w:rPr>
        <w:t xml:space="preserve"> is a </w:t>
      </w:r>
      <w:r w:rsidRPr="009A0F38">
        <w:rPr>
          <w:rStyle w:val="Emphasis"/>
          <w:rFonts w:asciiTheme="minorHAnsi" w:hAnsiTheme="minorHAnsi" w:cstheme="minorHAnsi"/>
          <w:highlight w:val="green"/>
        </w:rPr>
        <w:t>formal organization unified</w:t>
      </w:r>
      <w:r w:rsidRPr="009A0F38">
        <w:rPr>
          <w:rStyle w:val="Emphasis"/>
          <w:rFonts w:asciiTheme="minorHAnsi" w:hAnsiTheme="minorHAnsi" w:cstheme="minorHAnsi"/>
        </w:rPr>
        <w:t xml:space="preserve"> in its fight </w:t>
      </w:r>
      <w:r w:rsidRPr="009A0F38">
        <w:rPr>
          <w:rStyle w:val="Emphasis"/>
          <w:rFonts w:asciiTheme="minorHAnsi" w:hAnsiTheme="minorHAnsi" w:cstheme="minorHAnsi"/>
          <w:highlight w:val="green"/>
        </w:rPr>
        <w:t>against capitalism</w:t>
      </w:r>
      <w:r w:rsidRPr="009A0F38">
        <w:rPr>
          <w:rFonts w:asciiTheme="minorHAnsi" w:hAnsiTheme="minorHAnsi" w:cstheme="minorHAnsi"/>
        </w:rPr>
        <w:t xml:space="preserve">. Party organizing has much to offer the base building movement. </w:t>
      </w:r>
      <w:r w:rsidRPr="009A0F38">
        <w:rPr>
          <w:rStyle w:val="StyleUnderline"/>
          <w:rFonts w:asciiTheme="minorHAnsi" w:hAnsiTheme="minorHAnsi" w:cstheme="minorHAnsi"/>
        </w:rPr>
        <w:t xml:space="preserve">By working in a unified party, base builders can </w:t>
      </w:r>
      <w:r w:rsidRPr="009A0F38">
        <w:rPr>
          <w:rStyle w:val="Emphasis"/>
          <w:rFonts w:asciiTheme="minorHAnsi" w:hAnsiTheme="minorHAnsi" w:cstheme="minorHAnsi"/>
          <w:highlight w:val="green"/>
        </w:rPr>
        <w:t>ensure</w:t>
      </w:r>
      <w:r w:rsidRPr="009A0F38">
        <w:rPr>
          <w:rStyle w:val="Emphasis"/>
          <w:rFonts w:asciiTheme="minorHAnsi" w:hAnsiTheme="minorHAnsi" w:cstheme="minorHAnsi"/>
        </w:rPr>
        <w:t xml:space="preserve"> that </w:t>
      </w:r>
      <w:r w:rsidRPr="009A0F38">
        <w:rPr>
          <w:rStyle w:val="Emphasis"/>
          <w:rFonts w:asciiTheme="minorHAnsi" w:hAnsiTheme="minorHAnsi" w:cstheme="minorHAnsi"/>
          <w:highlight w:val="green"/>
        </w:rPr>
        <w:t>local struggles are tied to and informed by a unified</w:t>
      </w:r>
      <w:r w:rsidRPr="009A0F38">
        <w:rPr>
          <w:rStyle w:val="Emphasis"/>
          <w:rFonts w:asciiTheme="minorHAnsi" w:hAnsiTheme="minorHAnsi" w:cstheme="minorHAnsi"/>
        </w:rPr>
        <w:t xml:space="preserve"> national and international </w:t>
      </w:r>
      <w:r w:rsidRPr="009A0F38">
        <w:rPr>
          <w:rStyle w:val="Emphasis"/>
          <w:rFonts w:asciiTheme="minorHAnsi" w:hAnsiTheme="minorHAnsi" w:cstheme="minorHAnsi"/>
          <w:highlight w:val="green"/>
        </w:rPr>
        <w:t>strategy</w:t>
      </w:r>
      <w:r w:rsidRPr="009A0F38">
        <w:rPr>
          <w:rFonts w:asciiTheme="minorHAnsi" w:hAnsiTheme="minorHAnsi" w:cstheme="minorHAnsi"/>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9A0F38">
        <w:rPr>
          <w:rStyle w:val="StyleUnderline"/>
          <w:rFonts w:asciiTheme="minorHAnsi" w:hAnsiTheme="minorHAnsi" w:cstheme="minorHAnsi"/>
        </w:rPr>
        <w:t xml:space="preserve">party organizing </w:t>
      </w:r>
      <w:r w:rsidRPr="009A0F38">
        <w:rPr>
          <w:rStyle w:val="StyleUnderline"/>
          <w:rFonts w:asciiTheme="minorHAnsi" w:hAnsiTheme="minorHAnsi" w:cstheme="minorHAnsi"/>
          <w:highlight w:val="green"/>
        </w:rPr>
        <w:t>allows for</w:t>
      </w:r>
      <w:r w:rsidRPr="009A0F38">
        <w:rPr>
          <w:rStyle w:val="StyleUnderline"/>
          <w:rFonts w:asciiTheme="minorHAnsi" w:hAnsiTheme="minorHAnsi" w:cstheme="minorHAnsi"/>
        </w:rPr>
        <w:t xml:space="preserve"> local organizations and individual </w:t>
      </w:r>
      <w:r w:rsidRPr="009A0F38">
        <w:rPr>
          <w:rStyle w:val="StyleUnderline"/>
          <w:rFonts w:asciiTheme="minorHAnsi" w:hAnsiTheme="minorHAnsi" w:cstheme="minorHAnsi"/>
          <w:highlight w:val="green"/>
        </w:rPr>
        <w:t xml:space="preserve">organizers to be </w:t>
      </w:r>
      <w:r w:rsidRPr="009A0F38">
        <w:rPr>
          <w:rStyle w:val="Emphasis"/>
          <w:rFonts w:asciiTheme="minorHAnsi" w:hAnsiTheme="minorHAnsi" w:cstheme="minorHAnsi"/>
          <w:highlight w:val="green"/>
        </w:rPr>
        <w:t>held accountable</w:t>
      </w:r>
      <w:r w:rsidRPr="009A0F38">
        <w:rPr>
          <w:rStyle w:val="StyleUnderline"/>
          <w:rFonts w:asciiTheme="minorHAnsi" w:hAnsiTheme="minorHAnsi" w:cstheme="minorHAnsi"/>
        </w:rPr>
        <w:t xml:space="preserve"> for their actions. It allows criticism to function not as one independent group criticizing another independent group, but rather as comrades with a formal organizational unity </w:t>
      </w:r>
      <w:r w:rsidRPr="009A0F38">
        <w:rPr>
          <w:rStyle w:val="StyleUnderline"/>
          <w:rFonts w:asciiTheme="minorHAnsi" w:hAnsiTheme="minorHAnsi" w:cstheme="minorHAnsi"/>
          <w:highlight w:val="green"/>
        </w:rPr>
        <w:t>working</w:t>
      </w:r>
      <w:r w:rsidRPr="009A0F38">
        <w:rPr>
          <w:rStyle w:val="StyleUnderline"/>
          <w:rFonts w:asciiTheme="minorHAnsi" w:hAnsiTheme="minorHAnsi" w:cstheme="minorHAnsi"/>
        </w:rPr>
        <w:t xml:space="preserve"> together </w:t>
      </w:r>
      <w:r w:rsidRPr="009A0F38">
        <w:rPr>
          <w:rStyle w:val="StyleUnderline"/>
          <w:rFonts w:asciiTheme="minorHAnsi" w:hAnsiTheme="minorHAnsi" w:cstheme="minorHAnsi"/>
          <w:highlight w:val="green"/>
        </w:rPr>
        <w:t>to sharpen</w:t>
      </w:r>
      <w:r w:rsidRPr="009A0F38">
        <w:rPr>
          <w:rStyle w:val="StyleUnderline"/>
          <w:rFonts w:asciiTheme="minorHAnsi" w:hAnsiTheme="minorHAnsi" w:cstheme="minorHAnsi"/>
        </w:rPr>
        <w:t xml:space="preserve"> </w:t>
      </w:r>
      <w:proofErr w:type="spellStart"/>
      <w:r w:rsidRPr="009A0F38">
        <w:rPr>
          <w:rStyle w:val="StyleUnderline"/>
          <w:rFonts w:asciiTheme="minorHAnsi" w:hAnsiTheme="minorHAnsi" w:cstheme="minorHAnsi"/>
        </w:rPr>
        <w:t xml:space="preserve">each </w:t>
      </w:r>
      <w:proofErr w:type="gramStart"/>
      <w:r w:rsidRPr="009A0F38">
        <w:rPr>
          <w:rStyle w:val="StyleUnderline"/>
          <w:rFonts w:asciiTheme="minorHAnsi" w:hAnsiTheme="minorHAnsi" w:cstheme="minorHAnsi"/>
        </w:rPr>
        <w:t>others</w:t>
      </w:r>
      <w:proofErr w:type="spellEnd"/>
      <w:proofErr w:type="gramEnd"/>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strategies and</w:t>
      </w:r>
      <w:r w:rsidRPr="009A0F38">
        <w:rPr>
          <w:rStyle w:val="StyleUnderline"/>
          <w:rFonts w:asciiTheme="minorHAnsi" w:hAnsiTheme="minorHAnsi" w:cstheme="minorHAnsi"/>
        </w:rPr>
        <w:t xml:space="preserve"> to help </w:t>
      </w:r>
      <w:r w:rsidRPr="009A0F38">
        <w:rPr>
          <w:rStyle w:val="StyleUnderline"/>
          <w:rFonts w:asciiTheme="minorHAnsi" w:hAnsiTheme="minorHAnsi" w:cstheme="minorHAnsi"/>
          <w:highlight w:val="green"/>
        </w:rPr>
        <w:t>correct chauvinist ideas</w:t>
      </w:r>
      <w:r w:rsidRPr="009A0F38">
        <w:rPr>
          <w:rStyle w:val="StyleUnderline"/>
          <w:rFonts w:asciiTheme="minorHAnsi" w:hAnsiTheme="minorHAnsi" w:cstheme="minorHAnsi"/>
        </w:rPr>
        <w:t xml:space="preserve"> and actions. In the context of the socialist movement within the United States, </w:t>
      </w:r>
      <w:r w:rsidRPr="009A0F38">
        <w:rPr>
          <w:rStyle w:val="StyleUnderline"/>
          <w:rFonts w:asciiTheme="minorHAnsi" w:hAnsiTheme="minorHAnsi" w:cstheme="minorHAnsi"/>
          <w:highlight w:val="green"/>
        </w:rPr>
        <w:t xml:space="preserve">such accountability is </w:t>
      </w:r>
      <w:r w:rsidRPr="009A0F38">
        <w:rPr>
          <w:rStyle w:val="Emphasis"/>
          <w:rFonts w:asciiTheme="minorHAnsi" w:hAnsiTheme="minorHAnsi" w:cstheme="minorHAnsi"/>
          <w:highlight w:val="green"/>
        </w:rPr>
        <w:t>crucial</w:t>
      </w:r>
      <w:r w:rsidRPr="009A0F38">
        <w:rPr>
          <w:rStyle w:val="StyleUnderline"/>
          <w:rFonts w:asciiTheme="minorHAnsi" w:hAnsiTheme="minorHAnsi" w:cstheme="minorHAnsi"/>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9A0F38">
        <w:rPr>
          <w:rFonts w:asciiTheme="minorHAnsi" w:hAnsiTheme="minorHAnsi" w:cstheme="minorHAnsi"/>
        </w:rPr>
        <w:t xml:space="preserve"> Having a formal party which unifies the various dual power projects being undertaken at the local level also allows for base builders to not simply meet </w:t>
      </w:r>
      <w:proofErr w:type="spellStart"/>
      <w:r w:rsidRPr="009A0F38">
        <w:rPr>
          <w:rFonts w:asciiTheme="minorHAnsi" w:hAnsiTheme="minorHAnsi" w:cstheme="minorHAnsi"/>
        </w:rPr>
        <w:t>peoples</w:t>
      </w:r>
      <w:proofErr w:type="spellEnd"/>
      <w:r w:rsidRPr="009A0F38">
        <w:rPr>
          <w:rFonts w:asciiTheme="minorHAnsi" w:hAnsiTheme="minorHAnsi" w:cstheme="minorHAnsi"/>
        </w:rPr>
        <w:t xml:space="preserve"> needs, but to pull them into the membership of the party as organizers themselves. </w:t>
      </w:r>
      <w:r w:rsidRPr="009A0F38">
        <w:rPr>
          <w:rStyle w:val="StyleUnderline"/>
          <w:rFonts w:asciiTheme="minorHAnsi" w:hAnsiTheme="minorHAnsi" w:cstheme="minorHAnsi"/>
        </w:rPr>
        <w:t>The party</w:t>
      </w:r>
      <w:r w:rsidRPr="009A0F38">
        <w:rPr>
          <w:rFonts w:asciiTheme="minorHAnsi" w:hAnsiTheme="minorHAnsi" w:cstheme="minorHAnsi"/>
        </w:rPr>
        <w:t xml:space="preserve"> model </w:t>
      </w:r>
      <w:r w:rsidRPr="009A0F38">
        <w:rPr>
          <w:rStyle w:val="StyleUnderline"/>
          <w:rFonts w:asciiTheme="minorHAnsi" w:hAnsiTheme="minorHAnsi" w:cstheme="minorHAnsi"/>
        </w:rPr>
        <w:t>creates a means for sustained growth to occur by unifying organizers in a manner that allows for skills, strategies, and ideas to be shared with newer organizers. It</w:t>
      </w:r>
      <w:r w:rsidRPr="009A0F38">
        <w:rPr>
          <w:rFonts w:asciiTheme="minorHAnsi" w:hAnsiTheme="minorHAnsi" w:cstheme="minorHAnsi"/>
        </w:rPr>
        <w:t xml:space="preserve"> also </w:t>
      </w:r>
      <w:r w:rsidRPr="009A0F38">
        <w:rPr>
          <w:rStyle w:val="StyleUnderline"/>
          <w:rFonts w:asciiTheme="minorHAnsi" w:hAnsiTheme="minorHAnsi" w:cstheme="minorHAnsi"/>
        </w:rPr>
        <w:t>allows</w:t>
      </w:r>
      <w:r w:rsidRPr="009A0F38">
        <w:rPr>
          <w:rFonts w:asciiTheme="minorHAnsi" w:hAnsiTheme="minorHAnsi" w:cstheme="minorHAnsi"/>
        </w:rPr>
        <w:t xml:space="preserve"> </w:t>
      </w:r>
      <w:r w:rsidRPr="009A0F38">
        <w:rPr>
          <w:rStyle w:val="StyleUnderline"/>
          <w:rFonts w:asciiTheme="minorHAnsi" w:hAnsiTheme="minorHAnsi" w:cstheme="minorHAnsi"/>
        </w:rPr>
        <w:t>community members who have been served by dual power projects to take an active role in organizing by becoming party members and participating in the continued growth of base building strategy.</w:t>
      </w:r>
      <w:r w:rsidRPr="009A0F38">
        <w:rPr>
          <w:rFonts w:asciiTheme="minorHAnsi" w:hAnsiTheme="minorHAnsi" w:cstheme="minorHAnsi"/>
        </w:rPr>
        <w:t xml:space="preserve"> It ensures that there are </w:t>
      </w:r>
      <w:r w:rsidRPr="009A0F38">
        <w:rPr>
          <w:rStyle w:val="StyleUnderline"/>
          <w:rFonts w:asciiTheme="minorHAnsi" w:hAnsiTheme="minorHAnsi" w:cstheme="minorHAnsi"/>
        </w:rPr>
        <w:t>formal processes for educating communities in communist theory and praxis</w:t>
      </w:r>
      <w:r w:rsidRPr="009A0F38">
        <w:rPr>
          <w:rFonts w:asciiTheme="minorHAnsi" w:hAnsiTheme="minorHAnsi" w:cstheme="minorHAnsi"/>
        </w:rPr>
        <w:t xml:space="preserve">, </w:t>
      </w:r>
      <w:proofErr w:type="gramStart"/>
      <w:r w:rsidRPr="009A0F38">
        <w:rPr>
          <w:rFonts w:asciiTheme="minorHAnsi" w:hAnsiTheme="minorHAnsi" w:cstheme="minorHAnsi"/>
        </w:rPr>
        <w:t>and also</w:t>
      </w:r>
      <w:proofErr w:type="gramEnd"/>
      <w:r w:rsidRPr="009A0F38">
        <w:rPr>
          <w:rFonts w:asciiTheme="minorHAnsi" w:hAnsiTheme="minorHAnsi" w:cstheme="minorHAnsi"/>
        </w:rPr>
        <w:t xml:space="preserve"> </w:t>
      </w:r>
      <w:r w:rsidRPr="009A0F38">
        <w:rPr>
          <w:rStyle w:val="StyleUnderline"/>
          <w:rFonts w:asciiTheme="minorHAnsi" w:hAnsiTheme="minorHAnsi" w:cstheme="minorHAnsi"/>
        </w:rPr>
        <w:t xml:space="preserve">enables them to </w:t>
      </w:r>
      <w:r w:rsidRPr="009A0F38">
        <w:rPr>
          <w:rFonts w:asciiTheme="minorHAnsi" w:hAnsiTheme="minorHAnsi" w:cstheme="minorHAnsi"/>
        </w:rPr>
        <w:t xml:space="preserve">act and </w:t>
      </w:r>
      <w:r w:rsidRPr="009A0F38">
        <w:rPr>
          <w:rStyle w:val="StyleUnderline"/>
          <w:rFonts w:asciiTheme="minorHAnsi" w:hAnsiTheme="minorHAnsi" w:cstheme="minorHAnsi"/>
        </w:rPr>
        <w:t>organize in accordance with their own local conditions</w:t>
      </w:r>
      <w:r w:rsidRPr="009A0F38">
        <w:rPr>
          <w:rFonts w:asciiTheme="minorHAnsi" w:hAnsiTheme="minorHAnsi" w:cstheme="minorHAnsi"/>
        </w:rPr>
        <w:t xml:space="preserve">. We also must recognize that the current state of the base building movement precludes the possibility of such a national unified party in the present moment. Since base building strategy is being undertaken in </w:t>
      </w:r>
      <w:proofErr w:type="gramStart"/>
      <w:r w:rsidRPr="009A0F38">
        <w:rPr>
          <w:rFonts w:asciiTheme="minorHAnsi" w:hAnsiTheme="minorHAnsi" w:cstheme="minorHAnsi"/>
        </w:rPr>
        <w:t>a number of</w:t>
      </w:r>
      <w:proofErr w:type="gramEnd"/>
      <w:r w:rsidRPr="009A0F38">
        <w:rPr>
          <w:rFonts w:asciiTheme="minorHAnsi" w:hAnsiTheme="minorHAnsi" w:cstheme="minorHAnsi"/>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9A0F38">
        <w:rPr>
          <w:rStyle w:val="StyleUnderline"/>
          <w:rFonts w:asciiTheme="minorHAnsi" w:hAnsiTheme="minorHAnsi" w:cstheme="minorHAnsi"/>
        </w:rPr>
        <w:t>What is important for base builders to focus on in the current moment is building dual power on a local level alongside building a national movement. This means aspiring towards the possibility of a unified party, while pursuing continued local growth.</w:t>
      </w:r>
      <w:r w:rsidRPr="009A0F38">
        <w:rPr>
          <w:rFonts w:asciiTheme="minorHAnsi" w:hAnsiTheme="minorHAnsi" w:cstheme="minorHAnsi"/>
        </w:rPr>
        <w:t xml:space="preserve"> The movement within the Marxist Center network towards some form of unification is positive step in the right direction. </w:t>
      </w:r>
      <w:r w:rsidRPr="009A0F38">
        <w:rPr>
          <w:rStyle w:val="StyleUnderline"/>
          <w:rFonts w:asciiTheme="minorHAnsi" w:hAnsiTheme="minorHAnsi" w:cstheme="minorHAnsi"/>
        </w:rPr>
        <w:t>The independent party emphasis within the Refoundation caucus should also be recognized as a positive approach.</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It is important for base builders to continue to explore the possibility of unification, and to maintain unification through a party model as a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goal. In the meantime, </w:t>
      </w:r>
      <w:r w:rsidRPr="009A0F38">
        <w:rPr>
          <w:rStyle w:val="Emphasis"/>
          <w:rFonts w:asciiTheme="minorHAnsi" w:hAnsiTheme="minorHAnsi" w:cstheme="minorHAnsi"/>
          <w:highlight w:val="green"/>
        </w:rPr>
        <w:t>individual base building organizations ought to adopt party models for their local organizing</w:t>
      </w:r>
      <w:r w:rsidRPr="009A0F38">
        <w:rPr>
          <w:rStyle w:val="StyleUnderline"/>
          <w:rFonts w:asciiTheme="minorHAnsi" w:hAnsiTheme="minorHAnsi" w:cstheme="minorHAnsi"/>
        </w:rPr>
        <w:t>.</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Local organizations ought to be </w:t>
      </w:r>
      <w:r w:rsidRPr="009A0F38">
        <w:rPr>
          <w:rStyle w:val="StyleUnderline"/>
          <w:rFonts w:asciiTheme="minorHAnsi" w:hAnsiTheme="minorHAnsi" w:cstheme="minorHAnsi"/>
          <w:highlight w:val="green"/>
        </w:rPr>
        <w:t>building dual power alongside recruitment</w:t>
      </w:r>
      <w:r w:rsidRPr="009A0F38">
        <w:rPr>
          <w:rStyle w:val="StyleUnderline"/>
          <w:rFonts w:asciiTheme="minorHAnsi" w:hAnsiTheme="minorHAnsi" w:cstheme="minorHAnsi"/>
        </w:rPr>
        <w:t xml:space="preserve"> into their organizations, </w:t>
      </w:r>
      <w:r w:rsidRPr="009A0F38">
        <w:rPr>
          <w:rStyle w:val="StyleUnderline"/>
          <w:rFonts w:asciiTheme="minorHAnsi" w:hAnsiTheme="minorHAnsi" w:cstheme="minorHAnsi"/>
          <w:highlight w:val="green"/>
        </w:rPr>
        <w:t>education</w:t>
      </w:r>
      <w:r w:rsidRPr="009A0F38">
        <w:rPr>
          <w:rStyle w:val="StyleUnderline"/>
          <w:rFonts w:asciiTheme="minorHAnsi" w:hAnsiTheme="minorHAnsi" w:cstheme="minorHAnsi"/>
        </w:rPr>
        <w:t xml:space="preserve"> of community members in communist theory and praxis, </w:t>
      </w:r>
      <w:r w:rsidRPr="009A0F38">
        <w:rPr>
          <w:rStyle w:val="StyleUnderline"/>
          <w:rFonts w:asciiTheme="minorHAnsi" w:hAnsiTheme="minorHAnsi" w:cstheme="minorHAnsi"/>
          <w:highlight w:val="green"/>
        </w:rPr>
        <w:t>and</w:t>
      </w:r>
      <w:r w:rsidRPr="009A0F38">
        <w:rPr>
          <w:rStyle w:val="StyleUnderline"/>
          <w:rFonts w:asciiTheme="minorHAnsi" w:hAnsiTheme="minorHAnsi" w:cstheme="minorHAnsi"/>
        </w:rPr>
        <w:t xml:space="preserve"> the </w:t>
      </w:r>
      <w:r w:rsidRPr="009A0F38">
        <w:rPr>
          <w:rStyle w:val="StyleUnderline"/>
          <w:rFonts w:asciiTheme="minorHAnsi" w:hAnsiTheme="minorHAnsi" w:cstheme="minorHAnsi"/>
          <w:highlight w:val="green"/>
        </w:rPr>
        <w:t>establishment of</w:t>
      </w:r>
      <w:r w:rsidRPr="009A0F38">
        <w:rPr>
          <w:rStyle w:val="StyleUnderline"/>
          <w:rFonts w:asciiTheme="minorHAnsi" w:hAnsiTheme="minorHAnsi" w:cstheme="minorHAnsi"/>
        </w:rPr>
        <w:t xml:space="preserve"> armed and </w:t>
      </w:r>
      <w:r w:rsidRPr="009A0F38">
        <w:rPr>
          <w:rStyle w:val="StyleUnderline"/>
          <w:rFonts w:asciiTheme="minorHAnsi" w:hAnsiTheme="minorHAnsi" w:cstheme="minorHAnsi"/>
          <w:highlight w:val="green"/>
        </w:rPr>
        <w:t xml:space="preserve">militant party cadres </w:t>
      </w:r>
      <w:r w:rsidRPr="009A0F38">
        <w:rPr>
          <w:rStyle w:val="StyleUnderline"/>
          <w:rFonts w:asciiTheme="minorHAnsi" w:hAnsiTheme="minorHAnsi" w:cstheme="minorHAnsi"/>
        </w:rPr>
        <w:t>capable of defending dual power institutions from state terror.</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Dual power institutions must be unified openly and transparently around these organizations </w:t>
      </w:r>
      <w:proofErr w:type="gramStart"/>
      <w:r w:rsidRPr="009A0F38">
        <w:rPr>
          <w:rStyle w:val="StyleUnderline"/>
          <w:rFonts w:asciiTheme="minorHAnsi" w:hAnsiTheme="minorHAnsi" w:cstheme="minorHAnsi"/>
        </w:rPr>
        <w:t>in order for</w:t>
      </w:r>
      <w:proofErr w:type="gramEnd"/>
      <w:r w:rsidRPr="009A0F38">
        <w:rPr>
          <w:rStyle w:val="StyleUnderline"/>
          <w:rFonts w:asciiTheme="minorHAnsi" w:hAnsiTheme="minorHAnsi" w:cstheme="minorHAnsi"/>
        </w:rPr>
        <w:t xml:space="preserve"> them to operate as more than “red charities.”</w:t>
      </w:r>
      <w:r w:rsidRPr="009A0F38">
        <w:rPr>
          <w:rFonts w:asciiTheme="minorHAnsi" w:hAnsiTheme="minorHAnsi" w:cstheme="minorHAnsi"/>
        </w:rPr>
        <w:t xml:space="preserve"> </w:t>
      </w:r>
      <w:r w:rsidRPr="009A0F38">
        <w:rPr>
          <w:rStyle w:val="StyleUnderline"/>
          <w:rFonts w:asciiTheme="minorHAnsi" w:hAnsiTheme="minorHAnsi" w:cstheme="minorHAnsi"/>
          <w:highlight w:val="green"/>
        </w:rPr>
        <w:t>Serving the people means meeting their material needs while</w:t>
      </w:r>
      <w:r w:rsidRPr="009A0F38">
        <w:rPr>
          <w:rStyle w:val="StyleUnderline"/>
          <w:rFonts w:asciiTheme="minorHAnsi" w:hAnsiTheme="minorHAnsi" w:cstheme="minorHAnsi"/>
        </w:rPr>
        <w:t xml:space="preserve"> also educating and propagandizing. It means </w:t>
      </w:r>
      <w:r w:rsidRPr="009A0F38">
        <w:rPr>
          <w:rStyle w:val="Emphasis"/>
          <w:rFonts w:asciiTheme="minorHAnsi" w:hAnsiTheme="minorHAnsi" w:cstheme="minorHAnsi"/>
          <w:highlight w:val="green"/>
        </w:rPr>
        <w:t>radicalizing, recruiting, and organizing</w:t>
      </w:r>
      <w:r w:rsidRPr="009A0F38">
        <w:rPr>
          <w:rStyle w:val="StyleUnderline"/>
          <w:rFonts w:asciiTheme="minorHAnsi" w:hAnsiTheme="minorHAnsi" w:cstheme="minorHAnsi"/>
        </w:rPr>
        <w:t>.</w:t>
      </w:r>
      <w:r w:rsidRPr="009A0F38">
        <w:rPr>
          <w:rFonts w:asciiTheme="minorHAnsi" w:hAnsiTheme="minorHAnsi" w:cstheme="minorHAnsi"/>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9A0F38">
        <w:rPr>
          <w:rFonts w:asciiTheme="minorHAnsi" w:hAnsiTheme="minorHAnsi" w:cstheme="minorHAnsi"/>
        </w:rPr>
        <w:t>meantime</w:t>
      </w:r>
      <w:proofErr w:type="gramEnd"/>
      <w:r w:rsidRPr="009A0F38">
        <w:rPr>
          <w:rFonts w:asciiTheme="minorHAnsi" w:hAnsiTheme="minorHAnsi" w:cstheme="minorHAnsi"/>
        </w:rPr>
        <w:t xml:space="preserve"> we must push for party organizing at the local level. </w:t>
      </w:r>
      <w:r w:rsidRPr="009A0F38">
        <w:rPr>
          <w:rStyle w:val="StyleUnderline"/>
          <w:rFonts w:asciiTheme="minorHAnsi" w:hAnsiTheme="minorHAnsi" w:cstheme="minorHAnsi"/>
        </w:rPr>
        <w:t xml:space="preserve">If local organizations adopt party organizing, it ought to become clear that a unified national party will have to be the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goal of the base building movement.</w:t>
      </w:r>
      <w:r w:rsidRPr="009A0F38">
        <w:rPr>
          <w:rFonts w:asciiTheme="minorHAnsi" w:hAnsiTheme="minorHAnsi" w:cstheme="minorHAnsi"/>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9A0F38">
        <w:rPr>
          <w:rFonts w:asciiTheme="minorHAnsi" w:hAnsiTheme="minorHAnsi" w:cstheme="minorHAnsi"/>
        </w:rPr>
        <w:t>capitalism, but</w:t>
      </w:r>
      <w:proofErr w:type="gramEnd"/>
      <w:r w:rsidRPr="009A0F38">
        <w:rPr>
          <w:rFonts w:asciiTheme="minorHAnsi" w:hAnsiTheme="minorHAnsi" w:cstheme="minorHAnsi"/>
        </w:rPr>
        <w:t xml:space="preserve"> is pursuing a revolutionary socialist strategy capable of fighting capitalism. </w:t>
      </w:r>
      <w:r w:rsidRPr="009A0F38">
        <w:rPr>
          <w:rStyle w:val="StyleUnderline"/>
          <w:rFonts w:asciiTheme="minorHAnsi" w:hAnsiTheme="minorHAnsi" w:cstheme="minorHAnsi"/>
        </w:rPr>
        <w:t xml:space="preserve">The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details of base building and dual power organizing will arise organically in response to the conditions the movement finds itself operating within</w:t>
      </w:r>
      <w:r w:rsidRPr="009A0F38">
        <w:rPr>
          <w:rFonts w:asciiTheme="minorHAnsi" w:hAnsiTheme="minorHAnsi" w:cstheme="minorHAnsi"/>
        </w:rPr>
        <w:t xml:space="preserve">. I hope that I have put forward a useful contribution to the discussion about base building </w:t>
      </w:r>
      <w:proofErr w:type="gramStart"/>
      <w:r w:rsidRPr="009A0F38">
        <w:rPr>
          <w:rFonts w:asciiTheme="minorHAnsi" w:hAnsiTheme="minorHAnsi" w:cstheme="minorHAnsi"/>
        </w:rPr>
        <w:t>organizing, and</w:t>
      </w:r>
      <w:proofErr w:type="gramEnd"/>
      <w:r w:rsidRPr="009A0F38">
        <w:rPr>
          <w:rFonts w:asciiTheme="minorHAnsi" w:hAnsiTheme="minorHAnsi" w:cstheme="minorHAnsi"/>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041FCC04" w14:textId="3D547241" w:rsidR="001A1067" w:rsidRDefault="001A1067" w:rsidP="001A1067">
      <w:pPr>
        <w:rPr>
          <w:rFonts w:asciiTheme="minorHAnsi" w:hAnsiTheme="minorHAnsi" w:cstheme="minorHAnsi"/>
        </w:rPr>
      </w:pPr>
    </w:p>
    <w:p w14:paraId="5C0FE187" w14:textId="77777777" w:rsidR="00176B42" w:rsidRDefault="00176B42" w:rsidP="00176B42">
      <w:pPr>
        <w:pStyle w:val="Heading2"/>
      </w:pPr>
      <w:r>
        <w:t>CP</w:t>
      </w:r>
    </w:p>
    <w:p w14:paraId="684BE776" w14:textId="77777777" w:rsidR="00176B42" w:rsidRPr="00C51EA2" w:rsidRDefault="00176B42" w:rsidP="00176B42">
      <w:pPr>
        <w:rPr>
          <w:rFonts w:asciiTheme="majorHAnsi" w:hAnsiTheme="majorHAnsi" w:cstheme="majorHAnsi"/>
        </w:rPr>
      </w:pPr>
    </w:p>
    <w:p w14:paraId="42FB7787" w14:textId="77777777" w:rsidR="00176B42" w:rsidRPr="00176B42" w:rsidRDefault="00176B42" w:rsidP="00176B42">
      <w:pPr>
        <w:pStyle w:val="Heading3"/>
        <w:rPr>
          <w:rFonts w:asciiTheme="minorHAnsi" w:hAnsiTheme="minorHAnsi" w:cstheme="minorHAnsi"/>
        </w:rPr>
      </w:pPr>
      <w:r w:rsidRPr="00176B42">
        <w:rPr>
          <w:rFonts w:asciiTheme="minorHAnsi" w:hAnsiTheme="minorHAnsi" w:cstheme="minorHAnsi"/>
        </w:rPr>
        <w:t>1NC</w:t>
      </w:r>
    </w:p>
    <w:p w14:paraId="442551D5" w14:textId="77777777" w:rsidR="00176B42" w:rsidRPr="00176B42" w:rsidRDefault="00176B42" w:rsidP="00176B42">
      <w:pPr>
        <w:pStyle w:val="Heading4"/>
        <w:rPr>
          <w:rFonts w:asciiTheme="minorHAnsi" w:hAnsiTheme="minorHAnsi" w:cstheme="minorHAnsi"/>
        </w:rPr>
      </w:pPr>
      <w:r w:rsidRPr="00176B42">
        <w:rPr>
          <w:rFonts w:asciiTheme="minorHAnsi" w:hAnsiTheme="minorHAnsi" w:cstheme="minorHAnsi"/>
        </w:rPr>
        <w:t>Text: The People’s Republic of China should offer Chinese developed vaccines and medical technology related to COVID-19 to the world for free</w:t>
      </w:r>
    </w:p>
    <w:p w14:paraId="66C11F69" w14:textId="77777777" w:rsidR="00176B42" w:rsidRPr="00176B42" w:rsidRDefault="00176B42" w:rsidP="00176B42">
      <w:pPr>
        <w:rPr>
          <w:rFonts w:asciiTheme="minorHAnsi" w:hAnsiTheme="minorHAnsi" w:cstheme="minorHAnsi"/>
        </w:rPr>
      </w:pPr>
    </w:p>
    <w:p w14:paraId="19DEE07B" w14:textId="77777777" w:rsidR="00176B42" w:rsidRPr="00176B42" w:rsidRDefault="00176B42" w:rsidP="00176B42">
      <w:pPr>
        <w:pStyle w:val="Heading4"/>
        <w:rPr>
          <w:rFonts w:asciiTheme="minorHAnsi" w:hAnsiTheme="minorHAnsi" w:cstheme="minorHAnsi"/>
        </w:rPr>
      </w:pPr>
      <w:r w:rsidRPr="00176B42">
        <w:rPr>
          <w:rFonts w:asciiTheme="minorHAnsi" w:hAnsiTheme="minorHAnsi" w:cstheme="minorHAnsi"/>
        </w:rPr>
        <w:t>The CP massively ramps up Chinese “vaccine diplomacy” which solves the case</w:t>
      </w:r>
    </w:p>
    <w:p w14:paraId="1656804A" w14:textId="77777777" w:rsidR="00176B42" w:rsidRPr="00176B42" w:rsidRDefault="00176B42" w:rsidP="00176B42">
      <w:pPr>
        <w:rPr>
          <w:rStyle w:val="Style13ptBold"/>
          <w:rFonts w:asciiTheme="minorHAnsi" w:hAnsiTheme="minorHAnsi" w:cstheme="minorHAnsi"/>
        </w:rPr>
      </w:pPr>
      <w:proofErr w:type="spellStart"/>
      <w:r w:rsidRPr="00176B42">
        <w:rPr>
          <w:rStyle w:val="Style13ptBold"/>
          <w:rFonts w:asciiTheme="minorHAnsi" w:hAnsiTheme="minorHAnsi" w:cstheme="minorHAnsi"/>
        </w:rPr>
        <w:t>Juecheng</w:t>
      </w:r>
      <w:proofErr w:type="spellEnd"/>
      <w:r w:rsidRPr="00176B42">
        <w:rPr>
          <w:rStyle w:val="Style13ptBold"/>
          <w:rFonts w:asciiTheme="minorHAnsi" w:hAnsiTheme="minorHAnsi" w:cstheme="minorHAnsi"/>
        </w:rPr>
        <w:t xml:space="preserve"> and Yuwei 8-13-21</w:t>
      </w:r>
    </w:p>
    <w:p w14:paraId="0F8453CE" w14:textId="77777777" w:rsidR="00176B42" w:rsidRPr="00176B42" w:rsidRDefault="00176B42" w:rsidP="00176B42">
      <w:pPr>
        <w:rPr>
          <w:rFonts w:asciiTheme="minorHAnsi" w:hAnsiTheme="minorHAnsi" w:cstheme="minorHAnsi"/>
          <w:sz w:val="16"/>
        </w:rPr>
      </w:pPr>
      <w:r w:rsidRPr="00176B42">
        <w:rPr>
          <w:rFonts w:asciiTheme="minorHAnsi" w:hAnsiTheme="minorHAnsi" w:cstheme="minorHAnsi"/>
          <w:sz w:val="16"/>
        </w:rPr>
        <w:t>(Zhao and Hu, https://www.globaltimes.cn/page/202108/1231387.shtml)</w:t>
      </w:r>
    </w:p>
    <w:p w14:paraId="628FACCC" w14:textId="77777777" w:rsidR="00176B42" w:rsidRPr="00176B42" w:rsidRDefault="00176B42" w:rsidP="00176B42">
      <w:pPr>
        <w:rPr>
          <w:rStyle w:val="StyleUnderline"/>
          <w:rFonts w:asciiTheme="minorHAnsi" w:hAnsiTheme="minorHAnsi" w:cstheme="minorHAnsi"/>
        </w:rPr>
      </w:pPr>
      <w:r w:rsidRPr="00176B42">
        <w:rPr>
          <w:rStyle w:val="StyleUnderline"/>
          <w:rFonts w:asciiTheme="minorHAnsi" w:hAnsiTheme="minorHAnsi" w:cstheme="minorHAnsi"/>
          <w:highlight w:val="green"/>
        </w:rPr>
        <w:t>One of China’s most valued contributions</w:t>
      </w:r>
      <w:r w:rsidRPr="00176B42">
        <w:rPr>
          <w:rStyle w:val="StyleUnderline"/>
          <w:rFonts w:asciiTheme="minorHAnsi" w:hAnsiTheme="minorHAnsi" w:cstheme="minorHAnsi"/>
        </w:rPr>
        <w:t xml:space="preserve"> to the global fair accessibility to COVID-19 vaccines </w:t>
      </w:r>
      <w:r w:rsidRPr="00176B42">
        <w:rPr>
          <w:rStyle w:val="StyleUnderline"/>
          <w:rFonts w:asciiTheme="minorHAnsi" w:hAnsiTheme="minorHAnsi" w:cstheme="minorHAnsi"/>
          <w:highlight w:val="green"/>
        </w:rPr>
        <w:t>is to enable more developing countries</w:t>
      </w:r>
      <w:r w:rsidRPr="00176B42">
        <w:rPr>
          <w:rStyle w:val="StyleUnderline"/>
          <w:rFonts w:asciiTheme="minorHAnsi" w:hAnsiTheme="minorHAnsi" w:cstheme="minorHAnsi"/>
        </w:rPr>
        <w:t xml:space="preserve"> to hone their ability </w:t>
      </w:r>
      <w:r w:rsidRPr="00176B42">
        <w:rPr>
          <w:rStyle w:val="StyleUnderline"/>
          <w:rFonts w:asciiTheme="minorHAnsi" w:hAnsiTheme="minorHAnsi" w:cstheme="minorHAnsi"/>
          <w:highlight w:val="green"/>
        </w:rPr>
        <w:t xml:space="preserve">to </w:t>
      </w:r>
      <w:r w:rsidRPr="00176B42">
        <w:rPr>
          <w:rStyle w:val="Emphasis"/>
          <w:rFonts w:asciiTheme="minorHAnsi" w:hAnsiTheme="minorHAnsi" w:cstheme="minorHAnsi"/>
          <w:highlight w:val="green"/>
        </w:rPr>
        <w:t>produce vaccines by themselves</w:t>
      </w:r>
      <w:r w:rsidRPr="00176B42">
        <w:rPr>
          <w:rStyle w:val="Emphasis"/>
          <w:rFonts w:asciiTheme="minorHAnsi" w:hAnsiTheme="minorHAnsi" w:cstheme="minorHAnsi"/>
        </w:rPr>
        <w:t>,</w:t>
      </w:r>
      <w:r w:rsidRPr="00176B42">
        <w:rPr>
          <w:rFonts w:asciiTheme="minorHAnsi" w:hAnsiTheme="minorHAnsi" w:cstheme="minorHAnsi"/>
          <w:sz w:val="16"/>
        </w:rPr>
        <w:t xml:space="preserve"> </w:t>
      </w:r>
      <w:proofErr w:type="spellStart"/>
      <w:r w:rsidRPr="00176B42">
        <w:rPr>
          <w:rFonts w:asciiTheme="minorHAnsi" w:hAnsiTheme="minorHAnsi" w:cstheme="minorHAnsi"/>
          <w:sz w:val="16"/>
        </w:rPr>
        <w:t>Zha</w:t>
      </w:r>
      <w:proofErr w:type="spellEnd"/>
      <w:r w:rsidRPr="00176B42">
        <w:rPr>
          <w:rFonts w:asciiTheme="minorHAnsi" w:hAnsiTheme="minorHAnsi" w:cstheme="minorHAnsi"/>
          <w:sz w:val="16"/>
        </w:rPr>
        <w:t xml:space="preserve"> </w:t>
      </w:r>
      <w:proofErr w:type="spellStart"/>
      <w:r w:rsidRPr="00176B42">
        <w:rPr>
          <w:rStyle w:val="StyleUnderline"/>
          <w:rFonts w:asciiTheme="minorHAnsi" w:hAnsiTheme="minorHAnsi" w:cstheme="minorHAnsi"/>
        </w:rPr>
        <w:t>Daojiong</w:t>
      </w:r>
      <w:proofErr w:type="spellEnd"/>
      <w:r w:rsidRPr="00176B42">
        <w:rPr>
          <w:rStyle w:val="StyleUnderline"/>
          <w:rFonts w:asciiTheme="minorHAnsi" w:hAnsiTheme="minorHAnsi" w:cstheme="minorHAnsi"/>
        </w:rPr>
        <w:t xml:space="preserve">, </w:t>
      </w:r>
      <w:r w:rsidRPr="00176B42">
        <w:rPr>
          <w:rStyle w:val="StyleUnderline"/>
          <w:rFonts w:asciiTheme="minorHAnsi" w:hAnsiTheme="minorHAnsi" w:cstheme="minorHAnsi"/>
          <w:highlight w:val="green"/>
        </w:rPr>
        <w:t>professor of International Poli</w:t>
      </w:r>
      <w:r w:rsidRPr="00176B42">
        <w:rPr>
          <w:rStyle w:val="StyleUnderline"/>
          <w:rFonts w:asciiTheme="minorHAnsi" w:hAnsiTheme="minorHAnsi" w:cstheme="minorHAnsi"/>
        </w:rPr>
        <w:t xml:space="preserve">tical </w:t>
      </w:r>
      <w:r w:rsidRPr="00176B42">
        <w:rPr>
          <w:rStyle w:val="StyleUnderline"/>
          <w:rFonts w:asciiTheme="minorHAnsi" w:hAnsiTheme="minorHAnsi" w:cstheme="minorHAnsi"/>
          <w:highlight w:val="green"/>
        </w:rPr>
        <w:t>Econ</w:t>
      </w:r>
      <w:r w:rsidRPr="00176B42">
        <w:rPr>
          <w:rStyle w:val="StyleUnderline"/>
          <w:rFonts w:asciiTheme="minorHAnsi" w:hAnsiTheme="minorHAnsi" w:cstheme="minorHAnsi"/>
        </w:rPr>
        <w:t xml:space="preserve">omy </w:t>
      </w:r>
      <w:r w:rsidRPr="00176B42">
        <w:rPr>
          <w:rStyle w:val="StyleUnderline"/>
          <w:rFonts w:asciiTheme="minorHAnsi" w:hAnsiTheme="minorHAnsi" w:cstheme="minorHAnsi"/>
          <w:highlight w:val="green"/>
        </w:rPr>
        <w:t>from Peking</w:t>
      </w:r>
      <w:r w:rsidRPr="00176B42">
        <w:rPr>
          <w:rStyle w:val="StyleUnderline"/>
          <w:rFonts w:asciiTheme="minorHAnsi" w:hAnsiTheme="minorHAnsi" w:cstheme="minorHAnsi"/>
        </w:rPr>
        <w:t xml:space="preserve"> University</w:t>
      </w:r>
      <w:r w:rsidRPr="00176B42">
        <w:rPr>
          <w:rFonts w:asciiTheme="minorHAnsi" w:hAnsiTheme="minorHAnsi" w:cstheme="minorHAnsi"/>
          <w:sz w:val="16"/>
        </w:rPr>
        <w:t xml:space="preserve">, who closely studies the global vaccine equitable allocation framework, </w:t>
      </w:r>
      <w:r w:rsidRPr="00176B42">
        <w:rPr>
          <w:rStyle w:val="StyleUnderline"/>
          <w:rFonts w:asciiTheme="minorHAnsi" w:hAnsiTheme="minorHAnsi" w:cstheme="minorHAnsi"/>
        </w:rPr>
        <w:t>told the Global Times</w:t>
      </w:r>
      <w:r w:rsidRPr="00176B42">
        <w:rPr>
          <w:rFonts w:asciiTheme="minorHAnsi" w:hAnsiTheme="minorHAnsi" w:cstheme="minorHAnsi"/>
          <w:sz w:val="16"/>
        </w:rPr>
        <w:t xml:space="preserve"> in a recent exclusive interview. </w:t>
      </w:r>
      <w:r w:rsidRPr="00176B42">
        <w:rPr>
          <w:rStyle w:val="StyleUnderline"/>
          <w:rFonts w:asciiTheme="minorHAnsi" w:hAnsiTheme="minorHAnsi" w:cstheme="minorHAnsi"/>
        </w:rPr>
        <w:t xml:space="preserve">Sharing his insights on widely discussed “vaccine nationalism,” “wavering vaccine intellectual property,” and “COVAX operation challenges,” </w:t>
      </w:r>
      <w:proofErr w:type="spellStart"/>
      <w:r w:rsidRPr="00176B42">
        <w:rPr>
          <w:rStyle w:val="StyleUnderline"/>
          <w:rFonts w:asciiTheme="minorHAnsi" w:hAnsiTheme="minorHAnsi" w:cstheme="minorHAnsi"/>
          <w:highlight w:val="green"/>
        </w:rPr>
        <w:t>Zha</w:t>
      </w:r>
      <w:proofErr w:type="spellEnd"/>
      <w:r w:rsidRPr="00176B42">
        <w:rPr>
          <w:rStyle w:val="StyleUnderline"/>
          <w:rFonts w:asciiTheme="minorHAnsi" w:hAnsiTheme="minorHAnsi" w:cstheme="minorHAnsi"/>
          <w:highlight w:val="green"/>
        </w:rPr>
        <w:t xml:space="preserve"> believes</w:t>
      </w:r>
      <w:r w:rsidRPr="00176B42">
        <w:rPr>
          <w:rStyle w:val="StyleUnderline"/>
          <w:rFonts w:asciiTheme="minorHAnsi" w:hAnsiTheme="minorHAnsi" w:cstheme="minorHAnsi"/>
        </w:rPr>
        <w:t xml:space="preserve"> that </w:t>
      </w:r>
      <w:r w:rsidRPr="00176B42">
        <w:rPr>
          <w:rStyle w:val="StyleUnderline"/>
          <w:rFonts w:asciiTheme="minorHAnsi" w:hAnsiTheme="minorHAnsi" w:cstheme="minorHAnsi"/>
          <w:highlight w:val="green"/>
        </w:rPr>
        <w:t>China is advocating negotiations among countries on equitable</w:t>
      </w:r>
      <w:r w:rsidRPr="00176B42">
        <w:rPr>
          <w:rStyle w:val="StyleUnderline"/>
          <w:rFonts w:asciiTheme="minorHAnsi" w:hAnsiTheme="minorHAnsi" w:cstheme="minorHAnsi"/>
        </w:rPr>
        <w:t xml:space="preserve"> global </w:t>
      </w:r>
      <w:r w:rsidRPr="00176B42">
        <w:rPr>
          <w:rStyle w:val="StyleUnderline"/>
          <w:rFonts w:asciiTheme="minorHAnsi" w:hAnsiTheme="minorHAnsi" w:cstheme="minorHAnsi"/>
          <w:highlight w:val="green"/>
        </w:rPr>
        <w:t>distribution of vaccines</w:t>
      </w:r>
      <w:r w:rsidRPr="00176B42">
        <w:rPr>
          <w:rStyle w:val="StyleUnderline"/>
          <w:rFonts w:asciiTheme="minorHAnsi" w:hAnsiTheme="minorHAnsi" w:cstheme="minorHAnsi"/>
        </w:rPr>
        <w:t xml:space="preserve"> from a humanitarian, and global perspective. </w:t>
      </w:r>
      <w:r w:rsidRPr="00176B42">
        <w:rPr>
          <w:rStyle w:val="StyleUnderline"/>
          <w:rFonts w:asciiTheme="minorHAnsi" w:hAnsiTheme="minorHAnsi" w:cstheme="minorHAnsi"/>
          <w:highlight w:val="green"/>
        </w:rPr>
        <w:t>China has vowed</w:t>
      </w:r>
      <w:r w:rsidRPr="00176B42">
        <w:rPr>
          <w:rStyle w:val="StyleUnderline"/>
          <w:rFonts w:asciiTheme="minorHAnsi" w:hAnsiTheme="minorHAnsi" w:cstheme="minorHAnsi"/>
        </w:rPr>
        <w:t xml:space="preserve"> to make efforts </w:t>
      </w:r>
      <w:r w:rsidRPr="00176B42">
        <w:rPr>
          <w:rStyle w:val="StyleUnderline"/>
          <w:rFonts w:asciiTheme="minorHAnsi" w:hAnsiTheme="minorHAnsi" w:cstheme="minorHAnsi"/>
          <w:highlight w:val="green"/>
        </w:rPr>
        <w:t>to provide the world with 2 billion doses</w:t>
      </w:r>
      <w:r w:rsidRPr="00176B42">
        <w:rPr>
          <w:rStyle w:val="StyleUnderline"/>
          <w:rFonts w:asciiTheme="minorHAnsi" w:hAnsiTheme="minorHAnsi" w:cstheme="minorHAnsi"/>
        </w:rPr>
        <w:t xml:space="preserve"> of COVID-19 vaccines this year and donate $100 million to COVAX to promote global vaccine provision.</w:t>
      </w:r>
      <w:r w:rsidRPr="00176B42">
        <w:rPr>
          <w:rFonts w:asciiTheme="minorHAnsi" w:hAnsiTheme="minorHAnsi" w:cstheme="minorHAnsi"/>
          <w:sz w:val="16"/>
        </w:rPr>
        <w:t xml:space="preserve"> </w:t>
      </w:r>
      <w:r w:rsidRPr="00176B42">
        <w:rPr>
          <w:rStyle w:val="StyleUnderline"/>
          <w:rFonts w:asciiTheme="minorHAnsi" w:hAnsiTheme="minorHAnsi" w:cstheme="minorHAnsi"/>
        </w:rPr>
        <w:t>This commitment comes amid the rampaging Delta variant</w:t>
      </w:r>
      <w:r w:rsidRPr="00176B42">
        <w:rPr>
          <w:rFonts w:asciiTheme="minorHAnsi" w:hAnsiTheme="minorHAnsi" w:cstheme="minorHAnsi"/>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176B42">
        <w:rPr>
          <w:rFonts w:asciiTheme="minorHAnsi" w:hAnsiTheme="minorHAnsi" w:cstheme="minorHAnsi"/>
          <w:sz w:val="16"/>
        </w:rPr>
        <w:t>Zha</w:t>
      </w:r>
      <w:proofErr w:type="spellEnd"/>
      <w:r w:rsidRPr="00176B42">
        <w:rPr>
          <w:rFonts w:asciiTheme="minorHAnsi" w:hAnsiTheme="minorHAnsi" w:cstheme="minorHAnsi"/>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176B42">
        <w:rPr>
          <w:rFonts w:ascii="Tahoma" w:hAnsi="Tahoma" w:cs="Tahoma"/>
          <w:sz w:val="16"/>
        </w:rPr>
        <w:t> </w:t>
      </w:r>
      <w:r w:rsidRPr="00176B42">
        <w:rPr>
          <w:rFonts w:asciiTheme="minorHAnsi" w:hAnsiTheme="minorHAnsi" w:cstheme="minorHAnsi"/>
          <w:sz w:val="16"/>
        </w:rPr>
        <w:t xml:space="preserve"> </w:t>
      </w:r>
      <w:r w:rsidRPr="00176B42">
        <w:rPr>
          <w:rStyle w:val="StyleUnderline"/>
          <w:rFonts w:asciiTheme="minorHAnsi" w:hAnsiTheme="minorHAnsi" w:cstheme="minorHAnsi"/>
        </w:rPr>
        <w:t>Foreign comments on China using "vaccine diplomacy" in a narrow geopolitical sense reflect the real competition among COVID-19 vaccine providers</w:t>
      </w:r>
      <w:r w:rsidRPr="00176B42">
        <w:rPr>
          <w:rFonts w:asciiTheme="minorHAnsi" w:hAnsiTheme="minorHAnsi" w:cstheme="minorHAnsi"/>
          <w:sz w:val="16"/>
        </w:rPr>
        <w:t xml:space="preserve">, </w:t>
      </w:r>
      <w:proofErr w:type="spellStart"/>
      <w:r w:rsidRPr="00176B42">
        <w:rPr>
          <w:rFonts w:asciiTheme="minorHAnsi" w:hAnsiTheme="minorHAnsi" w:cstheme="minorHAnsi"/>
          <w:sz w:val="16"/>
        </w:rPr>
        <w:t>Zha</w:t>
      </w:r>
      <w:proofErr w:type="spellEnd"/>
      <w:r w:rsidRPr="00176B42">
        <w:rPr>
          <w:rFonts w:asciiTheme="minorHAnsi" w:hAnsiTheme="minorHAnsi" w:cstheme="minorHAnsi"/>
          <w:sz w:val="16"/>
        </w:rPr>
        <w:t xml:space="preserve"> told the Global Times. </w:t>
      </w:r>
      <w:r w:rsidRPr="00176B42">
        <w:rPr>
          <w:rStyle w:val="Emphasis"/>
          <w:rFonts w:asciiTheme="minorHAnsi" w:hAnsiTheme="minorHAnsi" w:cstheme="minorHAnsi"/>
          <w:highlight w:val="green"/>
        </w:rPr>
        <w:t xml:space="preserve">Due to China’s mature </w:t>
      </w:r>
      <w:r w:rsidRPr="00176B42">
        <w:rPr>
          <w:rStyle w:val="Emphasis"/>
          <w:rFonts w:asciiTheme="minorHAnsi" w:hAnsiTheme="minorHAnsi" w:cstheme="minorHAnsi"/>
        </w:rPr>
        <w:t xml:space="preserve">vaccine </w:t>
      </w:r>
      <w:r w:rsidRPr="00176B42">
        <w:rPr>
          <w:rStyle w:val="Emphasis"/>
          <w:rFonts w:asciiTheme="minorHAnsi" w:hAnsiTheme="minorHAnsi" w:cstheme="minorHAnsi"/>
          <w:highlight w:val="green"/>
        </w:rPr>
        <w:t>techn</w:t>
      </w:r>
      <w:r w:rsidRPr="00176B42">
        <w:rPr>
          <w:rStyle w:val="Emphasis"/>
          <w:rFonts w:asciiTheme="minorHAnsi" w:hAnsiTheme="minorHAnsi" w:cstheme="minorHAnsi"/>
        </w:rPr>
        <w:t xml:space="preserve">ologies, </w:t>
      </w:r>
      <w:r w:rsidRPr="00176B42">
        <w:rPr>
          <w:rStyle w:val="Emphasis"/>
          <w:rFonts w:asciiTheme="minorHAnsi" w:hAnsiTheme="minorHAnsi" w:cstheme="minorHAnsi"/>
          <w:highlight w:val="green"/>
        </w:rPr>
        <w:t>longer shelf life and lower requirement for storage and transportation, Chinese made vaccines are</w:t>
      </w:r>
      <w:r w:rsidRPr="00176B42">
        <w:rPr>
          <w:rStyle w:val="Emphasis"/>
          <w:rFonts w:asciiTheme="minorHAnsi" w:hAnsiTheme="minorHAnsi" w:cstheme="minorHAnsi"/>
        </w:rPr>
        <w:t xml:space="preserve"> </w:t>
      </w:r>
      <w:proofErr w:type="gramStart"/>
      <w:r w:rsidRPr="00176B42">
        <w:rPr>
          <w:rStyle w:val="Emphasis"/>
          <w:rFonts w:asciiTheme="minorHAnsi" w:hAnsiTheme="minorHAnsi" w:cstheme="minorHAnsi"/>
        </w:rPr>
        <w:t xml:space="preserve">a more </w:t>
      </w:r>
      <w:r w:rsidRPr="00176B42">
        <w:rPr>
          <w:rStyle w:val="Emphasis"/>
          <w:rFonts w:asciiTheme="minorHAnsi" w:hAnsiTheme="minorHAnsi" w:cstheme="minorHAnsi"/>
          <w:highlight w:val="green"/>
        </w:rPr>
        <w:t>preferable</w:t>
      </w:r>
      <w:proofErr w:type="gramEnd"/>
      <w:r w:rsidRPr="00176B42">
        <w:rPr>
          <w:rStyle w:val="Emphasis"/>
          <w:rFonts w:asciiTheme="minorHAnsi" w:hAnsiTheme="minorHAnsi" w:cstheme="minorHAnsi"/>
        </w:rPr>
        <w:t xml:space="preserve"> choice </w:t>
      </w:r>
      <w:r w:rsidRPr="00176B42">
        <w:rPr>
          <w:rStyle w:val="Emphasis"/>
          <w:rFonts w:asciiTheme="minorHAnsi" w:hAnsiTheme="minorHAnsi" w:cstheme="minorHAnsi"/>
          <w:highlight w:val="green"/>
        </w:rPr>
        <w:t>for</w:t>
      </w:r>
      <w:r w:rsidRPr="00176B42">
        <w:rPr>
          <w:rStyle w:val="Emphasis"/>
          <w:rFonts w:asciiTheme="minorHAnsi" w:hAnsiTheme="minorHAnsi" w:cstheme="minorHAnsi"/>
        </w:rPr>
        <w:t xml:space="preserve"> many </w:t>
      </w:r>
      <w:r w:rsidRPr="00176B42">
        <w:rPr>
          <w:rStyle w:val="Emphasis"/>
          <w:rFonts w:asciiTheme="minorHAnsi" w:hAnsiTheme="minorHAnsi" w:cstheme="minorHAnsi"/>
          <w:highlight w:val="green"/>
        </w:rPr>
        <w:t>developing countries with</w:t>
      </w:r>
      <w:r w:rsidRPr="00176B42">
        <w:rPr>
          <w:rStyle w:val="Emphasis"/>
          <w:rFonts w:asciiTheme="minorHAnsi" w:hAnsiTheme="minorHAnsi" w:cstheme="minorHAnsi"/>
        </w:rPr>
        <w:t xml:space="preserve"> relatively </w:t>
      </w:r>
      <w:r w:rsidRPr="00176B42">
        <w:rPr>
          <w:rStyle w:val="Emphasis"/>
          <w:rFonts w:asciiTheme="minorHAnsi" w:hAnsiTheme="minorHAnsi" w:cstheme="minorHAnsi"/>
          <w:highlight w:val="green"/>
        </w:rPr>
        <w:t>weak vaccination infrastructure</w:t>
      </w:r>
      <w:r w:rsidRPr="00176B42">
        <w:rPr>
          <w:rFonts w:asciiTheme="minorHAnsi" w:hAnsiTheme="minorHAnsi" w:cstheme="minorHAnsi"/>
          <w:sz w:val="16"/>
        </w:rPr>
        <w:t xml:space="preserve"> . This has been reflected in the approval of Chinese vaccines in more than 100 countries. </w:t>
      </w:r>
      <w:r w:rsidRPr="00176B42">
        <w:rPr>
          <w:rStyle w:val="StyleUnderline"/>
          <w:rFonts w:asciiTheme="minorHAnsi" w:hAnsiTheme="minorHAnsi" w:cstheme="minorHAnsi"/>
        </w:rPr>
        <w:t xml:space="preserve">But the phenomenon of “vaccine nationalism” was never absent in the decision by governments to choose vaccines, </w:t>
      </w:r>
      <w:proofErr w:type="spellStart"/>
      <w:r w:rsidRPr="00176B42">
        <w:rPr>
          <w:rStyle w:val="StyleUnderline"/>
          <w:rFonts w:asciiTheme="minorHAnsi" w:hAnsiTheme="minorHAnsi" w:cstheme="minorHAnsi"/>
        </w:rPr>
        <w:t>Zha</w:t>
      </w:r>
      <w:proofErr w:type="spellEnd"/>
      <w:r w:rsidRPr="00176B42">
        <w:rPr>
          <w:rStyle w:val="StyleUnderline"/>
          <w:rFonts w:asciiTheme="minorHAnsi" w:hAnsiTheme="minorHAnsi" w:cstheme="minorHAnsi"/>
        </w:rPr>
        <w:t xml:space="preserve"> suggested. “For example, some countries and regions would include geopolitical factors in choosing vaccines. These countries would reject certain vaccines</w:t>
      </w:r>
      <w:r w:rsidRPr="00176B42">
        <w:rPr>
          <w:rFonts w:asciiTheme="minorHAnsi" w:hAnsiTheme="minorHAnsi" w:cstheme="minorHAnsi"/>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176B42">
        <w:rPr>
          <w:rFonts w:asciiTheme="minorHAnsi" w:hAnsiTheme="minorHAnsi" w:cstheme="minorHAnsi"/>
          <w:sz w:val="16"/>
        </w:rPr>
        <w:t>Zha</w:t>
      </w:r>
      <w:proofErr w:type="spellEnd"/>
      <w:r w:rsidRPr="00176B42">
        <w:rPr>
          <w:rFonts w:asciiTheme="minorHAnsi" w:hAnsiTheme="minorHAnsi" w:cstheme="minorHAnsi"/>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176B42">
        <w:rPr>
          <w:rStyle w:val="StyleUnderline"/>
          <w:rFonts w:asciiTheme="minorHAnsi" w:hAnsiTheme="minorHAnsi" w:cstheme="minorHAnsi"/>
          <w:highlight w:val="green"/>
        </w:rPr>
        <w:t>Providing assistance</w:t>
      </w:r>
      <w:proofErr w:type="gramEnd"/>
      <w:r w:rsidRPr="00176B42">
        <w:rPr>
          <w:rStyle w:val="StyleUnderline"/>
          <w:rFonts w:asciiTheme="minorHAnsi" w:hAnsiTheme="minorHAnsi" w:cstheme="minorHAnsi"/>
          <w:highlight w:val="green"/>
        </w:rPr>
        <w:t xml:space="preserve"> from one country to another in the field of</w:t>
      </w:r>
      <w:r w:rsidRPr="00176B42">
        <w:rPr>
          <w:rStyle w:val="StyleUnderline"/>
          <w:rFonts w:asciiTheme="minorHAnsi" w:hAnsiTheme="minorHAnsi" w:cstheme="minorHAnsi"/>
        </w:rPr>
        <w:t xml:space="preserve"> infectious or non-infectious </w:t>
      </w:r>
      <w:r w:rsidRPr="00176B42">
        <w:rPr>
          <w:rStyle w:val="StyleUnderline"/>
          <w:rFonts w:asciiTheme="minorHAnsi" w:hAnsiTheme="minorHAnsi" w:cstheme="minorHAnsi"/>
          <w:highlight w:val="green"/>
        </w:rPr>
        <w:t>diseases is</w:t>
      </w:r>
      <w:r w:rsidRPr="00176B42">
        <w:rPr>
          <w:rStyle w:val="StyleUnderline"/>
          <w:rFonts w:asciiTheme="minorHAnsi" w:hAnsiTheme="minorHAnsi" w:cstheme="minorHAnsi"/>
        </w:rPr>
        <w:t xml:space="preserve"> often referred to as "</w:t>
      </w:r>
      <w:r w:rsidRPr="00176B42">
        <w:rPr>
          <w:rStyle w:val="StyleUnderline"/>
          <w:rFonts w:asciiTheme="minorHAnsi" w:hAnsiTheme="minorHAnsi" w:cstheme="minorHAnsi"/>
          <w:highlight w:val="green"/>
        </w:rPr>
        <w:t>health diplomacy</w:t>
      </w:r>
      <w:r w:rsidRPr="00176B42">
        <w:rPr>
          <w:rStyle w:val="StyleUnderline"/>
          <w:rFonts w:asciiTheme="minorHAnsi" w:hAnsiTheme="minorHAnsi" w:cstheme="minorHAnsi"/>
        </w:rPr>
        <w:t xml:space="preserve">." Some </w:t>
      </w:r>
      <w:r w:rsidRPr="00176B42">
        <w:rPr>
          <w:rStyle w:val="StyleUnderline"/>
          <w:rFonts w:asciiTheme="minorHAnsi" w:hAnsiTheme="minorHAnsi" w:cstheme="minorHAnsi"/>
          <w:highlight w:val="green"/>
        </w:rPr>
        <w:t>international public health research literature support</w:t>
      </w:r>
      <w:r w:rsidRPr="00176B42">
        <w:rPr>
          <w:rStyle w:val="StyleUnderline"/>
          <w:rFonts w:asciiTheme="minorHAnsi" w:hAnsiTheme="minorHAnsi" w:cstheme="minorHAnsi"/>
        </w:rPr>
        <w:t xml:space="preserve"> "health diplomacy" </w:t>
      </w:r>
      <w:r w:rsidRPr="00176B42">
        <w:rPr>
          <w:rStyle w:val="StyleUnderline"/>
          <w:rFonts w:asciiTheme="minorHAnsi" w:hAnsiTheme="minorHAnsi" w:cstheme="minorHAnsi"/>
          <w:highlight w:val="green"/>
        </w:rPr>
        <w:t>because</w:t>
      </w:r>
      <w:r w:rsidRPr="00176B42">
        <w:rPr>
          <w:rStyle w:val="StyleUnderline"/>
          <w:rFonts w:asciiTheme="minorHAnsi" w:hAnsiTheme="minorHAnsi" w:cstheme="minorHAnsi"/>
        </w:rPr>
        <w:t xml:space="preserve"> </w:t>
      </w:r>
      <w:r w:rsidRPr="00176B42">
        <w:rPr>
          <w:rStyle w:val="StyleUnderline"/>
          <w:rFonts w:asciiTheme="minorHAnsi" w:hAnsiTheme="minorHAnsi" w:cstheme="minorHAnsi"/>
          <w:highlight w:val="green"/>
        </w:rPr>
        <w:t>cooperation</w:t>
      </w:r>
      <w:r w:rsidRPr="00176B42">
        <w:rPr>
          <w:rStyle w:val="StyleUnderline"/>
          <w:rFonts w:asciiTheme="minorHAnsi" w:hAnsiTheme="minorHAnsi" w:cstheme="minorHAnsi"/>
        </w:rPr>
        <w:t xml:space="preserve"> in this field </w:t>
      </w:r>
      <w:r w:rsidRPr="00176B42">
        <w:rPr>
          <w:rStyle w:val="StyleUnderline"/>
          <w:rFonts w:asciiTheme="minorHAnsi" w:hAnsiTheme="minorHAnsi" w:cstheme="minorHAnsi"/>
          <w:highlight w:val="green"/>
        </w:rPr>
        <w:t xml:space="preserve">is </w:t>
      </w:r>
      <w:r w:rsidRPr="00176B42">
        <w:rPr>
          <w:rStyle w:val="Emphasis"/>
          <w:rFonts w:asciiTheme="minorHAnsi" w:hAnsiTheme="minorHAnsi" w:cstheme="minorHAnsi"/>
          <w:highlight w:val="green"/>
        </w:rPr>
        <w:t xml:space="preserve">conducive to the improvement of political, </w:t>
      </w:r>
      <w:proofErr w:type="gramStart"/>
      <w:r w:rsidRPr="00176B42">
        <w:rPr>
          <w:rStyle w:val="Emphasis"/>
          <w:rFonts w:asciiTheme="minorHAnsi" w:hAnsiTheme="minorHAnsi" w:cstheme="minorHAnsi"/>
          <w:highlight w:val="green"/>
        </w:rPr>
        <w:t>economic</w:t>
      </w:r>
      <w:proofErr w:type="gramEnd"/>
      <w:r w:rsidRPr="00176B42">
        <w:rPr>
          <w:rStyle w:val="Emphasis"/>
          <w:rFonts w:asciiTheme="minorHAnsi" w:hAnsiTheme="minorHAnsi" w:cstheme="minorHAnsi"/>
          <w:highlight w:val="green"/>
        </w:rPr>
        <w:t xml:space="preserve"> and diplomatic relations</w:t>
      </w:r>
      <w:r w:rsidRPr="00176B42">
        <w:rPr>
          <w:rFonts w:asciiTheme="minorHAnsi" w:hAnsiTheme="minorHAnsi" w:cstheme="minorHAnsi"/>
          <w:sz w:val="16"/>
        </w:rPr>
        <w:t xml:space="preserve">, </w:t>
      </w:r>
      <w:proofErr w:type="spellStart"/>
      <w:r w:rsidRPr="00176B42">
        <w:rPr>
          <w:rFonts w:asciiTheme="minorHAnsi" w:hAnsiTheme="minorHAnsi" w:cstheme="minorHAnsi"/>
          <w:sz w:val="16"/>
        </w:rPr>
        <w:t>Zha</w:t>
      </w:r>
      <w:proofErr w:type="spellEnd"/>
      <w:r w:rsidRPr="00176B42">
        <w:rPr>
          <w:rFonts w:asciiTheme="minorHAnsi" w:hAnsiTheme="minorHAnsi" w:cstheme="minorHAnsi"/>
          <w:sz w:val="16"/>
        </w:rPr>
        <w:t xml:space="preserve"> said. </w:t>
      </w:r>
      <w:r w:rsidRPr="00176B42">
        <w:rPr>
          <w:rStyle w:val="StyleUnderline"/>
          <w:rFonts w:asciiTheme="minorHAnsi" w:hAnsiTheme="minorHAnsi" w:cstheme="minorHAnsi"/>
          <w:highlight w:val="green"/>
        </w:rPr>
        <w:t>China has</w:t>
      </w:r>
      <w:r w:rsidRPr="00176B42">
        <w:rPr>
          <w:rStyle w:val="StyleUnderline"/>
          <w:rFonts w:asciiTheme="minorHAnsi" w:hAnsiTheme="minorHAnsi" w:cstheme="minorHAnsi"/>
        </w:rPr>
        <w:t xml:space="preserve"> </w:t>
      </w:r>
      <w:r w:rsidRPr="00176B42">
        <w:rPr>
          <w:rStyle w:val="StyleUnderline"/>
          <w:rFonts w:asciiTheme="minorHAnsi" w:hAnsiTheme="minorHAnsi" w:cstheme="minorHAnsi"/>
          <w:highlight w:val="green"/>
        </w:rPr>
        <w:t>taken</w:t>
      </w:r>
      <w:r w:rsidRPr="00176B42">
        <w:rPr>
          <w:rStyle w:val="StyleUnderline"/>
          <w:rFonts w:asciiTheme="minorHAnsi" w:hAnsiTheme="minorHAnsi" w:cstheme="minorHAnsi"/>
        </w:rPr>
        <w:t xml:space="preserve"> important </w:t>
      </w:r>
      <w:r w:rsidRPr="00176B42">
        <w:rPr>
          <w:rStyle w:val="StyleUnderline"/>
          <w:rFonts w:asciiTheme="minorHAnsi" w:hAnsiTheme="minorHAnsi" w:cstheme="minorHAnsi"/>
          <w:highlight w:val="green"/>
        </w:rPr>
        <w:t>steps to close the</w:t>
      </w:r>
      <w:r w:rsidRPr="00176B42">
        <w:rPr>
          <w:rStyle w:val="StyleUnderline"/>
          <w:rFonts w:asciiTheme="minorHAnsi" w:hAnsiTheme="minorHAnsi" w:cstheme="minorHAnsi"/>
        </w:rPr>
        <w:t xml:space="preserve"> global </w:t>
      </w:r>
      <w:r w:rsidRPr="00176B42">
        <w:rPr>
          <w:rStyle w:val="StyleUnderline"/>
          <w:rFonts w:asciiTheme="minorHAnsi" w:hAnsiTheme="minorHAnsi" w:cstheme="minorHAnsi"/>
          <w:highlight w:val="green"/>
        </w:rPr>
        <w:t>vaccine gap, including</w:t>
      </w:r>
      <w:r w:rsidRPr="00176B42">
        <w:rPr>
          <w:rStyle w:val="StyleUnderline"/>
          <w:rFonts w:asciiTheme="minorHAnsi" w:hAnsiTheme="minorHAnsi" w:cstheme="minorHAnsi"/>
        </w:rPr>
        <w:t xml:space="preserve"> the </w:t>
      </w:r>
      <w:r w:rsidRPr="00176B42">
        <w:rPr>
          <w:rStyle w:val="StyleUnderline"/>
          <w:rFonts w:asciiTheme="minorHAnsi" w:hAnsiTheme="minorHAnsi" w:cstheme="minorHAnsi"/>
          <w:highlight w:val="green"/>
        </w:rPr>
        <w:t>acceleration of</w:t>
      </w:r>
      <w:r w:rsidRPr="00176B42">
        <w:rPr>
          <w:rStyle w:val="StyleUnderline"/>
          <w:rFonts w:asciiTheme="minorHAnsi" w:hAnsiTheme="minorHAnsi" w:cstheme="minorHAnsi"/>
        </w:rPr>
        <w:t xml:space="preserve"> large-scale </w:t>
      </w:r>
      <w:r w:rsidRPr="00176B42">
        <w:rPr>
          <w:rStyle w:val="StyleUnderline"/>
          <w:rFonts w:asciiTheme="minorHAnsi" w:hAnsiTheme="minorHAnsi" w:cstheme="minorHAnsi"/>
          <w:highlight w:val="green"/>
        </w:rPr>
        <w:t>production</w:t>
      </w:r>
      <w:r w:rsidRPr="00176B42">
        <w:rPr>
          <w:rStyle w:val="StyleUnderline"/>
          <w:rFonts w:asciiTheme="minorHAnsi" w:hAnsiTheme="minorHAnsi" w:cstheme="minorHAnsi"/>
        </w:rPr>
        <w:t xml:space="preserve">, </w:t>
      </w:r>
      <w:r w:rsidRPr="00176B42">
        <w:rPr>
          <w:rStyle w:val="StyleUnderline"/>
          <w:rFonts w:asciiTheme="minorHAnsi" w:hAnsiTheme="minorHAnsi" w:cstheme="minorHAnsi"/>
          <w:highlight w:val="green"/>
        </w:rPr>
        <w:t>boosting</w:t>
      </w:r>
      <w:r w:rsidRPr="00176B42">
        <w:rPr>
          <w:rStyle w:val="StyleUnderline"/>
          <w:rFonts w:asciiTheme="minorHAnsi" w:hAnsiTheme="minorHAnsi" w:cstheme="minorHAnsi"/>
        </w:rPr>
        <w:t xml:space="preserve"> fair </w:t>
      </w:r>
      <w:r w:rsidRPr="00176B42">
        <w:rPr>
          <w:rStyle w:val="StyleUnderline"/>
          <w:rFonts w:asciiTheme="minorHAnsi" w:hAnsiTheme="minorHAnsi" w:cstheme="minorHAnsi"/>
          <w:highlight w:val="green"/>
        </w:rPr>
        <w:t>distribution</w:t>
      </w:r>
      <w:r w:rsidRPr="00176B42">
        <w:rPr>
          <w:rStyle w:val="StyleUnderline"/>
          <w:rFonts w:asciiTheme="minorHAnsi" w:hAnsiTheme="minorHAnsi" w:cstheme="minorHAnsi"/>
        </w:rPr>
        <w:t>, and licensing local production in more countries.</w:t>
      </w:r>
    </w:p>
    <w:p w14:paraId="3CE4F955" w14:textId="77777777" w:rsidR="00176B42" w:rsidRPr="00176B42" w:rsidRDefault="00176B42" w:rsidP="00176B42">
      <w:pPr>
        <w:rPr>
          <w:rFonts w:asciiTheme="minorHAnsi" w:hAnsiTheme="minorHAnsi" w:cstheme="minorHAnsi"/>
          <w:u w:val="single"/>
        </w:rPr>
      </w:pPr>
    </w:p>
    <w:p w14:paraId="373E08F2" w14:textId="77777777" w:rsidR="00176B42" w:rsidRPr="00176B42" w:rsidRDefault="00176B42" w:rsidP="00176B42">
      <w:pPr>
        <w:pStyle w:val="Heading4"/>
        <w:rPr>
          <w:rFonts w:asciiTheme="minorHAnsi" w:hAnsiTheme="minorHAnsi" w:cstheme="minorHAnsi"/>
        </w:rPr>
      </w:pPr>
      <w:r w:rsidRPr="00176B42">
        <w:rPr>
          <w:rFonts w:asciiTheme="minorHAnsi" w:hAnsiTheme="minorHAnsi" w:cstheme="minorHAnsi"/>
        </w:rPr>
        <w:t>Successful vaccine diplomacy is key to overall Chinese Soft Power</w:t>
      </w:r>
    </w:p>
    <w:p w14:paraId="61EA084D" w14:textId="77777777" w:rsidR="00176B42" w:rsidRPr="00176B42" w:rsidRDefault="00176B42" w:rsidP="00176B42">
      <w:pPr>
        <w:rPr>
          <w:rStyle w:val="Style13ptBold"/>
          <w:rFonts w:asciiTheme="minorHAnsi" w:hAnsiTheme="minorHAnsi" w:cstheme="minorHAnsi"/>
        </w:rPr>
      </w:pPr>
      <w:r w:rsidRPr="00176B42">
        <w:rPr>
          <w:rStyle w:val="Style13ptBold"/>
          <w:rFonts w:asciiTheme="minorHAnsi" w:hAnsiTheme="minorHAnsi" w:cstheme="minorHAnsi"/>
        </w:rPr>
        <w:t>Huang, PhD, 3-11-21</w:t>
      </w:r>
    </w:p>
    <w:p w14:paraId="6A4D4A63" w14:textId="77777777" w:rsidR="00176B42" w:rsidRPr="00176B42" w:rsidRDefault="00176B42" w:rsidP="00176B42">
      <w:pPr>
        <w:rPr>
          <w:rFonts w:asciiTheme="minorHAnsi" w:hAnsiTheme="minorHAnsi" w:cstheme="minorHAnsi"/>
          <w:sz w:val="16"/>
        </w:rPr>
      </w:pPr>
      <w:r w:rsidRPr="00176B42">
        <w:rPr>
          <w:rFonts w:asciiTheme="minorHAnsi" w:hAnsiTheme="minorHAnsi" w:cstheme="minorHAnsi"/>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322B9EB1" w14:textId="77777777" w:rsidR="00176B42" w:rsidRPr="00176B42" w:rsidRDefault="00176B42" w:rsidP="00176B42">
      <w:pPr>
        <w:rPr>
          <w:rFonts w:asciiTheme="minorHAnsi" w:hAnsiTheme="minorHAnsi" w:cstheme="minorHAnsi"/>
        </w:rPr>
      </w:pPr>
      <w:r w:rsidRPr="00176B42">
        <w:rPr>
          <w:rStyle w:val="StyleUnderline"/>
          <w:rFonts w:asciiTheme="minorHAnsi" w:hAnsiTheme="minorHAnsi" w:cstheme="minorHAnsi"/>
          <w:highlight w:val="green"/>
        </w:rPr>
        <w:t>Vaccines have</w:t>
      </w:r>
      <w:r w:rsidRPr="00176B42">
        <w:rPr>
          <w:rStyle w:val="StyleUnderline"/>
          <w:rFonts w:asciiTheme="minorHAnsi" w:hAnsiTheme="minorHAnsi" w:cstheme="minorHAnsi"/>
        </w:rPr>
        <w:t xml:space="preserve"> had </w:t>
      </w:r>
      <w:r w:rsidRPr="00176B42">
        <w:rPr>
          <w:rStyle w:val="StyleUnderline"/>
          <w:rFonts w:asciiTheme="minorHAnsi" w:hAnsiTheme="minorHAnsi" w:cstheme="minorHAnsi"/>
          <w:highlight w:val="green"/>
        </w:rPr>
        <w:t>a place in diplomacy</w:t>
      </w:r>
      <w:r w:rsidRPr="00176B42">
        <w:rPr>
          <w:rStyle w:val="StyleUnderline"/>
          <w:rFonts w:asciiTheme="minorHAnsi" w:hAnsiTheme="minorHAnsi" w:cstheme="minorHAnsi"/>
        </w:rPr>
        <w:t xml:space="preserve"> since the Cold War era. </w:t>
      </w:r>
      <w:r w:rsidRPr="00176B42">
        <w:rPr>
          <w:rStyle w:val="StyleUnderline"/>
          <w:rFonts w:asciiTheme="minorHAnsi" w:hAnsiTheme="minorHAnsi" w:cstheme="minorHAnsi"/>
          <w:highlight w:val="green"/>
        </w:rPr>
        <w:t>The country that can manufacture and distribute lifesaving injections</w:t>
      </w:r>
      <w:r w:rsidRPr="00176B42">
        <w:rPr>
          <w:rStyle w:val="StyleUnderline"/>
          <w:rFonts w:asciiTheme="minorHAnsi" w:hAnsiTheme="minorHAnsi" w:cstheme="minorHAnsi"/>
        </w:rPr>
        <w:t xml:space="preserve"> to others less fortunate </w:t>
      </w:r>
      <w:r w:rsidRPr="00176B42">
        <w:rPr>
          <w:rStyle w:val="StyleUnderline"/>
          <w:rFonts w:asciiTheme="minorHAnsi" w:hAnsiTheme="minorHAnsi" w:cstheme="minorHAnsi"/>
          <w:highlight w:val="green"/>
        </w:rPr>
        <w:t>sees a return</w:t>
      </w:r>
      <w:r w:rsidRPr="00176B42">
        <w:rPr>
          <w:rStyle w:val="StyleUnderline"/>
          <w:rFonts w:asciiTheme="minorHAnsi" w:hAnsiTheme="minorHAnsi" w:cstheme="minorHAnsi"/>
        </w:rPr>
        <w:t xml:space="preserve"> on its investment </w:t>
      </w:r>
      <w:r w:rsidRPr="00176B42">
        <w:rPr>
          <w:rStyle w:val="StyleUnderline"/>
          <w:rFonts w:asciiTheme="minorHAnsi" w:hAnsiTheme="minorHAnsi" w:cstheme="minorHAnsi"/>
          <w:highlight w:val="green"/>
        </w:rPr>
        <w:t xml:space="preserve">in the form of </w:t>
      </w:r>
      <w:r w:rsidRPr="00176B42">
        <w:rPr>
          <w:rStyle w:val="Emphasis"/>
          <w:rFonts w:asciiTheme="minorHAnsi" w:hAnsiTheme="minorHAnsi" w:cstheme="minorHAnsi"/>
          <w:highlight w:val="green"/>
        </w:rPr>
        <w:t>soft power</w:t>
      </w:r>
      <w:r w:rsidRPr="00176B42">
        <w:rPr>
          <w:rFonts w:asciiTheme="minorHAnsi" w:hAnsiTheme="minorHAnsi" w:cstheme="minorHAnsi"/>
          <w:sz w:val="16"/>
        </w:rPr>
        <w:t xml:space="preserve">: </w:t>
      </w:r>
      <w:r w:rsidRPr="00176B42">
        <w:rPr>
          <w:rStyle w:val="StyleUnderline"/>
          <w:rFonts w:asciiTheme="minorHAnsi" w:hAnsiTheme="minorHAnsi" w:cstheme="minorHAnsi"/>
          <w:highlight w:val="green"/>
        </w:rPr>
        <w:t>prestige</w:t>
      </w:r>
      <w:r w:rsidRPr="00176B42">
        <w:rPr>
          <w:rStyle w:val="StyleUnderline"/>
          <w:rFonts w:asciiTheme="minorHAnsi" w:hAnsiTheme="minorHAnsi" w:cstheme="minorHAnsi"/>
        </w:rPr>
        <w:t xml:space="preserve">, </w:t>
      </w:r>
      <w:r w:rsidRPr="00176B42">
        <w:rPr>
          <w:rStyle w:val="StyleUnderline"/>
          <w:rFonts w:asciiTheme="minorHAnsi" w:hAnsiTheme="minorHAnsi" w:cstheme="minorHAnsi"/>
          <w:highlight w:val="green"/>
        </w:rPr>
        <w:t>goodwill</w:t>
      </w:r>
      <w:r w:rsidRPr="00176B42">
        <w:rPr>
          <w:rStyle w:val="StyleUnderline"/>
          <w:rFonts w:asciiTheme="minorHAnsi" w:hAnsiTheme="minorHAnsi" w:cstheme="minorHAnsi"/>
        </w:rPr>
        <w:t xml:space="preserve">, perhaps a degree of </w:t>
      </w:r>
      <w:r w:rsidRPr="00176B42">
        <w:rPr>
          <w:rStyle w:val="StyleUnderline"/>
          <w:rFonts w:asciiTheme="minorHAnsi" w:hAnsiTheme="minorHAnsi" w:cstheme="minorHAnsi"/>
          <w:highlight w:val="green"/>
        </w:rPr>
        <w:t>indebtedness</w:t>
      </w:r>
      <w:r w:rsidRPr="00176B42">
        <w:rPr>
          <w:rStyle w:val="StyleUnderline"/>
          <w:rFonts w:asciiTheme="minorHAnsi" w:hAnsiTheme="minorHAnsi" w:cstheme="minorHAnsi"/>
        </w:rPr>
        <w:t xml:space="preserve">, even </w:t>
      </w:r>
      <w:r w:rsidRPr="00176B42">
        <w:rPr>
          <w:rStyle w:val="StyleUnderline"/>
          <w:rFonts w:asciiTheme="minorHAnsi" w:hAnsiTheme="minorHAnsi" w:cstheme="minorHAnsi"/>
          <w:highlight w:val="green"/>
        </w:rPr>
        <w:t>awe</w:t>
      </w:r>
      <w:r w:rsidRPr="00176B42">
        <w:rPr>
          <w:rStyle w:val="StyleUnderline"/>
          <w:rFonts w:asciiTheme="minorHAnsi" w:hAnsiTheme="minorHAnsi" w:cstheme="minorHAnsi"/>
        </w:rPr>
        <w:t>.</w:t>
      </w:r>
      <w:r w:rsidRPr="00176B42">
        <w:rPr>
          <w:rFonts w:asciiTheme="minorHAnsi" w:hAnsiTheme="minorHAnsi" w:cstheme="minorHAnsi"/>
          <w:sz w:val="16"/>
        </w:rPr>
        <w:t xml:space="preserve"> </w:t>
      </w:r>
      <w:r w:rsidRPr="00176B42">
        <w:rPr>
          <w:rStyle w:val="StyleUnderline"/>
          <w:rFonts w:asciiTheme="minorHAnsi" w:hAnsiTheme="minorHAnsi" w:cstheme="minorHAnsi"/>
          <w:highlight w:val="green"/>
        </w:rPr>
        <w:t>Today the country moving fastest</w:t>
      </w:r>
      <w:r w:rsidRPr="00176B42">
        <w:rPr>
          <w:rStyle w:val="StyleUnderline"/>
          <w:rFonts w:asciiTheme="minorHAnsi" w:hAnsiTheme="minorHAnsi" w:cstheme="minorHAnsi"/>
        </w:rPr>
        <w:t xml:space="preserve"> toward consolidating these gains may be </w:t>
      </w:r>
      <w:r w:rsidRPr="00176B42">
        <w:rPr>
          <w:rStyle w:val="StyleUnderline"/>
          <w:rFonts w:asciiTheme="minorHAnsi" w:hAnsiTheme="minorHAnsi" w:cstheme="minorHAnsi"/>
          <w:highlight w:val="green"/>
        </w:rPr>
        <w:t>China</w:t>
      </w:r>
      <w:r w:rsidRPr="00176B42">
        <w:rPr>
          <w:rFonts w:asciiTheme="minorHAnsi" w:hAnsiTheme="minorHAnsi" w:cstheme="minorHAnsi"/>
          <w:sz w:val="16"/>
        </w:rPr>
        <w:t xml:space="preserve">, under President Xi Jinping, </w:t>
      </w:r>
      <w:r w:rsidRPr="00176B42">
        <w:rPr>
          <w:rStyle w:val="StyleUnderline"/>
          <w:rFonts w:asciiTheme="minorHAnsi" w:hAnsiTheme="minorHAnsi" w:cstheme="minorHAnsi"/>
        </w:rPr>
        <w:t>who pro</w:t>
      </w:r>
      <w:r w:rsidRPr="00176B42">
        <w:rPr>
          <w:rStyle w:val="StyleUnderline"/>
          <w:rFonts w:asciiTheme="minorHAnsi" w:hAnsiTheme="minorHAnsi" w:cstheme="minorHAnsi"/>
          <w:highlight w:val="green"/>
        </w:rPr>
        <w:t>claimed</w:t>
      </w:r>
      <w:r w:rsidRPr="00176B42">
        <w:rPr>
          <w:rStyle w:val="StyleUnderline"/>
          <w:rFonts w:asciiTheme="minorHAnsi" w:hAnsiTheme="minorHAnsi" w:cstheme="minorHAnsi"/>
        </w:rPr>
        <w:t xml:space="preserve"> last May that </w:t>
      </w:r>
      <w:r w:rsidRPr="00176B42">
        <w:rPr>
          <w:rStyle w:val="StyleUnderline"/>
          <w:rFonts w:asciiTheme="minorHAnsi" w:hAnsiTheme="minorHAnsi" w:cstheme="minorHAnsi"/>
          <w:highlight w:val="green"/>
        </w:rPr>
        <w:t>Chinese-made vaccines</w:t>
      </w:r>
      <w:r w:rsidRPr="00176B42">
        <w:rPr>
          <w:rStyle w:val="StyleUnderline"/>
          <w:rFonts w:asciiTheme="minorHAnsi" w:hAnsiTheme="minorHAnsi" w:cstheme="minorHAnsi"/>
        </w:rPr>
        <w:t xml:space="preserve"> against COVID-19 </w:t>
      </w:r>
      <w:r w:rsidRPr="00176B42">
        <w:rPr>
          <w:rStyle w:val="StyleUnderline"/>
          <w:rFonts w:asciiTheme="minorHAnsi" w:hAnsiTheme="minorHAnsi" w:cstheme="minorHAnsi"/>
          <w:highlight w:val="green"/>
        </w:rPr>
        <w:t>would become a “</w:t>
      </w:r>
      <w:r w:rsidRPr="00176B42">
        <w:rPr>
          <w:rStyle w:val="Emphasis"/>
          <w:rFonts w:asciiTheme="minorHAnsi" w:hAnsiTheme="minorHAnsi" w:cstheme="minorHAnsi"/>
          <w:highlight w:val="green"/>
        </w:rPr>
        <w:t>global public good.”</w:t>
      </w:r>
      <w:r w:rsidRPr="00176B42">
        <w:rPr>
          <w:rFonts w:asciiTheme="minorHAnsi" w:hAnsiTheme="minorHAnsi" w:cstheme="minorHAnsi"/>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176B42">
        <w:rPr>
          <w:rStyle w:val="StyleUnderline"/>
          <w:rFonts w:asciiTheme="minorHAnsi" w:hAnsiTheme="minorHAnsi" w:cstheme="minorHAnsi"/>
          <w:highlight w:val="green"/>
        </w:rPr>
        <w:t>China’s competitors worry</w:t>
      </w:r>
      <w:r w:rsidRPr="00176B42">
        <w:rPr>
          <w:rStyle w:val="StyleUnderline"/>
          <w:rFonts w:asciiTheme="minorHAnsi" w:hAnsiTheme="minorHAnsi" w:cstheme="minorHAnsi"/>
        </w:rPr>
        <w:t xml:space="preserve"> that where </w:t>
      </w:r>
      <w:r w:rsidRPr="00176B42">
        <w:rPr>
          <w:rStyle w:val="StyleUnderline"/>
          <w:rFonts w:asciiTheme="minorHAnsi" w:hAnsiTheme="minorHAnsi" w:cstheme="minorHAnsi"/>
          <w:highlight w:val="green"/>
        </w:rPr>
        <w:t>Beijing’s</w:t>
      </w:r>
      <w:r w:rsidRPr="00176B42">
        <w:rPr>
          <w:rStyle w:val="StyleUnderline"/>
          <w:rFonts w:asciiTheme="minorHAnsi" w:hAnsiTheme="minorHAnsi" w:cstheme="minorHAnsi"/>
        </w:rPr>
        <w:t xml:space="preserve"> inoculations go, </w:t>
      </w:r>
      <w:r w:rsidRPr="00176B42">
        <w:rPr>
          <w:rStyle w:val="Emphasis"/>
          <w:rFonts w:asciiTheme="minorHAnsi" w:hAnsiTheme="minorHAnsi" w:cstheme="minorHAnsi"/>
        </w:rPr>
        <w:t xml:space="preserve">its </w:t>
      </w:r>
      <w:r w:rsidRPr="00176B42">
        <w:rPr>
          <w:rStyle w:val="Emphasis"/>
          <w:rFonts w:asciiTheme="minorHAnsi" w:hAnsiTheme="minorHAnsi" w:cstheme="minorHAnsi"/>
          <w:highlight w:val="green"/>
        </w:rPr>
        <w:t>influence will follow.</w:t>
      </w:r>
      <w:r w:rsidRPr="00176B42">
        <w:rPr>
          <w:rFonts w:asciiTheme="minorHAnsi" w:hAnsiTheme="minorHAnsi" w:cstheme="minorHAnsi"/>
          <w:sz w:val="16"/>
        </w:rPr>
        <w:t xml:space="preserve"> But the field of COVID-19 vaccination is still a largely uncharted one and scattered with barriers, whether logistical, scientific, psychological, or geopolitical. </w:t>
      </w:r>
      <w:r w:rsidRPr="00176B42">
        <w:rPr>
          <w:rStyle w:val="StyleUnderline"/>
          <w:rFonts w:asciiTheme="minorHAnsi" w:hAnsiTheme="minorHAnsi" w:cstheme="minorHAnsi"/>
        </w:rPr>
        <w:t>China’s path through this labyrinth is neither obvious nor assured. The country faces stiffening competition from Russia and India.</w:t>
      </w:r>
      <w:r w:rsidRPr="00176B42">
        <w:rPr>
          <w:rFonts w:asciiTheme="minorHAnsi" w:hAnsiTheme="minorHAnsi" w:cstheme="minorHAnsi"/>
          <w:sz w:val="16"/>
        </w:rPr>
        <w:t xml:space="preserve"> Now the United States, too, has entered the global stakes for equitable distribution of safe and effective vaccines. </w:t>
      </w:r>
      <w:r w:rsidRPr="00176B42">
        <w:rPr>
          <w:rStyle w:val="StyleUnderline"/>
          <w:rFonts w:asciiTheme="minorHAnsi" w:hAnsiTheme="minorHAnsi" w:cstheme="minorHAnsi"/>
        </w:rPr>
        <w:t xml:space="preserve">China has yet to prove that it can fulfill the role it has taken on or win the trust of those it has offered to aid. </w:t>
      </w:r>
      <w:r w:rsidRPr="00176B42">
        <w:rPr>
          <w:rFonts w:asciiTheme="minorHAnsi" w:hAnsiTheme="minorHAnsi" w:cstheme="minorHAnsi"/>
          <w:sz w:val="16"/>
        </w:rPr>
        <w:t xml:space="preserve">CHINA'S STAKE The Chinese government dislikes the term “vaccine diplomacy.” The implication that China would distribute vaccine doses </w:t>
      </w:r>
      <w:proofErr w:type="gramStart"/>
      <w:r w:rsidRPr="00176B42">
        <w:rPr>
          <w:rFonts w:asciiTheme="minorHAnsi" w:hAnsiTheme="minorHAnsi" w:cstheme="minorHAnsi"/>
          <w:sz w:val="16"/>
        </w:rPr>
        <w:t>in order to</w:t>
      </w:r>
      <w:proofErr w:type="gramEnd"/>
      <w:r w:rsidRPr="00176B42">
        <w:rPr>
          <w:rFonts w:asciiTheme="minorHAnsi" w:hAnsiTheme="minorHAnsi" w:cstheme="minorHAnsi"/>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176B42">
        <w:rPr>
          <w:rStyle w:val="StyleUnderline"/>
          <w:rFonts w:asciiTheme="minorHAnsi" w:hAnsiTheme="minorHAnsi" w:cstheme="minorHAnsi"/>
        </w:rPr>
        <w:t xml:space="preserve">China may seek to succeed with vaccines where it failed with masks: last spring, quality-control issues and clumsy propaganda tarnished the country’s efforts to supply medical products to the developed world. Now </w:t>
      </w:r>
      <w:r w:rsidRPr="00176B42">
        <w:rPr>
          <w:rStyle w:val="StyleUnderline"/>
          <w:rFonts w:asciiTheme="minorHAnsi" w:hAnsiTheme="minorHAnsi" w:cstheme="minorHAnsi"/>
          <w:highlight w:val="green"/>
        </w:rPr>
        <w:t>China</w:t>
      </w:r>
      <w:r w:rsidRPr="00176B42">
        <w:rPr>
          <w:rStyle w:val="StyleUnderline"/>
          <w:rFonts w:asciiTheme="minorHAnsi" w:hAnsiTheme="minorHAnsi" w:cstheme="minorHAnsi"/>
        </w:rPr>
        <w:t xml:space="preserve"> is </w:t>
      </w:r>
      <w:r w:rsidRPr="00176B42">
        <w:rPr>
          <w:rStyle w:val="StyleUnderline"/>
          <w:rFonts w:asciiTheme="minorHAnsi" w:hAnsiTheme="minorHAnsi" w:cstheme="minorHAnsi"/>
          <w:highlight w:val="green"/>
        </w:rPr>
        <w:t xml:space="preserve">looking to </w:t>
      </w:r>
      <w:r w:rsidRPr="00176B42">
        <w:rPr>
          <w:rStyle w:val="Emphasis"/>
          <w:rFonts w:asciiTheme="minorHAnsi" w:hAnsiTheme="minorHAnsi" w:cstheme="minorHAnsi"/>
          <w:highlight w:val="green"/>
        </w:rPr>
        <w:t>showcase its global health leadership</w:t>
      </w:r>
      <w:r w:rsidRPr="00176B42">
        <w:rPr>
          <w:rStyle w:val="StyleUnderline"/>
          <w:rFonts w:asciiTheme="minorHAnsi" w:hAnsiTheme="minorHAnsi" w:cstheme="minorHAnsi"/>
          <w:highlight w:val="green"/>
        </w:rPr>
        <w:t xml:space="preserve"> to lower-</w:t>
      </w:r>
      <w:r w:rsidRPr="00176B42">
        <w:rPr>
          <w:rStyle w:val="StyleUnderline"/>
          <w:rFonts w:asciiTheme="minorHAnsi" w:hAnsiTheme="minorHAnsi" w:cstheme="minorHAnsi"/>
        </w:rPr>
        <w:t xml:space="preserve"> and middle-</w:t>
      </w:r>
      <w:r w:rsidRPr="00176B42">
        <w:rPr>
          <w:rStyle w:val="StyleUnderline"/>
          <w:rFonts w:asciiTheme="minorHAnsi" w:hAnsiTheme="minorHAnsi" w:cstheme="minorHAnsi"/>
          <w:highlight w:val="green"/>
        </w:rPr>
        <w:t>income countries</w:t>
      </w:r>
      <w:r w:rsidRPr="00176B42">
        <w:rPr>
          <w:rStyle w:val="StyleUnderline"/>
          <w:rFonts w:asciiTheme="minorHAnsi" w:hAnsiTheme="minorHAnsi" w:cstheme="minorHAnsi"/>
        </w:rPr>
        <w:t>, where it is distributing vaccines. But Beijing surely has additional foreign policy objectives in mind.</w:t>
      </w:r>
      <w:r w:rsidRPr="00176B42">
        <w:rPr>
          <w:rFonts w:asciiTheme="minorHAnsi" w:hAnsiTheme="minorHAnsi" w:cstheme="minorHAnsi"/>
          <w:sz w:val="16"/>
        </w:rPr>
        <w:t xml:space="preserve"> China began its vaccine development projects early last spring, and </w:t>
      </w:r>
      <w:r w:rsidRPr="00176B42">
        <w:rPr>
          <w:rStyle w:val="StyleUnderline"/>
          <w:rFonts w:asciiTheme="minorHAnsi" w:hAnsiTheme="minorHAnsi" w:cstheme="minorHAnsi"/>
        </w:rPr>
        <w:t xml:space="preserve">state media made quite clear that through them, China hoped to </w:t>
      </w:r>
      <w:r w:rsidRPr="00176B42">
        <w:rPr>
          <w:rStyle w:val="StyleUnderline"/>
          <w:rFonts w:asciiTheme="minorHAnsi" w:hAnsiTheme="minorHAnsi" w:cstheme="minorHAnsi"/>
          <w:highlight w:val="green"/>
        </w:rPr>
        <w:t>demonstrate</w:t>
      </w:r>
      <w:r w:rsidRPr="00176B42">
        <w:rPr>
          <w:rStyle w:val="StyleUnderline"/>
          <w:rFonts w:asciiTheme="minorHAnsi" w:hAnsiTheme="minorHAnsi" w:cstheme="minorHAnsi"/>
        </w:rPr>
        <w:t xml:space="preserve"> </w:t>
      </w:r>
      <w:r w:rsidRPr="00176B42">
        <w:rPr>
          <w:rStyle w:val="StyleUnderline"/>
          <w:rFonts w:asciiTheme="minorHAnsi" w:hAnsiTheme="minorHAnsi" w:cstheme="minorHAnsi"/>
          <w:highlight w:val="green"/>
        </w:rPr>
        <w:t>its tech</w:t>
      </w:r>
      <w:r w:rsidRPr="00176B42">
        <w:rPr>
          <w:rStyle w:val="StyleUnderline"/>
          <w:rFonts w:asciiTheme="minorHAnsi" w:hAnsiTheme="minorHAnsi" w:cstheme="minorHAnsi"/>
        </w:rPr>
        <w:t xml:space="preserve">nological </w:t>
      </w:r>
      <w:r w:rsidRPr="00176B42">
        <w:rPr>
          <w:rStyle w:val="StyleUnderline"/>
          <w:rFonts w:asciiTheme="minorHAnsi" w:hAnsiTheme="minorHAnsi" w:cstheme="minorHAnsi"/>
          <w:highlight w:val="green"/>
        </w:rPr>
        <w:t xml:space="preserve">prowess and the </w:t>
      </w:r>
      <w:r w:rsidRPr="00176B42">
        <w:rPr>
          <w:rStyle w:val="Emphasis"/>
          <w:rFonts w:asciiTheme="minorHAnsi" w:hAnsiTheme="minorHAnsi" w:cstheme="minorHAnsi"/>
          <w:highlight w:val="green"/>
        </w:rPr>
        <w:t>superiority of its authoritarian model</w:t>
      </w:r>
      <w:r w:rsidRPr="00176B42">
        <w:rPr>
          <w:rStyle w:val="Emphasis"/>
          <w:rFonts w:asciiTheme="minorHAnsi" w:hAnsiTheme="minorHAnsi" w:cstheme="minorHAnsi"/>
        </w:rPr>
        <w:t xml:space="preserve"> of governance</w:t>
      </w:r>
      <w:r w:rsidRPr="00176B42">
        <w:rPr>
          <w:rFonts w:asciiTheme="minorHAnsi" w:hAnsiTheme="minorHAnsi" w:cstheme="minorHAnsi"/>
          <w:sz w:val="16"/>
        </w:rPr>
        <w:t>. “</w:t>
      </w:r>
      <w:r w:rsidRPr="00176B42">
        <w:rPr>
          <w:rStyle w:val="StyleUnderline"/>
          <w:rFonts w:asciiTheme="minorHAnsi" w:hAnsiTheme="minorHAnsi" w:cstheme="minorHAnsi"/>
        </w:rPr>
        <w:t>We are not lagging behind the United States as far as the technology is concerned</w:t>
      </w:r>
      <w:r w:rsidRPr="00176B42">
        <w:rPr>
          <w:rFonts w:asciiTheme="minorHAnsi" w:hAnsiTheme="minorHAnsi" w:cstheme="minorHAnsi"/>
          <w:sz w:val="16"/>
        </w:rPr>
        <w:t>,” a Chinese virologist told the state-backed Global Times. Another scientist highlighted China’s “system advantages”: “</w:t>
      </w:r>
      <w:r w:rsidRPr="00176B42">
        <w:rPr>
          <w:rStyle w:val="StyleUnderline"/>
          <w:rFonts w:asciiTheme="minorHAnsi" w:hAnsiTheme="minorHAnsi" w:cstheme="minorHAnsi"/>
          <w:highlight w:val="green"/>
        </w:rPr>
        <w:t>The U</w:t>
      </w:r>
      <w:r w:rsidRPr="00176B42">
        <w:rPr>
          <w:rStyle w:val="StyleUnderline"/>
          <w:rFonts w:asciiTheme="minorHAnsi" w:hAnsiTheme="minorHAnsi" w:cstheme="minorHAnsi"/>
        </w:rPr>
        <w:t xml:space="preserve">nited </w:t>
      </w:r>
      <w:r w:rsidRPr="00176B42">
        <w:rPr>
          <w:rStyle w:val="StyleUnderline"/>
          <w:rFonts w:asciiTheme="minorHAnsi" w:hAnsiTheme="minorHAnsi" w:cstheme="minorHAnsi"/>
          <w:highlight w:val="green"/>
        </w:rPr>
        <w:t>S</w:t>
      </w:r>
      <w:r w:rsidRPr="00176B42">
        <w:rPr>
          <w:rStyle w:val="StyleUnderline"/>
          <w:rFonts w:asciiTheme="minorHAnsi" w:hAnsiTheme="minorHAnsi" w:cstheme="minorHAnsi"/>
        </w:rPr>
        <w:t xml:space="preserve">tates </w:t>
      </w:r>
      <w:r w:rsidRPr="00176B42">
        <w:rPr>
          <w:rStyle w:val="StyleUnderline"/>
          <w:rFonts w:asciiTheme="minorHAnsi" w:hAnsiTheme="minorHAnsi" w:cstheme="minorHAnsi"/>
          <w:highlight w:val="green"/>
        </w:rPr>
        <w:t>is no match</w:t>
      </w:r>
      <w:r w:rsidRPr="00176B42">
        <w:rPr>
          <w:rStyle w:val="StyleUnderline"/>
          <w:rFonts w:asciiTheme="minorHAnsi" w:hAnsiTheme="minorHAnsi" w:cstheme="minorHAnsi"/>
        </w:rPr>
        <w:t xml:space="preserve"> for China </w:t>
      </w:r>
      <w:r w:rsidRPr="00176B42">
        <w:rPr>
          <w:rStyle w:val="StyleUnderline"/>
          <w:rFonts w:asciiTheme="minorHAnsi" w:hAnsiTheme="minorHAnsi" w:cstheme="minorHAnsi"/>
          <w:highlight w:val="green"/>
        </w:rPr>
        <w:t>in terms of concentrating power to accomplish big things</w:t>
      </w:r>
      <w:r w:rsidRPr="00176B42">
        <w:rPr>
          <w:rFonts w:asciiTheme="minorHAnsi" w:hAnsiTheme="minorHAnsi" w:cstheme="minorHAnsi"/>
          <w:sz w:val="16"/>
        </w:rPr>
        <w:t xml:space="preserve">.” Indeed, </w:t>
      </w:r>
      <w:r w:rsidRPr="00176B42">
        <w:rPr>
          <w:rStyle w:val="StyleUnderline"/>
          <w:rFonts w:asciiTheme="minorHAnsi" w:hAnsiTheme="minorHAnsi" w:cstheme="minorHAnsi"/>
        </w:rPr>
        <w:t xml:space="preserve">unlike in the United States, </w:t>
      </w:r>
      <w:r w:rsidRPr="00176B42">
        <w:rPr>
          <w:rStyle w:val="StyleUnderline"/>
          <w:rFonts w:asciiTheme="minorHAnsi" w:hAnsiTheme="minorHAnsi" w:cstheme="minorHAnsi"/>
          <w:highlight w:val="green"/>
        </w:rPr>
        <w:t>vaccine development in China was</w:t>
      </w:r>
      <w:r w:rsidRPr="00176B42">
        <w:rPr>
          <w:rStyle w:val="StyleUnderline"/>
          <w:rFonts w:asciiTheme="minorHAnsi" w:hAnsiTheme="minorHAnsi" w:cstheme="minorHAnsi"/>
        </w:rPr>
        <w:t xml:space="preserve"> a </w:t>
      </w:r>
      <w:r w:rsidRPr="00176B42">
        <w:rPr>
          <w:rStyle w:val="StyleUnderline"/>
          <w:rFonts w:asciiTheme="minorHAnsi" w:hAnsiTheme="minorHAnsi" w:cstheme="minorHAnsi"/>
          <w:highlight w:val="green"/>
        </w:rPr>
        <w:t>highly state-driven</w:t>
      </w:r>
      <w:r w:rsidRPr="00176B42">
        <w:rPr>
          <w:rStyle w:val="StyleUnderline"/>
          <w:rFonts w:asciiTheme="minorHAnsi" w:hAnsiTheme="minorHAnsi" w:cstheme="minorHAnsi"/>
        </w:rPr>
        <w:t xml:space="preserve"> process</w:t>
      </w:r>
      <w:r w:rsidRPr="00176B42">
        <w:rPr>
          <w:rFonts w:asciiTheme="minorHAnsi" w:hAnsiTheme="minorHAnsi" w:cstheme="minorHAnsi"/>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176B42">
        <w:rPr>
          <w:rStyle w:val="StyleUnderline"/>
          <w:rFonts w:asciiTheme="minorHAnsi" w:hAnsiTheme="minorHAnsi" w:cstheme="minorHAnsi"/>
        </w:rPr>
        <w:t xml:space="preserve">Behind such lofty goals lie commercial objectives, too. </w:t>
      </w:r>
      <w:r w:rsidRPr="00176B42">
        <w:rPr>
          <w:rStyle w:val="StyleUnderline"/>
          <w:rFonts w:asciiTheme="minorHAnsi" w:hAnsiTheme="minorHAnsi" w:cstheme="minorHAnsi"/>
          <w:highlight w:val="green"/>
        </w:rPr>
        <w:t>Health-related development assistance</w:t>
      </w:r>
      <w:r w:rsidRPr="00176B42">
        <w:rPr>
          <w:rStyle w:val="StyleUnderline"/>
          <w:rFonts w:asciiTheme="minorHAnsi" w:hAnsiTheme="minorHAnsi" w:cstheme="minorHAnsi"/>
        </w:rPr>
        <w:t xml:space="preserve"> has long </w:t>
      </w:r>
      <w:r w:rsidRPr="00176B42">
        <w:rPr>
          <w:rStyle w:val="StyleUnderline"/>
          <w:rFonts w:asciiTheme="minorHAnsi" w:hAnsiTheme="minorHAnsi" w:cstheme="minorHAnsi"/>
          <w:highlight w:val="green"/>
        </w:rPr>
        <w:t>offer</w:t>
      </w:r>
      <w:r w:rsidRPr="00176B42">
        <w:rPr>
          <w:rStyle w:val="StyleUnderline"/>
          <w:rFonts w:asciiTheme="minorHAnsi" w:hAnsiTheme="minorHAnsi" w:cstheme="minorHAnsi"/>
        </w:rPr>
        <w:t xml:space="preserve">ed </w:t>
      </w:r>
      <w:r w:rsidRPr="00176B42">
        <w:rPr>
          <w:rStyle w:val="StyleUnderline"/>
          <w:rFonts w:asciiTheme="minorHAnsi" w:hAnsiTheme="minorHAnsi" w:cstheme="minorHAnsi"/>
          <w:highlight w:val="green"/>
        </w:rPr>
        <w:t>Chinese pharmaceutical companies a low-cost means of expanding their market share</w:t>
      </w:r>
      <w:r w:rsidRPr="00176B42">
        <w:rPr>
          <w:rStyle w:val="StyleUnderline"/>
          <w:rFonts w:asciiTheme="minorHAnsi" w:hAnsiTheme="minorHAnsi" w:cstheme="minorHAnsi"/>
        </w:rPr>
        <w:t xml:space="preserve"> in the developing world.</w:t>
      </w:r>
      <w:r w:rsidRPr="00176B42">
        <w:rPr>
          <w:rFonts w:asciiTheme="minorHAnsi" w:hAnsiTheme="minorHAnsi" w:cstheme="minorHAnsi"/>
          <w:sz w:val="16"/>
        </w:rPr>
        <w:t xml:space="preserve"> In March 2020, President Xi explicitly linked the shipment of medical supplies overseas to the “Health Silk Road,” now an important component of the Belt and Road Initiative. </w:t>
      </w:r>
      <w:proofErr w:type="spellStart"/>
      <w:r w:rsidRPr="00176B42">
        <w:rPr>
          <w:rFonts w:asciiTheme="minorHAnsi" w:hAnsiTheme="minorHAnsi" w:cstheme="minorHAnsi"/>
          <w:sz w:val="16"/>
        </w:rPr>
        <w:t>Xiaofeng</w:t>
      </w:r>
      <w:proofErr w:type="spellEnd"/>
      <w:r w:rsidRPr="00176B42">
        <w:rPr>
          <w:rFonts w:asciiTheme="minorHAnsi" w:hAnsiTheme="minorHAnsi" w:cstheme="minorHAnsi"/>
          <w:sz w:val="16"/>
        </w:rPr>
        <w:t xml:space="preserve"> Liang, a former deputy director of the Chinese Center for Disease Control and Prevention, has publicly called for prioritizing BRI countries for access to Chinese vaccines. But the opportunity hardly ends there. </w:t>
      </w:r>
      <w:r w:rsidRPr="00176B42">
        <w:rPr>
          <w:rStyle w:val="StyleUnderline"/>
          <w:rFonts w:asciiTheme="minorHAnsi" w:hAnsiTheme="minorHAnsi" w:cstheme="minorHAnsi"/>
          <w:highlight w:val="green"/>
        </w:rPr>
        <w:t>Prior to</w:t>
      </w:r>
      <w:r w:rsidRPr="00176B42">
        <w:rPr>
          <w:rStyle w:val="StyleUnderline"/>
          <w:rFonts w:asciiTheme="minorHAnsi" w:hAnsiTheme="minorHAnsi" w:cstheme="minorHAnsi"/>
        </w:rPr>
        <w:t xml:space="preserve"> the </w:t>
      </w:r>
      <w:r w:rsidRPr="00176B42">
        <w:rPr>
          <w:rStyle w:val="StyleUnderline"/>
          <w:rFonts w:asciiTheme="minorHAnsi" w:hAnsiTheme="minorHAnsi" w:cstheme="minorHAnsi"/>
          <w:highlight w:val="green"/>
        </w:rPr>
        <w:t>COVID</w:t>
      </w:r>
      <w:r w:rsidRPr="00176B42">
        <w:rPr>
          <w:rStyle w:val="StyleUnderline"/>
          <w:rFonts w:asciiTheme="minorHAnsi" w:hAnsiTheme="minorHAnsi" w:cstheme="minorHAnsi"/>
        </w:rPr>
        <w:t xml:space="preserve">-19 pandemic, </w:t>
      </w:r>
      <w:r w:rsidRPr="00176B42">
        <w:rPr>
          <w:rStyle w:val="StyleUnderline"/>
          <w:rFonts w:asciiTheme="minorHAnsi" w:hAnsiTheme="minorHAnsi" w:cstheme="minorHAnsi"/>
          <w:highlight w:val="green"/>
        </w:rPr>
        <w:t>few Chinese</w:t>
      </w:r>
      <w:r w:rsidRPr="00176B42">
        <w:rPr>
          <w:rStyle w:val="StyleUnderline"/>
          <w:rFonts w:asciiTheme="minorHAnsi" w:hAnsiTheme="minorHAnsi" w:cstheme="minorHAnsi"/>
        </w:rPr>
        <w:t xml:space="preserve"> pharmaceutical </w:t>
      </w:r>
      <w:r w:rsidRPr="00176B42">
        <w:rPr>
          <w:rStyle w:val="StyleUnderline"/>
          <w:rFonts w:asciiTheme="minorHAnsi" w:hAnsiTheme="minorHAnsi" w:cstheme="minorHAnsi"/>
          <w:highlight w:val="green"/>
        </w:rPr>
        <w:t>companies had received W</w:t>
      </w:r>
      <w:r w:rsidRPr="00176B42">
        <w:rPr>
          <w:rStyle w:val="StyleUnderline"/>
          <w:rFonts w:asciiTheme="minorHAnsi" w:hAnsiTheme="minorHAnsi" w:cstheme="minorHAnsi"/>
        </w:rPr>
        <w:t xml:space="preserve">orld </w:t>
      </w:r>
      <w:r w:rsidRPr="00176B42">
        <w:rPr>
          <w:rStyle w:val="StyleUnderline"/>
          <w:rFonts w:asciiTheme="minorHAnsi" w:hAnsiTheme="minorHAnsi" w:cstheme="minorHAnsi"/>
          <w:highlight w:val="green"/>
        </w:rPr>
        <w:t>H</w:t>
      </w:r>
      <w:r w:rsidRPr="00176B42">
        <w:rPr>
          <w:rStyle w:val="StyleUnderline"/>
          <w:rFonts w:asciiTheme="minorHAnsi" w:hAnsiTheme="minorHAnsi" w:cstheme="minorHAnsi"/>
        </w:rPr>
        <w:t xml:space="preserve">ealth </w:t>
      </w:r>
      <w:r w:rsidRPr="00176B42">
        <w:rPr>
          <w:rStyle w:val="StyleUnderline"/>
          <w:rFonts w:asciiTheme="minorHAnsi" w:hAnsiTheme="minorHAnsi" w:cstheme="minorHAnsi"/>
          <w:highlight w:val="green"/>
        </w:rPr>
        <w:t>O</w:t>
      </w:r>
      <w:r w:rsidRPr="00176B42">
        <w:rPr>
          <w:rStyle w:val="StyleUnderline"/>
          <w:rFonts w:asciiTheme="minorHAnsi" w:hAnsiTheme="minorHAnsi" w:cstheme="minorHAnsi"/>
        </w:rPr>
        <w:t xml:space="preserve">rganization </w:t>
      </w:r>
      <w:r w:rsidRPr="00176B42">
        <w:rPr>
          <w:rStyle w:val="StyleUnderline"/>
          <w:rFonts w:asciiTheme="minorHAnsi" w:hAnsiTheme="minorHAnsi" w:cstheme="minorHAnsi"/>
          <w:highlight w:val="green"/>
        </w:rPr>
        <w:t>prequalification to supply medical products</w:t>
      </w:r>
      <w:r w:rsidRPr="00176B42">
        <w:rPr>
          <w:rStyle w:val="StyleUnderline"/>
          <w:rFonts w:asciiTheme="minorHAnsi" w:hAnsiTheme="minorHAnsi" w:cstheme="minorHAnsi"/>
        </w:rPr>
        <w:t xml:space="preserve"> to international organizations and donor fund</w:t>
      </w:r>
      <w:r w:rsidRPr="00176B42">
        <w:rPr>
          <w:rFonts w:asciiTheme="minorHAnsi" w:hAnsiTheme="minorHAnsi" w:cstheme="minorHAnsi"/>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176B42">
        <w:rPr>
          <w:rStyle w:val="StyleUnderline"/>
          <w:rFonts w:asciiTheme="minorHAnsi" w:hAnsiTheme="minorHAnsi" w:cstheme="minorHAnsi"/>
        </w:rPr>
        <w:t xml:space="preserve">The </w:t>
      </w:r>
      <w:r w:rsidRPr="00176B42">
        <w:rPr>
          <w:rStyle w:val="StyleUnderline"/>
          <w:rFonts w:asciiTheme="minorHAnsi" w:hAnsiTheme="minorHAnsi" w:cstheme="minorHAnsi"/>
          <w:highlight w:val="green"/>
        </w:rPr>
        <w:t>huge global demand for</w:t>
      </w:r>
      <w:r w:rsidRPr="00176B42">
        <w:rPr>
          <w:rStyle w:val="StyleUnderline"/>
          <w:rFonts w:asciiTheme="minorHAnsi" w:hAnsiTheme="minorHAnsi" w:cstheme="minorHAnsi"/>
        </w:rPr>
        <w:t xml:space="preserve"> COVID-19 </w:t>
      </w:r>
      <w:r w:rsidRPr="00176B42">
        <w:rPr>
          <w:rStyle w:val="StyleUnderline"/>
          <w:rFonts w:asciiTheme="minorHAnsi" w:hAnsiTheme="minorHAnsi" w:cstheme="minorHAnsi"/>
          <w:highlight w:val="green"/>
        </w:rPr>
        <w:t>vaccines</w:t>
      </w:r>
      <w:r w:rsidRPr="00176B42">
        <w:rPr>
          <w:rStyle w:val="StyleUnderline"/>
          <w:rFonts w:asciiTheme="minorHAnsi" w:hAnsiTheme="minorHAnsi" w:cstheme="minorHAnsi"/>
        </w:rPr>
        <w:t xml:space="preserve"> and “vaccine nationalism” in wealthy nations </w:t>
      </w:r>
      <w:r w:rsidRPr="00176B42">
        <w:rPr>
          <w:rStyle w:val="StyleUnderline"/>
          <w:rFonts w:asciiTheme="minorHAnsi" w:hAnsiTheme="minorHAnsi" w:cstheme="minorHAnsi"/>
          <w:highlight w:val="green"/>
        </w:rPr>
        <w:t>have created</w:t>
      </w:r>
      <w:r w:rsidRPr="00176B42">
        <w:rPr>
          <w:rStyle w:val="StyleUnderline"/>
          <w:rFonts w:asciiTheme="minorHAnsi" w:hAnsiTheme="minorHAnsi" w:cstheme="minorHAnsi"/>
        </w:rPr>
        <w:t xml:space="preserve"> a great </w:t>
      </w:r>
      <w:r w:rsidRPr="00176B42">
        <w:rPr>
          <w:rStyle w:val="StyleUnderline"/>
          <w:rFonts w:asciiTheme="minorHAnsi" w:hAnsiTheme="minorHAnsi" w:cstheme="minorHAnsi"/>
          <w:highlight w:val="green"/>
        </w:rPr>
        <w:t>opportunity for China to break into a market that Indian and Western pharmaceutical firms have long dominated</w:t>
      </w:r>
      <w:r w:rsidRPr="00176B42">
        <w:rPr>
          <w:rFonts w:asciiTheme="minorHAnsi" w:hAnsiTheme="minorHAnsi" w:cstheme="minorHAnsi"/>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176B42">
        <w:rPr>
          <w:rFonts w:asciiTheme="minorHAnsi" w:hAnsiTheme="minorHAnsi" w:cstheme="minorHAnsi"/>
          <w:sz w:val="16"/>
        </w:rPr>
        <w:t>In reality, Chinese</w:t>
      </w:r>
      <w:proofErr w:type="gramEnd"/>
      <w:r w:rsidRPr="00176B42">
        <w:rPr>
          <w:rFonts w:asciiTheme="minorHAnsi" w:hAnsiTheme="minorHAnsi" w:cstheme="minorHAnsi"/>
          <w:sz w:val="16"/>
        </w:rPr>
        <w:t xml:space="preserve"> vaccines are often priced higher than $10.</w:t>
      </w:r>
    </w:p>
    <w:p w14:paraId="4E73C743" w14:textId="77777777" w:rsidR="00176B42" w:rsidRPr="00176B42" w:rsidRDefault="00176B42" w:rsidP="00176B42">
      <w:pPr>
        <w:rPr>
          <w:rFonts w:asciiTheme="minorHAnsi" w:hAnsiTheme="minorHAnsi" w:cstheme="minorHAnsi"/>
        </w:rPr>
      </w:pPr>
    </w:p>
    <w:p w14:paraId="4AB042CF" w14:textId="77777777" w:rsidR="00176B42" w:rsidRPr="00176B42" w:rsidRDefault="00176B42" w:rsidP="00176B42">
      <w:pPr>
        <w:pStyle w:val="Heading4"/>
        <w:rPr>
          <w:rFonts w:asciiTheme="minorHAnsi" w:hAnsiTheme="minorHAnsi" w:cstheme="minorHAnsi"/>
        </w:rPr>
      </w:pPr>
      <w:r w:rsidRPr="00176B42">
        <w:rPr>
          <w:rFonts w:asciiTheme="minorHAnsi" w:hAnsiTheme="minorHAnsi" w:cstheme="minorHAnsi"/>
        </w:rPr>
        <w:t>Chinese leadership stops global secessionist conflict</w:t>
      </w:r>
    </w:p>
    <w:p w14:paraId="66FFE77F" w14:textId="77777777" w:rsidR="00176B42" w:rsidRPr="00176B42" w:rsidRDefault="00176B42" w:rsidP="00176B42">
      <w:pPr>
        <w:rPr>
          <w:rFonts w:asciiTheme="minorHAnsi" w:hAnsiTheme="minorHAnsi" w:cstheme="minorHAnsi"/>
        </w:rPr>
      </w:pPr>
      <w:r w:rsidRPr="00176B42">
        <w:rPr>
          <w:rStyle w:val="Style13ptBold"/>
          <w:rFonts w:asciiTheme="minorHAnsi" w:hAnsiTheme="minorHAnsi" w:cstheme="minorHAnsi"/>
        </w:rPr>
        <w:t>Griffiths 16</w:t>
      </w:r>
      <w:r w:rsidRPr="00176B42">
        <w:rPr>
          <w:rFonts w:asciiTheme="minorHAnsi" w:hAnsiTheme="minorHAnsi" w:cstheme="minorHAnsi"/>
          <w:b/>
        </w:rPr>
        <w:t xml:space="preserve"> -</w:t>
      </w:r>
      <w:r w:rsidRPr="00176B42">
        <w:rPr>
          <w:rFonts w:asciiTheme="minorHAnsi" w:hAnsiTheme="minorHAnsi" w:cstheme="minorHAnsi"/>
        </w:rPr>
        <w:t xml:space="preserve"> Senior Lecturer in the Department of Government and International Relations at the University of Sydney (Ryan, States, Nations, and Territorial Stability: Why Chinese Hegemony Would Be Better for International Order, Security Studies, 25:3, 519-545, DOI: 10.1080/09636412.2016.1195628)</w:t>
      </w:r>
    </w:p>
    <w:p w14:paraId="0260ED59" w14:textId="77777777" w:rsidR="00176B42" w:rsidRPr="009A0F38" w:rsidRDefault="00176B42" w:rsidP="00176B42">
      <w:pPr>
        <w:rPr>
          <w:rFonts w:asciiTheme="minorHAnsi" w:hAnsiTheme="minorHAnsi" w:cstheme="minorHAnsi"/>
        </w:rPr>
      </w:pPr>
      <w:r w:rsidRPr="00176B42">
        <w:rPr>
          <w:rFonts w:asciiTheme="minorHAnsi" w:hAnsiTheme="minorHAnsi" w:cstheme="minorHAnsi"/>
        </w:rPr>
        <w:t xml:space="preserve">I began the article by claiming that the </w:t>
      </w:r>
      <w:r w:rsidRPr="00176B42">
        <w:rPr>
          <w:rStyle w:val="Emphasis"/>
          <w:rFonts w:asciiTheme="minorHAnsi" w:hAnsiTheme="minorHAnsi" w:cstheme="minorHAnsi"/>
          <w:highlight w:val="green"/>
        </w:rPr>
        <w:t xml:space="preserve">Pax </w:t>
      </w:r>
      <w:proofErr w:type="spellStart"/>
      <w:r w:rsidRPr="00176B42">
        <w:rPr>
          <w:rStyle w:val="Emphasis"/>
          <w:rFonts w:asciiTheme="minorHAnsi" w:hAnsiTheme="minorHAnsi" w:cstheme="minorHAnsi"/>
          <w:highlight w:val="green"/>
        </w:rPr>
        <w:t>Sinica</w:t>
      </w:r>
      <w:proofErr w:type="spellEnd"/>
      <w:r w:rsidRPr="00176B42">
        <w:rPr>
          <w:rStyle w:val="Emphasis"/>
          <w:rFonts w:asciiTheme="minorHAnsi" w:hAnsiTheme="minorHAnsi" w:cstheme="minorHAnsi"/>
          <w:highlight w:val="green"/>
        </w:rPr>
        <w:t xml:space="preserve"> would be better for international order</w:t>
      </w:r>
      <w:r w:rsidRPr="00176B42">
        <w:rPr>
          <w:rFonts w:asciiTheme="minorHAnsi" w:hAnsiTheme="minorHAnsi" w:cstheme="minorHAnsi"/>
        </w:rPr>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176B42">
        <w:rPr>
          <w:rFonts w:asciiTheme="minorHAnsi" w:hAnsiTheme="minorHAnsi" w:cstheme="minorHAnsi"/>
        </w:rPr>
        <w:t>Sinica</w:t>
      </w:r>
      <w:proofErr w:type="spellEnd"/>
      <w:r w:rsidRPr="00176B42">
        <w:rPr>
          <w:rFonts w:asciiTheme="minorHAnsi" w:hAnsiTheme="minorHAnsi" w:cstheme="minorHAnsi"/>
        </w:rPr>
        <w:t xml:space="preserve"> with the post-1945 American-led order. There are many other factors, to be sure, and critics might point to </w:t>
      </w:r>
      <w:proofErr w:type="gramStart"/>
      <w:r w:rsidRPr="00176B42">
        <w:rPr>
          <w:rFonts w:asciiTheme="minorHAnsi" w:hAnsiTheme="minorHAnsi" w:cstheme="minorHAnsi"/>
        </w:rPr>
        <w:t>a number of</w:t>
      </w:r>
      <w:proofErr w:type="gramEnd"/>
      <w:r w:rsidRPr="00176B42">
        <w:rPr>
          <w:rFonts w:asciiTheme="minorHAnsi" w:hAnsiTheme="minorHAnsi" w:cstheme="minorHAnsi"/>
        </w:rPr>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176B42">
        <w:rPr>
          <w:rStyle w:val="StyleUnderline"/>
          <w:rFonts w:asciiTheme="minorHAnsi" w:hAnsiTheme="minorHAnsi" w:cstheme="minorHAnsi"/>
          <w:highlight w:val="green"/>
        </w:rPr>
        <w:t xml:space="preserve">there are net benefits where </w:t>
      </w:r>
      <w:r w:rsidRPr="00176B42">
        <w:rPr>
          <w:rStyle w:val="Emphasis"/>
          <w:rFonts w:asciiTheme="minorHAnsi" w:hAnsiTheme="minorHAnsi" w:cstheme="minorHAnsi"/>
          <w:highlight w:val="green"/>
        </w:rPr>
        <w:t>territorial stability is concerned</w:t>
      </w:r>
      <w:r w:rsidRPr="00176B42">
        <w:rPr>
          <w:rFonts w:asciiTheme="minorHAnsi" w:hAnsiTheme="minorHAnsi" w:cstheme="minorHAnsi"/>
          <w:highlight w:val="green"/>
        </w:rPr>
        <w:t>.</w:t>
      </w:r>
      <w:r w:rsidRPr="00176B42">
        <w:rPr>
          <w:rFonts w:asciiTheme="minorHAnsi" w:hAnsiTheme="minorHAnsi" w:cstheme="minorHAnsi"/>
        </w:rPr>
        <w:t xml:space="preserve"> Analyzed under these terms </w:t>
      </w:r>
      <w:r w:rsidRPr="00176B42">
        <w:rPr>
          <w:rStyle w:val="StyleUnderline"/>
          <w:rFonts w:asciiTheme="minorHAnsi" w:hAnsiTheme="minorHAnsi" w:cstheme="minorHAnsi"/>
        </w:rPr>
        <w:t>the key differences between the American order and the</w:t>
      </w:r>
      <w:r w:rsidRPr="00176B42">
        <w:rPr>
          <w:rFonts w:asciiTheme="minorHAnsi" w:hAnsiTheme="minorHAnsi" w:cstheme="minorHAnsi"/>
        </w:rPr>
        <w:t xml:space="preserve"> imagined </w:t>
      </w:r>
      <w:r w:rsidRPr="00176B42">
        <w:rPr>
          <w:rStyle w:val="StyleUnderline"/>
          <w:rFonts w:asciiTheme="minorHAnsi" w:hAnsiTheme="minorHAnsi" w:cstheme="minorHAnsi"/>
        </w:rPr>
        <w:t>Chinese order have to do with</w:t>
      </w:r>
      <w:r w:rsidRPr="00176B42">
        <w:rPr>
          <w:rFonts w:asciiTheme="minorHAnsi" w:hAnsiTheme="minorHAnsi" w:cstheme="minorHAnsi"/>
        </w:rPr>
        <w:t xml:space="preserve"> the politics of </w:t>
      </w:r>
      <w:r w:rsidRPr="00176B42">
        <w:rPr>
          <w:rStyle w:val="StyleUnderline"/>
          <w:rFonts w:asciiTheme="minorHAnsi" w:hAnsiTheme="minorHAnsi" w:cstheme="minorHAnsi"/>
        </w:rPr>
        <w:t>secession and sovereign recognition</w:t>
      </w:r>
      <w:r w:rsidRPr="00176B42">
        <w:rPr>
          <w:rFonts w:asciiTheme="minorHAnsi" w:hAnsiTheme="minorHAnsi" w:cstheme="minorHAnsi"/>
        </w:rPr>
        <w:t xml:space="preserve">. </w:t>
      </w:r>
      <w:r w:rsidRPr="00176B42">
        <w:rPr>
          <w:rStyle w:val="StyleUnderline"/>
          <w:rFonts w:asciiTheme="minorHAnsi" w:hAnsiTheme="minorHAnsi" w:cstheme="minorHAnsi"/>
          <w:highlight w:val="green"/>
        </w:rPr>
        <w:t>International order matters because it</w:t>
      </w:r>
      <w:r w:rsidRPr="00176B42">
        <w:rPr>
          <w:rStyle w:val="StyleUnderline"/>
          <w:rFonts w:asciiTheme="minorHAnsi" w:hAnsiTheme="minorHAnsi" w:cstheme="minorHAnsi"/>
        </w:rPr>
        <w:t xml:space="preserve"> determines diplomatic practices and shapes behavior. It </w:t>
      </w:r>
      <w:r w:rsidRPr="00176B42">
        <w:rPr>
          <w:rStyle w:val="StyleUnderline"/>
          <w:rFonts w:asciiTheme="minorHAnsi" w:hAnsiTheme="minorHAnsi" w:cstheme="minorHAnsi"/>
          <w:highlight w:val="green"/>
        </w:rPr>
        <w:t>sets the rules of the game</w:t>
      </w:r>
      <w:r w:rsidRPr="00176B42">
        <w:rPr>
          <w:rStyle w:val="StyleUnderline"/>
          <w:rFonts w:asciiTheme="minorHAnsi" w:hAnsiTheme="minorHAnsi" w:cstheme="minorHAnsi"/>
        </w:rPr>
        <w:t xml:space="preserve">. The </w:t>
      </w:r>
      <w:r w:rsidRPr="00176B42">
        <w:rPr>
          <w:rStyle w:val="StyleUnderline"/>
          <w:rFonts w:asciiTheme="minorHAnsi" w:hAnsiTheme="minorHAnsi" w:cstheme="minorHAnsi"/>
          <w:highlight w:val="green"/>
        </w:rPr>
        <w:t>American-led order</w:t>
      </w:r>
      <w:r w:rsidRPr="00176B42">
        <w:rPr>
          <w:rStyle w:val="StyleUnderline"/>
          <w:rFonts w:asciiTheme="minorHAnsi" w:hAnsiTheme="minorHAnsi" w:cstheme="minorHAnsi"/>
        </w:rPr>
        <w:t xml:space="preserve"> </w:t>
      </w:r>
      <w:r w:rsidRPr="00176B42">
        <w:rPr>
          <w:rFonts w:asciiTheme="minorHAnsi" w:hAnsiTheme="minorHAnsi" w:cstheme="minorHAnsi"/>
        </w:rPr>
        <w:t xml:space="preserve">over the last seventy years </w:t>
      </w:r>
      <w:r w:rsidRPr="00176B42">
        <w:rPr>
          <w:rStyle w:val="StyleUnderline"/>
          <w:rFonts w:asciiTheme="minorHAnsi" w:hAnsiTheme="minorHAnsi" w:cstheme="minorHAnsi"/>
        </w:rPr>
        <w:t xml:space="preserve">has </w:t>
      </w:r>
      <w:r w:rsidRPr="00176B42">
        <w:rPr>
          <w:rStyle w:val="StyleUnderline"/>
          <w:rFonts w:asciiTheme="minorHAnsi" w:hAnsiTheme="minorHAnsi" w:cstheme="minorHAnsi"/>
          <w:highlight w:val="green"/>
        </w:rPr>
        <w:t>attempted to balance</w:t>
      </w:r>
      <w:r w:rsidRPr="00176B42">
        <w:rPr>
          <w:rStyle w:val="StyleUnderline"/>
          <w:rFonts w:asciiTheme="minorHAnsi" w:hAnsiTheme="minorHAnsi" w:cstheme="minorHAnsi"/>
        </w:rPr>
        <w:t xml:space="preserve"> the norms of </w:t>
      </w:r>
      <w:r w:rsidRPr="00176B42">
        <w:rPr>
          <w:rStyle w:val="StyleUnderline"/>
          <w:rFonts w:asciiTheme="minorHAnsi" w:hAnsiTheme="minorHAnsi" w:cstheme="minorHAnsi"/>
          <w:highlight w:val="green"/>
        </w:rPr>
        <w:t>territorial integrity and self-determination</w:t>
      </w:r>
      <w:r w:rsidRPr="00176B42">
        <w:rPr>
          <w:rFonts w:asciiTheme="minorHAnsi" w:hAnsiTheme="minorHAnsi" w:cstheme="minorHAnsi"/>
        </w:rPr>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176B42">
        <w:rPr>
          <w:rStyle w:val="StyleUnderline"/>
          <w:rFonts w:asciiTheme="minorHAnsi" w:hAnsiTheme="minorHAnsi" w:cstheme="minorHAnsi"/>
          <w:highlight w:val="green"/>
        </w:rPr>
        <w:t>Given</w:t>
      </w:r>
      <w:r w:rsidRPr="00176B42">
        <w:rPr>
          <w:rStyle w:val="StyleUnderline"/>
          <w:rFonts w:asciiTheme="minorHAnsi" w:hAnsiTheme="minorHAnsi" w:cstheme="minorHAnsi"/>
        </w:rPr>
        <w:t xml:space="preserve"> the </w:t>
      </w:r>
      <w:r w:rsidRPr="00176B42">
        <w:rPr>
          <w:rStyle w:val="StyleUnderline"/>
          <w:rFonts w:asciiTheme="minorHAnsi" w:hAnsiTheme="minorHAnsi" w:cstheme="minorHAnsi"/>
          <w:highlight w:val="green"/>
        </w:rPr>
        <w:t>politics</w:t>
      </w:r>
      <w:r w:rsidRPr="00176B42">
        <w:rPr>
          <w:rStyle w:val="StyleUnderline"/>
          <w:rFonts w:asciiTheme="minorHAnsi" w:hAnsiTheme="minorHAnsi" w:cstheme="minorHAnsi"/>
        </w:rPr>
        <w:t xml:space="preserve"> and conflicting principles </w:t>
      </w:r>
      <w:r w:rsidRPr="00176B42">
        <w:rPr>
          <w:rStyle w:val="StyleUnderline"/>
          <w:rFonts w:asciiTheme="minorHAnsi" w:hAnsiTheme="minorHAnsi" w:cstheme="minorHAnsi"/>
          <w:highlight w:val="green"/>
        </w:rPr>
        <w:t>of international life</w:t>
      </w:r>
      <w:r w:rsidRPr="00176B42">
        <w:rPr>
          <w:rStyle w:val="StyleUnderline"/>
          <w:rFonts w:asciiTheme="minorHAnsi" w:hAnsiTheme="minorHAnsi" w:cstheme="minorHAnsi"/>
        </w:rPr>
        <w:t xml:space="preserve"> </w:t>
      </w:r>
      <w:r w:rsidRPr="00176B42">
        <w:rPr>
          <w:rFonts w:asciiTheme="minorHAnsi" w:hAnsiTheme="minorHAnsi" w:cstheme="minorHAnsi"/>
        </w:rPr>
        <w:t xml:space="preserve">(and the evolving nature of normative arguments), </w:t>
      </w:r>
      <w:r w:rsidRPr="00176B42">
        <w:rPr>
          <w:rStyle w:val="StyleUnderline"/>
          <w:rFonts w:asciiTheme="minorHAnsi" w:hAnsiTheme="minorHAnsi" w:cstheme="minorHAnsi"/>
          <w:highlight w:val="green"/>
        </w:rPr>
        <w:t>inconsistency, ambiguity, and accusations of hypocrisy are unavoidable. The resulting</w:t>
      </w:r>
      <w:r w:rsidRPr="00176B42">
        <w:rPr>
          <w:rStyle w:val="StyleUnderline"/>
          <w:rFonts w:asciiTheme="minorHAnsi" w:hAnsiTheme="minorHAnsi" w:cstheme="minorHAnsi"/>
        </w:rPr>
        <w:t xml:space="preserve"> political </w:t>
      </w:r>
      <w:r w:rsidRPr="00176B42">
        <w:rPr>
          <w:rStyle w:val="StyleUnderline"/>
          <w:rFonts w:asciiTheme="minorHAnsi" w:hAnsiTheme="minorHAnsi" w:cstheme="minorHAnsi"/>
          <w:highlight w:val="green"/>
        </w:rPr>
        <w:t xml:space="preserve">space creates </w:t>
      </w:r>
      <w:r w:rsidRPr="00176B42">
        <w:rPr>
          <w:rStyle w:val="Emphasis"/>
          <w:rFonts w:asciiTheme="minorHAnsi" w:hAnsiTheme="minorHAnsi" w:cstheme="minorHAnsi"/>
          <w:highlight w:val="green"/>
        </w:rPr>
        <w:t>uncertainty</w:t>
      </w:r>
      <w:r w:rsidRPr="00176B42">
        <w:rPr>
          <w:rStyle w:val="StyleUnderline"/>
          <w:rFonts w:asciiTheme="minorHAnsi" w:hAnsiTheme="minorHAnsi" w:cstheme="minorHAnsi"/>
          <w:highlight w:val="green"/>
        </w:rPr>
        <w:t xml:space="preserve"> for states and nationalist movements</w:t>
      </w:r>
      <w:r w:rsidRPr="00176B42">
        <w:rPr>
          <w:rStyle w:val="StyleUnderline"/>
          <w:rFonts w:asciiTheme="minorHAnsi" w:hAnsiTheme="minorHAnsi" w:cstheme="minorHAnsi"/>
        </w:rPr>
        <w:t xml:space="preserve"> over when self-determination applies </w:t>
      </w:r>
      <w:r w:rsidRPr="00176B42">
        <w:rPr>
          <w:rFonts w:asciiTheme="minorHAnsi" w:hAnsiTheme="minorHAnsi" w:cstheme="minorHAnsi"/>
        </w:rPr>
        <w:t xml:space="preserve">and when it should be subordinated to territorial integrity. </w:t>
      </w:r>
      <w:r w:rsidRPr="00176B42">
        <w:rPr>
          <w:rStyle w:val="StyleUnderline"/>
          <w:rFonts w:asciiTheme="minorHAnsi" w:hAnsiTheme="minorHAnsi" w:cstheme="minorHAnsi"/>
          <w:highlight w:val="green"/>
        </w:rPr>
        <w:t>Incidents like the Ukrainian crisis</w:t>
      </w:r>
      <w:r w:rsidRPr="00176B42">
        <w:rPr>
          <w:rStyle w:val="StyleUnderline"/>
          <w:rFonts w:asciiTheme="minorHAnsi" w:hAnsiTheme="minorHAnsi" w:cstheme="minorHAnsi"/>
        </w:rPr>
        <w:t xml:space="preserve"> cast a shadow over separatist crises elsewhere.</w:t>
      </w:r>
      <w:r w:rsidRPr="00176B42">
        <w:rPr>
          <w:rFonts w:asciiTheme="minorHAnsi" w:hAnsiTheme="minorHAnsi" w:cstheme="minorHAnsi"/>
        </w:rPr>
        <w:t xml:space="preserve"> The leadership in </w:t>
      </w:r>
      <w:r w:rsidRPr="00176B42">
        <w:rPr>
          <w:rStyle w:val="StyleUnderline"/>
          <w:rFonts w:asciiTheme="minorHAnsi" w:hAnsiTheme="minorHAnsi" w:cstheme="minorHAnsi"/>
        </w:rPr>
        <w:t>Azerbaijan detects double standards in American policy</w:t>
      </w:r>
      <w:r w:rsidRPr="00176B42">
        <w:rPr>
          <w:rFonts w:asciiTheme="minorHAnsi" w:hAnsiTheme="minorHAnsi" w:cstheme="minorHAnsi"/>
        </w:rPr>
        <w:t xml:space="preserve">, wondering why it “punishes Russia for annexing Crimea, but not Armenia for similar behavior in Karabakh.”74 </w:t>
      </w:r>
      <w:r w:rsidRPr="00176B42">
        <w:rPr>
          <w:rStyle w:val="StyleUnderline"/>
          <w:rFonts w:asciiTheme="minorHAnsi" w:hAnsiTheme="minorHAnsi" w:cstheme="minorHAnsi"/>
        </w:rPr>
        <w:t xml:space="preserve">Such </w:t>
      </w:r>
      <w:r w:rsidRPr="00176B42">
        <w:rPr>
          <w:rStyle w:val="StyleUnderline"/>
          <w:rFonts w:asciiTheme="minorHAnsi" w:hAnsiTheme="minorHAnsi" w:cstheme="minorHAnsi"/>
          <w:highlight w:val="green"/>
        </w:rPr>
        <w:t>uncertainly</w:t>
      </w:r>
      <w:r w:rsidRPr="00176B42">
        <w:rPr>
          <w:rStyle w:val="StyleUnderline"/>
          <w:rFonts w:asciiTheme="minorHAnsi" w:hAnsiTheme="minorHAnsi" w:cstheme="minorHAnsi"/>
        </w:rPr>
        <w:t xml:space="preserve"> can </w:t>
      </w:r>
      <w:r w:rsidRPr="00176B42">
        <w:rPr>
          <w:rStyle w:val="StyleUnderline"/>
          <w:rFonts w:asciiTheme="minorHAnsi" w:hAnsiTheme="minorHAnsi" w:cstheme="minorHAnsi"/>
          <w:highlight w:val="green"/>
        </w:rPr>
        <w:t>makes states feel vulnerable</w:t>
      </w:r>
      <w:r w:rsidRPr="00176B42">
        <w:rPr>
          <w:rStyle w:val="StyleUnderline"/>
          <w:rFonts w:asciiTheme="minorHAnsi" w:hAnsiTheme="minorHAnsi" w:cstheme="minorHAnsi"/>
        </w:rPr>
        <w:t xml:space="preserve">, as it has in Azerbaijan, </w:t>
      </w:r>
      <w:r w:rsidRPr="00176B42">
        <w:rPr>
          <w:rStyle w:val="StyleUnderline"/>
          <w:rFonts w:asciiTheme="minorHAnsi" w:hAnsiTheme="minorHAnsi" w:cstheme="minorHAnsi"/>
          <w:highlight w:val="green"/>
        </w:rPr>
        <w:t xml:space="preserve">change the incentives for key actors, and </w:t>
      </w:r>
      <w:r w:rsidRPr="00176B42">
        <w:rPr>
          <w:rStyle w:val="Emphasis"/>
          <w:rFonts w:asciiTheme="minorHAnsi" w:hAnsiTheme="minorHAnsi" w:cstheme="minorHAnsi"/>
          <w:highlight w:val="green"/>
        </w:rPr>
        <w:t>increase the chance of conflict</w:t>
      </w:r>
      <w:r w:rsidRPr="00176B42">
        <w:rPr>
          <w:rFonts w:asciiTheme="minorHAnsi" w:hAnsiTheme="minorHAnsi" w:cstheme="minorHAnsi"/>
        </w:rPr>
        <w:t xml:space="preserve">. </w:t>
      </w:r>
      <w:r w:rsidRPr="00176B42">
        <w:rPr>
          <w:rStyle w:val="StyleUnderline"/>
          <w:rFonts w:asciiTheme="minorHAnsi" w:hAnsiTheme="minorHAnsi" w:cstheme="minorHAnsi"/>
          <w:highlight w:val="green"/>
        </w:rPr>
        <w:t>Secessionist civil war is</w:t>
      </w:r>
      <w:r w:rsidRPr="00176B42">
        <w:rPr>
          <w:rStyle w:val="StyleUnderline"/>
          <w:rFonts w:asciiTheme="minorHAnsi" w:hAnsiTheme="minorHAnsi" w:cstheme="minorHAnsi"/>
        </w:rPr>
        <w:t xml:space="preserve"> </w:t>
      </w:r>
      <w:r w:rsidRPr="00176B42">
        <w:rPr>
          <w:rFonts w:asciiTheme="minorHAnsi" w:hAnsiTheme="minorHAnsi" w:cstheme="minorHAnsi"/>
        </w:rPr>
        <w:t xml:space="preserve">a </w:t>
      </w:r>
      <w:r w:rsidRPr="00176B42">
        <w:rPr>
          <w:rStyle w:val="Emphasis"/>
          <w:rFonts w:asciiTheme="minorHAnsi" w:hAnsiTheme="minorHAnsi" w:cstheme="minorHAnsi"/>
          <w:highlight w:val="green"/>
        </w:rPr>
        <w:t>common</w:t>
      </w:r>
      <w:r w:rsidRPr="00176B42">
        <w:rPr>
          <w:rFonts w:asciiTheme="minorHAnsi" w:hAnsiTheme="minorHAnsi" w:cstheme="minorHAnsi"/>
        </w:rPr>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176B42">
        <w:rPr>
          <w:rStyle w:val="StyleUnderline"/>
          <w:rFonts w:asciiTheme="minorHAnsi" w:hAnsiTheme="minorHAnsi" w:cstheme="minorHAnsi"/>
          <w:highlight w:val="green"/>
        </w:rPr>
        <w:t>fifty-five</w:t>
      </w:r>
      <w:r w:rsidRPr="00176B42">
        <w:rPr>
          <w:rStyle w:val="StyleUnderline"/>
          <w:rFonts w:asciiTheme="minorHAnsi" w:hAnsiTheme="minorHAnsi" w:cstheme="minorHAnsi"/>
        </w:rPr>
        <w:t xml:space="preserve"> secessionist </w:t>
      </w:r>
      <w:r w:rsidRPr="00176B42">
        <w:rPr>
          <w:rStyle w:val="StyleUnderline"/>
          <w:rFonts w:asciiTheme="minorHAnsi" w:hAnsiTheme="minorHAnsi" w:cstheme="minorHAnsi"/>
          <w:highlight w:val="green"/>
        </w:rPr>
        <w:t>movements</w:t>
      </w:r>
      <w:r w:rsidRPr="00176B42">
        <w:rPr>
          <w:rStyle w:val="StyleUnderline"/>
          <w:rFonts w:asciiTheme="minorHAnsi" w:hAnsiTheme="minorHAnsi" w:cstheme="minorHAnsi"/>
        </w:rPr>
        <w:t xml:space="preserve"> </w:t>
      </w:r>
      <w:r w:rsidRPr="00176B42">
        <w:rPr>
          <w:rFonts w:asciiTheme="minorHAnsi" w:hAnsiTheme="minorHAnsi" w:cstheme="minorHAnsi"/>
        </w:rPr>
        <w:t xml:space="preserve">as of 2011 and record that many of these movements feel they </w:t>
      </w:r>
      <w:r w:rsidRPr="00176B42">
        <w:rPr>
          <w:rStyle w:val="StyleUnderline"/>
          <w:rFonts w:asciiTheme="minorHAnsi" w:hAnsiTheme="minorHAnsi" w:cstheme="minorHAnsi"/>
          <w:highlight w:val="green"/>
        </w:rPr>
        <w:t>have a</w:t>
      </w:r>
      <w:r w:rsidRPr="00176B42">
        <w:rPr>
          <w:rStyle w:val="StyleUnderline"/>
          <w:rFonts w:asciiTheme="minorHAnsi" w:hAnsiTheme="minorHAnsi" w:cstheme="minorHAnsi"/>
        </w:rPr>
        <w:t xml:space="preserve"> reasonable </w:t>
      </w:r>
      <w:r w:rsidRPr="00176B42">
        <w:rPr>
          <w:rStyle w:val="StyleUnderline"/>
          <w:rFonts w:asciiTheme="minorHAnsi" w:hAnsiTheme="minorHAnsi" w:cstheme="minorHAnsi"/>
          <w:highlight w:val="green"/>
        </w:rPr>
        <w:t>chance</w:t>
      </w:r>
      <w:r w:rsidRPr="00176B42">
        <w:rPr>
          <w:rStyle w:val="StyleUnderline"/>
          <w:rFonts w:asciiTheme="minorHAnsi" w:hAnsiTheme="minorHAnsi" w:cstheme="minorHAnsi"/>
        </w:rPr>
        <w:t xml:space="preserve"> of gaining independence</w:t>
      </w:r>
      <w:r w:rsidRPr="00176B42">
        <w:rPr>
          <w:rFonts w:asciiTheme="minorHAnsi" w:hAnsiTheme="minorHAnsi" w:cstheme="minorHAnsi"/>
        </w:rPr>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176B42">
        <w:rPr>
          <w:rStyle w:val="StyleUnderline"/>
          <w:rFonts w:asciiTheme="minorHAnsi" w:hAnsiTheme="minorHAnsi" w:cstheme="minorHAnsi"/>
        </w:rPr>
        <w:t>In regard to</w:t>
      </w:r>
      <w:proofErr w:type="gramEnd"/>
      <w:r w:rsidRPr="00176B42">
        <w:rPr>
          <w:rStyle w:val="StyleUnderline"/>
          <w:rFonts w:asciiTheme="minorHAnsi" w:hAnsiTheme="minorHAnsi" w:cstheme="minorHAnsi"/>
        </w:rPr>
        <w:t xml:space="preserve"> territorial stability, </w:t>
      </w:r>
      <w:r w:rsidRPr="00176B42">
        <w:rPr>
          <w:rStyle w:val="StyleUnderline"/>
          <w:rFonts w:asciiTheme="minorHAnsi" w:hAnsiTheme="minorHAnsi" w:cstheme="minorHAnsi"/>
          <w:highlight w:val="green"/>
        </w:rPr>
        <w:t>the concern</w:t>
      </w:r>
      <w:r w:rsidRPr="00176B42">
        <w:rPr>
          <w:rFonts w:asciiTheme="minorHAnsi" w:hAnsiTheme="minorHAnsi" w:cstheme="minorHAnsi"/>
        </w:rPr>
        <w:t xml:space="preserve"> of contemporary times </w:t>
      </w:r>
      <w:r w:rsidRPr="00176B42">
        <w:rPr>
          <w:rStyle w:val="StyleUnderline"/>
          <w:rFonts w:asciiTheme="minorHAnsi" w:hAnsiTheme="minorHAnsi" w:cstheme="minorHAnsi"/>
          <w:highlight w:val="green"/>
        </w:rPr>
        <w:t>is not</w:t>
      </w:r>
      <w:r w:rsidRPr="00176B42">
        <w:rPr>
          <w:rStyle w:val="StyleUnderline"/>
          <w:rFonts w:asciiTheme="minorHAnsi" w:hAnsiTheme="minorHAnsi" w:cstheme="minorHAnsi"/>
        </w:rPr>
        <w:t xml:space="preserve"> traditional territorial </w:t>
      </w:r>
      <w:r w:rsidRPr="00176B42">
        <w:rPr>
          <w:rStyle w:val="StyleUnderline"/>
          <w:rFonts w:asciiTheme="minorHAnsi" w:hAnsiTheme="minorHAnsi" w:cstheme="minorHAnsi"/>
          <w:highlight w:val="green"/>
        </w:rPr>
        <w:t>conquest, but</w:t>
      </w:r>
      <w:r w:rsidRPr="00176B42">
        <w:rPr>
          <w:rStyle w:val="StyleUnderline"/>
          <w:rFonts w:asciiTheme="minorHAnsi" w:hAnsiTheme="minorHAnsi" w:cstheme="minorHAnsi"/>
        </w:rPr>
        <w:t xml:space="preserve"> the threat posed by </w:t>
      </w:r>
      <w:r w:rsidRPr="00176B42">
        <w:rPr>
          <w:rStyle w:val="StyleUnderline"/>
          <w:rFonts w:asciiTheme="minorHAnsi" w:hAnsiTheme="minorHAnsi" w:cstheme="minorHAnsi"/>
          <w:highlight w:val="green"/>
        </w:rPr>
        <w:t>state fragmentation</w:t>
      </w:r>
      <w:r w:rsidRPr="00176B42">
        <w:rPr>
          <w:rFonts w:asciiTheme="minorHAnsi" w:hAnsiTheme="minorHAnsi" w:cstheme="minorHAnsi"/>
        </w:rPr>
        <w:t xml:space="preserve">.78 </w:t>
      </w:r>
      <w:r w:rsidRPr="00176B42">
        <w:rPr>
          <w:rStyle w:val="StyleUnderline"/>
          <w:rFonts w:asciiTheme="minorHAnsi" w:hAnsiTheme="minorHAnsi" w:cstheme="minorHAnsi"/>
        </w:rPr>
        <w:t xml:space="preserve">This is where </w:t>
      </w:r>
      <w:r w:rsidRPr="00176B42">
        <w:rPr>
          <w:rStyle w:val="StyleUnderline"/>
          <w:rFonts w:asciiTheme="minorHAnsi" w:hAnsiTheme="minorHAnsi" w:cstheme="minorHAnsi"/>
          <w:highlight w:val="green"/>
        </w:rPr>
        <w:t>Chinese heg</w:t>
      </w:r>
      <w:r w:rsidRPr="00176B42">
        <w:rPr>
          <w:rStyle w:val="StyleUnderline"/>
          <w:rFonts w:asciiTheme="minorHAnsi" w:hAnsiTheme="minorHAnsi" w:cstheme="minorHAnsi"/>
        </w:rPr>
        <w:t xml:space="preserve">emony ought to </w:t>
      </w:r>
      <w:r w:rsidRPr="00176B42">
        <w:rPr>
          <w:rStyle w:val="Emphasis"/>
          <w:rFonts w:asciiTheme="minorHAnsi" w:hAnsiTheme="minorHAnsi" w:cstheme="minorHAnsi"/>
          <w:highlight w:val="green"/>
        </w:rPr>
        <w:t>improve international order</w:t>
      </w:r>
      <w:r w:rsidRPr="00176B42">
        <w:rPr>
          <w:rFonts w:asciiTheme="minorHAnsi" w:hAnsiTheme="minorHAnsi" w:cstheme="minorHAnsi"/>
          <w:highlight w:val="green"/>
        </w:rPr>
        <w:t>.</w:t>
      </w:r>
      <w:r w:rsidRPr="00176B42">
        <w:rPr>
          <w:rFonts w:asciiTheme="minorHAnsi" w:hAnsiTheme="minorHAnsi" w:cstheme="minorHAnsi"/>
        </w:rPr>
        <w:br/>
      </w:r>
    </w:p>
    <w:p w14:paraId="2F43EE0B" w14:textId="77777777" w:rsidR="00176B42" w:rsidRDefault="00176B42" w:rsidP="001A1067"/>
    <w:p w14:paraId="2B7E601C" w14:textId="77777777" w:rsidR="001A1067" w:rsidRPr="0070288F" w:rsidRDefault="001A1067" w:rsidP="001A1067">
      <w:pPr>
        <w:pStyle w:val="Heading2"/>
        <w:rPr>
          <w:rFonts w:asciiTheme="minorHAnsi" w:hAnsiTheme="minorHAnsi" w:cstheme="minorHAnsi"/>
        </w:rPr>
      </w:pPr>
      <w:bookmarkStart w:id="0" w:name="_Hlk85277564"/>
      <w:r w:rsidRPr="009A0F38">
        <w:rPr>
          <w:rFonts w:asciiTheme="minorHAnsi" w:hAnsiTheme="minorHAnsi" w:cstheme="minorHAnsi"/>
        </w:rPr>
        <w:t>Case</w:t>
      </w:r>
      <w:r>
        <w:rPr>
          <w:rFonts w:asciiTheme="minorHAnsi" w:hAnsiTheme="minorHAnsi" w:cstheme="minorHAnsi"/>
        </w:rPr>
        <w:t xml:space="preserve"> </w:t>
      </w:r>
    </w:p>
    <w:p w14:paraId="53E6FE5C" w14:textId="5D0CA85F" w:rsidR="00B52707" w:rsidRDefault="00B52707" w:rsidP="001A1067">
      <w:pPr>
        <w:rPr>
          <w:rFonts w:asciiTheme="minorHAnsi" w:hAnsiTheme="minorHAnsi" w:cstheme="minorHAnsi"/>
        </w:rPr>
      </w:pPr>
    </w:p>
    <w:p w14:paraId="49A41D00" w14:textId="1F2A6707" w:rsidR="00B52707" w:rsidRDefault="00B52707" w:rsidP="00B52707">
      <w:pPr>
        <w:pStyle w:val="Heading3"/>
      </w:pPr>
      <w:r>
        <w:t>Adv1</w:t>
      </w:r>
      <w:r>
        <w:br/>
      </w:r>
    </w:p>
    <w:p w14:paraId="7408C445" w14:textId="77777777" w:rsidR="00B52707" w:rsidRDefault="00B52707" w:rsidP="00B52707">
      <w:pPr>
        <w:pStyle w:val="Heading4"/>
      </w:pPr>
      <w:r>
        <w:t xml:space="preserve">Pharma industry innovation is up but profit margins are razor thin, prefer our evidence </w:t>
      </w:r>
      <w:proofErr w:type="spellStart"/>
      <w:r>
        <w:t>its</w:t>
      </w:r>
      <w:proofErr w:type="spellEnd"/>
      <w:r>
        <w:t xml:space="preserve"> from a month ago and a more accurate rep of the </w:t>
      </w:r>
      <w:proofErr w:type="spellStart"/>
      <w:r>
        <w:t>squo</w:t>
      </w:r>
      <w:proofErr w:type="spellEnd"/>
      <w:r>
        <w:t xml:space="preserve">. </w:t>
      </w:r>
    </w:p>
    <w:p w14:paraId="0F5E7A30" w14:textId="77777777" w:rsidR="00B52707" w:rsidRPr="006E0444" w:rsidRDefault="00B52707" w:rsidP="00B52707">
      <w:pPr>
        <w:rPr>
          <w:rStyle w:val="Style13ptBold"/>
        </w:rPr>
      </w:pPr>
      <w:r w:rsidRPr="006E0444">
        <w:rPr>
          <w:rStyle w:val="Style13ptBold"/>
        </w:rPr>
        <w:t xml:space="preserve">Young 9-14-21 </w:t>
      </w:r>
    </w:p>
    <w:p w14:paraId="3682454D" w14:textId="77777777" w:rsidR="00B52707" w:rsidRPr="006E0444" w:rsidRDefault="00B52707" w:rsidP="00B52707">
      <w:pPr>
        <w:rPr>
          <w:sz w:val="16"/>
        </w:rPr>
      </w:pPr>
      <w:r w:rsidRPr="006E0444">
        <w:rPr>
          <w:sz w:val="16"/>
        </w:rPr>
        <w:t>(Peter, CEO and President of Young &amp; Partners, and a member of Pharm Exec’s Editorial Advisory Board. https://www.pharmexec.com/view/fishawack-health-appoints-new-ceo-jonathan-koch)</w:t>
      </w:r>
    </w:p>
    <w:p w14:paraId="3EA967D9" w14:textId="77777777" w:rsidR="00B52707" w:rsidRPr="006E0444" w:rsidRDefault="00B52707" w:rsidP="00B52707">
      <w:pPr>
        <w:rPr>
          <w:rStyle w:val="StyleUnderline"/>
        </w:rPr>
      </w:pPr>
      <w:r w:rsidRPr="006E0444">
        <w:rPr>
          <w:sz w:val="16"/>
        </w:rPr>
        <w:t xml:space="preserve">Business. </w:t>
      </w:r>
      <w:r w:rsidRPr="006E0444">
        <w:rPr>
          <w:rStyle w:val="StyleUnderline"/>
        </w:rPr>
        <w:t xml:space="preserve">The business outlook for pharma manufacturers is positive </w:t>
      </w:r>
      <w:proofErr w:type="gramStart"/>
      <w:r w:rsidRPr="006E0444">
        <w:rPr>
          <w:rStyle w:val="StyleUnderline"/>
        </w:rPr>
        <w:t>with regard to</w:t>
      </w:r>
      <w:proofErr w:type="gramEnd"/>
      <w:r w:rsidRPr="006E0444">
        <w:rPr>
          <w:rStyle w:val="StyleUnderline"/>
        </w:rPr>
        <w:t xml:space="preserve"> drug development and the </w:t>
      </w:r>
      <w:r w:rsidRPr="006E0444">
        <w:rPr>
          <w:rStyle w:val="Emphasis"/>
        </w:rPr>
        <w:t>volume and quality of promising drugs in the pipeline</w:t>
      </w:r>
      <w:r w:rsidRPr="006E0444">
        <w:rPr>
          <w:sz w:val="16"/>
        </w:rPr>
        <w:t xml:space="preserve">. </w:t>
      </w:r>
      <w:r w:rsidRPr="006E0444">
        <w:rPr>
          <w:rStyle w:val="StyleUnderline"/>
        </w:rPr>
        <w:t xml:space="preserve">The industry’s innovations in drug development and productivity </w:t>
      </w:r>
      <w:r w:rsidRPr="006E0444">
        <w:rPr>
          <w:rStyle w:val="Emphasis"/>
        </w:rPr>
        <w:t>have improved</w:t>
      </w:r>
      <w:r w:rsidRPr="006E0444">
        <w:rPr>
          <w:sz w:val="16"/>
        </w:rPr>
        <w:t xml:space="preserve">. </w:t>
      </w:r>
      <w:r w:rsidRPr="006E0444">
        <w:rPr>
          <w:rStyle w:val="StyleUnderline"/>
        </w:rPr>
        <w:t xml:space="preserve">Combined with indirect R&amp;D pursuits through the biotech industry, </w:t>
      </w:r>
      <w:r w:rsidRPr="003D089F">
        <w:rPr>
          <w:rStyle w:val="StyleUnderline"/>
          <w:highlight w:val="green"/>
        </w:rPr>
        <w:t>overall</w:t>
      </w:r>
      <w:r w:rsidRPr="006E0444">
        <w:rPr>
          <w:rStyle w:val="StyleUnderline"/>
        </w:rPr>
        <w:t xml:space="preserve"> development </w:t>
      </w:r>
      <w:r w:rsidRPr="003D089F">
        <w:rPr>
          <w:rStyle w:val="StyleUnderline"/>
          <w:highlight w:val="green"/>
        </w:rPr>
        <w:t xml:space="preserve">activity has been </w:t>
      </w:r>
      <w:r w:rsidRPr="003D089F">
        <w:rPr>
          <w:rStyle w:val="Emphasis"/>
          <w:highlight w:val="green"/>
        </w:rPr>
        <w:t xml:space="preserve">strong </w:t>
      </w:r>
      <w:r w:rsidRPr="003D089F">
        <w:rPr>
          <w:rStyle w:val="Emphasis"/>
        </w:rPr>
        <w:t>and should continue to be strong</w:t>
      </w:r>
      <w:r w:rsidRPr="003D089F">
        <w:rPr>
          <w:sz w:val="16"/>
        </w:rPr>
        <w:t xml:space="preserve">. </w:t>
      </w:r>
      <w:r w:rsidRPr="003D089F">
        <w:rPr>
          <w:rStyle w:val="StyleUnderline"/>
          <w:highlight w:val="green"/>
        </w:rPr>
        <w:t>There has been a shift in emphasis toward</w:t>
      </w:r>
      <w:r w:rsidRPr="006E0444">
        <w:rPr>
          <w:rStyle w:val="StyleUnderline"/>
        </w:rPr>
        <w:t xml:space="preserve"> orphan drugs, oncology therapies, </w:t>
      </w:r>
      <w:r w:rsidRPr="003D089F">
        <w:rPr>
          <w:rStyle w:val="StyleUnderline"/>
          <w:highlight w:val="green"/>
        </w:rPr>
        <w:t>new innovations</w:t>
      </w:r>
      <w:r w:rsidRPr="006E0444">
        <w:rPr>
          <w:rStyle w:val="StyleUnderline"/>
        </w:rPr>
        <w:t xml:space="preserve"> such as mRNA, gene therapy, CAR-T, immune system solutions, CRISPR</w:t>
      </w:r>
      <w:r w:rsidRPr="006E0444">
        <w:rPr>
          <w:sz w:val="16"/>
        </w:rPr>
        <w:t xml:space="preserve">, etc. The current pandemic has been a plus for the reputation of the industry, but a negative </w:t>
      </w:r>
      <w:proofErr w:type="gramStart"/>
      <w:r w:rsidRPr="006E0444">
        <w:rPr>
          <w:sz w:val="16"/>
        </w:rPr>
        <w:t>with regard to</w:t>
      </w:r>
      <w:proofErr w:type="gramEnd"/>
      <w:r w:rsidRPr="006E0444">
        <w:rPr>
          <w:sz w:val="16"/>
        </w:rPr>
        <w:t xml:space="preserve"> the ability to execute clinical trials and to maintain industry supply chains. </w:t>
      </w:r>
      <w:r w:rsidRPr="003D089F">
        <w:rPr>
          <w:rStyle w:val="StyleUnderline"/>
          <w:highlight w:val="green"/>
        </w:rPr>
        <w:t xml:space="preserve">Generic pharma companies are </w:t>
      </w:r>
      <w:r w:rsidRPr="003D089F">
        <w:rPr>
          <w:rStyle w:val="Emphasis"/>
          <w:highlight w:val="green"/>
        </w:rPr>
        <w:t>under severe profit pressures</w:t>
      </w:r>
      <w:r w:rsidRPr="006E0444">
        <w:rPr>
          <w:rStyle w:val="StyleUnderline"/>
        </w:rPr>
        <w:t xml:space="preserve"> and will continue to consolidat</w:t>
      </w:r>
      <w:r w:rsidRPr="006E0444">
        <w:rPr>
          <w:sz w:val="16"/>
        </w:rPr>
        <w:t xml:space="preserve">e, </w:t>
      </w:r>
      <w:r w:rsidRPr="006E0444">
        <w:rPr>
          <w:rStyle w:val="StyleUnderline"/>
        </w:rPr>
        <w:t>cut costs, and try to push selectively into higher value and more protected product areas. They are under intense pricing and competitive pressure.</w:t>
      </w:r>
    </w:p>
    <w:p w14:paraId="0401D79D" w14:textId="77777777" w:rsidR="00B52707" w:rsidRDefault="00B52707" w:rsidP="00B52707"/>
    <w:p w14:paraId="55B9451A" w14:textId="1C8CB51C" w:rsidR="00B52707" w:rsidRPr="00E41C5D" w:rsidRDefault="00B52707" w:rsidP="00B52707">
      <w:pPr>
        <w:keepNext/>
        <w:keepLines/>
        <w:spacing w:before="40" w:after="0"/>
        <w:outlineLvl w:val="3"/>
        <w:rPr>
          <w:rFonts w:eastAsia="MS Gothic"/>
          <w:b/>
          <w:iCs/>
          <w:sz w:val="26"/>
        </w:rPr>
      </w:pPr>
      <w:r>
        <w:rPr>
          <w:rFonts w:eastAsia="MS Gothic"/>
          <w:b/>
          <w:iCs/>
          <w:sz w:val="26"/>
        </w:rPr>
        <w:t xml:space="preserve">STRAIGHT </w:t>
      </w:r>
      <w:r>
        <w:rPr>
          <w:rFonts w:eastAsia="MS Gothic"/>
          <w:b/>
          <w:iCs/>
          <w:sz w:val="26"/>
        </w:rPr>
        <w:t>TURN Adv 1 – Strong IP protection spurs innovation by encouraging risk-taking and incentivizing knowledge sharing -- prefer statistical analysis of multiple studies.</w:t>
      </w:r>
    </w:p>
    <w:p w14:paraId="3F9CD096" w14:textId="77777777" w:rsidR="00B52707" w:rsidRDefault="00B52707" w:rsidP="00B52707">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7DFAD1AC" w14:textId="77777777" w:rsidR="00B52707" w:rsidRPr="008F5C84" w:rsidRDefault="00B52707" w:rsidP="00B52707">
      <w:pPr>
        <w:rPr>
          <w:sz w:val="16"/>
        </w:rPr>
      </w:pPr>
      <w:r w:rsidRPr="008F5C84">
        <w:rPr>
          <w:sz w:val="16"/>
        </w:rPr>
        <w:t>IPRs Strengthen Innovation</w:t>
      </w:r>
    </w:p>
    <w:p w14:paraId="1A4AA2C1" w14:textId="77777777" w:rsidR="00B52707" w:rsidRPr="001A1067" w:rsidRDefault="00B52707" w:rsidP="00B52707">
      <w:r w:rsidRPr="001A1067">
        <w:rPr>
          <w:rStyle w:val="Style13ptBold"/>
          <w:sz w:val="22"/>
          <w:highlight w:val="green"/>
          <w:u w:val="single"/>
        </w:rPr>
        <w:t>I</w:t>
      </w:r>
      <w:r w:rsidRPr="001A1067">
        <w:rPr>
          <w:rStyle w:val="Style13ptBold"/>
          <w:sz w:val="22"/>
          <w:u w:val="single"/>
        </w:rPr>
        <w:t xml:space="preserve">ntellectual </w:t>
      </w:r>
      <w:r w:rsidRPr="001A1067">
        <w:rPr>
          <w:rStyle w:val="Style13ptBold"/>
          <w:sz w:val="22"/>
          <w:highlight w:val="green"/>
          <w:u w:val="single"/>
        </w:rPr>
        <w:t>p</w:t>
      </w:r>
      <w:r w:rsidRPr="001A1067">
        <w:rPr>
          <w:rStyle w:val="Style13ptBold"/>
          <w:sz w:val="22"/>
          <w:u w:val="single"/>
        </w:rPr>
        <w:t xml:space="preserve">roperty </w:t>
      </w:r>
      <w:r w:rsidRPr="001A1067">
        <w:rPr>
          <w:rStyle w:val="Style13ptBold"/>
          <w:sz w:val="22"/>
          <w:highlight w:val="green"/>
          <w:u w:val="single"/>
        </w:rPr>
        <w:t>rights power innovation</w:t>
      </w:r>
      <w:r w:rsidRPr="001A1067">
        <w:rPr>
          <w:u w:val="single"/>
        </w:rPr>
        <w:t xml:space="preserve">. For instance, </w:t>
      </w:r>
      <w:r w:rsidRPr="001A1067">
        <w:rPr>
          <w:rStyle w:val="Style13ptBold"/>
          <w:sz w:val="22"/>
          <w:u w:val="single"/>
        </w:rPr>
        <w:t>analyzing the level of intellectual property protections</w:t>
      </w:r>
      <w:r w:rsidRPr="001A1067">
        <w:rPr>
          <w:u w:val="single"/>
        </w:rPr>
        <w:t xml:space="preserve"> (via the World Economic Forum’s Global Competitiveness reports) </w:t>
      </w:r>
      <w:r w:rsidRPr="001A1067">
        <w:rPr>
          <w:rStyle w:val="Style13ptBold"/>
          <w:sz w:val="22"/>
          <w:u w:val="single"/>
        </w:rPr>
        <w:t>and creative outputs</w:t>
      </w:r>
      <w:r w:rsidRPr="001A1067">
        <w:rPr>
          <w:u w:val="single"/>
        </w:rPr>
        <w:t xml:space="preserve"> (via the Global Innovation Index) </w:t>
      </w:r>
      <w:r w:rsidRPr="001A1067">
        <w:rPr>
          <w:rStyle w:val="Style13ptBold"/>
          <w:sz w:val="22"/>
          <w:u w:val="single"/>
        </w:rPr>
        <w:t xml:space="preserve">shows that </w:t>
      </w:r>
      <w:r w:rsidRPr="001A1067">
        <w:rPr>
          <w:rStyle w:val="Style13ptBold"/>
          <w:sz w:val="22"/>
          <w:highlight w:val="green"/>
          <w:u w:val="single"/>
        </w:rPr>
        <w:t>countries with stronger IP protection have more creative outputs</w:t>
      </w:r>
      <w:r w:rsidRPr="001A1067">
        <w:rPr>
          <w:u w:val="single"/>
        </w:rPr>
        <w:t xml:space="preserve"> (</w:t>
      </w:r>
      <w:r w:rsidRPr="001A1067">
        <w:t xml:space="preserve">in terms of intangible assets and creative goods and services in a nation’s media, printing and publishing, and entertainment industries, including online), </w:t>
      </w:r>
      <w:r w:rsidRPr="001A1067">
        <w:rPr>
          <w:rStyle w:val="Style13ptBold"/>
          <w:sz w:val="22"/>
        </w:rPr>
        <w:t>even at varying levels of development</w:t>
      </w:r>
      <w:r w:rsidRPr="001A1067">
        <w:t>.46</w:t>
      </w:r>
    </w:p>
    <w:p w14:paraId="3C5295EA" w14:textId="77777777" w:rsidR="00B52707" w:rsidRPr="001A1067" w:rsidRDefault="00B52707" w:rsidP="00B52707">
      <w:r w:rsidRPr="001A1067">
        <w:t>IPR reforms also introduce strong incentives for domestic innovation. Sherwood, using case studies from 18 developing countries, concluded</w:t>
      </w:r>
      <w:r w:rsidRPr="001A1067">
        <w:rPr>
          <w:u w:val="single"/>
        </w:rPr>
        <w:t xml:space="preserve"> that </w:t>
      </w:r>
      <w:r w:rsidRPr="001A1067">
        <w:rPr>
          <w:rStyle w:val="Style13ptBold"/>
          <w:sz w:val="22"/>
          <w:highlight w:val="green"/>
          <w:u w:val="single"/>
        </w:rPr>
        <w:t>poor provision of</w:t>
      </w:r>
      <w:r w:rsidRPr="001A1067">
        <w:rPr>
          <w:rStyle w:val="Style13ptBold"/>
          <w:sz w:val="22"/>
          <w:u w:val="single"/>
        </w:rPr>
        <w:t xml:space="preserve"> </w:t>
      </w:r>
      <w:r w:rsidRPr="001A1067">
        <w:rPr>
          <w:rStyle w:val="Style13ptBold"/>
          <w:sz w:val="22"/>
          <w:highlight w:val="green"/>
          <w:u w:val="single"/>
        </w:rPr>
        <w:t>i</w:t>
      </w:r>
      <w:r w:rsidRPr="001A1067">
        <w:rPr>
          <w:rStyle w:val="Style13ptBold"/>
          <w:sz w:val="22"/>
          <w:u w:val="single"/>
        </w:rPr>
        <w:t xml:space="preserve">ntellectual </w:t>
      </w:r>
      <w:r w:rsidRPr="001A1067">
        <w:rPr>
          <w:rStyle w:val="Style13ptBold"/>
          <w:sz w:val="22"/>
          <w:highlight w:val="green"/>
          <w:u w:val="single"/>
        </w:rPr>
        <w:t>p</w:t>
      </w:r>
      <w:r w:rsidRPr="001A1067">
        <w:rPr>
          <w:rStyle w:val="Style13ptBold"/>
          <w:sz w:val="22"/>
          <w:u w:val="single"/>
        </w:rPr>
        <w:t xml:space="preserve">roperty rights </w:t>
      </w:r>
      <w:r w:rsidRPr="001A1067">
        <w:rPr>
          <w:rStyle w:val="Style13ptBold"/>
          <w:sz w:val="22"/>
          <w:highlight w:val="green"/>
          <w:u w:val="single"/>
        </w:rPr>
        <w:t>deters local innovation and risk-taking</w:t>
      </w:r>
      <w:r w:rsidRPr="001A1067">
        <w:rPr>
          <w:highlight w:val="green"/>
          <w:u w:val="single"/>
        </w:rPr>
        <w:t>.</w:t>
      </w:r>
      <w:r w:rsidRPr="001A1067">
        <w:rPr>
          <w:u w:val="single"/>
        </w:rPr>
        <w:t xml:space="preserve">47 In contrast, </w:t>
      </w:r>
      <w:r w:rsidRPr="001A1067">
        <w:rPr>
          <w:rStyle w:val="Style13ptBold"/>
          <w:sz w:val="22"/>
          <w:u w:val="single"/>
        </w:rPr>
        <w:t>IPR reform has been associated with increased innovative activity, as measured by domestic patent filings</w:t>
      </w:r>
      <w:r w:rsidRPr="001A1067">
        <w:rPr>
          <w:u w:val="single"/>
        </w:rPr>
        <w:t xml:space="preserve">, albeit with some variation across countries and sectors.48 For example, Ryan, in a study of biomedical innovations and patent reform in Brazil, found that </w:t>
      </w:r>
      <w:r w:rsidRPr="001A1067">
        <w:rPr>
          <w:rStyle w:val="Style13ptBold"/>
          <w:sz w:val="22"/>
          <w:highlight w:val="green"/>
          <w:u w:val="single"/>
        </w:rPr>
        <w:t>patents provided incentives for innovation</w:t>
      </w:r>
      <w:r w:rsidRPr="001A1067">
        <w:rPr>
          <w:rStyle w:val="Style13ptBold"/>
          <w:sz w:val="22"/>
          <w:u w:val="single"/>
        </w:rPr>
        <w:t xml:space="preserve"> investments </w:t>
      </w:r>
      <w:r w:rsidRPr="001A1067">
        <w:rPr>
          <w:rStyle w:val="Style13ptBold"/>
          <w:sz w:val="22"/>
          <w:highlight w:val="green"/>
          <w:u w:val="single"/>
        </w:rPr>
        <w:t>and facilitated the functioning of tech</w:t>
      </w:r>
      <w:r w:rsidRPr="001A1067">
        <w:rPr>
          <w:rStyle w:val="Style13ptBold"/>
          <w:sz w:val="22"/>
          <w:u w:val="single"/>
        </w:rPr>
        <w:t>nology</w:t>
      </w:r>
      <w:r w:rsidRPr="001A1067">
        <w:rPr>
          <w:rStyle w:val="Style13ptBold"/>
          <w:sz w:val="22"/>
          <w:highlight w:val="green"/>
          <w:u w:val="single"/>
        </w:rPr>
        <w:t xml:space="preserve"> markets</w:t>
      </w:r>
      <w:r w:rsidRPr="001A1067">
        <w:t xml:space="preserve">.49 Park and </w:t>
      </w:r>
      <w:proofErr w:type="spellStart"/>
      <w:r w:rsidRPr="001A1067">
        <w:t>Lippoldt</w:t>
      </w:r>
      <w:proofErr w:type="spellEnd"/>
      <w:r w:rsidRPr="001A1067">
        <w:t xml:space="preserve"> also observed that the </w:t>
      </w:r>
      <w:r w:rsidRPr="001A1067">
        <w:rPr>
          <w:rStyle w:val="Style13ptBold"/>
          <w:sz w:val="22"/>
        </w:rPr>
        <w:t>provision of adequate protection for IPRs can help to stimulate local innovation</w:t>
      </w:r>
      <w:r w:rsidRPr="001A1067">
        <w:t xml:space="preserve">, in some cases building on the transfer of technologies that provide inputs and spillovers.50 In other words, </w:t>
      </w:r>
      <w:r w:rsidRPr="001A1067">
        <w:rPr>
          <w:rStyle w:val="Style13ptBold"/>
          <w:sz w:val="22"/>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1A1067">
        <w:t xml:space="preserve"> (i.e., to innovate). Related research finds that </w:t>
      </w:r>
      <w:r w:rsidRPr="001A1067">
        <w:rPr>
          <w:rStyle w:val="Style13ptBold"/>
          <w:sz w:val="22"/>
        </w:rPr>
        <w:t>trade in technology</w:t>
      </w:r>
      <w:r w:rsidRPr="001A1067">
        <w:t>—through channels including imports, foreign direct investment, and technology licensing—</w:t>
      </w:r>
      <w:r w:rsidRPr="001A1067">
        <w:rPr>
          <w:rStyle w:val="Style13ptBold"/>
          <w:sz w:val="22"/>
        </w:rPr>
        <w:t>improves the quality of developing-country innovation by increasing the pool of ideas and efficiency of innovation</w:t>
      </w:r>
      <w:r w:rsidRPr="001A1067">
        <w:t xml:space="preserve"> by encouraging the division of innovative labor and specialization.51 </w:t>
      </w:r>
      <w:r w:rsidRPr="001A1067">
        <w:rPr>
          <w:u w:val="single"/>
        </w:rPr>
        <w:t xml:space="preserve">However, </w:t>
      </w:r>
      <w:proofErr w:type="spellStart"/>
      <w:r w:rsidRPr="001A1067">
        <w:rPr>
          <w:u w:val="single"/>
        </w:rPr>
        <w:t>Maskus</w:t>
      </w:r>
      <w:proofErr w:type="spellEnd"/>
      <w:r w:rsidRPr="001A1067">
        <w:rPr>
          <w:u w:val="single"/>
        </w:rPr>
        <w:t xml:space="preserve"> notes that </w:t>
      </w:r>
      <w:r w:rsidRPr="001A1067">
        <w:rPr>
          <w:rStyle w:val="Emphasis"/>
          <w:highlight w:val="green"/>
        </w:rPr>
        <w:t xml:space="preserve">without protection from </w:t>
      </w:r>
      <w:r w:rsidRPr="001A1067">
        <w:rPr>
          <w:rStyle w:val="Emphasis"/>
        </w:rPr>
        <w:t xml:space="preserve">potential </w:t>
      </w:r>
      <w:r w:rsidRPr="001A1067">
        <w:rPr>
          <w:rStyle w:val="Emphasis"/>
          <w:highlight w:val="green"/>
        </w:rPr>
        <w:t>abuse</w:t>
      </w:r>
      <w:r w:rsidRPr="001A1067">
        <w:rPr>
          <w:rStyle w:val="Emphasis"/>
        </w:rPr>
        <w:t xml:space="preserve"> </w:t>
      </w:r>
      <w:r w:rsidRPr="001A1067">
        <w:rPr>
          <w:rStyle w:val="Emphasis"/>
          <w:highlight w:val="green"/>
        </w:rPr>
        <w:t>of their</w:t>
      </w:r>
      <w:r w:rsidRPr="001A1067">
        <w:rPr>
          <w:rStyle w:val="Emphasis"/>
        </w:rPr>
        <w:t xml:space="preserve"> newly developed </w:t>
      </w:r>
      <w:r w:rsidRPr="001A1067">
        <w:rPr>
          <w:rStyle w:val="Emphasis"/>
          <w:highlight w:val="green"/>
        </w:rPr>
        <w:t>tech</w:t>
      </w:r>
      <w:r w:rsidRPr="001A1067">
        <w:rPr>
          <w:rStyle w:val="Emphasis"/>
        </w:rPr>
        <w:t xml:space="preserve">nologies, foreign </w:t>
      </w:r>
      <w:r w:rsidRPr="001A1067">
        <w:rPr>
          <w:rStyle w:val="Emphasis"/>
          <w:highlight w:val="green"/>
        </w:rPr>
        <w:t xml:space="preserve">enterprises may be less willing to reveal </w:t>
      </w:r>
      <w:r w:rsidRPr="001A1067">
        <w:rPr>
          <w:rStyle w:val="Emphasis"/>
        </w:rPr>
        <w:t xml:space="preserve">technical </w:t>
      </w:r>
      <w:r w:rsidRPr="001A1067">
        <w:rPr>
          <w:rStyle w:val="Emphasis"/>
          <w:highlight w:val="green"/>
        </w:rPr>
        <w:t xml:space="preserve">information </w:t>
      </w:r>
      <w:r w:rsidRPr="001A1067">
        <w:rPr>
          <w:rStyle w:val="Emphasis"/>
        </w:rPr>
        <w:t xml:space="preserve">associated </w:t>
      </w:r>
      <w:r w:rsidRPr="001A1067">
        <w:rPr>
          <w:rStyle w:val="Emphasis"/>
          <w:highlight w:val="green"/>
        </w:rPr>
        <w:t>with their innovations</w:t>
      </w:r>
      <w:r w:rsidRPr="001A1067">
        <w:t>.52 The protection of patents and trade secrets provides necessary legal assurances for firms wishing to reveal proprietary characteristics of technologies to subsidiaries and licensees via contracts.</w:t>
      </w:r>
    </w:p>
    <w:p w14:paraId="474DF6A4" w14:textId="77777777" w:rsidR="00B52707" w:rsidRPr="001A1067" w:rsidRDefault="00B52707" w:rsidP="00B52707">
      <w:r w:rsidRPr="001A1067">
        <w:t>Counties with stronger IP protection have more creative outputs (in terms of intangible assets and creative goods and services in a nation’s media, printing and publishing, and entertainment industries, including online), even at varying levels of development.</w:t>
      </w:r>
    </w:p>
    <w:p w14:paraId="14FBDA1B" w14:textId="77777777" w:rsidR="00B52707" w:rsidRPr="001A1067" w:rsidRDefault="00B52707" w:rsidP="00B52707">
      <w:pPr>
        <w:rPr>
          <w:u w:val="single"/>
        </w:rPr>
      </w:pPr>
      <w:r w:rsidRPr="001A1067">
        <w:rPr>
          <w:rStyle w:val="Style13ptBold"/>
          <w:sz w:val="22"/>
          <w:u w:val="single"/>
        </w:rPr>
        <w:t>The relationship</w:t>
      </w:r>
      <w:r w:rsidRPr="001A1067">
        <w:rPr>
          <w:u w:val="single"/>
        </w:rPr>
        <w:t xml:space="preserve"> between IPR rights and innovation </w:t>
      </w:r>
      <w:r w:rsidRPr="001A1067">
        <w:rPr>
          <w:rStyle w:val="Style13ptBold"/>
          <w:sz w:val="22"/>
          <w:u w:val="single"/>
        </w:rPr>
        <w:t>can also be seen in studies of how the introduction of stronger IPR laws</w:t>
      </w:r>
      <w:r w:rsidRPr="001A1067">
        <w:rPr>
          <w:u w:val="single"/>
        </w:rPr>
        <w:t xml:space="preserve">, </w:t>
      </w:r>
      <w:proofErr w:type="gramStart"/>
      <w:r w:rsidRPr="001A1067">
        <w:rPr>
          <w:u w:val="single"/>
        </w:rPr>
        <w:t>with regard to</w:t>
      </w:r>
      <w:proofErr w:type="gramEnd"/>
      <w:r w:rsidRPr="001A1067">
        <w:rPr>
          <w:u w:val="single"/>
        </w:rPr>
        <w:t xml:space="preserve"> patents, copyrights, and trademarks, </w:t>
      </w:r>
      <w:r w:rsidRPr="001A1067">
        <w:rPr>
          <w:rStyle w:val="Style13ptBold"/>
          <w:sz w:val="22"/>
          <w:u w:val="single"/>
        </w:rPr>
        <w:t>affect R&amp;D activity in an economy</w:t>
      </w:r>
      <w:r w:rsidRPr="001A1067">
        <w:rPr>
          <w:u w:val="single"/>
        </w:rPr>
        <w:t xml:space="preserve">. Studies by </w:t>
      </w:r>
      <w:proofErr w:type="spellStart"/>
      <w:r w:rsidRPr="001A1067">
        <w:rPr>
          <w:u w:val="single"/>
        </w:rPr>
        <w:t>Varsakelis</w:t>
      </w:r>
      <w:proofErr w:type="spellEnd"/>
      <w:r w:rsidRPr="001A1067">
        <w:rPr>
          <w:u w:val="single"/>
        </w:rPr>
        <w:t xml:space="preserve"> and by Kanwar and Evenson found that </w:t>
      </w:r>
      <w:r w:rsidRPr="001A1067">
        <w:rPr>
          <w:rStyle w:val="Emphasis"/>
          <w:highlight w:val="green"/>
        </w:rPr>
        <w:t>R&amp;D to GDP ratios are positively related to the strength of patent rights</w:t>
      </w:r>
      <w:r w:rsidRPr="001A1067">
        <w:rPr>
          <w:rStyle w:val="Style13ptBold"/>
          <w:sz w:val="22"/>
          <w:u w:val="single"/>
        </w:rPr>
        <w:t>, and are conditional on other factors</w:t>
      </w:r>
      <w:r w:rsidRPr="001A1067">
        <w:rPr>
          <w:u w:val="single"/>
        </w:rPr>
        <w:t>.</w:t>
      </w:r>
      <w:r w:rsidRPr="001A1067">
        <w:t xml:space="preserve">53 Cavazos Cepeda et al. found </w:t>
      </w:r>
      <w:r w:rsidRPr="001A1067">
        <w:rPr>
          <w:rStyle w:val="Style13ptBold"/>
          <w:sz w:val="22"/>
        </w:rPr>
        <w:t>a positive influence of IPRs on the level of R&amp;D in an economy</w:t>
      </w:r>
      <w:r w:rsidRPr="001A1067">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1A1067">
        <w:rPr>
          <w:rStyle w:val="Style13ptBold"/>
          <w:sz w:val="22"/>
        </w:rPr>
        <w:t>trademark protection increased by 1 percent, there was an associated R&amp;D increase of 1.4 percent</w:t>
      </w:r>
      <w:r w:rsidRPr="001A1067">
        <w:t>. As the authors concluded, “</w:t>
      </w:r>
      <w:r w:rsidRPr="001A1067">
        <w:rPr>
          <w:rStyle w:val="Style13ptBold"/>
          <w:sz w:val="22"/>
        </w:rPr>
        <w:t>Increases in the protection of the IPRs carried economic benefits in the form of higher inflows of FDI, and increases in the levels of both domestically conducted R&amp;D and service imports as measured by licensing fees</w:t>
      </w:r>
      <w:r w:rsidRPr="001A1067">
        <w:t>.”</w:t>
      </w:r>
      <w:r w:rsidRPr="001A1067">
        <w:rPr>
          <w:u w:val="single"/>
        </w:rPr>
        <w:t xml:space="preserve">55 As Jackson summarized, regarding the relationship between IPR reform and both innovation and R&amp;D, and FDI, “In addition to spurring domestic innovation, </w:t>
      </w:r>
      <w:r w:rsidRPr="001A1067">
        <w:rPr>
          <w:rStyle w:val="Style13ptBold"/>
          <w:sz w:val="22"/>
          <w:highlight w:val="green"/>
          <w:u w:val="single"/>
        </w:rPr>
        <w:t>strong</w:t>
      </w:r>
      <w:r w:rsidRPr="001A1067">
        <w:rPr>
          <w:rStyle w:val="Style13ptBold"/>
          <w:sz w:val="22"/>
          <w:u w:val="single"/>
        </w:rPr>
        <w:t xml:space="preserve"> </w:t>
      </w:r>
      <w:r w:rsidRPr="001A1067">
        <w:rPr>
          <w:rStyle w:val="Style13ptBold"/>
          <w:sz w:val="22"/>
          <w:highlight w:val="green"/>
          <w:u w:val="single"/>
        </w:rPr>
        <w:t>i</w:t>
      </w:r>
      <w:r w:rsidRPr="001A1067">
        <w:rPr>
          <w:rStyle w:val="Style13ptBold"/>
          <w:sz w:val="22"/>
          <w:u w:val="single"/>
        </w:rPr>
        <w:t xml:space="preserve">ntellectual </w:t>
      </w:r>
      <w:r w:rsidRPr="001A1067">
        <w:rPr>
          <w:rStyle w:val="Style13ptBold"/>
          <w:sz w:val="22"/>
          <w:highlight w:val="green"/>
          <w:u w:val="single"/>
        </w:rPr>
        <w:t>p</w:t>
      </w:r>
      <w:r w:rsidRPr="001A1067">
        <w:rPr>
          <w:rStyle w:val="Style13ptBold"/>
          <w:sz w:val="22"/>
          <w:u w:val="single"/>
        </w:rPr>
        <w:t xml:space="preserve">roperty rights can </w:t>
      </w:r>
      <w:r w:rsidRPr="001A1067">
        <w:rPr>
          <w:rStyle w:val="Style13ptBold"/>
          <w:sz w:val="22"/>
          <w:highlight w:val="green"/>
          <w:u w:val="single"/>
        </w:rPr>
        <w:t xml:space="preserve">increase incentives for foreign </w:t>
      </w:r>
      <w:r w:rsidRPr="001A1067">
        <w:rPr>
          <w:rStyle w:val="Style13ptBold"/>
          <w:sz w:val="22"/>
          <w:u w:val="single"/>
        </w:rPr>
        <w:t xml:space="preserve">direct </w:t>
      </w:r>
      <w:r w:rsidRPr="001A1067">
        <w:rPr>
          <w:rStyle w:val="Style13ptBold"/>
          <w:sz w:val="22"/>
          <w:highlight w:val="green"/>
          <w:u w:val="single"/>
        </w:rPr>
        <w:t>investment which</w:t>
      </w:r>
      <w:r w:rsidRPr="001A1067">
        <w:rPr>
          <w:rStyle w:val="Style13ptBold"/>
          <w:sz w:val="22"/>
          <w:u w:val="single"/>
        </w:rPr>
        <w:t xml:space="preserve"> in turn also </w:t>
      </w:r>
      <w:r w:rsidRPr="001A1067">
        <w:rPr>
          <w:rStyle w:val="Style13ptBold"/>
          <w:sz w:val="22"/>
          <w:highlight w:val="green"/>
          <w:u w:val="single"/>
        </w:rPr>
        <w:t>leads to economic growth</w:t>
      </w:r>
      <w:r w:rsidRPr="001A1067">
        <w:rPr>
          <w:u w:val="single"/>
        </w:rPr>
        <w:t>.”56</w:t>
      </w:r>
    </w:p>
    <w:p w14:paraId="52893024" w14:textId="77777777" w:rsidR="00B52707" w:rsidRDefault="00B52707" w:rsidP="001A1067">
      <w:pPr>
        <w:rPr>
          <w:rFonts w:asciiTheme="minorHAnsi" w:hAnsiTheme="minorHAnsi" w:cstheme="minorHAnsi"/>
        </w:rPr>
      </w:pPr>
    </w:p>
    <w:p w14:paraId="71508EE5" w14:textId="77777777" w:rsidR="00B52707" w:rsidRDefault="00B52707" w:rsidP="001A1067">
      <w:pPr>
        <w:rPr>
          <w:rFonts w:asciiTheme="minorHAnsi" w:hAnsiTheme="minorHAnsi" w:cstheme="minorHAnsi"/>
        </w:rPr>
      </w:pPr>
    </w:p>
    <w:p w14:paraId="0B53BE70" w14:textId="77777777" w:rsidR="001A1067" w:rsidRPr="009A0F38" w:rsidRDefault="001A1067" w:rsidP="001A1067">
      <w:pPr>
        <w:pStyle w:val="Heading3"/>
        <w:rPr>
          <w:rFonts w:asciiTheme="minorHAnsi" w:hAnsiTheme="minorHAnsi" w:cstheme="minorHAnsi"/>
        </w:rPr>
      </w:pPr>
      <w:r w:rsidRPr="009A0F38">
        <w:rPr>
          <w:rFonts w:asciiTheme="minorHAnsi" w:hAnsiTheme="minorHAnsi" w:cstheme="minorHAnsi"/>
        </w:rPr>
        <w:t>Solvency</w:t>
      </w:r>
    </w:p>
    <w:p w14:paraId="26BD8443" w14:textId="77777777" w:rsidR="001A1067" w:rsidRPr="009A0F38" w:rsidRDefault="001A1067" w:rsidP="001A1067">
      <w:pPr>
        <w:rPr>
          <w:rFonts w:asciiTheme="minorHAnsi" w:hAnsiTheme="minorHAnsi" w:cstheme="minorHAnsi"/>
        </w:rPr>
      </w:pPr>
    </w:p>
    <w:bookmarkEnd w:id="0"/>
    <w:p w14:paraId="3C38A80A" w14:textId="77777777" w:rsidR="00176B42" w:rsidRPr="009A0F38" w:rsidRDefault="00176B42" w:rsidP="00176B42">
      <w:pPr>
        <w:pStyle w:val="Heading4"/>
        <w:rPr>
          <w:rFonts w:asciiTheme="minorHAnsi" w:hAnsiTheme="minorHAnsi" w:cstheme="minorHAnsi"/>
          <w:sz w:val="28"/>
          <w:szCs w:val="28"/>
        </w:rPr>
      </w:pPr>
      <w:r w:rsidRPr="009A0F38">
        <w:rPr>
          <w:rFonts w:asciiTheme="minorHAnsi" w:hAnsiTheme="minorHAnsi" w:cstheme="minorHAnsi"/>
          <w:sz w:val="28"/>
          <w:szCs w:val="28"/>
        </w:rPr>
        <w:t xml:space="preserve">Aff doesn’t attack </w:t>
      </w:r>
      <w:proofErr w:type="gramStart"/>
      <w:r w:rsidRPr="009A0F38">
        <w:rPr>
          <w:rFonts w:asciiTheme="minorHAnsi" w:hAnsiTheme="minorHAnsi" w:cstheme="minorHAnsi"/>
          <w:sz w:val="28"/>
          <w:szCs w:val="28"/>
        </w:rPr>
        <w:t>all of</w:t>
      </w:r>
      <w:proofErr w:type="gramEnd"/>
      <w:r w:rsidRPr="009A0F38">
        <w:rPr>
          <w:rFonts w:asciiTheme="minorHAnsi" w:hAnsiTheme="minorHAnsi" w:cstheme="minorHAnsi"/>
          <w:sz w:val="28"/>
          <w:szCs w:val="28"/>
        </w:rPr>
        <w:t xml:space="preserve"> the root causes of disease spread- lack of </w:t>
      </w:r>
      <w:r w:rsidRPr="009A0F38">
        <w:rPr>
          <w:rFonts w:asciiTheme="minorHAnsi" w:hAnsiTheme="minorHAnsi" w:cstheme="minorHAnsi"/>
          <w:sz w:val="28"/>
          <w:szCs w:val="28"/>
          <w:u w:val="single"/>
        </w:rPr>
        <w:t>materials</w:t>
      </w:r>
      <w:r w:rsidRPr="009A0F38">
        <w:rPr>
          <w:rFonts w:asciiTheme="minorHAnsi" w:hAnsiTheme="minorHAnsi" w:cstheme="minorHAnsi"/>
          <w:sz w:val="28"/>
          <w:szCs w:val="28"/>
        </w:rPr>
        <w:t xml:space="preserve">, </w:t>
      </w:r>
      <w:r w:rsidRPr="009A0F38">
        <w:rPr>
          <w:rFonts w:asciiTheme="minorHAnsi" w:hAnsiTheme="minorHAnsi" w:cstheme="minorHAnsi"/>
          <w:sz w:val="28"/>
          <w:szCs w:val="28"/>
          <w:u w:val="single"/>
        </w:rPr>
        <w:t>equipment</w:t>
      </w:r>
      <w:r w:rsidRPr="009A0F38">
        <w:rPr>
          <w:rFonts w:asciiTheme="minorHAnsi" w:hAnsiTheme="minorHAnsi" w:cstheme="minorHAnsi"/>
          <w:sz w:val="28"/>
          <w:szCs w:val="28"/>
        </w:rPr>
        <w:t xml:space="preserve">, </w:t>
      </w:r>
      <w:r w:rsidRPr="009A0F38">
        <w:rPr>
          <w:rFonts w:asciiTheme="minorHAnsi" w:hAnsiTheme="minorHAnsi" w:cstheme="minorHAnsi"/>
          <w:sz w:val="28"/>
          <w:szCs w:val="28"/>
          <w:u w:val="single"/>
        </w:rPr>
        <w:t>tech</w:t>
      </w:r>
      <w:r w:rsidRPr="009A0F38">
        <w:rPr>
          <w:rFonts w:asciiTheme="minorHAnsi" w:hAnsiTheme="minorHAnsi" w:cstheme="minorHAnsi"/>
          <w:sz w:val="28"/>
          <w:szCs w:val="28"/>
        </w:rPr>
        <w:t xml:space="preserve">, and </w:t>
      </w:r>
      <w:r w:rsidRPr="009A0F38">
        <w:rPr>
          <w:rFonts w:asciiTheme="minorHAnsi" w:hAnsiTheme="minorHAnsi" w:cstheme="minorHAnsi"/>
          <w:sz w:val="28"/>
          <w:szCs w:val="28"/>
          <w:u w:val="single"/>
        </w:rPr>
        <w:t>facilities</w:t>
      </w:r>
      <w:r w:rsidRPr="009A0F38">
        <w:rPr>
          <w:rFonts w:asciiTheme="minorHAnsi" w:hAnsiTheme="minorHAnsi" w:cstheme="minorHAnsi"/>
          <w:sz w:val="28"/>
          <w:szCs w:val="28"/>
        </w:rPr>
        <w:t xml:space="preserve"> when faced with skyrocketed demands means solving IP protections alone </w:t>
      </w:r>
      <w:proofErr w:type="spellStart"/>
      <w:r w:rsidRPr="009A0F38">
        <w:rPr>
          <w:rFonts w:asciiTheme="minorHAnsi" w:hAnsiTheme="minorHAnsi" w:cstheme="minorHAnsi"/>
          <w:sz w:val="28"/>
          <w:szCs w:val="28"/>
        </w:rPr>
        <w:t>isnt</w:t>
      </w:r>
      <w:proofErr w:type="spellEnd"/>
      <w:r w:rsidRPr="009A0F38">
        <w:rPr>
          <w:rFonts w:asciiTheme="minorHAnsi" w:hAnsiTheme="minorHAnsi" w:cstheme="minorHAnsi"/>
          <w:sz w:val="28"/>
          <w:szCs w:val="28"/>
        </w:rPr>
        <w:t xml:space="preserve"> enough</w:t>
      </w:r>
      <w:r>
        <w:rPr>
          <w:rFonts w:asciiTheme="minorHAnsi" w:hAnsiTheme="minorHAnsi" w:cstheme="minorHAnsi"/>
          <w:sz w:val="28"/>
          <w:szCs w:val="28"/>
        </w:rPr>
        <w:t xml:space="preserve">. This turns the internal link of advantage 1. </w:t>
      </w:r>
    </w:p>
    <w:p w14:paraId="64936C56" w14:textId="77777777" w:rsidR="00176B42" w:rsidRPr="009A0F38" w:rsidRDefault="00176B42" w:rsidP="00176B42">
      <w:pPr>
        <w:rPr>
          <w:rFonts w:asciiTheme="minorHAnsi" w:hAnsiTheme="minorHAnsi" w:cstheme="minorHAnsi"/>
        </w:rPr>
      </w:pPr>
      <w:r w:rsidRPr="009A0F38">
        <w:rPr>
          <w:rStyle w:val="Style13ptBold"/>
          <w:rFonts w:asciiTheme="minorHAnsi" w:hAnsiTheme="minorHAnsi" w:cstheme="minorHAnsi"/>
        </w:rPr>
        <w:t xml:space="preserve">Brant &amp; Burns 7-29-21 </w:t>
      </w:r>
      <w:r w:rsidRPr="009A0F38">
        <w:rPr>
          <w:rFonts w:asciiTheme="minorHAnsi" w:hAnsiTheme="minorHAnsi" w:cstheme="minorHAnsi"/>
        </w:rPr>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7" w:history="1">
        <w:r w:rsidRPr="009A0F38">
          <w:rPr>
            <w:rStyle w:val="Hyperlink"/>
            <w:rFonts w:asciiTheme="minorHAnsi" w:hAnsiTheme="minorHAnsi" w:cstheme="minorHAnsi"/>
          </w:rPr>
          <w:t>https://www.weforum.org/agenda/2021/07/wto-members-must-launch-new-work-to-reinforce-the-covid-response-in-november/</w:t>
        </w:r>
      </w:hyperlink>
      <w:r w:rsidRPr="009A0F38">
        <w:rPr>
          <w:rFonts w:asciiTheme="minorHAnsi" w:hAnsiTheme="minorHAnsi" w:cstheme="minorHAnsi"/>
        </w:rPr>
        <w:t>] AL</w:t>
      </w:r>
    </w:p>
    <w:p w14:paraId="06AFFDE1" w14:textId="77777777" w:rsidR="00176B42" w:rsidRPr="009A0F38" w:rsidRDefault="00176B42" w:rsidP="00176B42">
      <w:pPr>
        <w:rPr>
          <w:rStyle w:val="StyleUnderline"/>
          <w:rFonts w:asciiTheme="minorHAnsi" w:hAnsiTheme="minorHAnsi" w:cstheme="minorHAnsi"/>
        </w:rPr>
      </w:pPr>
      <w:r w:rsidRPr="009A0F38">
        <w:rPr>
          <w:rFonts w:asciiTheme="minorHAnsi" w:hAnsiTheme="minorHAnsi" w:cstheme="minorHAnsi"/>
          <w:sz w:val="16"/>
        </w:rPr>
        <w:t xml:space="preserve">The </w:t>
      </w:r>
      <w:r w:rsidRPr="009A0F38">
        <w:rPr>
          <w:rStyle w:val="StyleUnderline"/>
          <w:rFonts w:asciiTheme="minorHAnsi" w:hAnsiTheme="minorHAnsi" w:cstheme="minorHAnsi"/>
        </w:rPr>
        <w:t>COVID-19</w:t>
      </w:r>
      <w:r w:rsidRPr="009A0F38">
        <w:rPr>
          <w:rFonts w:asciiTheme="minorHAnsi" w:hAnsiTheme="minorHAnsi" w:cstheme="minorHAnsi"/>
          <w:sz w:val="16"/>
        </w:rPr>
        <w:t xml:space="preserve"> pandemic </w:t>
      </w:r>
      <w:r w:rsidRPr="009A0F38">
        <w:rPr>
          <w:rStyle w:val="StyleUnderline"/>
          <w:rFonts w:asciiTheme="minorHAnsi" w:hAnsiTheme="minorHAnsi" w:cstheme="minorHAnsi"/>
        </w:rPr>
        <w:t>hit</w:t>
      </w:r>
      <w:r w:rsidRPr="009A0F38">
        <w:rPr>
          <w:rFonts w:asciiTheme="minorHAnsi" w:hAnsiTheme="minorHAnsi" w:cstheme="minorHAnsi"/>
          <w:sz w:val="16"/>
        </w:rPr>
        <w:t xml:space="preserve"> at a time </w:t>
      </w:r>
      <w:r w:rsidRPr="009A0F38">
        <w:rPr>
          <w:rStyle w:val="StyleUnderline"/>
          <w:rFonts w:asciiTheme="minorHAnsi" w:hAnsiTheme="minorHAnsi" w:cstheme="minorHAnsi"/>
        </w:rPr>
        <w:t>when bio-manufacturing was undergoing a process of democratization. Technological progress had enabled growing capacity</w:t>
      </w:r>
      <w:r w:rsidRPr="009A0F38">
        <w:rPr>
          <w:rFonts w:asciiTheme="minorHAnsi" w:hAnsiTheme="minorHAnsi" w:cstheme="minorHAnsi"/>
          <w:sz w:val="16"/>
        </w:rPr>
        <w:t xml:space="preserve"> in many countries including Brazil, Indonesia, South Africa, Tunisia, Argentina, and Egypt. </w:t>
      </w:r>
      <w:r w:rsidRPr="009A0F38">
        <w:rPr>
          <w:rStyle w:val="StyleUnderline"/>
          <w:rFonts w:asciiTheme="minorHAnsi" w:hAnsiTheme="minorHAnsi" w:cstheme="minorHAnsi"/>
        </w:rPr>
        <w:t>By 2020, the business model for bio-manufacturing had fundamentally changed and it was becoming the norm for companies to distribute research, development and manufacturing across geographies and work with partners.</w:t>
      </w:r>
      <w:r w:rsidRPr="009A0F38">
        <w:rPr>
          <w:rFonts w:asciiTheme="minorHAnsi" w:hAnsiTheme="minorHAnsi" w:cstheme="minorHAnsi"/>
          <w:sz w:val="16"/>
        </w:rPr>
        <w:t xml:space="preserve"> As recently as 15 years ago, building a facility to produce biologics such as monoclonal antibodies or vaccines could require an investment of as much as €500m, and it would take up to 3 years to bring that facility online. </w:t>
      </w:r>
      <w:r w:rsidRPr="009A0F38">
        <w:rPr>
          <w:rStyle w:val="StyleUnderline"/>
          <w:rFonts w:asciiTheme="minorHAnsi" w:hAnsiTheme="minorHAnsi" w:cstheme="minorHAnsi"/>
          <w:highlight w:val="green"/>
        </w:rPr>
        <w:t>New manufacturing technologies have made it cheaper and easier to build new facilities and to scale up existing ones</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Today, an investment of €20m can get a bio-manufacturing plant up and running. </w:t>
      </w:r>
      <w:r w:rsidRPr="009A0F38">
        <w:rPr>
          <w:rStyle w:val="StyleUnderline"/>
          <w:rFonts w:asciiTheme="minorHAnsi" w:hAnsiTheme="minorHAnsi" w:cstheme="minorHAnsi"/>
        </w:rPr>
        <w:t xml:space="preserve">Such changes are part of the reason the global community was </w:t>
      </w:r>
      <w:r w:rsidRPr="009A0F38">
        <w:rPr>
          <w:rStyle w:val="Emphasis"/>
          <w:rFonts w:asciiTheme="minorHAnsi" w:hAnsiTheme="minorHAnsi" w:cstheme="minorHAnsi"/>
        </w:rPr>
        <w:t xml:space="preserve">able to launch production </w:t>
      </w:r>
      <w:r w:rsidRPr="009A0F38">
        <w:rPr>
          <w:rStyle w:val="StyleUnderline"/>
          <w:rFonts w:asciiTheme="minorHAnsi" w:hAnsiTheme="minorHAnsi" w:cstheme="minorHAnsi"/>
        </w:rPr>
        <w:t xml:space="preserve">of new COVID-19 vaccines </w:t>
      </w:r>
      <w:r w:rsidRPr="009A0F38">
        <w:rPr>
          <w:rStyle w:val="Emphasis"/>
          <w:rFonts w:asciiTheme="minorHAnsi" w:hAnsiTheme="minorHAnsi" w:cstheme="minorHAnsi"/>
        </w:rPr>
        <w:t>so quickly</w:t>
      </w:r>
      <w:r w:rsidRPr="009A0F38">
        <w:rPr>
          <w:rStyle w:val="StyleUnderline"/>
          <w:rFonts w:asciiTheme="minorHAnsi" w:hAnsiTheme="minorHAnsi" w:cstheme="minorHAnsi"/>
        </w:rPr>
        <w:t>.</w:t>
      </w:r>
      <w:r w:rsidRPr="009A0F38">
        <w:rPr>
          <w:rFonts w:asciiTheme="minorHAnsi" w:hAnsiTheme="minorHAnsi" w:cstheme="minorHAnsi"/>
          <w:sz w:val="16"/>
        </w:rPr>
        <w:t xml:space="preserve"> The </w:t>
      </w:r>
      <w:r w:rsidRPr="009A0F38">
        <w:rPr>
          <w:rStyle w:val="StyleUnderline"/>
          <w:rFonts w:asciiTheme="minorHAnsi" w:hAnsiTheme="minorHAnsi" w:cstheme="minorHAnsi"/>
          <w:highlight w:val="green"/>
        </w:rPr>
        <w:t>urgency</w:t>
      </w:r>
      <w:r w:rsidRPr="009A0F38">
        <w:rPr>
          <w:rFonts w:asciiTheme="minorHAnsi" w:hAnsiTheme="minorHAnsi" w:cstheme="minorHAnsi"/>
          <w:sz w:val="16"/>
        </w:rPr>
        <w:t xml:space="preserve"> of COVID-19 </w:t>
      </w:r>
      <w:r w:rsidRPr="009A0F38">
        <w:rPr>
          <w:rStyle w:val="StyleUnderline"/>
          <w:rFonts w:asciiTheme="minorHAnsi" w:hAnsiTheme="minorHAnsi" w:cstheme="minorHAnsi"/>
          <w:highlight w:val="green"/>
        </w:rPr>
        <w:t>accelerated</w:t>
      </w:r>
      <w:r w:rsidRPr="009A0F38">
        <w:rPr>
          <w:rFonts w:asciiTheme="minorHAnsi" w:hAnsiTheme="minorHAnsi" w:cstheme="minorHAnsi"/>
          <w:sz w:val="16"/>
        </w:rPr>
        <w:t xml:space="preserve"> further </w:t>
      </w:r>
      <w:r w:rsidRPr="009A0F38">
        <w:rPr>
          <w:rStyle w:val="StyleUnderline"/>
          <w:rFonts w:asciiTheme="minorHAnsi" w:hAnsiTheme="minorHAnsi" w:cstheme="minorHAnsi"/>
          <w:highlight w:val="green"/>
        </w:rPr>
        <w:t>innovations</w:t>
      </w:r>
      <w:r w:rsidRPr="009A0F38">
        <w:rPr>
          <w:rStyle w:val="StyleUnderline"/>
          <w:rFonts w:asciiTheme="minorHAnsi" w:hAnsiTheme="minorHAnsi" w:cstheme="minorHAnsi"/>
        </w:rPr>
        <w:t xml:space="preserve"> in</w:t>
      </w:r>
      <w:r w:rsidRPr="009A0F38">
        <w:rPr>
          <w:rFonts w:asciiTheme="minorHAnsi" w:hAnsiTheme="minorHAnsi" w:cstheme="minorHAnsi"/>
          <w:sz w:val="16"/>
        </w:rPr>
        <w:t xml:space="preserve"> bio-manufacturing </w:t>
      </w:r>
      <w:r w:rsidRPr="009A0F38">
        <w:rPr>
          <w:rStyle w:val="StyleUnderline"/>
          <w:rFonts w:asciiTheme="minorHAnsi" w:hAnsiTheme="minorHAnsi" w:cstheme="minorHAnsi"/>
        </w:rPr>
        <w:t xml:space="preserve">equipment and processes, and compressed production time in a way that will have positive impacts in the future. </w:t>
      </w:r>
      <w:r w:rsidRPr="009A0F38">
        <w:rPr>
          <w:rStyle w:val="StyleUnderline"/>
          <w:rFonts w:asciiTheme="minorHAnsi" w:hAnsiTheme="minorHAnsi" w:cstheme="minorHAnsi"/>
          <w:highlight w:val="green"/>
        </w:rPr>
        <w:t>But</w:t>
      </w:r>
      <w:r w:rsidRPr="009A0F38">
        <w:rPr>
          <w:rFonts w:asciiTheme="minorHAnsi" w:hAnsiTheme="minorHAnsi" w:cstheme="minorHAnsi"/>
          <w:sz w:val="16"/>
        </w:rPr>
        <w:t xml:space="preserve"> the pandemic also revealed major weaknesses in global value chains. </w:t>
      </w:r>
      <w:r w:rsidRPr="009A0F38">
        <w:rPr>
          <w:rStyle w:val="StyleUnderline"/>
          <w:rFonts w:asciiTheme="minorHAnsi" w:hAnsiTheme="minorHAnsi" w:cstheme="minorHAnsi"/>
          <w:highlight w:val="green"/>
        </w:rPr>
        <w:t xml:space="preserve">It was </w:t>
      </w:r>
      <w:r w:rsidRPr="009A0F38">
        <w:rPr>
          <w:rStyle w:val="Emphasis"/>
          <w:rFonts w:asciiTheme="minorHAnsi" w:hAnsiTheme="minorHAnsi" w:cstheme="minorHAnsi"/>
          <w:highlight w:val="green"/>
        </w:rPr>
        <w:t>difficult</w:t>
      </w:r>
      <w:r w:rsidRPr="009A0F38">
        <w:rPr>
          <w:rStyle w:val="StyleUnderline"/>
          <w:rFonts w:asciiTheme="minorHAnsi" w:hAnsiTheme="minorHAnsi" w:cstheme="minorHAnsi"/>
          <w:highlight w:val="green"/>
        </w:rPr>
        <w:t xml:space="preserve"> for manufacturers </w:t>
      </w:r>
      <w:r w:rsidRPr="009A0F38">
        <w:rPr>
          <w:rStyle w:val="Emphasis"/>
          <w:rFonts w:asciiTheme="minorHAnsi" w:hAnsiTheme="minorHAnsi" w:cstheme="minorHAnsi"/>
          <w:highlight w:val="green"/>
        </w:rPr>
        <w:t xml:space="preserve">to keep up with </w:t>
      </w:r>
      <w:r w:rsidRPr="009A0F38">
        <w:rPr>
          <w:rStyle w:val="StyleUnderline"/>
          <w:rFonts w:asciiTheme="minorHAnsi" w:hAnsiTheme="minorHAnsi" w:cstheme="minorHAnsi"/>
          <w:highlight w:val="green"/>
        </w:rPr>
        <w:t xml:space="preserve">the sudden surge for </w:t>
      </w:r>
      <w:r w:rsidRPr="009A0F38">
        <w:rPr>
          <w:rStyle w:val="Emphasis"/>
          <w:rFonts w:asciiTheme="minorHAnsi" w:hAnsiTheme="minorHAnsi" w:cstheme="minorHAnsi"/>
          <w:highlight w:val="green"/>
        </w:rPr>
        <w:t>demand for raw materials and equipment</w:t>
      </w:r>
      <w:r w:rsidRPr="009A0F38">
        <w:rPr>
          <w:rFonts w:asciiTheme="minorHAnsi" w:hAnsiTheme="minorHAnsi" w:cstheme="minorHAnsi"/>
          <w:sz w:val="16"/>
        </w:rPr>
        <w:t xml:space="preserve">, as many new research and development and manufacturing partnerships rapidly took off. </w:t>
      </w:r>
      <w:r w:rsidRPr="009A0F38">
        <w:rPr>
          <w:rStyle w:val="StyleUnderline"/>
          <w:rFonts w:asciiTheme="minorHAnsi" w:hAnsiTheme="minorHAnsi" w:cstheme="minorHAnsi"/>
        </w:rPr>
        <w:t xml:space="preserve">To extend capacity, </w:t>
      </w:r>
      <w:r w:rsidRPr="009A0F38">
        <w:rPr>
          <w:rStyle w:val="Emphasis"/>
          <w:rFonts w:asciiTheme="minorHAnsi" w:hAnsiTheme="minorHAnsi" w:cstheme="minorHAnsi"/>
          <w:highlight w:val="green"/>
        </w:rPr>
        <w:t>new employees, intensive training and collaboration, and more infrastructure</w:t>
      </w:r>
      <w:r w:rsidRPr="009A0F38">
        <w:rPr>
          <w:rStyle w:val="StyleUnderline"/>
          <w:rFonts w:asciiTheme="minorHAnsi" w:hAnsiTheme="minorHAnsi" w:cstheme="minorHAnsi"/>
          <w:highlight w:val="green"/>
        </w:rPr>
        <w:t xml:space="preserve"> were needed.</w:t>
      </w:r>
      <w:r w:rsidRPr="009A0F38">
        <w:rPr>
          <w:rStyle w:val="StyleUnderline"/>
          <w:rFonts w:asciiTheme="minorHAnsi" w:hAnsiTheme="minorHAnsi" w:cstheme="minorHAnsi"/>
        </w:rPr>
        <w:t xml:space="preserve"> The global community was faced with the reality that </w:t>
      </w:r>
      <w:r w:rsidRPr="009A0F38">
        <w:rPr>
          <w:rStyle w:val="Emphasis"/>
          <w:rFonts w:asciiTheme="minorHAnsi" w:hAnsiTheme="minorHAnsi" w:cstheme="minorHAnsi"/>
          <w:highlight w:val="green"/>
        </w:rPr>
        <w:t>facilities cannot be built everywhere</w:t>
      </w:r>
      <w:r w:rsidRPr="009A0F38">
        <w:rPr>
          <w:rStyle w:val="StyleUnderline"/>
          <w:rFonts w:asciiTheme="minorHAnsi" w:hAnsiTheme="minorHAnsi" w:cstheme="minorHAnsi"/>
          <w:highlight w:val="green"/>
        </w:rPr>
        <w:t xml:space="preserve"> in an instant</w:t>
      </w:r>
      <w:r w:rsidRPr="009A0F38">
        <w:rPr>
          <w:rStyle w:val="StyleUnderline"/>
          <w:rFonts w:asciiTheme="minorHAnsi" w:hAnsiTheme="minorHAnsi" w:cstheme="minorHAnsi"/>
        </w:rPr>
        <w:t xml:space="preserve">, and that </w:t>
      </w:r>
      <w:r w:rsidRPr="009A0F38">
        <w:rPr>
          <w:rStyle w:val="StyleUnderline"/>
          <w:rFonts w:asciiTheme="minorHAnsi" w:hAnsiTheme="minorHAnsi" w:cstheme="minorHAnsi"/>
          <w:highlight w:val="green"/>
        </w:rPr>
        <w:t xml:space="preserve">there are </w:t>
      </w:r>
      <w:r w:rsidRPr="009A0F38">
        <w:rPr>
          <w:rStyle w:val="Emphasis"/>
          <w:rFonts w:asciiTheme="minorHAnsi" w:hAnsiTheme="minorHAnsi" w:cstheme="minorHAnsi"/>
          <w:highlight w:val="green"/>
        </w:rPr>
        <w:t>bottlenecks in the supply chain</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9A0F38">
        <w:rPr>
          <w:rStyle w:val="StyleUnderline"/>
          <w:rFonts w:asciiTheme="minorHAnsi" w:hAnsiTheme="minorHAnsi" w:cstheme="minorHAnsi"/>
        </w:rPr>
        <w:t xml:space="preserve">Eighteen months into the pandemic, biologics manufacturers are still trying to cope with a range of challenges. </w:t>
      </w:r>
      <w:r w:rsidRPr="009A0F38">
        <w:rPr>
          <w:rStyle w:val="StyleUnderline"/>
          <w:rFonts w:asciiTheme="minorHAnsi" w:hAnsiTheme="minorHAnsi" w:cstheme="minorHAnsi"/>
          <w:highlight w:val="green"/>
        </w:rPr>
        <w:t xml:space="preserve">There is </w:t>
      </w:r>
      <w:r w:rsidRPr="009A0F38">
        <w:rPr>
          <w:rStyle w:val="Emphasis"/>
          <w:rFonts w:asciiTheme="minorHAnsi" w:hAnsiTheme="minorHAnsi" w:cstheme="minorHAnsi"/>
          <w:highlight w:val="green"/>
        </w:rPr>
        <w:t>still surging demand for equipment and raw materials</w:t>
      </w:r>
      <w:r w:rsidRPr="009A0F38">
        <w:rPr>
          <w:rStyle w:val="Emphasis"/>
          <w:rFonts w:asciiTheme="minorHAnsi" w:hAnsiTheme="minorHAnsi" w:cstheme="minorHAnsi"/>
        </w:rPr>
        <w:t>.</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In some cases, they have expanded manufacturing capacity to produce more equipment such as filters and bioreactors. </w:t>
      </w:r>
      <w:r w:rsidRPr="009A0F38">
        <w:rPr>
          <w:rStyle w:val="StyleUnderline"/>
          <w:rFonts w:asciiTheme="minorHAnsi" w:hAnsiTheme="minorHAnsi" w:cstheme="minorHAnsi"/>
        </w:rPr>
        <w:t>This continues to require time and significant investments.</w:t>
      </w:r>
    </w:p>
    <w:p w14:paraId="28AB6407" w14:textId="77777777" w:rsidR="00176B42" w:rsidRDefault="00176B42" w:rsidP="00176B42">
      <w:pPr>
        <w:rPr>
          <w:rFonts w:asciiTheme="minorHAnsi" w:hAnsiTheme="minorHAnsi" w:cstheme="minorHAnsi"/>
        </w:rPr>
      </w:pPr>
    </w:p>
    <w:p w14:paraId="5229185D" w14:textId="77777777" w:rsidR="00176B42" w:rsidRDefault="00176B42" w:rsidP="00176B42">
      <w:pPr>
        <w:pStyle w:val="Heading4"/>
      </w:pPr>
      <w:r>
        <w:t>Negotiations on a waiver will take too long – reject fiat arguments the purpose of debate is to embrace literal terms</w:t>
      </w:r>
      <w:r>
        <w:br/>
      </w:r>
      <w:proofErr w:type="spellStart"/>
      <w:r w:rsidRPr="00D92461">
        <w:t>Mercurio</w:t>
      </w:r>
      <w:proofErr w:type="spellEnd"/>
      <w:r w:rsidRPr="00D92461">
        <w:t xml:space="preserve"> 06-24</w:t>
      </w:r>
    </w:p>
    <w:p w14:paraId="0D988DFE" w14:textId="77777777" w:rsidR="00176B42" w:rsidRPr="00D92461" w:rsidRDefault="00176B42" w:rsidP="00176B42"/>
    <w:p w14:paraId="308BF376" w14:textId="77777777" w:rsidR="00176B42" w:rsidRPr="00C374C7" w:rsidRDefault="00176B42" w:rsidP="00176B42">
      <w:pPr>
        <w:rPr>
          <w:rFonts w:asciiTheme="majorHAnsi" w:hAnsiTheme="majorHAnsi" w:cstheme="majorHAnsi"/>
        </w:rPr>
      </w:pPr>
      <w:r w:rsidRPr="00C374C7">
        <w:t xml:space="preserve">(Bryan </w:t>
      </w:r>
      <w:proofErr w:type="spellStart"/>
      <w:r w:rsidRPr="00C374C7">
        <w:t>Mercurio</w:t>
      </w:r>
      <w:proofErr w:type="spellEnd"/>
      <w:r w:rsidRPr="00C374C7">
        <w:t xml:space="preserve">; Law Prof. at The Chinese University of Hong Kong; (06-24-21) The IP Waiver for COVID-19: Bad Policy, Bad Precedent; IIC on Springer Link; </w:t>
      </w:r>
      <w:hyperlink r:id="rId8" w:history="1">
        <w:r w:rsidRPr="00C374C7">
          <w:rPr>
            <w:rStyle w:val="StyleUnderline"/>
          </w:rPr>
          <w:t>https://link.springer.com/article/10.1007/s40319-021-01083-5</w:t>
        </w:r>
      </w:hyperlink>
      <w:r w:rsidRPr="00C374C7">
        <w:t>; CKD)</w:t>
      </w:r>
    </w:p>
    <w:p w14:paraId="0407B376" w14:textId="77777777" w:rsidR="00176B42" w:rsidRDefault="00176B42" w:rsidP="00176B42">
      <w:pPr>
        <w:rPr>
          <w:sz w:val="16"/>
        </w:rPr>
      </w:pPr>
      <w:r w:rsidRPr="002C4CC1">
        <w:rPr>
          <w:sz w:val="16"/>
        </w:rPr>
        <w:t>On 5 May 2021, the US reversed its position and announced that it would support a waiver for COVID-19 vaccines.</w:t>
      </w:r>
      <w:hyperlink r:id="rId9" w:anchor="Fn6" w:history="1">
        <w:r w:rsidRPr="002C4CC1">
          <w:rPr>
            <w:rStyle w:val="StyleUnderline"/>
            <w:sz w:val="16"/>
          </w:rPr>
          <w:t>Footnote6</w:t>
        </w:r>
      </w:hyperlink>
      <w:r w:rsidRPr="002C4CC1">
        <w:rPr>
          <w:sz w:val="16"/>
        </w:rPr>
        <w:t xml:space="preserve"> To be clear, this does not mean that the US supported the waiver as proposed by India and South Africa. Instead, the US has simply agreed to negotiate the perimeters of a waiver. </w:t>
      </w:r>
      <w:r w:rsidRPr="00893969">
        <w:rPr>
          <w:rStyle w:val="Style13ptBold"/>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10" w:anchor="Fn7" w:history="1">
        <w:r w:rsidRPr="002C4CC1">
          <w:rPr>
            <w:rStyle w:val="StyleUnderline"/>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1" w:anchor="Fn8" w:history="1">
        <w:r w:rsidRPr="002C4CC1">
          <w:rPr>
            <w:rStyle w:val="StyleUnderline"/>
            <w:sz w:val="16"/>
          </w:rPr>
          <w:t>Footnote8</w:t>
        </w:r>
      </w:hyperlink>
      <w:r w:rsidRPr="002C4CC1">
        <w:rPr>
          <w:sz w:val="16"/>
        </w:rPr>
        <w:t xml:space="preserve"> For its part, the EU continues to </w:t>
      </w:r>
      <w:proofErr w:type="spellStart"/>
      <w:r w:rsidRPr="002C4CC1">
        <w:rPr>
          <w:sz w:val="16"/>
        </w:rPr>
        <w:t>favour</w:t>
      </w:r>
      <w:proofErr w:type="spellEnd"/>
      <w:r w:rsidRPr="002C4CC1">
        <w:rPr>
          <w:sz w:val="16"/>
        </w:rPr>
        <w:t xml:space="preserve"> an approach which makes better use of existing flexibilities available in the TRIPS Agreement.</w:t>
      </w:r>
      <w:hyperlink r:id="rId12" w:anchor="Fn9" w:history="1">
        <w:r w:rsidRPr="002C4CC1">
          <w:rPr>
            <w:rStyle w:val="StyleUnderline"/>
            <w:sz w:val="16"/>
          </w:rPr>
          <w:t>Footnote9</w:t>
        </w:r>
      </w:hyperlink>
      <w:r w:rsidRPr="002C4CC1">
        <w:rPr>
          <w:sz w:val="16"/>
        </w:rPr>
        <w:t xml:space="preserve"> Thus, </w:t>
      </w:r>
      <w:r w:rsidRPr="006E2CCC">
        <w:rPr>
          <w:rStyle w:val="Emphasis"/>
          <w:highlight w:val="green"/>
        </w:rPr>
        <w:t>those expecting quick agreement on the waiver will be disappointed</w:t>
      </w:r>
      <w:r w:rsidRPr="006E2CCC">
        <w:rPr>
          <w:rStyle w:val="Style13ptBold"/>
          <w:highlight w:val="green"/>
        </w:rPr>
        <w:t>. Negotiations</w:t>
      </w:r>
      <w:r w:rsidRPr="00893969">
        <w:rPr>
          <w:rStyle w:val="Style13ptBold"/>
        </w:rPr>
        <w:t xml:space="preserve"> at the WTO </w:t>
      </w:r>
      <w:r w:rsidRPr="006E2CCC">
        <w:rPr>
          <w:rStyle w:val="Style13ptBold"/>
          <w:highlight w:val="green"/>
        </w:rPr>
        <w:t xml:space="preserve">are </w:t>
      </w:r>
      <w:r w:rsidRPr="006E2CCC">
        <w:rPr>
          <w:rStyle w:val="Emphasis"/>
          <w:highlight w:val="green"/>
        </w:rPr>
        <w:t>always difficult and lengthy</w:t>
      </w:r>
      <w:r w:rsidRPr="002C4CC1">
        <w:rPr>
          <w:sz w:val="16"/>
        </w:rPr>
        <w:t>,</w:t>
      </w:r>
    </w:p>
    <w:p w14:paraId="367C752F" w14:textId="77777777" w:rsidR="00176B42" w:rsidRDefault="00176B42" w:rsidP="00176B42">
      <w:pPr>
        <w:rPr>
          <w:rStyle w:val="Style13ptBold"/>
        </w:rPr>
      </w:pPr>
      <w:r w:rsidRPr="002C4CC1">
        <w:rPr>
          <w:sz w:val="16"/>
        </w:rPr>
        <w:t xml:space="preserve"> and </w:t>
      </w:r>
      <w:r w:rsidRPr="00893969">
        <w:rPr>
          <w:rStyle w:val="Style13ptBold"/>
        </w:rPr>
        <w:t>US Trade Representative Katherine Tai acknowledged</w:t>
      </w:r>
      <w:r w:rsidRPr="002C4CC1">
        <w:rPr>
          <w:sz w:val="16"/>
        </w:rPr>
        <w:t xml:space="preserve"> that the “</w:t>
      </w:r>
      <w:r w:rsidRPr="00893969">
        <w:rPr>
          <w:rStyle w:val="Style13ptBold"/>
        </w:rPr>
        <w:t>negotiations will take time</w:t>
      </w:r>
      <w:r w:rsidRPr="002C4CC1">
        <w:rPr>
          <w:sz w:val="16"/>
        </w:rPr>
        <w:t xml:space="preserve"> given the consensus-based nature of the institution and the complexity of the issues involved”.</w:t>
      </w:r>
      <w:hyperlink r:id="rId13" w:anchor="Fn10" w:history="1">
        <w:r w:rsidRPr="002C4CC1">
          <w:rPr>
            <w:rStyle w:val="StyleUnderline"/>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14" w:anchor="Fn11" w:history="1">
        <w:r w:rsidRPr="002C4CC1">
          <w:rPr>
            <w:rStyle w:val="StyleUnderline"/>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15" w:anchor="Fn12" w:history="1">
        <w:r w:rsidRPr="002C4CC1">
          <w:rPr>
            <w:rStyle w:val="StyleUnderline"/>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16" w:anchor="Fn13" w:history="1">
        <w:r w:rsidRPr="002C4CC1">
          <w:rPr>
            <w:rStyle w:val="StyleUnderline"/>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17" w:anchor="Fn14" w:history="1">
        <w:r w:rsidRPr="002C4CC1">
          <w:rPr>
            <w:rStyle w:val="StyleUnderline"/>
            <w:sz w:val="16"/>
          </w:rPr>
          <w:t>Footnote14</w:t>
        </w:r>
      </w:hyperlink>
      <w:r w:rsidRPr="002C4CC1">
        <w:rPr>
          <w:sz w:val="16"/>
        </w:rPr>
        <w:t> – as will the request that any action claimed to be taken under the waiver is outside the scope of the WTO’s dispute settlement mechanism.</w:t>
      </w:r>
      <w:hyperlink r:id="rId18" w:anchor="Fn15" w:history="1">
        <w:r w:rsidRPr="002C4CC1">
          <w:rPr>
            <w:rStyle w:val="StyleUnderline"/>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likely also prove contentious in the negotiations. With so many </w:t>
      </w:r>
      <w:r w:rsidRPr="006E2CCC">
        <w:rPr>
          <w:rStyle w:val="Style13ptBold"/>
          <w:highlight w:val="green"/>
        </w:rPr>
        <w:t xml:space="preserve">initial </w:t>
      </w:r>
      <w:r w:rsidRPr="006E2CCC">
        <w:rPr>
          <w:rStyle w:val="Emphasis"/>
          <w:highlight w:val="green"/>
        </w:rPr>
        <w:t>divergences and</w:t>
      </w:r>
      <w:r w:rsidRPr="002C4CC1">
        <w:rPr>
          <w:sz w:val="16"/>
        </w:rPr>
        <w:t xml:space="preserve"> </w:t>
      </w:r>
      <w:proofErr w:type="gramStart"/>
      <w:r w:rsidRPr="002C4CC1">
        <w:rPr>
          <w:sz w:val="16"/>
        </w:rPr>
        <w:t>as yet</w:t>
      </w:r>
      <w:proofErr w:type="gramEnd"/>
      <w:r w:rsidRPr="002C4CC1">
        <w:rPr>
          <w:sz w:val="16"/>
        </w:rPr>
        <w:t xml:space="preserve"> </w:t>
      </w:r>
      <w:r w:rsidRPr="006E2CCC">
        <w:rPr>
          <w:rStyle w:val="Emphasis"/>
          <w:highlight w:val="green"/>
        </w:rPr>
        <w:t>undiscussed issues</w:t>
      </w:r>
      <w:r w:rsidRPr="002C4CC1">
        <w:rPr>
          <w:sz w:val="16"/>
        </w:rPr>
        <w:t xml:space="preserve">, the </w:t>
      </w:r>
      <w:r w:rsidRPr="00D26846">
        <w:rPr>
          <w:rStyle w:val="Style13ptBold"/>
        </w:rPr>
        <w:t xml:space="preserve">negotiations </w:t>
      </w:r>
      <w:r w:rsidRPr="006E2CCC">
        <w:rPr>
          <w:rStyle w:val="Style13ptBold"/>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19" w:anchor="Fn16" w:history="1">
        <w:r w:rsidRPr="002C4CC1">
          <w:rPr>
            <w:rStyle w:val="StyleUnderline"/>
            <w:sz w:val="16"/>
          </w:rPr>
          <w:t>Footnote16</w:t>
        </w:r>
      </w:hyperlink>
      <w:r w:rsidRPr="002C4CC1">
        <w:rPr>
          <w:sz w:val="16"/>
        </w:rPr>
        <w:t> </w:t>
      </w:r>
      <w:r w:rsidRPr="006E2CCC">
        <w:rPr>
          <w:rStyle w:val="Style13ptBold"/>
          <w:highlight w:val="green"/>
        </w:rPr>
        <w:t>There is</w:t>
      </w:r>
      <w:r w:rsidRPr="00D26846">
        <w:rPr>
          <w:rStyle w:val="Style13ptBold"/>
        </w:rPr>
        <w:t xml:space="preserve"> also </w:t>
      </w:r>
      <w:r w:rsidRPr="006E2CCC">
        <w:rPr>
          <w:rStyle w:val="Style13ptBold"/>
          <w:highlight w:val="green"/>
        </w:rPr>
        <w:t>a chance that</w:t>
      </w:r>
      <w:r w:rsidRPr="00D26846">
        <w:rPr>
          <w:rStyle w:val="Style13ptBold"/>
        </w:rPr>
        <w:t xml:space="preserve"> the </w:t>
      </w:r>
      <w:r w:rsidRPr="006E2CCC">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6E2CCC">
        <w:rPr>
          <w:rStyle w:val="Style13ptBold"/>
          <w:highlight w:val="green"/>
        </w:rPr>
        <w:t xml:space="preserve">the proposal contains no </w:t>
      </w:r>
      <w:r w:rsidRPr="00D750DA">
        <w:rPr>
          <w:rStyle w:val="Style13ptBold"/>
        </w:rPr>
        <w:t>limit</w:t>
      </w:r>
      <w:r w:rsidRPr="00D26846">
        <w:rPr>
          <w:rStyle w:val="Style13ptBold"/>
        </w:rPr>
        <w:t xml:space="preserve"> as to product coverage, scope, notification requirements </w:t>
      </w:r>
      <w:r w:rsidRPr="00D750DA">
        <w:rPr>
          <w:rStyle w:val="Style13ptBold"/>
        </w:rPr>
        <w:t>or</w:t>
      </w:r>
      <w:r w:rsidRPr="006E2CCC">
        <w:rPr>
          <w:rStyle w:val="Style13ptBold"/>
          <w:highlight w:val="green"/>
        </w:rPr>
        <w:t xml:space="preserve"> safeguards and</w:t>
      </w:r>
      <w:r w:rsidRPr="00D26846">
        <w:rPr>
          <w:rStyle w:val="Style13ptBold"/>
        </w:rPr>
        <w:t xml:space="preserve"> proposes that the waiver </w:t>
      </w:r>
      <w:r w:rsidRPr="006E2CCC">
        <w:rPr>
          <w:rStyle w:val="Style13ptBold"/>
          <w:highlight w:val="green"/>
        </w:rPr>
        <w:t>will remain in effect for</w:t>
      </w:r>
      <w:r w:rsidRPr="00D26846">
        <w:rPr>
          <w:rStyle w:val="Style13ptBold"/>
        </w:rPr>
        <w:t xml:space="preserve"> what could be </w:t>
      </w:r>
      <w:r w:rsidRPr="006E2CCC">
        <w:rPr>
          <w:rStyle w:val="Style13ptBold"/>
          <w:highlight w:val="green"/>
        </w:rPr>
        <w:t>an indefinite period</w:t>
      </w:r>
      <w:r w:rsidRPr="002C4CC1">
        <w:rPr>
          <w:sz w:val="16"/>
        </w:rPr>
        <w:t xml:space="preserve">. This was not a proposal designed to engender quick negotiations and a solution. </w:t>
      </w:r>
      <w:r w:rsidRPr="00D26846">
        <w:rPr>
          <w:rStyle w:val="Style13ptBold"/>
        </w:rPr>
        <w:t xml:space="preserve">Instead, </w:t>
      </w:r>
      <w:r w:rsidRPr="006E2CCC">
        <w:rPr>
          <w:rStyle w:val="Style13ptBold"/>
          <w:highlight w:val="green"/>
        </w:rPr>
        <w:t xml:space="preserve">the proposal perhaps reveals </w:t>
      </w:r>
      <w:r w:rsidRPr="006E2CCC">
        <w:rPr>
          <w:rStyle w:val="Emphasis"/>
          <w:highlight w:val="green"/>
        </w:rPr>
        <w:t>India’s and South Africa’s true intent to use the COVID-19 pandemic as an excuse to roll-back IPRs</w:t>
      </w:r>
      <w:r w:rsidRPr="00D26846">
        <w:rPr>
          <w:rStyle w:val="Style13ptBold"/>
        </w:rPr>
        <w:t xml:space="preserve"> rather than a good-faith effort to rapidly increase access to lifesaving vaccines and treatments around the world.</w:t>
      </w:r>
    </w:p>
    <w:p w14:paraId="5FA85235" w14:textId="77777777" w:rsidR="00176B42" w:rsidRPr="009A0F38" w:rsidRDefault="00176B42" w:rsidP="00176B42">
      <w:pPr>
        <w:rPr>
          <w:rFonts w:asciiTheme="minorHAnsi" w:hAnsiTheme="minorHAnsi" w:cstheme="minorHAnsi"/>
        </w:rPr>
      </w:pPr>
    </w:p>
    <w:p w14:paraId="2D0C0254" w14:textId="77777777" w:rsidR="001A1067" w:rsidRDefault="001A1067" w:rsidP="001A1067">
      <w:pPr>
        <w:rPr>
          <w:rFonts w:asciiTheme="minorHAnsi" w:hAnsiTheme="minorHAnsi" w:cstheme="minorHAnsi"/>
        </w:rPr>
      </w:pPr>
    </w:p>
    <w:sectPr w:rsidR="001A10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1067"/>
    <w:rsid w:val="000139A3"/>
    <w:rsid w:val="00044624"/>
    <w:rsid w:val="00100833"/>
    <w:rsid w:val="00104529"/>
    <w:rsid w:val="00105942"/>
    <w:rsid w:val="00107396"/>
    <w:rsid w:val="00144A4C"/>
    <w:rsid w:val="00165974"/>
    <w:rsid w:val="00176AB0"/>
    <w:rsid w:val="00176B42"/>
    <w:rsid w:val="00177B7D"/>
    <w:rsid w:val="0018322D"/>
    <w:rsid w:val="001A1067"/>
    <w:rsid w:val="001B5776"/>
    <w:rsid w:val="001E527A"/>
    <w:rsid w:val="001F78CE"/>
    <w:rsid w:val="00251FC7"/>
    <w:rsid w:val="002855A7"/>
    <w:rsid w:val="002961EA"/>
    <w:rsid w:val="002B146A"/>
    <w:rsid w:val="002B5E17"/>
    <w:rsid w:val="00315690"/>
    <w:rsid w:val="00316B75"/>
    <w:rsid w:val="00325646"/>
    <w:rsid w:val="003460F2"/>
    <w:rsid w:val="00351968"/>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658B8"/>
    <w:rsid w:val="00687E04"/>
    <w:rsid w:val="006A2AD0"/>
    <w:rsid w:val="006C2375"/>
    <w:rsid w:val="006D4ECC"/>
    <w:rsid w:val="006E3278"/>
    <w:rsid w:val="00722258"/>
    <w:rsid w:val="007243E5"/>
    <w:rsid w:val="00766EA0"/>
    <w:rsid w:val="007A2226"/>
    <w:rsid w:val="007F5B66"/>
    <w:rsid w:val="00823A1C"/>
    <w:rsid w:val="00845B9D"/>
    <w:rsid w:val="00860984"/>
    <w:rsid w:val="008B3ECB"/>
    <w:rsid w:val="008B4E85"/>
    <w:rsid w:val="008C1B2E"/>
    <w:rsid w:val="008C4CD2"/>
    <w:rsid w:val="0091627E"/>
    <w:rsid w:val="0097032B"/>
    <w:rsid w:val="009D2EAD"/>
    <w:rsid w:val="009D54B2"/>
    <w:rsid w:val="009E1922"/>
    <w:rsid w:val="009F1E90"/>
    <w:rsid w:val="009F7ED2"/>
    <w:rsid w:val="00A93661"/>
    <w:rsid w:val="00A95652"/>
    <w:rsid w:val="00AC0AB8"/>
    <w:rsid w:val="00B33C6D"/>
    <w:rsid w:val="00B4508F"/>
    <w:rsid w:val="00B52707"/>
    <w:rsid w:val="00B55AD5"/>
    <w:rsid w:val="00B8057C"/>
    <w:rsid w:val="00BD6238"/>
    <w:rsid w:val="00BE223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2DE9"/>
    <w:rsid w:val="00DA6538"/>
    <w:rsid w:val="00E15E75"/>
    <w:rsid w:val="00E5262C"/>
    <w:rsid w:val="00E72B63"/>
    <w:rsid w:val="00EC7DC4"/>
    <w:rsid w:val="00ED30CF"/>
    <w:rsid w:val="00F07887"/>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8E869"/>
  <w15:chartTrackingRefBased/>
  <w15:docId w15:val="{385E21EA-99F0-49E0-8961-DD63DBA5D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1067"/>
    <w:rPr>
      <w:rFonts w:ascii="Calibri" w:hAnsi="Calibri" w:cs="Calibri"/>
    </w:rPr>
  </w:style>
  <w:style w:type="paragraph" w:styleId="Heading1">
    <w:name w:val="heading 1"/>
    <w:aliases w:val="Pocket"/>
    <w:basedOn w:val="Normal"/>
    <w:next w:val="Normal"/>
    <w:link w:val="Heading1Char"/>
    <w:qFormat/>
    <w:rsid w:val="001A10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10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A10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3"/>
    <w:unhideWhenUsed/>
    <w:qFormat/>
    <w:rsid w:val="001A10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10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067"/>
  </w:style>
  <w:style w:type="character" w:customStyle="1" w:styleId="Heading1Char">
    <w:name w:val="Heading 1 Char"/>
    <w:aliases w:val="Pocket Char"/>
    <w:basedOn w:val="DefaultParagraphFont"/>
    <w:link w:val="Heading1"/>
    <w:rsid w:val="001A10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106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1A106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1A1067"/>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7"/>
    <w:qFormat/>
    <w:rsid w:val="001A10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A106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1A106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1A1067"/>
    <w:rPr>
      <w:color w:val="auto"/>
      <w:u w:val="none"/>
    </w:rPr>
  </w:style>
  <w:style w:type="character" w:styleId="FollowedHyperlink">
    <w:name w:val="FollowedHyperlink"/>
    <w:basedOn w:val="DefaultParagraphFont"/>
    <w:uiPriority w:val="99"/>
    <w:semiHidden/>
    <w:unhideWhenUsed/>
    <w:rsid w:val="001A1067"/>
    <w:rPr>
      <w:color w:val="auto"/>
      <w:u w:val="none"/>
    </w:rPr>
  </w:style>
  <w:style w:type="paragraph" w:customStyle="1" w:styleId="Emphasize">
    <w:name w:val="Emphasize"/>
    <w:basedOn w:val="Normal"/>
    <w:link w:val="Emphasis"/>
    <w:uiPriority w:val="7"/>
    <w:qFormat/>
    <w:rsid w:val="001A106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textbold">
    <w:name w:val="text bold"/>
    <w:basedOn w:val="Normal"/>
    <w:uiPriority w:val="7"/>
    <w:qFormat/>
    <w:rsid w:val="001A106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1-01083-5" TargetMode="External"/><Relationship Id="rId13" Type="http://schemas.openxmlformats.org/officeDocument/2006/relationships/hyperlink" Target="https://link.springer.com/article/10.1007/s40319-021-01083-5" TargetMode="External"/><Relationship Id="rId18" Type="http://schemas.openxmlformats.org/officeDocument/2006/relationships/hyperlink" Target="https://link.springer.com/article/10.1007/s40319-021-01083-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weforum.org/agenda/2021/07/wto-members-must-launch-new-work-to-reinforce-the-covid-response-in-november/" TargetMode="External"/><Relationship Id="rId12" Type="http://schemas.openxmlformats.org/officeDocument/2006/relationships/hyperlink" Target="https://link.springer.com/article/10.1007/s40319-021-01083-5" TargetMode="External"/><Relationship Id="rId17" Type="http://schemas.openxmlformats.org/officeDocument/2006/relationships/hyperlink" Target="https://link.springer.com/article/10.1007/s40319-021-01083-5" TargetMode="External"/><Relationship Id="rId2" Type="http://schemas.openxmlformats.org/officeDocument/2006/relationships/numbering" Target="numbering.xml"/><Relationship Id="rId16" Type="http://schemas.openxmlformats.org/officeDocument/2006/relationships/hyperlink" Target="https://link.springer.com/article/10.1007/s40319-021-0108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11" Type="http://schemas.openxmlformats.org/officeDocument/2006/relationships/hyperlink" Target="https://link.springer.com/article/10.1007/s40319-021-01083-5" TargetMode="External"/><Relationship Id="rId5" Type="http://schemas.openxmlformats.org/officeDocument/2006/relationships/webSettings" Target="webSettings.xml"/><Relationship Id="rId15" Type="http://schemas.openxmlformats.org/officeDocument/2006/relationships/hyperlink" Target="https://link.springer.com/article/10.1007/s40319-021-01083-5" TargetMode="External"/><Relationship Id="rId10" Type="http://schemas.openxmlformats.org/officeDocument/2006/relationships/hyperlink" Target="https://link.springer.com/article/10.1007/s40319-021-01083-5" TargetMode="External"/><Relationship Id="rId19" Type="http://schemas.openxmlformats.org/officeDocument/2006/relationships/hyperlink" Target="https://link.springer.com/article/10.1007/s40319-021-01083-5" TargetMode="External"/><Relationship Id="rId4" Type="http://schemas.openxmlformats.org/officeDocument/2006/relationships/settings" Target="settings.xml"/><Relationship Id="rId9" Type="http://schemas.openxmlformats.org/officeDocument/2006/relationships/hyperlink" Target="https://link.springer.com/article/10.1007/s40319-021-01083-5" TargetMode="External"/><Relationship Id="rId14" Type="http://schemas.openxmlformats.org/officeDocument/2006/relationships/hyperlink" Target="https://link.springer.com/article/10.1007/s40319-021-0108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12081</Words>
  <Characters>68865</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12</cp:revision>
  <dcterms:created xsi:type="dcterms:W3CDTF">2021-10-17T20:39:00Z</dcterms:created>
  <dcterms:modified xsi:type="dcterms:W3CDTF">2021-10-17T22:02:00Z</dcterms:modified>
</cp:coreProperties>
</file>