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E5783F" w14:textId="399B8885" w:rsidR="00791759" w:rsidRPr="001036DE" w:rsidRDefault="00BE7CE7" w:rsidP="00791759">
      <w:pPr>
        <w:pStyle w:val="Heading2"/>
      </w:pPr>
      <w:r>
        <w:t>1</w:t>
      </w:r>
    </w:p>
    <w:p w14:paraId="5F7063AB" w14:textId="77777777" w:rsidR="00791759" w:rsidRDefault="00791759" w:rsidP="00791759">
      <w:pPr>
        <w:pStyle w:val="Heading4"/>
      </w:pPr>
      <w:proofErr w:type="spellStart"/>
      <w:r>
        <w:t>Interp</w:t>
      </w:r>
      <w:proofErr w:type="spellEnd"/>
      <w:r>
        <w:t>: Affirmatives may not defend only specific instances of outer space appropriation by private entities as unjust.</w:t>
      </w:r>
    </w:p>
    <w:p w14:paraId="75AC7574" w14:textId="77777777" w:rsidR="00791759" w:rsidRDefault="00791759" w:rsidP="00791759"/>
    <w:p w14:paraId="7422D747" w14:textId="77777777" w:rsidR="00791759" w:rsidRDefault="00791759" w:rsidP="00791759">
      <w:pPr>
        <w:pStyle w:val="Heading4"/>
      </w:pPr>
      <w:r>
        <w:t>Violation: They only identify asteroid mining as unjust</w:t>
      </w:r>
    </w:p>
    <w:p w14:paraId="77A9AD9C" w14:textId="77777777" w:rsidR="00791759" w:rsidRDefault="00791759" w:rsidP="00791759"/>
    <w:p w14:paraId="43762C63" w14:textId="77777777" w:rsidR="00791759" w:rsidRDefault="00791759" w:rsidP="00791759">
      <w:pPr>
        <w:pStyle w:val="Heading4"/>
      </w:pPr>
      <w:r>
        <w:t>Moral statements are generic normative principles – necessitates the generic interpretation</w:t>
      </w:r>
    </w:p>
    <w:p w14:paraId="2791AF67" w14:textId="77777777" w:rsidR="00791759" w:rsidRDefault="00791759" w:rsidP="00791759">
      <w:r w:rsidRPr="00905644">
        <w:rPr>
          <w:rStyle w:val="Style13ptBold"/>
        </w:rPr>
        <w:t>McDonald 09</w:t>
      </w:r>
      <w:r>
        <w:t xml:space="preserve"> </w:t>
      </w:r>
      <w:r w:rsidRPr="00222649">
        <w:t>[</w:t>
      </w:r>
      <w:r>
        <w:t>Hugh P. McDonald</w:t>
      </w:r>
      <w:r w:rsidRPr="00222649">
        <w:t xml:space="preserve">, </w:t>
      </w:r>
      <w:r w:rsidRPr="00447286">
        <w:t>professor of philosophy at the New York City College of Technology</w:t>
      </w:r>
      <w:r w:rsidRPr="00222649">
        <w:t>. "Principles: The Principles of Principles</w:t>
      </w:r>
      <w:r>
        <w:t>.</w:t>
      </w:r>
      <w:r w:rsidRPr="00222649">
        <w:t xml:space="preserve">" </w:t>
      </w:r>
      <w:r w:rsidRPr="00DD485A">
        <w:t xml:space="preserve">The Pluralist, vol. 4, no. 3, [University of Illinois Press, Society for the Advancement of American Philosophy], 2009, pp. 98–126, </w:t>
      </w:r>
      <w:r w:rsidRPr="00222649">
        <w:t>https://www.jstor.org/stable/20708996] HWIC</w:t>
      </w:r>
    </w:p>
    <w:p w14:paraId="1B02C94D" w14:textId="77777777" w:rsidR="00791759" w:rsidRPr="00A26F4A" w:rsidRDefault="00791759" w:rsidP="00791759">
      <w:pPr>
        <w:rPr>
          <w:sz w:val="16"/>
        </w:rPr>
      </w:pPr>
      <w:r w:rsidRPr="00A26F4A">
        <w:rPr>
          <w:sz w:val="16"/>
        </w:rPr>
        <w:t xml:space="preserve">"Principle" has a great many meanings: origin, beginning, cause, rule, axiom, and so on.5 However, we cannot assume any necessary relation of these meanings. They may be distinct meanings without relations. </w:t>
      </w:r>
      <w:proofErr w:type="spellStart"/>
      <w:r w:rsidRPr="00A26F4A">
        <w:rPr>
          <w:sz w:val="16"/>
        </w:rPr>
        <w:t>Neverthe</w:t>
      </w:r>
      <w:proofErr w:type="spellEnd"/>
      <w:r w:rsidRPr="00A26F4A">
        <w:rPr>
          <w:sz w:val="16"/>
        </w:rPr>
        <w:t xml:space="preserve"> less we can trace some common roots and thereby interconnections of the meanings. I will concentrate here on certain meanings relevant to the </w:t>
      </w:r>
      <w:proofErr w:type="spellStart"/>
      <w:r w:rsidRPr="00A26F4A">
        <w:rPr>
          <w:sz w:val="16"/>
        </w:rPr>
        <w:t>prin</w:t>
      </w:r>
      <w:proofErr w:type="spellEnd"/>
      <w:r w:rsidRPr="00A26F4A">
        <w:rPr>
          <w:sz w:val="16"/>
        </w:rPr>
        <w:t xml:space="preserve"> </w:t>
      </w:r>
      <w:proofErr w:type="spellStart"/>
      <w:r w:rsidRPr="00A26F4A">
        <w:rPr>
          <w:sz w:val="16"/>
        </w:rPr>
        <w:t>ciple</w:t>
      </w:r>
      <w:proofErr w:type="spellEnd"/>
      <w:r w:rsidRPr="00A26F4A">
        <w:rPr>
          <w:sz w:val="16"/>
        </w:rPr>
        <w:t xml:space="preserve"> of principles, that principles are actual. One meaning is that principles are the "ultimate source, origin, or cause of something" or the "originating or actuating agency or force." Principles </w:t>
      </w:r>
      <w:proofErr w:type="gramStart"/>
      <w:r w:rsidRPr="00A26F4A">
        <w:rPr>
          <w:sz w:val="16"/>
        </w:rPr>
        <w:t>are connected with</w:t>
      </w:r>
      <w:proofErr w:type="gramEnd"/>
      <w:r w:rsidRPr="00A26F4A">
        <w:rPr>
          <w:sz w:val="16"/>
        </w:rPr>
        <w:t xml:space="preserve"> the origin and cause of any "something." Moreover, principles may cause the actuality of the something. A second meaning of principles is that they regulate change, whether internally, as the "method of operation of a thing," or as an external cause. That is, </w:t>
      </w:r>
      <w:r w:rsidRPr="00BD5161">
        <w:rPr>
          <w:rStyle w:val="StyleUnderline"/>
          <w:highlight w:val="green"/>
        </w:rPr>
        <w:t>principles are regulative</w:t>
      </w:r>
      <w:r w:rsidRPr="00A26F4A">
        <w:rPr>
          <w:rStyle w:val="StyleUnderline"/>
        </w:rPr>
        <w:t xml:space="preserve">, especially including rules for opera </w:t>
      </w:r>
      <w:proofErr w:type="spellStart"/>
      <w:r w:rsidRPr="00A26F4A">
        <w:rPr>
          <w:rStyle w:val="StyleUnderline"/>
        </w:rPr>
        <w:t>tions</w:t>
      </w:r>
      <w:proofErr w:type="spellEnd"/>
      <w:r w:rsidRPr="00A26F4A">
        <w:rPr>
          <w:sz w:val="16"/>
        </w:rPr>
        <w:t xml:space="preserve">, involving </w:t>
      </w:r>
      <w:r w:rsidRPr="00A55B51">
        <w:rPr>
          <w:sz w:val="16"/>
        </w:rPr>
        <w:t xml:space="preserve">changes. </w:t>
      </w:r>
      <w:r w:rsidRPr="00A55B51">
        <w:rPr>
          <w:rStyle w:val="StyleUnderline"/>
        </w:rPr>
        <w:t xml:space="preserve">As rules, they are </w:t>
      </w:r>
      <w:r w:rsidRPr="00BD5161">
        <w:rPr>
          <w:rStyle w:val="StyleUnderline"/>
          <w:highlight w:val="green"/>
        </w:rPr>
        <w:t xml:space="preserve">universal </w:t>
      </w:r>
      <w:r w:rsidRPr="00A55B51">
        <w:rPr>
          <w:rStyle w:val="StyleUnderline"/>
        </w:rPr>
        <w:t>for a kind, although there may be exceptions</w:t>
      </w:r>
      <w:r w:rsidRPr="00A55B51">
        <w:rPr>
          <w:sz w:val="16"/>
        </w:rPr>
        <w:t xml:space="preserve"> to them </w:t>
      </w:r>
      <w:r w:rsidRPr="00A55B51">
        <w:rPr>
          <w:rStyle w:val="StyleUnderline"/>
        </w:rPr>
        <w:t>in certain modes. A principle, then, is an originating rule</w:t>
      </w:r>
      <w:r w:rsidRPr="00A55B51">
        <w:rPr>
          <w:sz w:val="16"/>
        </w:rPr>
        <w:t xml:space="preserve"> that universally regulates the formation, operation, or other changes of any actuality, </w:t>
      </w:r>
      <w:r w:rsidRPr="00A55B51">
        <w:rPr>
          <w:rStyle w:val="StyleUnderline"/>
        </w:rPr>
        <w:t>which as universal applies to that kind of thing</w:t>
      </w:r>
      <w:r w:rsidRPr="00A55B51">
        <w:rPr>
          <w:sz w:val="16"/>
        </w:rPr>
        <w:t>. Machines may be built according to a principle and operate on the same or even a different principle. Ships presume the principle of</w:t>
      </w:r>
      <w:r w:rsidRPr="00A26F4A">
        <w:rPr>
          <w:sz w:val="16"/>
        </w:rPr>
        <w:t xml:space="preserve"> floatation but may be built according to principles of woodworking or those of other materials. </w:t>
      </w:r>
      <w:r w:rsidRPr="00A26F4A">
        <w:rPr>
          <w:rStyle w:val="StyleUnderline"/>
        </w:rPr>
        <w:t xml:space="preserve">The principle can have different </w:t>
      </w:r>
      <w:proofErr w:type="spellStart"/>
      <w:proofErr w:type="gramStart"/>
      <w:r w:rsidRPr="00A26F4A">
        <w:rPr>
          <w:rStyle w:val="StyleUnderline"/>
        </w:rPr>
        <w:t>modes</w:t>
      </w:r>
      <w:r w:rsidRPr="00A26F4A">
        <w:rPr>
          <w:sz w:val="16"/>
        </w:rPr>
        <w:t>?whether</w:t>
      </w:r>
      <w:proofErr w:type="spellEnd"/>
      <w:proofErr w:type="gramEnd"/>
      <w:r w:rsidRPr="00A26F4A">
        <w:rPr>
          <w:sz w:val="16"/>
        </w:rPr>
        <w:t xml:space="preserve"> necessary, </w:t>
      </w:r>
      <w:r w:rsidRPr="00A26F4A">
        <w:rPr>
          <w:rStyle w:val="StyleUnderline"/>
        </w:rPr>
        <w:t>as in logical inference; general, as in scientific laws; or actualization of possibilities, as in machines or as in moral principles that we follow, but could do otherwise</w:t>
      </w:r>
      <w:r w:rsidRPr="00A26F4A">
        <w:rPr>
          <w:sz w:val="16"/>
        </w:rPr>
        <w:t xml:space="preserve">.6 I will cover modes below. </w:t>
      </w:r>
    </w:p>
    <w:p w14:paraId="54F1625E" w14:textId="77777777" w:rsidR="00791759" w:rsidRPr="00A26F4A" w:rsidRDefault="00791759" w:rsidP="00791759">
      <w:pPr>
        <w:rPr>
          <w:sz w:val="16"/>
        </w:rPr>
      </w:pPr>
      <w:r w:rsidRPr="00A26F4A">
        <w:rPr>
          <w:sz w:val="16"/>
        </w:rPr>
        <w:t xml:space="preserve">Principles are also a cause as regulative, combining cause and rule. The principle can be external, as in a chemical catalyst; or internal, as in </w:t>
      </w:r>
      <w:proofErr w:type="spellStart"/>
      <w:r w:rsidRPr="00A26F4A">
        <w:rPr>
          <w:sz w:val="16"/>
        </w:rPr>
        <w:t>geneti</w:t>
      </w:r>
      <w:proofErr w:type="spellEnd"/>
      <w:r w:rsidRPr="00A26F4A">
        <w:rPr>
          <w:sz w:val="16"/>
        </w:rPr>
        <w:t xml:space="preserve"> </w:t>
      </w:r>
      <w:proofErr w:type="spellStart"/>
      <w:r w:rsidRPr="00A26F4A">
        <w:rPr>
          <w:sz w:val="16"/>
        </w:rPr>
        <w:t>cally</w:t>
      </w:r>
      <w:proofErr w:type="spellEnd"/>
      <w:r w:rsidRPr="00A26F4A">
        <w:rPr>
          <w:sz w:val="16"/>
        </w:rPr>
        <w:t xml:space="preserve"> caused changes.7 Both kinds of causes involve relations. Internal </w:t>
      </w:r>
      <w:proofErr w:type="spellStart"/>
      <w:r w:rsidRPr="00A26F4A">
        <w:rPr>
          <w:sz w:val="16"/>
        </w:rPr>
        <w:t>prin</w:t>
      </w:r>
      <w:proofErr w:type="spellEnd"/>
      <w:r w:rsidRPr="00A26F4A">
        <w:rPr>
          <w:sz w:val="16"/>
        </w:rPr>
        <w:t xml:space="preserve"> </w:t>
      </w:r>
      <w:proofErr w:type="spellStart"/>
      <w:r w:rsidRPr="00A26F4A">
        <w:rPr>
          <w:sz w:val="16"/>
        </w:rPr>
        <w:t>ciples</w:t>
      </w:r>
      <w:proofErr w:type="spellEnd"/>
      <w:r w:rsidRPr="00A26F4A">
        <w:rPr>
          <w:sz w:val="16"/>
        </w:rPr>
        <w:t xml:space="preserve"> exhibit "tendencies," to borrow the word used in the dictionary. They continue to operate across time. Actions that come under principles may be of kinds whose causes are separate in time, since we may cease an action for a time and then take it up again; while genetic characteristics are </w:t>
      </w:r>
      <w:proofErr w:type="spellStart"/>
      <w:r w:rsidRPr="00A26F4A">
        <w:rPr>
          <w:sz w:val="16"/>
        </w:rPr>
        <w:t>tenden</w:t>
      </w:r>
      <w:proofErr w:type="spellEnd"/>
      <w:r w:rsidRPr="00A26F4A">
        <w:rPr>
          <w:sz w:val="16"/>
        </w:rPr>
        <w:t xml:space="preserve"> </w:t>
      </w:r>
      <w:proofErr w:type="spellStart"/>
      <w:r w:rsidRPr="00A26F4A">
        <w:rPr>
          <w:sz w:val="16"/>
        </w:rPr>
        <w:t>cies</w:t>
      </w:r>
      <w:proofErr w:type="spellEnd"/>
      <w:r w:rsidRPr="00A26F4A">
        <w:rPr>
          <w:sz w:val="16"/>
        </w:rPr>
        <w:t xml:space="preserve"> whose causes are connected by reproduction. As causal, principles may be </w:t>
      </w:r>
      <w:proofErr w:type="spellStart"/>
      <w:r w:rsidRPr="00A26F4A">
        <w:rPr>
          <w:sz w:val="16"/>
        </w:rPr>
        <w:t>originary</w:t>
      </w:r>
      <w:proofErr w:type="spellEnd"/>
      <w:r w:rsidRPr="00A26F4A">
        <w:rPr>
          <w:sz w:val="16"/>
        </w:rPr>
        <w:t xml:space="preserve"> for a kind. Especially in new technologies, for example, flying machines, the principle that organisms could fly (birds, bats, and insects) preceded the invention of the technology, although the principles of aero dynamics were discovered later. However, flying utilized and actualized the latter principles. In this sense, principles can be constitutive rules as the origin of a kind, whether generic or specific. </w:t>
      </w:r>
    </w:p>
    <w:p w14:paraId="4B57905B" w14:textId="77777777" w:rsidR="00791759" w:rsidRPr="00A26F4A" w:rsidRDefault="00791759" w:rsidP="00791759">
      <w:pPr>
        <w:rPr>
          <w:sz w:val="16"/>
        </w:rPr>
      </w:pPr>
      <w:r w:rsidRPr="00A26F4A">
        <w:rPr>
          <w:sz w:val="16"/>
        </w:rPr>
        <w:t xml:space="preserve">External principles are regulative and not attributes. They regulate change, such that change is not chaotic. Principles are not bodies, objects, or entities but are the basis of the judgment or evaluation that the latter will </w:t>
      </w:r>
      <w:proofErr w:type="gramStart"/>
      <w:r w:rsidRPr="00A26F4A">
        <w:rPr>
          <w:sz w:val="16"/>
        </w:rPr>
        <w:t>persist, since</w:t>
      </w:r>
      <w:proofErr w:type="gramEnd"/>
      <w:r w:rsidRPr="00A26F4A">
        <w:rPr>
          <w:sz w:val="16"/>
        </w:rPr>
        <w:t xml:space="preserve"> they follow or are regulated by principles. Moreover, there is another sense in which principles are not attributes, since the relation of bodies, </w:t>
      </w:r>
      <w:proofErr w:type="spellStart"/>
      <w:r w:rsidRPr="00A26F4A">
        <w:rPr>
          <w:sz w:val="16"/>
        </w:rPr>
        <w:t>ob</w:t>
      </w:r>
      <w:proofErr w:type="spellEnd"/>
      <w:r w:rsidRPr="00A26F4A">
        <w:rPr>
          <w:sz w:val="16"/>
        </w:rPr>
        <w:t xml:space="preserve"> jects, or other terms for actualities implies a common principle, an identity that is regulated and constituted by the same actual principle. "Object" is a principle uniting instances normatively, for example, that solids persist unless acted upon by heat, etc. </w:t>
      </w:r>
    </w:p>
    <w:p w14:paraId="7949D596" w14:textId="77777777" w:rsidR="00791759" w:rsidRDefault="00791759" w:rsidP="00791759">
      <w:pPr>
        <w:rPr>
          <w:rStyle w:val="StyleUnderline"/>
        </w:rPr>
      </w:pPr>
      <w:r w:rsidRPr="00BA3D09">
        <w:rPr>
          <w:rStyle w:val="StyleUnderline"/>
        </w:rPr>
        <w:t xml:space="preserve">Scientific, engineering, and practical </w:t>
      </w:r>
      <w:r w:rsidRPr="00BD5161">
        <w:rPr>
          <w:rStyle w:val="StyleUnderline"/>
          <w:highlight w:val="green"/>
        </w:rPr>
        <w:t>laws are cases of principles</w:t>
      </w:r>
      <w:r w:rsidRPr="00A26F4A">
        <w:rPr>
          <w:sz w:val="16"/>
        </w:rPr>
        <w:t xml:space="preserve">. The "law of gravity" is the principle of gravity. </w:t>
      </w:r>
      <w:r w:rsidRPr="00BD5161">
        <w:rPr>
          <w:rStyle w:val="Emphasis"/>
          <w:highlight w:val="green"/>
        </w:rPr>
        <w:t>Rules of</w:t>
      </w:r>
      <w:r w:rsidRPr="0089258C">
        <w:rPr>
          <w:rStyle w:val="Emphasis"/>
        </w:rPr>
        <w:t xml:space="preserve"> "right </w:t>
      </w:r>
      <w:r w:rsidRPr="00BD5161">
        <w:rPr>
          <w:rStyle w:val="Emphasis"/>
          <w:highlight w:val="green"/>
        </w:rPr>
        <w:t xml:space="preserve">conduct" </w:t>
      </w:r>
      <w:r w:rsidRPr="0089258C">
        <w:rPr>
          <w:rStyle w:val="Emphasis"/>
        </w:rPr>
        <w:t xml:space="preserve">also </w:t>
      </w:r>
      <w:r w:rsidRPr="00BD5161">
        <w:rPr>
          <w:rStyle w:val="Emphasis"/>
          <w:highlight w:val="green"/>
        </w:rPr>
        <w:t>exhibit laws</w:t>
      </w:r>
      <w:r w:rsidRPr="00A26F4A">
        <w:rPr>
          <w:sz w:val="16"/>
        </w:rPr>
        <w:t xml:space="preserve">. Principles form an identity of different instances that fall under the law, whether generally or invariably. </w:t>
      </w:r>
      <w:r w:rsidRPr="00BA3D09">
        <w:rPr>
          <w:rStyle w:val="StyleUnderline"/>
        </w:rPr>
        <w:t xml:space="preserve">Laws and </w:t>
      </w:r>
      <w:r w:rsidRPr="00BD5161">
        <w:rPr>
          <w:rStyle w:val="StyleUnderline"/>
          <w:highlight w:val="green"/>
        </w:rPr>
        <w:t>rules are regulative identities, applicable to different instances</w:t>
      </w:r>
      <w:r w:rsidRPr="00BA3D09">
        <w:rPr>
          <w:rStyle w:val="StyleUnderline"/>
        </w:rPr>
        <w:t xml:space="preserve">, and whether </w:t>
      </w:r>
      <w:proofErr w:type="spellStart"/>
      <w:r w:rsidRPr="00BA3D09">
        <w:rPr>
          <w:rStyle w:val="StyleUnderline"/>
        </w:rPr>
        <w:t>originary</w:t>
      </w:r>
      <w:proofErr w:type="spellEnd"/>
      <w:r w:rsidRPr="00BA3D09">
        <w:rPr>
          <w:rStyle w:val="StyleUnderline"/>
        </w:rPr>
        <w:t xml:space="preserve">, constitutive, or ex </w:t>
      </w:r>
      <w:proofErr w:type="spellStart"/>
      <w:r w:rsidRPr="00BA3D09">
        <w:rPr>
          <w:rStyle w:val="StyleUnderline"/>
        </w:rPr>
        <w:t>ternally</w:t>
      </w:r>
      <w:proofErr w:type="spellEnd"/>
      <w:r w:rsidRPr="00BA3D09">
        <w:rPr>
          <w:rStyle w:val="StyleUnderline"/>
        </w:rPr>
        <w:t xml:space="preserve"> regulative. Voluntary adherence to a rule is bringing actions in line with a principle or enacting a principle. </w:t>
      </w:r>
    </w:p>
    <w:p w14:paraId="2093D63A" w14:textId="77777777" w:rsidR="00791759" w:rsidRPr="00A26F4A" w:rsidRDefault="00791759" w:rsidP="00791759">
      <w:pPr>
        <w:rPr>
          <w:sz w:val="16"/>
        </w:rPr>
      </w:pPr>
      <w:r w:rsidRPr="00BD5161">
        <w:rPr>
          <w:rStyle w:val="StyleUnderline"/>
          <w:highlight w:val="green"/>
        </w:rPr>
        <w:t xml:space="preserve">Since </w:t>
      </w:r>
      <w:r w:rsidRPr="00BD5161">
        <w:rPr>
          <w:rStyle w:val="Emphasis"/>
          <w:highlight w:val="green"/>
        </w:rPr>
        <w:t>principles are general,</w:t>
      </w:r>
      <w:r w:rsidRPr="00BD5161">
        <w:rPr>
          <w:rStyle w:val="StyleUnderline"/>
          <w:highlight w:val="green"/>
        </w:rPr>
        <w:t xml:space="preserve"> the statement of a principle includes</w:t>
      </w:r>
      <w:r w:rsidRPr="00BA3D09">
        <w:rPr>
          <w:rStyle w:val="StyleUnderline"/>
        </w:rPr>
        <w:t xml:space="preserve"> an </w:t>
      </w:r>
      <w:r w:rsidRPr="00BD5161">
        <w:rPr>
          <w:rStyle w:val="StyleUnderline"/>
          <w:highlight w:val="green"/>
        </w:rPr>
        <w:t>abstraction</w:t>
      </w:r>
      <w:r w:rsidRPr="00BA3D09">
        <w:rPr>
          <w:rStyle w:val="StyleUnderline"/>
        </w:rPr>
        <w:t xml:space="preserve"> of some identity element of the instance</w:t>
      </w:r>
      <w:r w:rsidRPr="00A26F4A">
        <w:rPr>
          <w:sz w:val="16"/>
        </w:rPr>
        <w:t xml:space="preserve">. Principles, then, can constitute the elements in any instance insofar as there are identical </w:t>
      </w:r>
      <w:proofErr w:type="spellStart"/>
      <w:r w:rsidRPr="00A26F4A">
        <w:rPr>
          <w:sz w:val="16"/>
        </w:rPr>
        <w:t>ele</w:t>
      </w:r>
      <w:proofErr w:type="spellEnd"/>
      <w:r w:rsidRPr="00A26F4A">
        <w:rPr>
          <w:sz w:val="16"/>
        </w:rPr>
        <w:t xml:space="preserve"> </w:t>
      </w:r>
      <w:proofErr w:type="spellStart"/>
      <w:r w:rsidRPr="00A26F4A">
        <w:rPr>
          <w:sz w:val="16"/>
        </w:rPr>
        <w:t>ments</w:t>
      </w:r>
      <w:proofErr w:type="spellEnd"/>
      <w:r w:rsidRPr="00A26F4A">
        <w:rPr>
          <w:sz w:val="16"/>
        </w:rPr>
        <w:t xml:space="preserve">, such as matter, species, and genera. This abstraction both identifies the instance as alike with other instances in some respect and differentiates it from those that do not exhibit the principle. The instance may contain several principles conjointly, matter, the state of the matter, function, </w:t>
      </w:r>
      <w:proofErr w:type="spellStart"/>
      <w:r w:rsidRPr="00A26F4A">
        <w:rPr>
          <w:sz w:val="16"/>
        </w:rPr>
        <w:t>aes</w:t>
      </w:r>
      <w:proofErr w:type="spellEnd"/>
      <w:r w:rsidRPr="00A26F4A">
        <w:rPr>
          <w:sz w:val="16"/>
        </w:rPr>
        <w:t xml:space="preserve"> thetic element, and many others. </w:t>
      </w:r>
      <w:proofErr w:type="gramStart"/>
      <w:r w:rsidRPr="00A26F4A">
        <w:rPr>
          <w:sz w:val="16"/>
        </w:rPr>
        <w:t>Thus</w:t>
      </w:r>
      <w:proofErr w:type="gramEnd"/>
      <w:r w:rsidRPr="00A26F4A">
        <w:rPr>
          <w:sz w:val="16"/>
        </w:rPr>
        <w:t xml:space="preserve"> principles connect like instances in a very complex set of relations. A diamond and a painting may share aesthetic qualities but their material, functional, and cultural principles may be quite different. Since identity and difference are correlative terms, every identity is also a difference and this principle applies to actual principles in the world, one principle of principles. To identify a rock of a certain type as consisting in certain chemical combinations connects it with that kind of mineral in general but also certain chemical elements in general, their physical proper ties (such as consisting of a certain atomic number of protons, electrons, and the like), and other principles. However, it also differentiates the rock from other types with their own specific principles, although some generic </w:t>
      </w:r>
      <w:proofErr w:type="spellStart"/>
      <w:r w:rsidRPr="00A26F4A">
        <w:rPr>
          <w:sz w:val="16"/>
        </w:rPr>
        <w:t>prin</w:t>
      </w:r>
      <w:proofErr w:type="spellEnd"/>
      <w:r w:rsidRPr="00A26F4A">
        <w:rPr>
          <w:sz w:val="16"/>
        </w:rPr>
        <w:t xml:space="preserve"> </w:t>
      </w:r>
      <w:proofErr w:type="spellStart"/>
      <w:r w:rsidRPr="00A26F4A">
        <w:rPr>
          <w:sz w:val="16"/>
        </w:rPr>
        <w:t>ciples</w:t>
      </w:r>
      <w:proofErr w:type="spellEnd"/>
      <w:r w:rsidRPr="00A26F4A">
        <w:rPr>
          <w:sz w:val="16"/>
        </w:rPr>
        <w:t xml:space="preserve"> may overlap, namely, the physical properties of all chemical elements as consisting in protons, electrons, and other principles of atoms. Principles then mark both a difference and an identity. The principles identify a </w:t>
      </w:r>
      <w:proofErr w:type="spellStart"/>
      <w:r w:rsidRPr="00A26F4A">
        <w:rPr>
          <w:sz w:val="16"/>
        </w:rPr>
        <w:t>distinc</w:t>
      </w:r>
      <w:proofErr w:type="spellEnd"/>
      <w:r w:rsidRPr="00A26F4A">
        <w:rPr>
          <w:sz w:val="16"/>
        </w:rPr>
        <w:t xml:space="preserve"> </w:t>
      </w:r>
      <w:proofErr w:type="spellStart"/>
      <w:r w:rsidRPr="00A26F4A">
        <w:rPr>
          <w:sz w:val="16"/>
        </w:rPr>
        <w:t>tion</w:t>
      </w:r>
      <w:proofErr w:type="spellEnd"/>
      <w:r w:rsidRPr="00A26F4A">
        <w:rPr>
          <w:sz w:val="16"/>
        </w:rPr>
        <w:t>, but such identifications differentiate from other identifying principles. The wavelengths for green light are identical at different times of emission from the sun but are not identical with those for red.</w:t>
      </w:r>
    </w:p>
    <w:p w14:paraId="628E36ED" w14:textId="77777777" w:rsidR="00791759" w:rsidRDefault="00791759" w:rsidP="00791759"/>
    <w:p w14:paraId="04DE035C" w14:textId="77777777" w:rsidR="00791759" w:rsidRPr="00F91863" w:rsidRDefault="00791759" w:rsidP="00791759">
      <w:pPr>
        <w:pStyle w:val="Heading4"/>
      </w:pPr>
      <w:r>
        <w:t>Negate –</w:t>
      </w:r>
    </w:p>
    <w:p w14:paraId="54338B0E" w14:textId="77777777" w:rsidR="00791759" w:rsidRPr="00F91863" w:rsidRDefault="00791759" w:rsidP="00791759">
      <w:pPr>
        <w:keepNext/>
        <w:keepLines/>
        <w:spacing w:before="40" w:after="0"/>
        <w:outlineLvl w:val="3"/>
        <w:rPr>
          <w:rFonts w:eastAsia="MS Gothic" w:cs="Times New Roman"/>
          <w:b/>
          <w:iCs/>
          <w:sz w:val="26"/>
        </w:rPr>
      </w:pPr>
      <w:r w:rsidRPr="00F91863">
        <w:rPr>
          <w:rFonts w:eastAsia="MS Gothic" w:cs="Times New Roman"/>
          <w:b/>
          <w:iCs/>
          <w:sz w:val="26"/>
        </w:rPr>
        <w:t>1</w:t>
      </w:r>
      <w:r>
        <w:rPr>
          <w:rFonts w:eastAsia="MS Gothic" w:cs="Times New Roman"/>
          <w:b/>
          <w:iCs/>
          <w:sz w:val="26"/>
        </w:rPr>
        <w:t>] Precision</w:t>
      </w:r>
      <w:r w:rsidRPr="00F91863">
        <w:rPr>
          <w:rFonts w:eastAsia="MS Gothic" w:cs="Times New Roman"/>
          <w:b/>
          <w:iCs/>
          <w:sz w:val="26"/>
        </w:rPr>
        <w:t>:</w:t>
      </w:r>
    </w:p>
    <w:p w14:paraId="586A7F7C" w14:textId="77777777" w:rsidR="00791759" w:rsidRPr="00F91863" w:rsidRDefault="00791759" w:rsidP="00791759">
      <w:pPr>
        <w:keepNext/>
        <w:keepLines/>
        <w:spacing w:before="40" w:after="0"/>
        <w:outlineLvl w:val="3"/>
        <w:rPr>
          <w:rFonts w:eastAsia="MS Gothic" w:cs="Times New Roman"/>
          <w:b/>
          <w:iCs/>
          <w:sz w:val="26"/>
        </w:rPr>
      </w:pPr>
      <w:r w:rsidRPr="00F91863">
        <w:rPr>
          <w:rFonts w:eastAsia="MS Gothic" w:cs="Times New Roman"/>
          <w:b/>
          <w:iCs/>
          <w:sz w:val="26"/>
        </w:rPr>
        <w:t xml:space="preserve">A] Topicality is </w:t>
      </w:r>
      <w:r>
        <w:rPr>
          <w:rFonts w:eastAsia="MS Gothic" w:cs="Times New Roman"/>
          <w:b/>
          <w:iCs/>
          <w:sz w:val="26"/>
        </w:rPr>
        <w:t xml:space="preserve">the most basic </w:t>
      </w:r>
      <w:proofErr w:type="spellStart"/>
      <w:r>
        <w:rPr>
          <w:rFonts w:eastAsia="MS Gothic" w:cs="Times New Roman"/>
          <w:b/>
          <w:iCs/>
          <w:sz w:val="26"/>
        </w:rPr>
        <w:t>aff</w:t>
      </w:r>
      <w:proofErr w:type="spellEnd"/>
      <w:r>
        <w:rPr>
          <w:rFonts w:eastAsia="MS Gothic" w:cs="Times New Roman"/>
          <w:b/>
          <w:iCs/>
          <w:sz w:val="26"/>
        </w:rPr>
        <w:t xml:space="preserve"> burden</w:t>
      </w:r>
    </w:p>
    <w:p w14:paraId="08A9AB5D" w14:textId="77777777" w:rsidR="00791759" w:rsidRPr="00F91863" w:rsidRDefault="00791759" w:rsidP="00791759">
      <w:pPr>
        <w:keepNext/>
        <w:keepLines/>
        <w:spacing w:before="40" w:after="0"/>
        <w:outlineLvl w:val="3"/>
        <w:rPr>
          <w:rFonts w:eastAsia="MS Gothic" w:cs="Times New Roman"/>
          <w:b/>
          <w:iCs/>
          <w:sz w:val="26"/>
        </w:rPr>
      </w:pPr>
      <w:r w:rsidRPr="00F91863">
        <w:rPr>
          <w:rFonts w:eastAsia="MS Gothic" w:cs="Times New Roman"/>
          <w:b/>
          <w:iCs/>
          <w:sz w:val="26"/>
        </w:rPr>
        <w:t xml:space="preserve">B] Jurisdiction -- you can’t vote affirmative if they haven’t affirmed </w:t>
      </w:r>
    </w:p>
    <w:p w14:paraId="701FD72A" w14:textId="77777777" w:rsidR="00791759" w:rsidRPr="00F91863" w:rsidRDefault="00791759" w:rsidP="00791759">
      <w:pPr>
        <w:keepNext/>
        <w:keepLines/>
        <w:spacing w:before="40" w:after="0"/>
        <w:outlineLvl w:val="3"/>
        <w:rPr>
          <w:rFonts w:eastAsia="MS Gothic" w:cs="Times New Roman"/>
          <w:b/>
          <w:iCs/>
          <w:sz w:val="26"/>
        </w:rPr>
      </w:pPr>
      <w:r w:rsidRPr="00F91863">
        <w:rPr>
          <w:rFonts w:eastAsia="MS Gothic" w:cs="Times New Roman"/>
          <w:b/>
          <w:iCs/>
          <w:sz w:val="26"/>
        </w:rPr>
        <w:t xml:space="preserve">C] </w:t>
      </w:r>
      <w:r>
        <w:rPr>
          <w:rFonts w:eastAsia="MS Gothic" w:cs="Times New Roman"/>
          <w:b/>
          <w:iCs/>
          <w:sz w:val="26"/>
        </w:rPr>
        <w:t>It’s the only predictable stasis point</w:t>
      </w:r>
    </w:p>
    <w:p w14:paraId="108E51EF" w14:textId="77777777" w:rsidR="00791759" w:rsidRPr="00F91863" w:rsidRDefault="00791759" w:rsidP="00791759">
      <w:pPr>
        <w:rPr>
          <w:rFonts w:eastAsia="Cambria"/>
        </w:rPr>
      </w:pPr>
    </w:p>
    <w:p w14:paraId="3EE9F20D" w14:textId="77777777" w:rsidR="00791759" w:rsidRPr="00F91863" w:rsidRDefault="00791759" w:rsidP="00791759">
      <w:pPr>
        <w:keepNext/>
        <w:keepLines/>
        <w:spacing w:before="40" w:after="0"/>
        <w:outlineLvl w:val="3"/>
        <w:rPr>
          <w:rFonts w:eastAsia="MS Gothic" w:cs="Times New Roman"/>
          <w:b/>
          <w:iCs/>
          <w:sz w:val="26"/>
        </w:rPr>
      </w:pPr>
      <w:r w:rsidRPr="00F91863">
        <w:rPr>
          <w:rFonts w:eastAsia="MS Gothic" w:cs="Times New Roman"/>
          <w:b/>
          <w:iCs/>
          <w:sz w:val="26"/>
        </w:rPr>
        <w:t>2] Limits:</w:t>
      </w:r>
      <w:r>
        <w:rPr>
          <w:rFonts w:eastAsia="MS Gothic" w:cs="Times New Roman"/>
          <w:b/>
          <w:iCs/>
          <w:sz w:val="26"/>
        </w:rPr>
        <w:t xml:space="preserve"> </w:t>
      </w:r>
      <w:r w:rsidRPr="00F91863">
        <w:rPr>
          <w:rFonts w:eastAsia="MS Gothic" w:cs="Times New Roman"/>
          <w:b/>
          <w:iCs/>
          <w:sz w:val="26"/>
        </w:rPr>
        <w:t>every specific</w:t>
      </w:r>
      <w:r>
        <w:rPr>
          <w:rFonts w:eastAsia="MS Gothic" w:cs="Times New Roman"/>
          <w:b/>
          <w:iCs/>
          <w:sz w:val="26"/>
        </w:rPr>
        <w:t xml:space="preserve"> instance of appropriation can be the </w:t>
      </w:r>
      <w:proofErr w:type="spellStart"/>
      <w:r>
        <w:rPr>
          <w:rFonts w:eastAsia="MS Gothic" w:cs="Times New Roman"/>
          <w:b/>
          <w:iCs/>
          <w:sz w:val="26"/>
        </w:rPr>
        <w:t>aff</w:t>
      </w:r>
      <w:proofErr w:type="spellEnd"/>
      <w:r>
        <w:rPr>
          <w:rFonts w:eastAsia="MS Gothic" w:cs="Times New Roman"/>
          <w:b/>
          <w:iCs/>
          <w:sz w:val="26"/>
        </w:rPr>
        <w:t xml:space="preserve"> of the week which kills our core generics and explodes our prep burden</w:t>
      </w:r>
    </w:p>
    <w:p w14:paraId="2FF7A75A" w14:textId="77777777" w:rsidR="00791759" w:rsidRPr="00F91863" w:rsidRDefault="00791759" w:rsidP="00791759">
      <w:pPr>
        <w:rPr>
          <w:rFonts w:eastAsia="Cambria"/>
        </w:rPr>
      </w:pPr>
    </w:p>
    <w:p w14:paraId="4ADBFE3D" w14:textId="77777777" w:rsidR="00791759" w:rsidRPr="00F91863" w:rsidRDefault="00791759" w:rsidP="00791759">
      <w:pPr>
        <w:keepNext/>
        <w:keepLines/>
        <w:spacing w:before="40" w:after="0"/>
        <w:outlineLvl w:val="3"/>
        <w:rPr>
          <w:rFonts w:eastAsia="MS Gothic" w:cs="Times New Roman"/>
          <w:b/>
          <w:iCs/>
          <w:sz w:val="26"/>
        </w:rPr>
      </w:pPr>
      <w:r>
        <w:rPr>
          <w:rFonts w:eastAsia="MS Gothic" w:cs="Times New Roman"/>
          <w:b/>
          <w:iCs/>
          <w:sz w:val="26"/>
        </w:rPr>
        <w:t xml:space="preserve">T is DTD – our 1NC was influenced by the </w:t>
      </w:r>
      <w:proofErr w:type="spellStart"/>
      <w:r>
        <w:rPr>
          <w:rFonts w:eastAsia="MS Gothic" w:cs="Times New Roman"/>
          <w:b/>
          <w:iCs/>
          <w:sz w:val="26"/>
        </w:rPr>
        <w:t>plantext</w:t>
      </w:r>
      <w:proofErr w:type="spellEnd"/>
      <w:r>
        <w:rPr>
          <w:rFonts w:eastAsia="MS Gothic" w:cs="Times New Roman"/>
          <w:b/>
          <w:iCs/>
          <w:sz w:val="26"/>
        </w:rPr>
        <w:t xml:space="preserve"> and there’s no going back</w:t>
      </w:r>
    </w:p>
    <w:p w14:paraId="74B53C21" w14:textId="77777777" w:rsidR="00791759" w:rsidRDefault="00791759" w:rsidP="00791759">
      <w:pPr>
        <w:keepNext/>
        <w:keepLines/>
        <w:spacing w:before="40" w:after="0"/>
        <w:outlineLvl w:val="3"/>
        <w:rPr>
          <w:rFonts w:eastAsia="MS Gothic" w:cs="Times New Roman"/>
          <w:b/>
          <w:iCs/>
          <w:sz w:val="26"/>
        </w:rPr>
      </w:pPr>
      <w:r>
        <w:rPr>
          <w:rFonts w:eastAsia="MS Gothic" w:cs="Times New Roman"/>
          <w:b/>
          <w:iCs/>
          <w:sz w:val="26"/>
        </w:rPr>
        <w:t>C</w:t>
      </w:r>
      <w:r w:rsidRPr="00F91863">
        <w:rPr>
          <w:rFonts w:eastAsia="MS Gothic" w:cs="Times New Roman"/>
          <w:b/>
          <w:iCs/>
          <w:sz w:val="26"/>
        </w:rPr>
        <w:t xml:space="preserve">ompeting </w:t>
      </w:r>
      <w:proofErr w:type="spellStart"/>
      <w:r w:rsidRPr="00F91863">
        <w:rPr>
          <w:rFonts w:eastAsia="MS Gothic" w:cs="Times New Roman"/>
          <w:b/>
          <w:iCs/>
          <w:sz w:val="26"/>
        </w:rPr>
        <w:t>interps</w:t>
      </w:r>
      <w:proofErr w:type="spellEnd"/>
      <w:r w:rsidRPr="00F91863">
        <w:rPr>
          <w:rFonts w:eastAsia="MS Gothic" w:cs="Times New Roman"/>
          <w:b/>
          <w:iCs/>
          <w:sz w:val="26"/>
        </w:rPr>
        <w:t xml:space="preserve"> on T – topicality is a yes/no question, you can’t be reasonably topical</w:t>
      </w:r>
      <w:r>
        <w:rPr>
          <w:rFonts w:eastAsia="MS Gothic" w:cs="Times New Roman"/>
          <w:b/>
          <w:iCs/>
          <w:sz w:val="26"/>
        </w:rPr>
        <w:t xml:space="preserve">, only competing </w:t>
      </w:r>
      <w:proofErr w:type="spellStart"/>
      <w:r>
        <w:rPr>
          <w:rFonts w:eastAsia="MS Gothic" w:cs="Times New Roman"/>
          <w:b/>
          <w:iCs/>
          <w:sz w:val="26"/>
        </w:rPr>
        <w:t>interps</w:t>
      </w:r>
      <w:proofErr w:type="spellEnd"/>
      <w:r>
        <w:rPr>
          <w:rFonts w:eastAsia="MS Gothic" w:cs="Times New Roman"/>
          <w:b/>
          <w:iCs/>
          <w:sz w:val="26"/>
        </w:rPr>
        <w:t xml:space="preserve"> create norms </w:t>
      </w:r>
      <w:r w:rsidRPr="00F91863">
        <w:rPr>
          <w:rFonts w:eastAsia="MS Gothic" w:cs="Times New Roman"/>
          <w:b/>
          <w:iCs/>
          <w:sz w:val="26"/>
        </w:rPr>
        <w:t xml:space="preserve">-- reasonability is arbitrary and invites judge intervention </w:t>
      </w:r>
      <w:r>
        <w:rPr>
          <w:rFonts w:eastAsia="MS Gothic" w:cs="Times New Roman"/>
          <w:b/>
          <w:iCs/>
          <w:sz w:val="26"/>
        </w:rPr>
        <w:t xml:space="preserve">causing </w:t>
      </w:r>
      <w:r w:rsidRPr="00F91863">
        <w:rPr>
          <w:rFonts w:eastAsia="MS Gothic" w:cs="Times New Roman"/>
          <w:b/>
          <w:iCs/>
          <w:sz w:val="26"/>
        </w:rPr>
        <w:t xml:space="preserve">a race to the bottom </w:t>
      </w:r>
    </w:p>
    <w:p w14:paraId="67D0B340" w14:textId="13CD6FF9" w:rsidR="00791759" w:rsidRDefault="00791759" w:rsidP="00791759">
      <w:pPr>
        <w:keepNext/>
        <w:keepLines/>
        <w:spacing w:before="40" w:after="0"/>
        <w:outlineLvl w:val="3"/>
        <w:rPr>
          <w:rFonts w:eastAsia="MS Gothic" w:cs="Times New Roman"/>
          <w:b/>
          <w:iCs/>
          <w:sz w:val="26"/>
        </w:rPr>
      </w:pPr>
      <w:r>
        <w:rPr>
          <w:rFonts w:eastAsia="MS Gothic" w:cs="Times New Roman"/>
          <w:b/>
          <w:iCs/>
          <w:sz w:val="26"/>
        </w:rPr>
        <w:t>No RVIs – sandbagging, illogical</w:t>
      </w:r>
    </w:p>
    <w:p w14:paraId="24ADD818" w14:textId="77777777" w:rsidR="008465BB" w:rsidRDefault="008465BB" w:rsidP="00791759">
      <w:pPr>
        <w:keepNext/>
        <w:keepLines/>
        <w:spacing w:before="40" w:after="0"/>
        <w:outlineLvl w:val="3"/>
        <w:rPr>
          <w:rFonts w:eastAsia="MS Gothic" w:cs="Times New Roman"/>
          <w:b/>
          <w:iCs/>
          <w:sz w:val="26"/>
        </w:rPr>
      </w:pPr>
    </w:p>
    <w:p w14:paraId="0472C887" w14:textId="57402216" w:rsidR="00791759" w:rsidRDefault="00BE7CE7" w:rsidP="00791759">
      <w:pPr>
        <w:pStyle w:val="Heading2"/>
        <w:rPr>
          <w:rFonts w:eastAsia="MS Gothic"/>
        </w:rPr>
      </w:pPr>
      <w:r>
        <w:rPr>
          <w:rFonts w:eastAsia="MS Gothic"/>
        </w:rPr>
        <w:t>2</w:t>
      </w:r>
    </w:p>
    <w:p w14:paraId="46AE7759" w14:textId="77777777" w:rsidR="00B2732A" w:rsidRPr="0022311F" w:rsidRDefault="00791759" w:rsidP="00B2732A">
      <w:pPr>
        <w:pStyle w:val="Heading4"/>
        <w:rPr>
          <w:rFonts w:cs="Calibri"/>
        </w:rPr>
      </w:pPr>
      <w:r>
        <w:rPr>
          <w:rFonts w:cs="Calibri"/>
        </w:rPr>
        <w:t xml:space="preserve">1] </w:t>
      </w:r>
      <w:r w:rsidR="00B2732A" w:rsidRPr="0022311F">
        <w:rPr>
          <w:rFonts w:cs="Calibri"/>
        </w:rPr>
        <w:t xml:space="preserve">International law’s origins are based on the racist refusal to acknowledge Native sovereignty. Treaty authority is predicated on the nonexistence of indigenous governance and seeks to reconcile Native indifference through genocidal means. </w:t>
      </w:r>
    </w:p>
    <w:p w14:paraId="2E2568DA" w14:textId="77777777" w:rsidR="00B2732A" w:rsidRPr="0022311F" w:rsidRDefault="00B2732A" w:rsidP="00B2732A">
      <w:pPr>
        <w:rPr>
          <w:rStyle w:val="Emphasis"/>
          <w:rFonts w:cs="Calibri"/>
        </w:rPr>
      </w:pPr>
      <w:r w:rsidRPr="0022311F">
        <w:rPr>
          <w:rStyle w:val="Emphasis"/>
          <w:rFonts w:cs="Calibri"/>
        </w:rPr>
        <w:t>Scott 18</w:t>
      </w:r>
    </w:p>
    <w:p w14:paraId="6C342CAA" w14:textId="77777777" w:rsidR="00B2732A" w:rsidRPr="0022311F" w:rsidRDefault="00B2732A" w:rsidP="00B2732A">
      <w:pPr>
        <w:rPr>
          <w:rStyle w:val="Emphasis"/>
          <w:rFonts w:cs="Calibri"/>
          <w:sz w:val="20"/>
          <w:szCs w:val="20"/>
        </w:rPr>
      </w:pPr>
      <w:r w:rsidRPr="0022311F">
        <w:rPr>
          <w:rStyle w:val="Emphasis"/>
          <w:rFonts w:cs="Calibri"/>
          <w:sz w:val="20"/>
          <w:szCs w:val="20"/>
        </w:rPr>
        <w:t>(Xavier Scott, Department of Philosophy, York University, Repairing Broken Relations by Repairing Broken Treaties: Theorizing Post-Colonial States in Settler Colonies, Studies in Social Justice, Volume 12, Issue 2, 388-405, 2018, JKS)</w:t>
      </w:r>
    </w:p>
    <w:p w14:paraId="5F1E8D11" w14:textId="75F44D8D" w:rsidR="00791759" w:rsidRPr="00B2732A" w:rsidRDefault="00B2732A" w:rsidP="00B2732A">
      <w:pPr>
        <w:rPr>
          <w:rStyle w:val="Heading5Char"/>
          <w:rFonts w:ascii="Calibri" w:eastAsiaTheme="minorHAnsi" w:hAnsi="Calibri" w:cs="Calibri"/>
          <w:color w:val="auto"/>
          <w:sz w:val="14"/>
        </w:rPr>
      </w:pPr>
      <w:r w:rsidRPr="0022311F">
        <w:rPr>
          <w:rFonts w:cs="Calibri"/>
        </w:rPr>
        <w:t xml:space="preserve">The divisibility of sovereignty in the case of non-Europeans allowed colonial states to grant them partial recognition in the form of quasi-sovereignty, thereby enabling the local people to </w:t>
      </w:r>
      <w:proofErr w:type="gramStart"/>
      <w:r w:rsidRPr="0022311F">
        <w:rPr>
          <w:rFonts w:cs="Calibri"/>
        </w:rPr>
        <w:t>enter into</w:t>
      </w:r>
      <w:proofErr w:type="gramEnd"/>
      <w:r w:rsidRPr="0022311F">
        <w:rPr>
          <w:rFonts w:cs="Calibri"/>
        </w:rPr>
        <w:t xml:space="preserve"> treaties that they could be punished for violating</w:t>
      </w:r>
      <w:r w:rsidRPr="0022311F">
        <w:rPr>
          <w:rFonts w:cs="Calibri"/>
          <w:sz w:val="14"/>
        </w:rPr>
        <w:t xml:space="preserve"> (through just war doctrine) </w:t>
      </w:r>
      <w:r w:rsidRPr="0022311F">
        <w:rPr>
          <w:rFonts w:cs="Calibri"/>
        </w:rPr>
        <w:t>but which could be unilaterally broken by the colonial power once they were no longer politically expedient.</w:t>
      </w:r>
      <w:r w:rsidRPr="0022311F">
        <w:rPr>
          <w:rFonts w:cs="Calibri"/>
          <w:sz w:val="14"/>
        </w:rPr>
        <w:t xml:space="preserve"> Since all the nations of the world are part of a single international community, no country has the right to invade any other. Yet </w:t>
      </w:r>
      <w:r w:rsidRPr="0022311F">
        <w:rPr>
          <w:rFonts w:cs="Calibri"/>
        </w:rPr>
        <w:t xml:space="preserve">that community was not founded on universal </w:t>
      </w:r>
      <w:proofErr w:type="gramStart"/>
      <w:r w:rsidRPr="0022311F">
        <w:rPr>
          <w:rFonts w:cs="Calibri"/>
        </w:rPr>
        <w:t>principles, but</w:t>
      </w:r>
      <w:proofErr w:type="gramEnd"/>
      <w:r w:rsidRPr="0022311F">
        <w:rPr>
          <w:rFonts w:cs="Calibri"/>
        </w:rPr>
        <w:t xml:space="preserve"> was based on a European consensus. </w:t>
      </w:r>
      <w:r w:rsidRPr="0022311F">
        <w:rPr>
          <w:rFonts w:cs="Calibri"/>
          <w:sz w:val="14"/>
        </w:rPr>
        <w:t xml:space="preserve">Since recognition was the basis for membership in the “international community” and the original members of the jus gentium were all European (in practice, if not in theory), the Westphalian system would seem to promote conquest and colonialism abroad, even as it promoted mutual recognition within Europe. </w:t>
      </w:r>
      <w:r w:rsidRPr="0022311F">
        <w:rPr>
          <w:rFonts w:cs="Calibri"/>
        </w:rPr>
        <w:t>The legacy of the Westphalian peace has been a system that simultaneously maintains the historical legality of colonialism</w:t>
      </w:r>
      <w:r w:rsidRPr="0022311F">
        <w:rPr>
          <w:rFonts w:cs="Calibri"/>
          <w:sz w:val="14"/>
        </w:rPr>
        <w:t xml:space="preserve">, while rejecting it as a principle of justice. The </w:t>
      </w:r>
      <w:r w:rsidRPr="0022311F">
        <w:rPr>
          <w:rStyle w:val="Heading5Char"/>
          <w:rFonts w:cs="Calibri"/>
          <w:sz w:val="24"/>
          <w:highlight w:val="green"/>
        </w:rPr>
        <w:t>origins</w:t>
      </w:r>
      <w:r w:rsidRPr="0022311F">
        <w:rPr>
          <w:rStyle w:val="Heading5Char"/>
          <w:rFonts w:cs="Calibri"/>
          <w:sz w:val="24"/>
        </w:rPr>
        <w:t xml:space="preserve"> of international law </w:t>
      </w:r>
      <w:r w:rsidRPr="0022311F">
        <w:rPr>
          <w:rStyle w:val="Heading5Char"/>
          <w:rFonts w:cs="Calibri"/>
          <w:sz w:val="24"/>
          <w:highlight w:val="green"/>
        </w:rPr>
        <w:t>were inherently unjust</w:t>
      </w:r>
      <w:r w:rsidRPr="0022311F">
        <w:rPr>
          <w:rStyle w:val="Heading5Char"/>
          <w:rFonts w:cs="Calibri"/>
          <w:sz w:val="24"/>
        </w:rPr>
        <w:t xml:space="preserve"> and </w:t>
      </w:r>
      <w:r w:rsidRPr="0022311F">
        <w:rPr>
          <w:rStyle w:val="Heading5Char"/>
          <w:rFonts w:cs="Calibri"/>
          <w:sz w:val="24"/>
          <w:highlight w:val="green"/>
        </w:rPr>
        <w:t xml:space="preserve">based on a racist refusal to acknowledge Indigenous sovereignty </w:t>
      </w:r>
      <w:r w:rsidRPr="0022311F">
        <w:rPr>
          <w:rStyle w:val="Heading5Char"/>
          <w:rFonts w:cs="Calibri"/>
          <w:sz w:val="24"/>
        </w:rPr>
        <w:t>in its entirety.</w:t>
      </w:r>
      <w:r w:rsidRPr="0022311F">
        <w:rPr>
          <w:rFonts w:cs="Calibri"/>
          <w:sz w:val="14"/>
        </w:rPr>
        <w:t xml:space="preserve"> However</w:t>
      </w:r>
      <w:r w:rsidRPr="0022311F">
        <w:rPr>
          <w:rFonts w:cs="Calibri"/>
          <w:sz w:val="14"/>
          <w:highlight w:val="green"/>
        </w:rPr>
        <w:t xml:space="preserve">, </w:t>
      </w:r>
      <w:r w:rsidRPr="0022311F">
        <w:rPr>
          <w:rFonts w:cs="Calibri"/>
          <w:highlight w:val="green"/>
        </w:rPr>
        <w:t>in recognizing</w:t>
      </w:r>
      <w:r w:rsidRPr="0022311F">
        <w:rPr>
          <w:rFonts w:cs="Calibri"/>
        </w:rPr>
        <w:t xml:space="preserve"> the </w:t>
      </w:r>
      <w:r w:rsidRPr="0022311F">
        <w:rPr>
          <w:rFonts w:cs="Calibri"/>
          <w:highlight w:val="green"/>
        </w:rPr>
        <w:t>moral and legal chicanery</w:t>
      </w:r>
      <w:r w:rsidRPr="0022311F">
        <w:rPr>
          <w:rFonts w:cs="Calibri"/>
        </w:rPr>
        <w:t xml:space="preserve"> that was required to deny Indigenous sovereignty, </w:t>
      </w:r>
      <w:r w:rsidRPr="0022311F">
        <w:rPr>
          <w:rFonts w:cs="Calibri"/>
          <w:highlight w:val="green"/>
        </w:rPr>
        <w:t>we can</w:t>
      </w:r>
      <w:r w:rsidRPr="0022311F">
        <w:rPr>
          <w:rFonts w:cs="Calibri"/>
        </w:rPr>
        <w:t xml:space="preserve"> lay the groundwork for </w:t>
      </w:r>
      <w:r w:rsidRPr="0022311F">
        <w:rPr>
          <w:rFonts w:cs="Calibri"/>
          <w:highlight w:val="green"/>
        </w:rPr>
        <w:t>understand</w:t>
      </w:r>
      <w:r w:rsidRPr="0022311F">
        <w:rPr>
          <w:rFonts w:cs="Calibri"/>
        </w:rPr>
        <w:t xml:space="preserve">ing the </w:t>
      </w:r>
      <w:r w:rsidRPr="0022311F">
        <w:rPr>
          <w:rFonts w:cs="Calibri"/>
          <w:highlight w:val="green"/>
        </w:rPr>
        <w:t>sovereign violence</w:t>
      </w:r>
      <w:r w:rsidRPr="0022311F">
        <w:rPr>
          <w:rFonts w:cs="Calibri"/>
        </w:rPr>
        <w:t xml:space="preserve"> that </w:t>
      </w:r>
      <w:r w:rsidRPr="0022311F">
        <w:rPr>
          <w:rFonts w:cs="Calibri"/>
          <w:highlight w:val="green"/>
        </w:rPr>
        <w:t>European powers committed</w:t>
      </w:r>
      <w:r w:rsidRPr="0022311F">
        <w:rPr>
          <w:rFonts w:cs="Calibri"/>
        </w:rPr>
        <w:t xml:space="preserve"> and how that was then tied to the numerous forms of injustice committed afterwards</w:t>
      </w:r>
      <w:r w:rsidRPr="0022311F">
        <w:rPr>
          <w:rFonts w:cs="Calibri"/>
          <w:sz w:val="14"/>
        </w:rPr>
        <w:t>. Not only did Indigenous peoples have political societies, but European sovereigns and jurists regularly recognized their sovereignty by signing over 800 treaties with different Indigenous communities (</w:t>
      </w:r>
      <w:proofErr w:type="spellStart"/>
      <w:r w:rsidRPr="0022311F">
        <w:rPr>
          <w:rFonts w:cs="Calibri"/>
          <w:sz w:val="14"/>
        </w:rPr>
        <w:t>Kickingbird</w:t>
      </w:r>
      <w:proofErr w:type="spellEnd"/>
      <w:r w:rsidRPr="0022311F">
        <w:rPr>
          <w:rFonts w:cs="Calibri"/>
          <w:sz w:val="14"/>
        </w:rPr>
        <w:t xml:space="preserve">, 1995). Siegfried </w:t>
      </w:r>
      <w:proofErr w:type="spellStart"/>
      <w:r w:rsidRPr="0022311F">
        <w:rPr>
          <w:rFonts w:cs="Calibri"/>
          <w:sz w:val="14"/>
        </w:rPr>
        <w:t>Wiessner</w:t>
      </w:r>
      <w:proofErr w:type="spellEnd"/>
      <w:r w:rsidRPr="0022311F">
        <w:rPr>
          <w:rFonts w:cs="Calibri"/>
          <w:sz w:val="14"/>
        </w:rPr>
        <w:t xml:space="preserve"> (1995) divides the treaty-making conventions between the United States and Indigenous communities into two time periods – prior to and following the end of the War of 1812. Prior to this date, treaties were concluded on a relatively equal basis. </w:t>
      </w:r>
      <w:r w:rsidRPr="0022311F">
        <w:rPr>
          <w:rFonts w:cs="Calibri"/>
        </w:rPr>
        <w:t>They fully recognized the Indigenous governance structures and were ratified by the U.S. Senate using the language of international law. Once the threat of other colonial powers was over</w:t>
      </w:r>
      <w:r w:rsidRPr="0022311F">
        <w:rPr>
          <w:rFonts w:cs="Calibri"/>
          <w:highlight w:val="green"/>
        </w:rPr>
        <w:t>, treaties</w:t>
      </w:r>
      <w:r w:rsidRPr="0022311F">
        <w:rPr>
          <w:rFonts w:cs="Calibri"/>
        </w:rPr>
        <w:t xml:space="preserve"> became increasingly used “to </w:t>
      </w:r>
      <w:r w:rsidRPr="0022311F">
        <w:rPr>
          <w:rFonts w:cs="Calibri"/>
          <w:highlight w:val="green"/>
        </w:rPr>
        <w:t>regularize and channel the removal of Indians</w:t>
      </w:r>
      <w:r w:rsidRPr="0022311F">
        <w:rPr>
          <w:rFonts w:cs="Calibri"/>
        </w:rPr>
        <w:t xml:space="preserve"> </w:t>
      </w:r>
      <w:r w:rsidRPr="0022311F">
        <w:rPr>
          <w:rFonts w:cs="Calibri"/>
          <w:highlight w:val="green"/>
        </w:rPr>
        <w:t>from their</w:t>
      </w:r>
      <w:r w:rsidRPr="0022311F">
        <w:rPr>
          <w:rFonts w:cs="Calibri"/>
        </w:rPr>
        <w:t xml:space="preserve"> </w:t>
      </w:r>
      <w:r w:rsidRPr="0022311F">
        <w:rPr>
          <w:rFonts w:cs="Calibri"/>
          <w:highlight w:val="green"/>
        </w:rPr>
        <w:t>traditional</w:t>
      </w:r>
      <w:r w:rsidRPr="0022311F">
        <w:rPr>
          <w:rFonts w:cs="Calibri"/>
        </w:rPr>
        <w:t xml:space="preserve"> vast hunting and fishing </w:t>
      </w:r>
      <w:r w:rsidRPr="0022311F">
        <w:rPr>
          <w:rFonts w:cs="Calibri"/>
          <w:highlight w:val="green"/>
        </w:rPr>
        <w:t>grounds to</w:t>
      </w:r>
      <w:r w:rsidRPr="0022311F">
        <w:rPr>
          <w:rFonts w:cs="Calibri"/>
        </w:rPr>
        <w:t xml:space="preserve"> ever </w:t>
      </w:r>
      <w:r w:rsidRPr="0022311F">
        <w:rPr>
          <w:rFonts w:cs="Calibri"/>
          <w:highlight w:val="green"/>
        </w:rPr>
        <w:t>smaller</w:t>
      </w:r>
      <w:r w:rsidRPr="0022311F">
        <w:rPr>
          <w:rFonts w:cs="Calibri"/>
        </w:rPr>
        <w:t xml:space="preserve">, ever more </w:t>
      </w:r>
      <w:r w:rsidRPr="0022311F">
        <w:rPr>
          <w:rFonts w:cs="Calibri"/>
          <w:highlight w:val="green"/>
        </w:rPr>
        <w:t>barren areas of land</w:t>
      </w:r>
      <w:r w:rsidRPr="0022311F">
        <w:rPr>
          <w:rFonts w:cs="Calibri"/>
        </w:rPr>
        <w:t>”</w:t>
      </w:r>
      <w:r w:rsidRPr="0022311F">
        <w:rPr>
          <w:rFonts w:cs="Calibri"/>
          <w:sz w:val="14"/>
        </w:rPr>
        <w:t xml:space="preserve"> (</w:t>
      </w:r>
      <w:proofErr w:type="spellStart"/>
      <w:r w:rsidRPr="0022311F">
        <w:rPr>
          <w:rFonts w:cs="Calibri"/>
          <w:sz w:val="14"/>
        </w:rPr>
        <w:t>Wiessner</w:t>
      </w:r>
      <w:proofErr w:type="spellEnd"/>
      <w:r w:rsidRPr="0022311F">
        <w:rPr>
          <w:rFonts w:cs="Calibri"/>
          <w:sz w:val="14"/>
        </w:rPr>
        <w:t xml:space="preserve">, 1995, p. 577). The War of 1812 marks a switch from the nation-to-nation relationships that characterized earlier agreements, to a new species of treaty which deprived Indigenous communities of nationhood. I call </w:t>
      </w:r>
      <w:proofErr w:type="gramStart"/>
      <w:r w:rsidRPr="0022311F">
        <w:rPr>
          <w:rFonts w:cs="Calibri"/>
          <w:sz w:val="14"/>
        </w:rPr>
        <w:t>the means by which</w:t>
      </w:r>
      <w:proofErr w:type="gramEnd"/>
      <w:r w:rsidRPr="0022311F">
        <w:rPr>
          <w:rFonts w:cs="Calibri"/>
          <w:sz w:val="14"/>
        </w:rPr>
        <w:t xml:space="preserve"> colonial states appropriated Indigenous sovereignty “theft,” since it deprived Indigenous peoples of their right to </w:t>
      </w:r>
      <w:proofErr w:type="spellStart"/>
      <w:r w:rsidRPr="0022311F">
        <w:rPr>
          <w:rFonts w:cs="Calibri"/>
          <w:sz w:val="14"/>
        </w:rPr>
        <w:t>selfdetermination</w:t>
      </w:r>
      <w:proofErr w:type="spellEnd"/>
      <w:r w:rsidRPr="0022311F">
        <w:rPr>
          <w:rFonts w:cs="Calibri"/>
          <w:sz w:val="14"/>
        </w:rPr>
        <w:t xml:space="preserve"> and full use of their traditional territories. Moreover, </w:t>
      </w:r>
      <w:r w:rsidRPr="0022311F">
        <w:rPr>
          <w:rStyle w:val="Heading5Char"/>
          <w:rFonts w:cs="Calibri"/>
        </w:rPr>
        <w:t xml:space="preserve">the </w:t>
      </w:r>
      <w:proofErr w:type="spellStart"/>
      <w:r w:rsidRPr="0022311F">
        <w:rPr>
          <w:rStyle w:val="Heading5Char"/>
          <w:rFonts w:cs="Calibri"/>
          <w:highlight w:val="green"/>
        </w:rPr>
        <w:t>quasisovereignty</w:t>
      </w:r>
      <w:proofErr w:type="spellEnd"/>
      <w:r w:rsidRPr="0022311F">
        <w:rPr>
          <w:rStyle w:val="Heading5Char"/>
          <w:rFonts w:cs="Calibri"/>
          <w:highlight w:val="green"/>
        </w:rPr>
        <w:t xml:space="preserve"> t</w:t>
      </w:r>
      <w:r w:rsidRPr="0022311F">
        <w:rPr>
          <w:rStyle w:val="Heading5Char"/>
          <w:rFonts w:cs="Calibri"/>
        </w:rPr>
        <w:t xml:space="preserve">hat was </w:t>
      </w:r>
      <w:r w:rsidRPr="0022311F">
        <w:rPr>
          <w:rStyle w:val="Heading5Char"/>
          <w:rFonts w:cs="Calibri"/>
          <w:highlight w:val="green"/>
        </w:rPr>
        <w:t>granted to Indigenous peoples</w:t>
      </w:r>
      <w:r w:rsidRPr="0022311F">
        <w:rPr>
          <w:rStyle w:val="Heading5Char"/>
          <w:rFonts w:cs="Calibri"/>
        </w:rPr>
        <w:t xml:space="preserve"> made the </w:t>
      </w:r>
      <w:r w:rsidRPr="0022311F">
        <w:rPr>
          <w:rStyle w:val="Heading5Char"/>
          <w:rFonts w:cs="Calibri"/>
          <w:highlight w:val="green"/>
        </w:rPr>
        <w:t>destruct</w:t>
      </w:r>
      <w:r w:rsidRPr="0022311F">
        <w:rPr>
          <w:rStyle w:val="Heading5Char"/>
          <w:rFonts w:cs="Calibri"/>
        </w:rPr>
        <w:t xml:space="preserve">ion of their </w:t>
      </w:r>
      <w:r w:rsidRPr="0022311F">
        <w:rPr>
          <w:rStyle w:val="Heading5Char"/>
          <w:rFonts w:cs="Calibri"/>
          <w:highlight w:val="green"/>
        </w:rPr>
        <w:t>communities</w:t>
      </w:r>
      <w:r w:rsidRPr="0022311F">
        <w:rPr>
          <w:rStyle w:val="Heading5Char"/>
          <w:rFonts w:cs="Calibri"/>
        </w:rPr>
        <w:t xml:space="preserve"> a requirement </w:t>
      </w:r>
      <w:r w:rsidRPr="0022311F">
        <w:rPr>
          <w:rStyle w:val="Heading5Char"/>
          <w:rFonts w:cs="Calibri"/>
          <w:highlight w:val="green"/>
        </w:rPr>
        <w:t>to</w:t>
      </w:r>
      <w:r w:rsidRPr="0022311F">
        <w:rPr>
          <w:rStyle w:val="Heading5Char"/>
          <w:rFonts w:cs="Calibri"/>
        </w:rPr>
        <w:t xml:space="preserve"> </w:t>
      </w:r>
      <w:r w:rsidRPr="0022311F">
        <w:rPr>
          <w:rStyle w:val="Heading5Char"/>
          <w:rFonts w:cs="Calibri"/>
          <w:highlight w:val="green"/>
        </w:rPr>
        <w:t>establish</w:t>
      </w:r>
      <w:r w:rsidRPr="0022311F">
        <w:rPr>
          <w:rStyle w:val="Heading5Char"/>
          <w:rFonts w:cs="Calibri"/>
        </w:rPr>
        <w:t xml:space="preserve"> the </w:t>
      </w:r>
      <w:r w:rsidRPr="0022311F">
        <w:rPr>
          <w:rStyle w:val="Heading5Char"/>
          <w:rFonts w:cs="Calibri"/>
          <w:highlight w:val="green"/>
        </w:rPr>
        <w:t>legitimacy</w:t>
      </w:r>
      <w:r w:rsidRPr="0022311F">
        <w:rPr>
          <w:rStyle w:val="Heading5Char"/>
          <w:rFonts w:cs="Calibri"/>
        </w:rPr>
        <w:t xml:space="preserve"> </w:t>
      </w:r>
      <w:r w:rsidRPr="0022311F">
        <w:rPr>
          <w:rStyle w:val="Heading5Char"/>
          <w:rFonts w:cs="Calibri"/>
          <w:highlight w:val="green"/>
        </w:rPr>
        <w:t xml:space="preserve">of </w:t>
      </w:r>
      <w:r w:rsidRPr="0022311F">
        <w:rPr>
          <w:rStyle w:val="Heading5Char"/>
          <w:rFonts w:cs="Calibri"/>
        </w:rPr>
        <w:t>the</w:t>
      </w:r>
      <w:r w:rsidRPr="0022311F">
        <w:rPr>
          <w:rStyle w:val="Heading5Char"/>
          <w:rFonts w:cs="Calibri"/>
          <w:highlight w:val="green"/>
        </w:rPr>
        <w:t xml:space="preserve"> colonial power</w:t>
      </w:r>
      <w:r w:rsidRPr="0022311F">
        <w:rPr>
          <w:rStyle w:val="Heading5Char"/>
          <w:rFonts w:cs="Calibri"/>
        </w:rPr>
        <w:t>’s occupation</w:t>
      </w:r>
      <w:r w:rsidRPr="0022311F">
        <w:rPr>
          <w:rFonts w:cs="Calibri"/>
          <w:sz w:val="14"/>
        </w:rPr>
        <w:t xml:space="preserve">. </w:t>
      </w:r>
      <w:proofErr w:type="spellStart"/>
      <w:r w:rsidRPr="0022311F">
        <w:rPr>
          <w:rFonts w:cs="Calibri"/>
          <w:sz w:val="14"/>
        </w:rPr>
        <w:t>Taiaiake</w:t>
      </w:r>
      <w:proofErr w:type="spellEnd"/>
      <w:r w:rsidRPr="0022311F">
        <w:rPr>
          <w:rFonts w:cs="Calibri"/>
          <w:sz w:val="14"/>
        </w:rPr>
        <w:t xml:space="preserve"> Alfred and Jeff </w:t>
      </w:r>
      <w:proofErr w:type="spellStart"/>
      <w:r w:rsidRPr="0022311F">
        <w:rPr>
          <w:rFonts w:cs="Calibri"/>
          <w:sz w:val="14"/>
        </w:rPr>
        <w:t>Corntassel</w:t>
      </w:r>
      <w:proofErr w:type="spellEnd"/>
      <w:r w:rsidRPr="0022311F">
        <w:rPr>
          <w:rFonts w:cs="Calibri"/>
          <w:sz w:val="14"/>
        </w:rPr>
        <w:t xml:space="preserve"> argue that contemporary settlers are no longer trying to eradicate Indigenous peoples as bodies, but rather “as peoples through the erasure of the histories and geographies that provide the foundation for Indigenous cultural identities and sense of self” (2005, p. 598; emphasis in original). </w:t>
      </w:r>
      <w:r w:rsidRPr="0022311F">
        <w:rPr>
          <w:rFonts w:cs="Calibri"/>
        </w:rPr>
        <w:t>This is both a continuation of the desire to appropriate Indigenous land and an attempt to foreclose the possibility that land that has already been annexed by colonists be returned</w:t>
      </w:r>
      <w:r w:rsidRPr="0022311F">
        <w:rPr>
          <w:rFonts w:cs="Calibri"/>
          <w:sz w:val="14"/>
        </w:rPr>
        <w:t xml:space="preserve">. Indigenous sovereignty in its current form in the British colonial states continues to act as a form of “quasi-sovereignty” the goal and legacy of which are the assimilation and destruction of Indigenous peoples. The Truth and Reconciliation Commission of Canada (2015) has outlined the crimes the Canadian government committed against Indigenous peoples. While the summary of their findings focuses on the cultural genocide the Canadian state engaged in through residential schools, it acknowledges the physical and biological genocides engaged in by the state as well. It states: Canada asserted control over Aboriginal land. In some locations, Canada negotiated Treaties with First Nations; in others, the land was simply occupied or seized. The </w:t>
      </w:r>
      <w:r w:rsidRPr="0022311F">
        <w:rPr>
          <w:rFonts w:cs="Calibri"/>
          <w:highlight w:val="green"/>
        </w:rPr>
        <w:t>negotiation of Treaties</w:t>
      </w:r>
      <w:r w:rsidRPr="0022311F">
        <w:rPr>
          <w:rFonts w:cs="Calibri"/>
        </w:rPr>
        <w:t xml:space="preserve">, while seemingly </w:t>
      </w:r>
      <w:proofErr w:type="spellStart"/>
      <w:r w:rsidRPr="0022311F">
        <w:rPr>
          <w:rFonts w:cs="Calibri"/>
        </w:rPr>
        <w:t>honourable</w:t>
      </w:r>
      <w:proofErr w:type="spellEnd"/>
      <w:r w:rsidRPr="0022311F">
        <w:rPr>
          <w:rFonts w:cs="Calibri"/>
        </w:rPr>
        <w:t xml:space="preserve"> and legal, was </w:t>
      </w:r>
      <w:r w:rsidRPr="0022311F">
        <w:rPr>
          <w:rFonts w:cs="Calibri"/>
          <w:highlight w:val="green"/>
        </w:rPr>
        <w:t>often</w:t>
      </w:r>
      <w:r w:rsidRPr="0022311F">
        <w:rPr>
          <w:rFonts w:cs="Calibri"/>
        </w:rPr>
        <w:t xml:space="preserve"> marked by </w:t>
      </w:r>
      <w:r w:rsidRPr="0022311F">
        <w:rPr>
          <w:rFonts w:cs="Calibri"/>
          <w:highlight w:val="green"/>
        </w:rPr>
        <w:t>fraud and coercion</w:t>
      </w:r>
      <w:r w:rsidRPr="0022311F">
        <w:rPr>
          <w:rFonts w:cs="Calibri"/>
          <w:sz w:val="14"/>
        </w:rPr>
        <w:t xml:space="preserve">, and Canada was, and remains, slow to implement their provisions and intent. (Truth &amp; Reconciliation Commission of Canada, 2015, p. 1) Australian Prime Minister Kevin Rudd (2008) issued an apology for the “Stolen Generation,” which took Aboriginal and Torres Strait Islander children from their families. </w:t>
      </w:r>
      <w:r w:rsidRPr="0022311F">
        <w:rPr>
          <w:rFonts w:cs="Calibri"/>
        </w:rPr>
        <w:t xml:space="preserve">The </w:t>
      </w:r>
      <w:r w:rsidRPr="0022311F">
        <w:rPr>
          <w:rFonts w:cs="Calibri"/>
          <w:highlight w:val="green"/>
        </w:rPr>
        <w:t>U.S.</w:t>
      </w:r>
      <w:r w:rsidRPr="0022311F">
        <w:rPr>
          <w:rFonts w:cs="Calibri"/>
        </w:rPr>
        <w:t xml:space="preserve"> issued its apology to Indigenous peoples</w:t>
      </w:r>
      <w:r w:rsidRPr="0022311F">
        <w:rPr>
          <w:rFonts w:cs="Calibri"/>
          <w:sz w:val="14"/>
        </w:rPr>
        <w:t xml:space="preserve">, hidden in section 8113 of a 2010 Defense Appropriations Act. It acknowledges “that there have been years of official depredations, </w:t>
      </w:r>
      <w:proofErr w:type="spellStart"/>
      <w:r w:rsidRPr="0022311F">
        <w:rPr>
          <w:rFonts w:cs="Calibri"/>
          <w:sz w:val="14"/>
        </w:rPr>
        <w:t>illconceived</w:t>
      </w:r>
      <w:proofErr w:type="spellEnd"/>
      <w:r w:rsidRPr="0022311F">
        <w:rPr>
          <w:rFonts w:cs="Calibri"/>
          <w:sz w:val="14"/>
        </w:rPr>
        <w:t xml:space="preserve"> policies, and the breaking of covenants by the Federal Government regarding Indian tribes” and also “many instances of violence, maltreatment, and neglect inflicted on Native Peoples by citizens of the United States” (111th Congress, 2009, s.8113). </w:t>
      </w:r>
      <w:r w:rsidRPr="0022311F">
        <w:rPr>
          <w:rStyle w:val="Heading5Char"/>
          <w:rFonts w:cs="Calibri"/>
        </w:rPr>
        <w:t xml:space="preserve">All three of these </w:t>
      </w:r>
      <w:r w:rsidRPr="0022311F">
        <w:rPr>
          <w:rStyle w:val="Heading5Char"/>
          <w:rFonts w:cs="Calibri"/>
          <w:highlight w:val="green"/>
        </w:rPr>
        <w:t>apologies profess a desire to “remove a stain from its past”</w:t>
      </w:r>
      <w:r w:rsidRPr="0022311F">
        <w:rPr>
          <w:rStyle w:val="Heading5Char"/>
          <w:rFonts w:cs="Calibri"/>
        </w:rPr>
        <w:t xml:space="preserve"> </w:t>
      </w:r>
      <w:r w:rsidRPr="0022311F">
        <w:rPr>
          <w:rFonts w:cs="Calibri"/>
          <w:sz w:val="14"/>
        </w:rPr>
        <w:t xml:space="preserve">(Truth &amp; Reconciliation Commission of Canada, 2015, p. 237), for “the nation to turn a new page” (Rudd, 2008), </w:t>
      </w:r>
      <w:r w:rsidRPr="0022311F">
        <w:rPr>
          <w:rFonts w:cs="Calibri"/>
        </w:rPr>
        <w:t>and look towards a future “where all the people of this land live reconciled as brothers and sisters</w:t>
      </w:r>
      <w:r w:rsidRPr="0022311F">
        <w:rPr>
          <w:rFonts w:cs="Calibri"/>
          <w:sz w:val="14"/>
        </w:rPr>
        <w:t xml:space="preserve">” (111th Congress, 2009, s.8113). Yet the Australian apology made no reference to reparations, the American apology contains a disclaimer that nothing in it is meant to “serve as any settlement against the United States” (111th Congress, 2009, s.8113), and while Canada has attached its apology to court mandated reparations payments, it has failed to reform its relationship with Indigenous peoples by (for example) reforming the 1876 Indian Act. </w:t>
      </w:r>
      <w:r w:rsidRPr="0022311F">
        <w:rPr>
          <w:rStyle w:val="Heading5Char"/>
          <w:rFonts w:cs="Calibri"/>
        </w:rPr>
        <w:t xml:space="preserve">The existence of </w:t>
      </w:r>
      <w:r w:rsidRPr="0022311F">
        <w:rPr>
          <w:rStyle w:val="Heading5Char"/>
          <w:rFonts w:cs="Calibri"/>
          <w:highlight w:val="green"/>
        </w:rPr>
        <w:t>sovereignty in a colonial context</w:t>
      </w:r>
      <w:r w:rsidRPr="0022311F">
        <w:rPr>
          <w:rStyle w:val="Heading5Char"/>
          <w:rFonts w:cs="Calibri"/>
        </w:rPr>
        <w:t xml:space="preserve"> </w:t>
      </w:r>
      <w:r w:rsidRPr="0022311F">
        <w:rPr>
          <w:rStyle w:val="Heading5Char"/>
          <w:rFonts w:cs="Calibri"/>
          <w:highlight w:val="green"/>
        </w:rPr>
        <w:t>is predicated on</w:t>
      </w:r>
      <w:r w:rsidRPr="0022311F">
        <w:rPr>
          <w:rStyle w:val="Heading5Char"/>
          <w:rFonts w:cs="Calibri"/>
        </w:rPr>
        <w:t xml:space="preserve"> the </w:t>
      </w:r>
      <w:proofErr w:type="spellStart"/>
      <w:r w:rsidRPr="0022311F">
        <w:rPr>
          <w:rStyle w:val="Heading5Char"/>
          <w:rFonts w:cs="Calibri"/>
          <w:highlight w:val="green"/>
        </w:rPr>
        <w:t>nonsovereignty</w:t>
      </w:r>
      <w:proofErr w:type="spellEnd"/>
      <w:r w:rsidRPr="0022311F">
        <w:rPr>
          <w:rStyle w:val="Heading5Char"/>
          <w:rFonts w:cs="Calibri"/>
          <w:highlight w:val="green"/>
        </w:rPr>
        <w:t xml:space="preserve"> of Indigenous peoples</w:t>
      </w:r>
      <w:r w:rsidRPr="0022311F">
        <w:rPr>
          <w:rFonts w:cs="Calibri"/>
          <w:sz w:val="14"/>
        </w:rPr>
        <w:t xml:space="preserve">. </w:t>
      </w:r>
      <w:r w:rsidRPr="0022311F">
        <w:rPr>
          <w:rFonts w:cs="Calibri"/>
        </w:rPr>
        <w:t>At best, they are granted a form of “</w:t>
      </w:r>
      <w:proofErr w:type="spellStart"/>
      <w:r w:rsidRPr="0022311F">
        <w:rPr>
          <w:rFonts w:cs="Calibri"/>
        </w:rPr>
        <w:t>quasisovereignty</w:t>
      </w:r>
      <w:proofErr w:type="spellEnd"/>
      <w:r w:rsidRPr="0022311F">
        <w:rPr>
          <w:rFonts w:cs="Calibri"/>
        </w:rPr>
        <w:t>” that is not taken seriously by the international state system and is generally considered to be a temporary stage in the integration of Indigenous peoples into the colonial state</w:t>
      </w:r>
      <w:r w:rsidRPr="0022311F">
        <w:rPr>
          <w:rFonts w:cs="Calibri"/>
          <w:sz w:val="14"/>
        </w:rPr>
        <w:t xml:space="preserve">.5 </w:t>
      </w:r>
      <w:r w:rsidRPr="0022311F">
        <w:rPr>
          <w:rFonts w:cs="Calibri"/>
        </w:rPr>
        <w:t>The quasi-status of their sovereignty is not a step on the path towards full sovereignty, but towards destruction and the seamless transfer of sovereignty from them to the colonial state</w:t>
      </w:r>
      <w:r w:rsidRPr="0022311F">
        <w:rPr>
          <w:rFonts w:cs="Calibri"/>
          <w:sz w:val="14"/>
        </w:rPr>
        <w:t xml:space="preserve">. In their critique of the literature on post-colonial theory and antiracist work, Bonita Lawrence and </w:t>
      </w:r>
      <w:proofErr w:type="spellStart"/>
      <w:r w:rsidRPr="0022311F">
        <w:rPr>
          <w:rFonts w:cs="Calibri"/>
          <w:sz w:val="14"/>
        </w:rPr>
        <w:t>Enakshi</w:t>
      </w:r>
      <w:proofErr w:type="spellEnd"/>
      <w:r w:rsidRPr="0022311F">
        <w:rPr>
          <w:rFonts w:cs="Calibri"/>
          <w:sz w:val="14"/>
        </w:rPr>
        <w:t xml:space="preserve"> </w:t>
      </w:r>
      <w:proofErr w:type="spellStart"/>
      <w:r w:rsidRPr="0022311F">
        <w:rPr>
          <w:rFonts w:cs="Calibri"/>
          <w:sz w:val="14"/>
        </w:rPr>
        <w:t>Dua</w:t>
      </w:r>
      <w:proofErr w:type="spellEnd"/>
      <w:r w:rsidRPr="0022311F">
        <w:rPr>
          <w:rFonts w:cs="Calibri"/>
          <w:sz w:val="14"/>
        </w:rPr>
        <w:t xml:space="preserve"> ask, “what does it mean to look at Canada as colonized space?” (2005, p. 123). Because settler states are founded on policies that combine extermination and assimilation, the continued existence of Indigenous peoples as peoples depends on the full recognition of their inherent sovereignty. For this reason: </w:t>
      </w:r>
      <w:r w:rsidRPr="0022311F">
        <w:rPr>
          <w:rStyle w:val="Heading5Char"/>
          <w:rFonts w:cs="Calibri"/>
          <w:highlight w:val="green"/>
        </w:rPr>
        <w:t>To speak of Indigenous nationhood is to speak of land as Indigenous,</w:t>
      </w:r>
      <w:r w:rsidRPr="0022311F">
        <w:rPr>
          <w:rStyle w:val="Heading5Char"/>
          <w:rFonts w:cs="Calibri"/>
        </w:rPr>
        <w:t xml:space="preserve"> </w:t>
      </w:r>
      <w:r w:rsidRPr="0022311F">
        <w:rPr>
          <w:rStyle w:val="Heading5Char"/>
          <w:rFonts w:cs="Calibri"/>
          <w:highlight w:val="green"/>
        </w:rPr>
        <w:t>in ways that are neither rhetorical nor metaphorical</w:t>
      </w:r>
      <w:r w:rsidRPr="0022311F">
        <w:rPr>
          <w:rFonts w:cs="Calibri"/>
          <w:sz w:val="14"/>
        </w:rPr>
        <w:t xml:space="preserve">. Neither Canada, nor the United States – or the settler states of “Latin” America for that matter – which claim sovereignty over the territory they occupy, have a legitimate basis to anchor their absorption of huge portions of that territory. (Lawrence &amp; </w:t>
      </w:r>
      <w:proofErr w:type="spellStart"/>
      <w:r w:rsidRPr="0022311F">
        <w:rPr>
          <w:rFonts w:cs="Calibri"/>
          <w:sz w:val="14"/>
        </w:rPr>
        <w:t>Dua</w:t>
      </w:r>
      <w:proofErr w:type="spellEnd"/>
      <w:r w:rsidRPr="0022311F">
        <w:rPr>
          <w:rFonts w:cs="Calibri"/>
          <w:sz w:val="14"/>
        </w:rPr>
        <w:t xml:space="preserve">, 2005, p. 124) To claim respect for Indigenous sovereignty, therefore, is to deny the legal legitimacy of Settler colonies. This is because of the territoriality and legal supremacy claims of sovereign states. </w:t>
      </w:r>
      <w:r w:rsidRPr="0022311F">
        <w:rPr>
          <w:rFonts w:cs="Calibri"/>
        </w:rPr>
        <w:t xml:space="preserve">While the development of international law has served to strip Indigenous peoples of their traditional lands, it also contains </w:t>
      </w:r>
      <w:proofErr w:type="gramStart"/>
      <w:r w:rsidRPr="0022311F">
        <w:rPr>
          <w:rFonts w:cs="Calibri"/>
        </w:rPr>
        <w:t>a number of</w:t>
      </w:r>
      <w:proofErr w:type="gramEnd"/>
      <w:r w:rsidRPr="0022311F">
        <w:rPr>
          <w:rFonts w:cs="Calibri"/>
        </w:rPr>
        <w:t xml:space="preserve"> mechanisms that have been used in other contexts of occupation, violence, and genocide</w:t>
      </w:r>
      <w:r w:rsidRPr="0022311F">
        <w:rPr>
          <w:rFonts w:cs="Calibri"/>
          <w:sz w:val="14"/>
        </w:rPr>
        <w:t xml:space="preserve">. First, the principle of pacta sunt </w:t>
      </w:r>
      <w:proofErr w:type="spellStart"/>
      <w:r w:rsidRPr="0022311F">
        <w:rPr>
          <w:rFonts w:cs="Calibri"/>
          <w:sz w:val="14"/>
        </w:rPr>
        <w:t>servanda</w:t>
      </w:r>
      <w:proofErr w:type="spellEnd"/>
      <w:r w:rsidRPr="0022311F">
        <w:rPr>
          <w:rFonts w:cs="Calibri"/>
          <w:sz w:val="14"/>
        </w:rPr>
        <w:t xml:space="preserve"> is the cornerstone of international law (Uribe, 2010; </w:t>
      </w:r>
      <w:proofErr w:type="spellStart"/>
      <w:r w:rsidRPr="0022311F">
        <w:rPr>
          <w:rFonts w:cs="Calibri"/>
          <w:sz w:val="14"/>
        </w:rPr>
        <w:t>Wiessner</w:t>
      </w:r>
      <w:proofErr w:type="spellEnd"/>
      <w:r w:rsidRPr="0022311F">
        <w:rPr>
          <w:rFonts w:cs="Calibri"/>
          <w:sz w:val="14"/>
        </w:rPr>
        <w:t xml:space="preserve"> 1995) – states are required to abide by their word. The fact that colonial powers broke their treaties with Indigenous governments ought not to mean that it is thereby nullified, but rather that “there may be legal consequences” (</w:t>
      </w:r>
      <w:proofErr w:type="spellStart"/>
      <w:r w:rsidRPr="0022311F">
        <w:rPr>
          <w:rFonts w:cs="Calibri"/>
          <w:sz w:val="14"/>
        </w:rPr>
        <w:t>Kickingbird</w:t>
      </w:r>
      <w:proofErr w:type="spellEnd"/>
      <w:r w:rsidRPr="0022311F">
        <w:rPr>
          <w:rFonts w:cs="Calibri"/>
          <w:sz w:val="14"/>
        </w:rPr>
        <w:t xml:space="preserve">, 1995, p. 603). Furthermore, the principle of sovereignty contains a right to reassert authority when territory is unjustly annexed. When a state’s sovereignty is violated, international law calls for its restoration. Following Kirke </w:t>
      </w:r>
      <w:proofErr w:type="spellStart"/>
      <w:r w:rsidRPr="0022311F">
        <w:rPr>
          <w:rFonts w:cs="Calibri"/>
          <w:sz w:val="14"/>
        </w:rPr>
        <w:t>Kickingbird</w:t>
      </w:r>
      <w:proofErr w:type="spellEnd"/>
      <w:r w:rsidRPr="0022311F">
        <w:rPr>
          <w:rFonts w:cs="Calibri"/>
          <w:sz w:val="14"/>
        </w:rPr>
        <w:t>, I believe that “treaties form the backdrop of the past, confirm rights in the present and provide the basic definition for the evolving future” (1995, p. 605). Only by respecting the traditional rights of Indigenous peoples – including rights to their territories – can colonial states repair the sovereign wrong done in the abrogation of their duty to stand by their treaties.</w:t>
      </w:r>
    </w:p>
    <w:p w14:paraId="79F4A424" w14:textId="03CD750A" w:rsidR="00791759" w:rsidRDefault="00791759" w:rsidP="00791759"/>
    <w:p w14:paraId="5DDAA2BD" w14:textId="0DEE8D87" w:rsidR="009D56E3" w:rsidRDefault="00B2732A" w:rsidP="00B2732A">
      <w:pPr>
        <w:pStyle w:val="Heading4"/>
        <w:rPr>
          <w:rFonts w:cs="Calibri"/>
        </w:rPr>
      </w:pPr>
      <w:bookmarkStart w:id="0" w:name="_Hlk93222481"/>
      <w:r>
        <w:rPr>
          <w:rFonts w:cs="Calibri"/>
        </w:rPr>
        <w:t xml:space="preserve">2] </w:t>
      </w:r>
      <w:r w:rsidRPr="009500F6">
        <w:rPr>
          <w:rFonts w:cs="Calibri"/>
        </w:rPr>
        <w:t xml:space="preserve">The notion of the “commons” has historically been weaponized to build a state-sanctioned trust in white humanity – </w:t>
      </w:r>
      <w:proofErr w:type="spellStart"/>
      <w:r w:rsidR="009D56E3">
        <w:rPr>
          <w:rFonts w:cs="Calibri"/>
        </w:rPr>
        <w:t>aff</w:t>
      </w:r>
      <w:proofErr w:type="spellEnd"/>
      <w:r w:rsidR="009D56E3">
        <w:rPr>
          <w:rFonts w:cs="Calibri"/>
        </w:rPr>
        <w:t xml:space="preserve"> solvency acts through and reinforces tis lens –</w:t>
      </w:r>
    </w:p>
    <w:p w14:paraId="7F66BFE5" w14:textId="77D56B84" w:rsidR="00B2732A" w:rsidRPr="009D56E3" w:rsidRDefault="009D56E3" w:rsidP="009D56E3">
      <w:pPr>
        <w:pStyle w:val="Heading4"/>
        <w:rPr>
          <w:rFonts w:cs="Calibri"/>
        </w:rPr>
      </w:pPr>
      <w:r w:rsidRPr="009500F6">
        <w:rPr>
          <w:rFonts w:cs="Calibri"/>
        </w:rPr>
        <w:t xml:space="preserve">extending that trust to the stars does not make it less white </w:t>
      </w:r>
      <w:proofErr w:type="gramStart"/>
      <w:r w:rsidRPr="009500F6">
        <w:rPr>
          <w:rFonts w:cs="Calibri"/>
        </w:rPr>
        <w:t>supremacist, and</w:t>
      </w:r>
      <w:proofErr w:type="gramEnd"/>
      <w:r w:rsidRPr="009500F6">
        <w:rPr>
          <w:rFonts w:cs="Calibri"/>
        </w:rPr>
        <w:t xml:space="preserve"> doing it in the name of “pragmatism” does not make it less colonialist.</w:t>
      </w:r>
      <w:r w:rsidR="00B2732A">
        <w:rPr>
          <w:rFonts w:cs="Calibri"/>
        </w:rPr>
        <w:br/>
      </w:r>
    </w:p>
    <w:p w14:paraId="23DCB332" w14:textId="77777777" w:rsidR="00B2732A" w:rsidRPr="009500F6" w:rsidRDefault="00B2732A" w:rsidP="00B2732A">
      <w:pPr>
        <w:rPr>
          <w:rStyle w:val="Emphasis"/>
          <w:rFonts w:cs="Calibri"/>
        </w:rPr>
      </w:pPr>
      <w:r w:rsidRPr="009500F6">
        <w:rPr>
          <w:rStyle w:val="Emphasis"/>
          <w:rFonts w:cs="Calibri"/>
        </w:rPr>
        <w:t>Goldstein, 18</w:t>
      </w:r>
    </w:p>
    <w:p w14:paraId="64D35A81" w14:textId="77777777" w:rsidR="00B2732A" w:rsidRPr="009500F6" w:rsidRDefault="00B2732A" w:rsidP="00B2732A">
      <w:pPr>
        <w:rPr>
          <w:rFonts w:cs="Calibri"/>
        </w:rPr>
      </w:pPr>
      <w:r w:rsidRPr="009500F6">
        <w:rPr>
          <w:rFonts w:cs="Calibri"/>
        </w:rPr>
        <w:t xml:space="preserve">[Alyosha, Prof. American Studies @ </w:t>
      </w:r>
      <w:proofErr w:type="spellStart"/>
      <w:r w:rsidRPr="009500F6">
        <w:rPr>
          <w:rFonts w:cs="Calibri"/>
        </w:rPr>
        <w:t>UNewMexico</w:t>
      </w:r>
      <w:proofErr w:type="spellEnd"/>
      <w:r w:rsidRPr="009500F6">
        <w:rPr>
          <w:rFonts w:cs="Calibri"/>
        </w:rPr>
        <w:t>, PhD @ NYU: “By Force of Expectation: Colonization, Public Lands, and the Property Relation,” published by UCLA Law Review on 3-1-2018. https://www.uclalawreview.org/by-force-of-expectation/]//AD</w:t>
      </w:r>
    </w:p>
    <w:p w14:paraId="1B4402CC" w14:textId="77777777" w:rsidR="00B2732A" w:rsidRPr="009500F6" w:rsidRDefault="00B2732A" w:rsidP="00B2732A">
      <w:pPr>
        <w:rPr>
          <w:rFonts w:cs="Calibri"/>
          <w:sz w:val="16"/>
        </w:rPr>
      </w:pPr>
      <w:r w:rsidRPr="009500F6">
        <w:rPr>
          <w:rFonts w:cs="Calibri"/>
          <w:sz w:val="16"/>
        </w:rPr>
        <w:t xml:space="preserve">Over the course of the long nineteenth century, </w:t>
      </w:r>
      <w:r w:rsidRPr="009500F6">
        <w:rPr>
          <w:rFonts w:cs="Calibri"/>
        </w:rPr>
        <w:t>land policy</w:t>
      </w:r>
      <w:r w:rsidRPr="009500F6">
        <w:rPr>
          <w:rFonts w:cs="Calibri"/>
          <w:sz w:val="16"/>
        </w:rPr>
        <w:t xml:space="preserve"> was increasingly </w:t>
      </w:r>
      <w:r w:rsidRPr="009500F6">
        <w:rPr>
          <w:rFonts w:cs="Calibri"/>
        </w:rPr>
        <w:t>deployed as</w:t>
      </w:r>
      <w:r w:rsidRPr="009500F6">
        <w:rPr>
          <w:rFonts w:cs="Calibri"/>
          <w:sz w:val="16"/>
        </w:rPr>
        <w:t xml:space="preserve"> a means of </w:t>
      </w:r>
      <w:r w:rsidRPr="009500F6">
        <w:rPr>
          <w:rFonts w:cs="Calibri"/>
        </w:rPr>
        <w:t>encouraging western settlement, while also being symptomatic of the tensions among federal administration, private speculators, and extra-legal settler encroachment.</w:t>
      </w:r>
      <w:proofErr w:type="gramStart"/>
      <w:r w:rsidRPr="009500F6">
        <w:rPr>
          <w:rFonts w:cs="Calibri"/>
          <w:sz w:val="16"/>
        </w:rPr>
        <w:t>13  As</w:t>
      </w:r>
      <w:proofErr w:type="gramEnd"/>
      <w:r w:rsidRPr="009500F6">
        <w:rPr>
          <w:rFonts w:cs="Calibri"/>
          <w:sz w:val="16"/>
        </w:rPr>
        <w:t xml:space="preserve"> is often noted in scholarship on the public domain—but infrequently emphasized in discussions of the United States more generally—almost one-third of all land in the United States is administered by the federal government.  This land is disproportionately concentrated in the western states, with federal acreage totaling nearly 80 percent of Nevada, 63 percent of Utah, and 53 percent of Oregon.14  Considered a revenue source for federal war debt during the early national era, public land policy operated initially to survey, secure, and dispose collateral in the service of national solvency in accordance with the Land Ordinance of 1785.15  Enormous giveaways and preferential lease arrangements for railroad corporations and extractive industries accompanied the aftermath of the Civil War.  The Taylor Grazing Act of 1934 inaugurated a new era in federal management of public lands by instituting grazing fees for use of the public domain and effectively ending homesteading.16  In 1976, the Federal Land Policy and Management Act mandated multiple-use standards—including environmental protections aligned with the 1969 National Environmental Policy Act—that continue to govern Bureau of Land Management oversight.17  It was in the context of increased federal management and conservationist legislation that ranchers such as the Bundys increasingly cast themselves as victims of government overreach, as the true embodiment of the American people oppressed by governmental tyranny.  Moreover, as has been the case in other settler uprisings in the west, the Bundys displayed no interest whatsoever in the actual and still-present Native peoples whose land they occupied as anything other than a historical metaphor for contemporary white injury.  As Ryan Bundy remarked during the 2016 occupation of the Malheur National Wildlife Refuge in Oregon, the militia “recognize that the Native Americans had the claim to the land . . . but they lost that claim</w:t>
      </w:r>
      <w:proofErr w:type="gramStart"/>
      <w:r w:rsidRPr="009500F6">
        <w:rPr>
          <w:rFonts w:cs="Calibri"/>
          <w:sz w:val="16"/>
        </w:rPr>
        <w:t>. . . .</w:t>
      </w:r>
      <w:proofErr w:type="gramEnd"/>
      <w:r w:rsidRPr="009500F6">
        <w:rPr>
          <w:rFonts w:cs="Calibri"/>
          <w:sz w:val="16"/>
        </w:rPr>
        <w:t xml:space="preserve"> There are things to learn from cultures of the past, but the current culture is the most important.”18</w:t>
      </w:r>
    </w:p>
    <w:p w14:paraId="1B2C1039" w14:textId="77777777" w:rsidR="00B2732A" w:rsidRPr="009500F6" w:rsidRDefault="00B2732A" w:rsidP="00B2732A">
      <w:pPr>
        <w:rPr>
          <w:rFonts w:cs="Calibri"/>
          <w:b/>
          <w:u w:val="single"/>
        </w:rPr>
      </w:pPr>
      <w:r w:rsidRPr="009500F6">
        <w:rPr>
          <w:rFonts w:cs="Calibri"/>
          <w:sz w:val="16"/>
          <w:u w:val="single"/>
        </w:rPr>
        <w:t xml:space="preserve">In fact, </w:t>
      </w:r>
      <w:r w:rsidRPr="009500F6">
        <w:rPr>
          <w:rFonts w:cs="Calibri"/>
          <w:u w:val="single"/>
        </w:rPr>
        <w:t xml:space="preserve">a variety </w:t>
      </w:r>
      <w:r w:rsidRPr="009500F6">
        <w:rPr>
          <w:rFonts w:cs="Calibri"/>
          <w:b/>
          <w:bCs/>
          <w:u w:val="single"/>
        </w:rPr>
        <w:t xml:space="preserve">of </w:t>
      </w:r>
      <w:r w:rsidRPr="009500F6">
        <w:rPr>
          <w:rStyle w:val="Heading5Char"/>
          <w:rFonts w:cs="Calibri"/>
          <w:bCs/>
          <w:highlight w:val="green"/>
        </w:rPr>
        <w:t>claims</w:t>
      </w:r>
      <w:r w:rsidRPr="009500F6">
        <w:rPr>
          <w:rStyle w:val="Heading5Char"/>
          <w:rFonts w:cs="Calibri"/>
          <w:bCs/>
        </w:rPr>
        <w:t xml:space="preserve"> to land are made </w:t>
      </w:r>
      <w:r w:rsidRPr="009500F6">
        <w:rPr>
          <w:rStyle w:val="Heading5Char"/>
          <w:rFonts w:cs="Calibri"/>
          <w:bCs/>
          <w:highlight w:val="green"/>
        </w:rPr>
        <w:t>in the name of</w:t>
      </w:r>
      <w:r w:rsidRPr="009500F6">
        <w:rPr>
          <w:rStyle w:val="Heading5Char"/>
          <w:rFonts w:cs="Calibri"/>
          <w:bCs/>
        </w:rPr>
        <w:t xml:space="preserve"> “the public” and “</w:t>
      </w:r>
      <w:r w:rsidRPr="009500F6">
        <w:rPr>
          <w:rStyle w:val="Heading5Char"/>
          <w:rFonts w:cs="Calibri"/>
          <w:bCs/>
          <w:highlight w:val="green"/>
        </w:rPr>
        <w:t>the people”</w:t>
      </w:r>
      <w:r w:rsidRPr="009500F6">
        <w:rPr>
          <w:rStyle w:val="Heading5Char"/>
          <w:rFonts w:cs="Calibri"/>
        </w:rPr>
        <w:t xml:space="preserve"> as a </w:t>
      </w:r>
      <w:r w:rsidRPr="009500F6">
        <w:rPr>
          <w:rStyle w:val="Heading5Char"/>
          <w:rFonts w:cs="Calibri"/>
          <w:bCs/>
        </w:rPr>
        <w:t>collective interest</w:t>
      </w:r>
      <w:r w:rsidRPr="009500F6">
        <w:rPr>
          <w:rFonts w:cs="Calibri"/>
          <w:u w:val="single"/>
        </w:rPr>
        <w:t xml:space="preserve"> in opposition to</w:t>
      </w:r>
      <w:r w:rsidRPr="009500F6">
        <w:rPr>
          <w:rFonts w:cs="Calibri"/>
          <w:sz w:val="16"/>
          <w:u w:val="single"/>
        </w:rPr>
        <w:t xml:space="preserve"> the federal government, the </w:t>
      </w:r>
      <w:r w:rsidRPr="009500F6">
        <w:rPr>
          <w:rFonts w:cs="Calibri"/>
          <w:u w:val="single"/>
        </w:rPr>
        <w:t>extractive industries</w:t>
      </w:r>
      <w:r w:rsidRPr="009500F6">
        <w:rPr>
          <w:rFonts w:cs="Calibri"/>
          <w:sz w:val="16"/>
          <w:u w:val="single"/>
        </w:rPr>
        <w:t xml:space="preserve">, or the supposedly special interests of Native American tribes.19  Here, </w:t>
      </w:r>
      <w:r w:rsidRPr="009500F6">
        <w:rPr>
          <w:rStyle w:val="Heading5Char"/>
          <w:rFonts w:cs="Calibri"/>
          <w:bCs/>
          <w:highlight w:val="green"/>
        </w:rPr>
        <w:t>generalized</w:t>
      </w:r>
      <w:r w:rsidRPr="009500F6">
        <w:rPr>
          <w:rStyle w:val="Heading5Char"/>
          <w:rFonts w:cs="Calibri"/>
          <w:bCs/>
        </w:rPr>
        <w:t xml:space="preserve"> claims to representing “</w:t>
      </w:r>
      <w:r w:rsidRPr="009500F6">
        <w:rPr>
          <w:rStyle w:val="Heading5Char"/>
          <w:rFonts w:cs="Calibri"/>
          <w:bCs/>
          <w:highlight w:val="green"/>
        </w:rPr>
        <w:t>the public</w:t>
      </w:r>
      <w:r w:rsidRPr="009500F6">
        <w:rPr>
          <w:rStyle w:val="Heading5Char"/>
          <w:rFonts w:cs="Calibri"/>
          <w:bCs/>
        </w:rPr>
        <w:t>”</w:t>
      </w:r>
      <w:r w:rsidRPr="009500F6">
        <w:rPr>
          <w:rFonts w:cs="Calibri"/>
          <w:u w:val="single"/>
        </w:rPr>
        <w:t xml:space="preserve"> and “the people” obscure the particular and often </w:t>
      </w:r>
      <w:r w:rsidRPr="009500F6">
        <w:rPr>
          <w:rStyle w:val="Heading5Char"/>
          <w:rFonts w:cs="Calibri"/>
          <w:bCs/>
        </w:rPr>
        <w:t>antagonistic positions that galvanize such claims</w:t>
      </w:r>
      <w:r w:rsidRPr="009500F6">
        <w:rPr>
          <w:rFonts w:cs="Calibri"/>
          <w:u w:val="single"/>
        </w:rPr>
        <w:t xml:space="preserve">, as well as </w:t>
      </w:r>
      <w:r w:rsidRPr="009500F6">
        <w:rPr>
          <w:rStyle w:val="Heading5Char"/>
          <w:rFonts w:cs="Calibri"/>
          <w:bCs/>
          <w:highlight w:val="green"/>
        </w:rPr>
        <w:t>casting</w:t>
      </w:r>
      <w:r w:rsidRPr="009500F6">
        <w:rPr>
          <w:rStyle w:val="Heading5Char"/>
          <w:rFonts w:cs="Calibri"/>
          <w:bCs/>
        </w:rPr>
        <w:t xml:space="preserve"> </w:t>
      </w:r>
      <w:r w:rsidRPr="009500F6">
        <w:rPr>
          <w:rStyle w:val="Heading5Char"/>
          <w:rFonts w:cs="Calibri"/>
          <w:bCs/>
          <w:highlight w:val="green"/>
        </w:rPr>
        <w:t>tribes as</w:t>
      </w:r>
      <w:r w:rsidRPr="009500F6">
        <w:rPr>
          <w:rStyle w:val="Heading5Char"/>
          <w:rFonts w:cs="Calibri"/>
          <w:bCs/>
        </w:rPr>
        <w:t xml:space="preserve"> a </w:t>
      </w:r>
      <w:r w:rsidRPr="009500F6">
        <w:rPr>
          <w:rStyle w:val="Heading5Char"/>
          <w:rFonts w:cs="Calibri"/>
          <w:bCs/>
          <w:highlight w:val="green"/>
        </w:rPr>
        <w:t>single</w:t>
      </w:r>
      <w:r w:rsidRPr="009500F6">
        <w:rPr>
          <w:rStyle w:val="Heading5Char"/>
          <w:rFonts w:cs="Calibri"/>
          <w:bCs/>
        </w:rPr>
        <w:t xml:space="preserve"> interest </w:t>
      </w:r>
      <w:r w:rsidRPr="009500F6">
        <w:rPr>
          <w:rStyle w:val="Heading5Char"/>
          <w:rFonts w:cs="Calibri"/>
          <w:bCs/>
          <w:highlight w:val="green"/>
        </w:rPr>
        <w:t>group that fraudulently</w:t>
      </w:r>
      <w:r w:rsidRPr="009500F6">
        <w:rPr>
          <w:rStyle w:val="Heading5Char"/>
          <w:rFonts w:cs="Calibri"/>
          <w:bCs/>
        </w:rPr>
        <w:t xml:space="preserve"> make </w:t>
      </w:r>
      <w:r w:rsidRPr="009500F6">
        <w:rPr>
          <w:rStyle w:val="Heading5Char"/>
          <w:rFonts w:cs="Calibri"/>
          <w:bCs/>
          <w:highlight w:val="green"/>
        </w:rPr>
        <w:t>claims</w:t>
      </w:r>
      <w:r w:rsidRPr="009500F6">
        <w:rPr>
          <w:rStyle w:val="Heading5Char"/>
          <w:rFonts w:cs="Calibri"/>
          <w:bCs/>
        </w:rPr>
        <w:t xml:space="preserve"> in the name of </w:t>
      </w:r>
      <w:r w:rsidRPr="009500F6">
        <w:rPr>
          <w:rStyle w:val="Heading5Char"/>
          <w:rFonts w:cs="Calibri"/>
          <w:bCs/>
          <w:highlight w:val="green"/>
        </w:rPr>
        <w:t>sovereignty</w:t>
      </w:r>
      <w:r w:rsidRPr="009500F6">
        <w:rPr>
          <w:rFonts w:cs="Calibri"/>
          <w:u w:val="single"/>
        </w:rPr>
        <w:t xml:space="preserve"> and treaty rights.</w:t>
      </w:r>
      <w:r w:rsidRPr="009500F6">
        <w:rPr>
          <w:rFonts w:cs="Calibri"/>
          <w:sz w:val="16"/>
          <w:u w:val="single"/>
        </w:rPr>
        <w:t xml:space="preserve">  The </w:t>
      </w:r>
      <w:r w:rsidRPr="009500F6">
        <w:rPr>
          <w:rFonts w:cs="Calibri"/>
          <w:u w:val="single"/>
        </w:rPr>
        <w:t xml:space="preserve">spectrum of </w:t>
      </w:r>
      <w:r w:rsidRPr="009500F6">
        <w:rPr>
          <w:rStyle w:val="Heading5Char"/>
          <w:rFonts w:cs="Calibri"/>
          <w:sz w:val="28"/>
          <w:highlight w:val="green"/>
        </w:rPr>
        <w:t>debate</w:t>
      </w:r>
      <w:r w:rsidRPr="009500F6">
        <w:rPr>
          <w:rFonts w:cs="Calibri"/>
          <w:sz w:val="28"/>
          <w:u w:val="single"/>
        </w:rPr>
        <w:t xml:space="preserve"> </w:t>
      </w:r>
      <w:r w:rsidRPr="009500F6">
        <w:rPr>
          <w:rFonts w:cs="Calibri"/>
          <w:u w:val="single"/>
        </w:rPr>
        <w:t>on public lands today</w:t>
      </w:r>
      <w:r w:rsidRPr="009500F6">
        <w:rPr>
          <w:rFonts w:cs="Calibri"/>
          <w:sz w:val="16"/>
          <w:u w:val="single"/>
        </w:rPr>
        <w:t xml:space="preserve"> tends to </w:t>
      </w:r>
      <w:r w:rsidRPr="009500F6">
        <w:rPr>
          <w:rStyle w:val="Heading5Char"/>
          <w:rFonts w:cs="Calibri"/>
          <w:bCs/>
          <w:highlight w:val="green"/>
        </w:rPr>
        <w:t xml:space="preserve">naturalize </w:t>
      </w:r>
      <w:r w:rsidRPr="009500F6">
        <w:rPr>
          <w:rStyle w:val="Heading5Char"/>
          <w:rFonts w:cs="Calibri"/>
          <w:bCs/>
        </w:rPr>
        <w:t xml:space="preserve">the </w:t>
      </w:r>
      <w:r w:rsidRPr="009500F6">
        <w:rPr>
          <w:rStyle w:val="Heading5Char"/>
          <w:rFonts w:cs="Calibri"/>
          <w:bCs/>
          <w:highlight w:val="green"/>
        </w:rPr>
        <w:t>white</w:t>
      </w:r>
      <w:r w:rsidRPr="009500F6">
        <w:rPr>
          <w:rStyle w:val="Heading5Char"/>
          <w:rFonts w:cs="Calibri"/>
          <w:bCs/>
        </w:rPr>
        <w:t xml:space="preserve"> </w:t>
      </w:r>
      <w:r w:rsidRPr="009500F6">
        <w:rPr>
          <w:rStyle w:val="Heading5Char"/>
          <w:rFonts w:cs="Calibri"/>
          <w:bCs/>
          <w:highlight w:val="green"/>
        </w:rPr>
        <w:t>nationalism</w:t>
      </w:r>
      <w:r w:rsidRPr="009500F6">
        <w:rPr>
          <w:rFonts w:cs="Calibri"/>
          <w:sz w:val="16"/>
          <w:u w:val="single"/>
        </w:rPr>
        <w:t xml:space="preserve"> espoused by the Bundys—even when ostensibly criticizing the occupations as extremist or without merit—</w:t>
      </w:r>
      <w:r w:rsidRPr="009500F6">
        <w:rPr>
          <w:rFonts w:cs="Calibri"/>
          <w:u w:val="single"/>
        </w:rPr>
        <w:t xml:space="preserve">by recourse to conceptions of the national public and </w:t>
      </w:r>
      <w:r w:rsidRPr="009500F6">
        <w:rPr>
          <w:rStyle w:val="Heading5Char"/>
          <w:rFonts w:cs="Calibri"/>
          <w:bCs/>
        </w:rPr>
        <w:t xml:space="preserve">natural resources </w:t>
      </w:r>
      <w:r w:rsidRPr="009500F6">
        <w:rPr>
          <w:rStyle w:val="Heading5Char"/>
          <w:rFonts w:cs="Calibri"/>
          <w:bCs/>
          <w:highlight w:val="green"/>
        </w:rPr>
        <w:t>as national commons</w:t>
      </w:r>
      <w:r w:rsidRPr="009500F6">
        <w:rPr>
          <w:rFonts w:cs="Calibri"/>
          <w:u w:val="single"/>
        </w:rPr>
        <w:t>.</w:t>
      </w:r>
      <w:r w:rsidRPr="009500F6">
        <w:rPr>
          <w:rFonts w:cs="Calibri"/>
          <w:sz w:val="16"/>
          <w:u w:val="single"/>
        </w:rPr>
        <w:t xml:space="preserve">20  </w:t>
      </w:r>
      <w:r w:rsidRPr="009500F6">
        <w:rPr>
          <w:rFonts w:cs="Calibri"/>
          <w:u w:val="single"/>
        </w:rPr>
        <w:t xml:space="preserve">The notion of the commons itself is a </w:t>
      </w:r>
      <w:r w:rsidRPr="009500F6">
        <w:rPr>
          <w:rStyle w:val="Heading5Char"/>
          <w:rFonts w:cs="Calibri"/>
        </w:rPr>
        <w:t>logic</w:t>
      </w:r>
      <w:r w:rsidRPr="009500F6">
        <w:rPr>
          <w:rFonts w:cs="Calibri"/>
          <w:u w:val="single"/>
        </w:rPr>
        <w:t xml:space="preserve"> of apparent universal access and public good that </w:t>
      </w:r>
      <w:r w:rsidRPr="009500F6">
        <w:rPr>
          <w:rFonts w:cs="Calibri"/>
          <w:b/>
          <w:bCs/>
          <w:u w:val="single"/>
        </w:rPr>
        <w:t xml:space="preserve">is </w:t>
      </w:r>
      <w:r w:rsidRPr="009500F6">
        <w:rPr>
          <w:rStyle w:val="Heading5Char"/>
          <w:rFonts w:cs="Calibri"/>
          <w:bCs/>
        </w:rPr>
        <w:t xml:space="preserve">used </w:t>
      </w:r>
      <w:r w:rsidRPr="009500F6">
        <w:rPr>
          <w:rStyle w:val="Heading5Char"/>
          <w:rFonts w:cs="Calibri"/>
          <w:bCs/>
          <w:highlight w:val="green"/>
        </w:rPr>
        <w:t>to justify indigenous dispossession</w:t>
      </w:r>
      <w:r w:rsidRPr="009500F6">
        <w:rPr>
          <w:rFonts w:cs="Calibri"/>
          <w:u w:val="single"/>
        </w:rPr>
        <w:t>,</w:t>
      </w:r>
      <w:r w:rsidRPr="009500F6">
        <w:rPr>
          <w:rFonts w:cs="Calibri"/>
          <w:sz w:val="16"/>
          <w:u w:val="single"/>
        </w:rPr>
        <w:t xml:space="preserve"> </w:t>
      </w:r>
      <w:r w:rsidRPr="009500F6">
        <w:rPr>
          <w:rFonts w:cs="Calibri"/>
          <w:u w:val="single"/>
        </w:rPr>
        <w:t>depicting</w:t>
      </w:r>
      <w:r w:rsidRPr="009500F6">
        <w:rPr>
          <w:rFonts w:cs="Calibri"/>
          <w:sz w:val="16"/>
          <w:u w:val="single"/>
        </w:rPr>
        <w:t xml:space="preserve"> the particular and historical belonging of </w:t>
      </w:r>
      <w:r w:rsidRPr="009500F6">
        <w:rPr>
          <w:rFonts w:cs="Calibri"/>
          <w:u w:val="single"/>
        </w:rPr>
        <w:t>Native peoples as an overly self-interested obstacle to the greater good of the commons.</w:t>
      </w:r>
    </w:p>
    <w:p w14:paraId="04771275" w14:textId="77777777" w:rsidR="00B2732A" w:rsidRPr="009500F6" w:rsidRDefault="00B2732A" w:rsidP="00B2732A">
      <w:pPr>
        <w:rPr>
          <w:rFonts w:cs="Calibri"/>
          <w:b/>
          <w:u w:val="single"/>
        </w:rPr>
      </w:pPr>
      <w:r w:rsidRPr="009500F6">
        <w:rPr>
          <w:rFonts w:cs="Calibri"/>
          <w:sz w:val="16"/>
        </w:rPr>
        <w:t xml:space="preserve">At the same time, recourse to an </w:t>
      </w:r>
      <w:proofErr w:type="spellStart"/>
      <w:r w:rsidRPr="009500F6">
        <w:rPr>
          <w:rFonts w:cs="Calibri"/>
          <w:sz w:val="16"/>
        </w:rPr>
        <w:t>exceptionalist</w:t>
      </w:r>
      <w:proofErr w:type="spellEnd"/>
      <w:r w:rsidRPr="009500F6">
        <w:rPr>
          <w:rFonts w:cs="Calibri"/>
          <w:sz w:val="16"/>
        </w:rPr>
        <w:t xml:space="preserve"> discourse that casts public lands as “the common birthright of all Americans” has become a frequent rejoinder to either plans for the large-scale transfer of federal lands to states and private industry.  For instance, Utah Congressman Jason Chaffetz’s proposed Disposal of Excess Federal Lands Act in January 2017 was abruptly withdrawn after criticism from groups such as Backcountry Hunters and Anglers proclaimed: “It seems the politicians on Capitol Hill have forgotten to whom the land actually belongs.  You, me and every other citizen of this country.”21  The substance of the bill echoed both Utah’s 2012 Transfer of Public Lands Act (which demanded that the U.S. Congress convey federal public lands to the state) and the 2016 Republican Party campaign platform (which likewise called for the devolution of public lands to states), even as it remained out of step with public statements by Donald Trump and Montana representative Ryan Zinke, then Trump’s likely nominee on his way to becoming the Secretary of the Interior, who sought to maintain federal control while increasing deregulation to allow for expanded access for private industry.22  Yet </w:t>
      </w:r>
      <w:r w:rsidRPr="009500F6">
        <w:rPr>
          <w:rFonts w:cs="Calibri"/>
        </w:rPr>
        <w:t xml:space="preserve">both proponents of the populist “to whom the land actually belongs” and legislators espouse </w:t>
      </w:r>
      <w:r w:rsidRPr="009500F6">
        <w:rPr>
          <w:rFonts w:cs="Calibri"/>
          <w:highlight w:val="green"/>
        </w:rPr>
        <w:t xml:space="preserve">a </w:t>
      </w:r>
      <w:r w:rsidRPr="009500F6">
        <w:rPr>
          <w:rStyle w:val="Heading5Char"/>
          <w:rFonts w:cs="Calibri"/>
          <w:bCs/>
          <w:highlight w:val="green"/>
        </w:rPr>
        <w:t>defensive nationalism</w:t>
      </w:r>
      <w:r w:rsidRPr="009500F6">
        <w:rPr>
          <w:rFonts w:cs="Calibri"/>
        </w:rPr>
        <w:t xml:space="preserve"> and incontrovertible possession </w:t>
      </w:r>
      <w:r w:rsidRPr="009500F6">
        <w:rPr>
          <w:rStyle w:val="Heading5Char"/>
          <w:rFonts w:cs="Calibri"/>
        </w:rPr>
        <w:t>contingent upon the presumed comprehensive dispossession of indigenous peoples</w:t>
      </w:r>
      <w:r w:rsidRPr="009500F6">
        <w:rPr>
          <w:rFonts w:cs="Calibri"/>
        </w:rPr>
        <w:t>.</w:t>
      </w:r>
    </w:p>
    <w:p w14:paraId="670BCB5F" w14:textId="77777777" w:rsidR="00B2732A" w:rsidRPr="009500F6" w:rsidRDefault="00B2732A" w:rsidP="00B2732A">
      <w:pPr>
        <w:rPr>
          <w:rFonts w:cs="Calibri"/>
          <w:b/>
          <w:bCs/>
          <w:u w:val="single"/>
        </w:rPr>
      </w:pPr>
      <w:r w:rsidRPr="009500F6">
        <w:rPr>
          <w:rFonts w:cs="Calibri"/>
          <w:sz w:val="16"/>
        </w:rPr>
        <w:t xml:space="preserve">The pattern of settler trespass and land claims over and against indigenous peoples </w:t>
      </w:r>
      <w:proofErr w:type="gramStart"/>
      <w:r w:rsidRPr="009500F6">
        <w:rPr>
          <w:rFonts w:cs="Calibri"/>
          <w:sz w:val="16"/>
        </w:rPr>
        <w:t>in excess of</w:t>
      </w:r>
      <w:proofErr w:type="gramEnd"/>
      <w:r w:rsidRPr="009500F6">
        <w:rPr>
          <w:rFonts w:cs="Calibri"/>
          <w:sz w:val="16"/>
        </w:rPr>
        <w:t xml:space="preserve"> imperial or state sanction led to the British colonial government’s Proclamation of 1763. Although the proclamation ultimately served as a justification for the U.S. War of Independence because of its supposedly unjust limitation on territorial expansion by the colonies, it also provided a model for the subsequent U.S. federal government’s authority over constituent states and settlers.23 During the early national period when the federal government administered public lands primarily as a source of revenue, legal and military action sought to curb and control widespread settler trespass and unlawful habitation. In the wake of the Louisiana Purchase, Congress authorized the army to forcibly eject squatters. The 1807 Unlawful Intrusions Act increased criminal sanctions and penalties for settling or occupying public lands without legal claim, but ultimately did little to limit the expectations and incursions of settlers west of the Mississippi River. These expectations and settler claims were first given legal endorsement following the War of 1812 when Congress conferred partial preemption rights to squatters in Louisiana and the Illinois and Missouri Territories. The right of preemption—the preferential right granted to squatters to purchase the lands they occupied prior to public sale at a minimum price per acre—essentially authorized settler illegality and theft as a means of further consolidating colonization. Legislative debates over the regulation of settler trespass intensified throughout the 1820s, eventually resulting in a series of expansive preemption acts between 1830 and 1841.24 In 1862, Congress passed the first of the Homestead Acts, which gave federal land to settlers for farming </w:t>
      </w:r>
      <w:proofErr w:type="gramStart"/>
      <w:r w:rsidRPr="009500F6">
        <w:rPr>
          <w:rFonts w:cs="Calibri"/>
          <w:sz w:val="16"/>
        </w:rPr>
        <w:t>as a means to</w:t>
      </w:r>
      <w:proofErr w:type="gramEnd"/>
      <w:r w:rsidRPr="009500F6">
        <w:rPr>
          <w:rFonts w:cs="Calibri"/>
          <w:sz w:val="16"/>
        </w:rPr>
        <w:t xml:space="preserve"> encourage westward migration over and against the sovereign territorial claims of indigenous peoples. It similarly encouraged the western settlement of European immigrants as a palliative means of economic mobility intended to defuse full blown class war among the settler population in the east.25 At the same time, the lackluster and minimally implemented Southern Homestead Act of 1866—intended to support landownership by formerly enslaved African Americans—makes clear the unevenly racialized and white nationalist terms of settlement.26 II. The White Republic of Cliven Bundy </w:t>
      </w:r>
      <w:proofErr w:type="gramStart"/>
      <w:r w:rsidRPr="009500F6">
        <w:rPr>
          <w:rFonts w:cs="Calibri"/>
          <w:sz w:val="16"/>
        </w:rPr>
        <w:t>The</w:t>
      </w:r>
      <w:proofErr w:type="gramEnd"/>
      <w:r w:rsidRPr="009500F6">
        <w:rPr>
          <w:rFonts w:cs="Calibri"/>
          <w:sz w:val="16"/>
        </w:rPr>
        <w:t xml:space="preserve"> historical imaginary expressed in the Bundy occupations is predicated on claiming to defend the true legacy of the American Revolution, the principles of the U.S. Constitution, and the heritage of conquest in the U.S. West. The “Sagebrush Rebellion” of the 1970s restaged the possessive expectations of settlers and western ranchers manifest in reaction to Progressive-era conservationist legislation during the 1890s, including the Forest Reserve Act of 1891 and the Forest Service Organic Administration Act of 1897, which allowed the federal agency to designate areas to be reserved and protected from development. Statements by the Bundys on the illegitimacy of federal authority deliberately align them with this reactionary moment, as well as with historical lineage of white supremacist Posse Comitatus during the 1970s and 1980s, the militia and “county supremacist” movements of the 1990s, and the more recent “sovereign citizen” movement. Distinct in many ways, each of these movements nonetheless claimed to defend private property against federal tyranny.27 For the Bundys and other Western ranchers, these three themes—the American Revolution, the U.S. Constitution, and the so-called frontier—converge most saliently on the issue of land held in the public domain.28 Ignoring not only the ongoing and genocidal history of indigenous displacement, but also the historical consolidation of cattle baron monopolies through their brutal reign of terror and class war against impoverished homesteaders, the Bundy narrative highlights claims of rancher oppression and dispossession. Similar claims were reignited in opposition to the environmental movement in the 1960s and 1970s and legislation such as the National Environmental Policy Act of 1969, which encouraged federal agencies such as the Bureau of Land Management and the National Forest Service to manage natural resources for purposes other than grazing, mining, and logging.29 The county supremacy, wise use, and white nationalist movements share the idea that the U.S. Constitution does not allow federal ownership of public lands within the borders of a state.30 They argue that federal lands should have been relinquished to the states upon their admission to the Union under the so-called “equal footing doctrine.” Originating with the state land cessions negotiated on behalf of the Articles of Confederation as a means of securing the political unification of the states, and further articulated in the expansionist terms of the 1787 Northwest Ordinance, the equal footing doctrine requires that new states be admitted to the Union as political equals of the existing states. Although all of the continental western states had clauses in their admissions acts disclaiming any right to unappropriated public lands within their borders, these groups contend that such clauses are unconstitutional under the equal footing doctrine, and therefore invalid.31 As empirically spurious as such assertions are, they link claims to public land, such as those made by the Bundys, to state’s rights agendas and the terms of continental colonization negotiated among settlers, states, and the federal government. In April 2014, Cliven Bundy’s confrontation with the Bureau of Land Management in the aptly named </w:t>
      </w:r>
      <w:proofErr w:type="spellStart"/>
      <w:r w:rsidRPr="009500F6">
        <w:rPr>
          <w:rFonts w:cs="Calibri"/>
          <w:sz w:val="16"/>
        </w:rPr>
        <w:t>Bunkerville</w:t>
      </w:r>
      <w:proofErr w:type="spellEnd"/>
      <w:r w:rsidRPr="009500F6">
        <w:rPr>
          <w:rFonts w:cs="Calibri"/>
          <w:sz w:val="16"/>
        </w:rPr>
        <w:t xml:space="preserve">, Nevada—an unincorporated town founded by Mormons in 1877 and 82 miles northeast of Las Vegas—gained widespread news coverage. Since 1989, Bundy had accumulated more than $1.2 million in unpaid grazing fees for use of public lands. When in 2014, as a response to Bundy’s refusal to pay these fees, the BLM began confiscating Bundy’s cattle, he issued a call to militia across the country to come to his ranch and take up arms against the federal government.32 Although the Bundy family only purchased their ranch land in 1948 and did not begin grazing cattle until 1954, Bundy insisted on his ancestral and preemption-derived rights: “My forefathers . . . have been up and down the Virgin Valley here since 1877. All these rights I claim have been created through pre-emptive rights and beneficial use of the forage and the water and the access and range improvements.”33 At no point has Bundy substantively addressed the Moapa Band of Paiutes, whose homeland was appropriated as the public domain to which he claimed to have rights by virtue of ancestry, preemption, and American citizenship. Nor did Bundy’s advocates make the comparison between the federal government’s treatment of the Nevada rancher and its considerably more severe, violent, and illegal actions toward the nearby Western Shoshone and the Dann sisters.34 Although Bundy had little to say regarding the Southern </w:t>
      </w:r>
      <w:proofErr w:type="gramStart"/>
      <w:r w:rsidRPr="009500F6">
        <w:rPr>
          <w:rFonts w:cs="Calibri"/>
          <w:sz w:val="16"/>
        </w:rPr>
        <w:t>Paiute</w:t>
      </w:r>
      <w:proofErr w:type="gramEnd"/>
      <w:r w:rsidRPr="009500F6">
        <w:rPr>
          <w:rFonts w:cs="Calibri"/>
          <w:sz w:val="16"/>
        </w:rPr>
        <w:t xml:space="preserve"> he did have thoughts to share on the place of African Americans in the United States. “I want to tell you one . . . thing I know about the Negro,” he said. Referring to a public-housing project in North Las Vegas, he decried “government subsidy” as leading to immoral abortion and crime. He concluded with a nostalgic gloss on slavery by remarking that he’d “often wondered, are they better off as slaves, picking cotton and having a family life and doing things, or are they better off under government subsidy?”35 Indeed, he contended that African Americans taking government assistance were less free than slaves. Las Vegas as a site of escalating racialized struggle over housing and displacement was of little concern for Bundy. Likewise, his criticism of federal land policy omitted any mention of how the 1998 Southern Nevada Land Management Act opened up federal lands for rapid </w:t>
      </w:r>
      <w:proofErr w:type="gramStart"/>
      <w:r w:rsidRPr="009500F6">
        <w:rPr>
          <w:rFonts w:cs="Calibri"/>
          <w:sz w:val="16"/>
        </w:rPr>
        <w:t>development, and</w:t>
      </w:r>
      <w:proofErr w:type="gramEnd"/>
      <w:r w:rsidRPr="009500F6">
        <w:rPr>
          <w:rFonts w:cs="Calibri"/>
          <w:sz w:val="16"/>
        </w:rPr>
        <w:t xml:space="preserve"> paved the way for the real estate boom in the Las Vegas Valley. During the 1990s, Nevada had the fastest growing population in the country and was subsequently among the state’s most impacted by the 2008 foreclosure crisis.36 Especially relevant for the frame of expectation as property, Cliven Bundy’s racial imaginary and racialization of the state articulate familiar reactionary tropes in response to the gains of the civil rights movement and grudging expansion of the semi-welfare state during the 1960s. These have historically accompanied the assertion of states’ rights and the burgeoning white hostility to federal authority—manifest in struggles such as those against taxation and school integration—and advanced the further devolution and downsizing of government. Likewise, the reactionary 1970s “taxpayer revolt” and successive antiwelfare campaigns disputed what they characterized as the inordinate tax burden placed on them by the state.37 More recently the link between states’ rights claims and efforts to dismantle civil rights legislation such as the Voting Rights Act has been evident in such conservative jurisprudence as the U.S. Supreme Court’s 2013 decision in Shelby County v. Holder.38 Acknowledging the ways in such hostility to federal authority is articulated in terms of declarations of patriotism and claims to represent fundamental constitutionally based American values suggests the importance of understanding how antiwelfare discourse evokes American </w:t>
      </w:r>
      <w:proofErr w:type="spellStart"/>
      <w:r w:rsidRPr="009500F6">
        <w:rPr>
          <w:rFonts w:cs="Calibri"/>
          <w:sz w:val="16"/>
        </w:rPr>
        <w:t>exceptionalist</w:t>
      </w:r>
      <w:proofErr w:type="spellEnd"/>
      <w:r w:rsidRPr="009500F6">
        <w:rPr>
          <w:rFonts w:cs="Calibri"/>
          <w:sz w:val="16"/>
        </w:rPr>
        <w:t xml:space="preserve"> conceptions of the nation. Underwritten by Lockean notions of property and proper possession, as well as the “doctrine of discovery,” the settler construct of the independent and rugged individualist pioneer that has long served as foundational to the mythology of white nationalism remains predicated upon not only indigenous dispossession and its disavowal, but on the attributions of dependency and devaluation to racialized others more broadly. This is where the white republic of Cliven Bundy is an aspiration to a racially specific national belonging that evokes its own vision of common inheritance and birthright. Bundy’s white republic is at once exclusive, possessory, and an expansive claim to be and to defend America that denies its own dependence on lands and labor taken by attributing reprehensible dependency to those who have been dispossessed and racialized as socially expendable. III. A Certain Public The case of Gold Butte is useful to briefly consider in this regard. Gold Butte is land formation with numerous petroglyphs, historical artifacts, and sacred sites that is part of the traditional territory of the Moapa Band of Paiutes to the south of </w:t>
      </w:r>
      <w:proofErr w:type="spellStart"/>
      <w:r w:rsidRPr="009500F6">
        <w:rPr>
          <w:rFonts w:cs="Calibri"/>
          <w:sz w:val="16"/>
        </w:rPr>
        <w:t>Bunkerville</w:t>
      </w:r>
      <w:proofErr w:type="spellEnd"/>
      <w:r w:rsidRPr="009500F6">
        <w:rPr>
          <w:rFonts w:cs="Calibri"/>
          <w:sz w:val="16"/>
        </w:rPr>
        <w:t xml:space="preserve"> and on which Bundy had been grazing his cattle.39 In the wake of Mormon-led colonization efforts in the region that began during the mid-nineteenth century and through which settlers seized the most arable Southern Paiute land, the federal government established the Moapa River Indian Reservation in 1873. Initially 2.5 million acres—including much of present-day Moapa, Logandale, Overton, Virgin Valley, and the Gold Butte area—the reservation was reduced to a mere 1,000 acres two years later to make way for mining industry interests. A claim filed with the Indian Claims Commission by the Moapa Paiute in 1951 provided limited compensation for lands taken and legislation in 1980 returned 70,000 acres to the tribe.40 Legislation introduced in 2014 that would have further reinstated land to the tribe failed in committee, but provoked criticism from various settler factions. Real estate developers in the area complained that this would be a “negative economic legacy to the state of Nevada in perpetuity,” and a spokesperson for the organization Partners in Conservation expressed concerns about lack access for non-tribal members and “families that have traditional, historic, and cultural ties to that area </w:t>
      </w:r>
      <w:proofErr w:type="gramStart"/>
      <w:r w:rsidRPr="009500F6">
        <w:rPr>
          <w:rFonts w:cs="Calibri"/>
          <w:sz w:val="16"/>
        </w:rPr>
        <w:t>. . . .</w:t>
      </w:r>
      <w:proofErr w:type="gramEnd"/>
      <w:r w:rsidRPr="009500F6">
        <w:rPr>
          <w:rFonts w:cs="Calibri"/>
          <w:sz w:val="16"/>
        </w:rPr>
        <w:t xml:space="preserve"> We have lost a lot in the past years with all the various restrictions on federal lands.”41 In addition to such acquisitive hostilities, the Moapa and the Las Vegas Paiute have also fought against the toxic consequences of military test sites and extractive energy projects throughout the region, such as the Yucca Mountain Repository for nuclear waste and the Reid Gardner coal plant.42 Facing resistance to regaining stolen lands, the Moapa worked with the environmentalist group Friends of Gold Butte and Sierra Club, and successfully lobbied outgoing President Obama to establish the Gold Butte National Monument. Former tribal council member Vernon Lee observed: “We want to protect the lands, we want to protect the animals and we want our sacred sites protected </w:t>
      </w:r>
      <w:proofErr w:type="gramStart"/>
      <w:r w:rsidRPr="009500F6">
        <w:rPr>
          <w:rFonts w:cs="Calibri"/>
          <w:sz w:val="16"/>
        </w:rPr>
        <w:t>. . . .</w:t>
      </w:r>
      <w:proofErr w:type="gramEnd"/>
      <w:r w:rsidRPr="009500F6">
        <w:rPr>
          <w:rFonts w:cs="Calibri"/>
          <w:sz w:val="16"/>
        </w:rPr>
        <w:t xml:space="preserve"> Right now, the best thing we can think of is to go on the side of this creation of a monument.”43 This protection required the Moapa to strategically partner with environmentalists so as to advocate on behalf of the public interest and lobby for a national monument to be established under the Antiquities Act for a nation other than itself and antiquities that would symbolically be conserved as an inheritance for the people of the United States generally.  </w:t>
      </w:r>
      <w:r w:rsidRPr="009500F6">
        <w:rPr>
          <w:rFonts w:cs="Calibri"/>
        </w:rPr>
        <w:t xml:space="preserve">This </w:t>
      </w:r>
      <w:proofErr w:type="gramStart"/>
      <w:r w:rsidRPr="009500F6">
        <w:rPr>
          <w:rStyle w:val="Heading5Char"/>
          <w:rFonts w:cs="Calibri"/>
          <w:bCs/>
        </w:rPr>
        <w:t xml:space="preserve">general </w:t>
      </w:r>
      <w:r w:rsidRPr="009500F6">
        <w:rPr>
          <w:rStyle w:val="Heading5Char"/>
          <w:rFonts w:cs="Calibri"/>
          <w:bCs/>
          <w:highlight w:val="green"/>
        </w:rPr>
        <w:t>public</w:t>
      </w:r>
      <w:proofErr w:type="gramEnd"/>
      <w:r w:rsidRPr="009500F6">
        <w:rPr>
          <w:rStyle w:val="Heading5Char"/>
          <w:rFonts w:cs="Calibri"/>
          <w:bCs/>
        </w:rPr>
        <w:t xml:space="preserve"> is always </w:t>
      </w:r>
      <w:r w:rsidRPr="009500F6">
        <w:rPr>
          <w:rStyle w:val="Heading5Char"/>
          <w:rFonts w:cs="Calibri"/>
          <w:bCs/>
          <w:highlight w:val="green"/>
        </w:rPr>
        <w:t>already a</w:t>
      </w:r>
      <w:r w:rsidRPr="009500F6">
        <w:rPr>
          <w:rStyle w:val="Heading5Char"/>
          <w:rFonts w:cs="Calibri"/>
          <w:bCs/>
        </w:rPr>
        <w:t xml:space="preserve"> particular </w:t>
      </w:r>
      <w:r w:rsidRPr="009500F6">
        <w:rPr>
          <w:rStyle w:val="Heading5Char"/>
          <w:rFonts w:cs="Calibri"/>
          <w:bCs/>
          <w:highlight w:val="green"/>
        </w:rPr>
        <w:t>settler public</w:t>
      </w:r>
      <w:r w:rsidRPr="009500F6">
        <w:rPr>
          <w:rFonts w:cs="Calibri"/>
          <w:sz w:val="16"/>
          <w:u w:val="single"/>
        </w:rPr>
        <w:t>—itself composed of specific antagonisms and divisions—</w:t>
      </w:r>
      <w:r w:rsidRPr="009500F6">
        <w:rPr>
          <w:rFonts w:cs="Calibri"/>
          <w:u w:val="single"/>
        </w:rPr>
        <w:t xml:space="preserve">that </w:t>
      </w:r>
      <w:r w:rsidRPr="009500F6">
        <w:rPr>
          <w:rFonts w:cs="Calibri"/>
          <w:b/>
          <w:bCs/>
          <w:highlight w:val="green"/>
          <w:u w:val="single"/>
        </w:rPr>
        <w:t xml:space="preserve">strives to </w:t>
      </w:r>
      <w:r w:rsidRPr="009500F6">
        <w:rPr>
          <w:rStyle w:val="Heading5Char"/>
          <w:rFonts w:cs="Calibri"/>
          <w:bCs/>
          <w:highlight w:val="green"/>
        </w:rPr>
        <w:t>secure national certainty</w:t>
      </w:r>
      <w:r w:rsidRPr="009500F6">
        <w:rPr>
          <w:rFonts w:cs="Calibri"/>
          <w:b/>
          <w:bCs/>
          <w:u w:val="single"/>
        </w:rPr>
        <w:t xml:space="preserve"> and capacity </w:t>
      </w:r>
      <w:r w:rsidRPr="009500F6">
        <w:rPr>
          <w:rStyle w:val="Heading5Char"/>
          <w:rFonts w:cs="Calibri"/>
          <w:bCs/>
          <w:highlight w:val="green"/>
        </w:rPr>
        <w:t>through indigenous dispossession</w:t>
      </w:r>
      <w:r w:rsidRPr="009500F6">
        <w:rPr>
          <w:rFonts w:cs="Calibri"/>
          <w:b/>
          <w:bCs/>
          <w:highlight w:val="green"/>
          <w:u w:val="single"/>
        </w:rPr>
        <w:t>.</w:t>
      </w:r>
    </w:p>
    <w:p w14:paraId="4A85F68B" w14:textId="77777777" w:rsidR="00B2732A" w:rsidRPr="009500F6" w:rsidRDefault="00B2732A" w:rsidP="00B2732A">
      <w:pPr>
        <w:rPr>
          <w:rFonts w:cs="Calibri"/>
          <w:sz w:val="16"/>
          <w:u w:val="single"/>
        </w:rPr>
      </w:pPr>
      <w:r w:rsidRPr="009500F6">
        <w:rPr>
          <w:rFonts w:cs="Calibri"/>
          <w:sz w:val="16"/>
        </w:rPr>
        <w:t xml:space="preserve">It is instructive to compare Lee’s statement with </w:t>
      </w:r>
      <w:r w:rsidRPr="009500F6">
        <w:rPr>
          <w:rFonts w:cs="Calibri"/>
          <w:u w:val="single"/>
        </w:rPr>
        <w:t>Nevada Senator Harry Reid</w:t>
      </w:r>
      <w:r w:rsidRPr="009500F6">
        <w:rPr>
          <w:rFonts w:cs="Calibri"/>
          <w:sz w:val="16"/>
          <w:u w:val="single"/>
        </w:rPr>
        <w:t xml:space="preserve">, who </w:t>
      </w:r>
      <w:r w:rsidRPr="009500F6">
        <w:rPr>
          <w:rFonts w:cs="Calibri"/>
          <w:u w:val="single"/>
        </w:rPr>
        <w:t>championed the initiative to set aside Gold Butte as a national monument.  Reid declared: “Threats to our public lands are threats to our economy, our environment, and our culture</w:t>
      </w:r>
      <w:r w:rsidRPr="009500F6">
        <w:rPr>
          <w:rFonts w:cs="Calibri"/>
          <w:b/>
          <w:bCs/>
          <w:u w:val="single"/>
        </w:rPr>
        <w:t xml:space="preserve">.  </w:t>
      </w:r>
      <w:r w:rsidRPr="009500F6">
        <w:rPr>
          <w:rStyle w:val="Heading5Char"/>
          <w:rFonts w:cs="Calibri"/>
          <w:bCs/>
        </w:rPr>
        <w:t>When we preserve our lands, we preserve America</w:t>
      </w:r>
      <w:r w:rsidRPr="009500F6">
        <w:rPr>
          <w:rFonts w:cs="Calibri"/>
          <w:u w:val="single"/>
        </w:rPr>
        <w:t>.”</w:t>
      </w:r>
      <w:r w:rsidRPr="009500F6">
        <w:rPr>
          <w:rFonts w:cs="Calibri"/>
          <w:sz w:val="16"/>
          <w:u w:val="single"/>
        </w:rPr>
        <w:t xml:space="preserve">44 </w:t>
      </w:r>
      <w:r w:rsidRPr="009500F6">
        <w:rPr>
          <w:rFonts w:cs="Calibri"/>
          <w:u w:val="single"/>
        </w:rPr>
        <w:t xml:space="preserve">The force of colonial dispossession and disavowal as settler common </w:t>
      </w:r>
      <w:r w:rsidRPr="009500F6">
        <w:rPr>
          <w:rFonts w:cs="Calibri"/>
          <w:b/>
          <w:bCs/>
          <w:u w:val="single"/>
        </w:rPr>
        <w:t xml:space="preserve">sense </w:t>
      </w:r>
      <w:r w:rsidRPr="009500F6">
        <w:rPr>
          <w:rStyle w:val="Heading5Char"/>
          <w:rFonts w:cs="Calibri"/>
          <w:bCs/>
          <w:highlight w:val="green"/>
        </w:rPr>
        <w:t>obscures</w:t>
      </w:r>
      <w:r w:rsidRPr="009500F6">
        <w:rPr>
          <w:rFonts w:cs="Calibri"/>
          <w:b/>
          <w:bCs/>
          <w:u w:val="single"/>
        </w:rPr>
        <w:t xml:space="preserve"> the gap between</w:t>
      </w:r>
      <w:r w:rsidRPr="009500F6">
        <w:rPr>
          <w:rFonts w:cs="Calibri"/>
          <w:b/>
          <w:bCs/>
          <w:sz w:val="16"/>
          <w:u w:val="single"/>
        </w:rPr>
        <w:t xml:space="preserve"> the </w:t>
      </w:r>
      <w:r w:rsidRPr="009500F6">
        <w:rPr>
          <w:rFonts w:cs="Calibri"/>
          <w:b/>
          <w:bCs/>
          <w:u w:val="single"/>
        </w:rPr>
        <w:t xml:space="preserve">strategic </w:t>
      </w:r>
      <w:r w:rsidRPr="009500F6">
        <w:rPr>
          <w:rStyle w:val="Heading5Char"/>
          <w:rFonts w:cs="Calibri"/>
          <w:bCs/>
          <w:highlight w:val="green"/>
        </w:rPr>
        <w:t>pragmatism</w:t>
      </w:r>
      <w:r w:rsidRPr="009500F6">
        <w:rPr>
          <w:rFonts w:cs="Calibri"/>
          <w:sz w:val="16"/>
          <w:u w:val="single"/>
        </w:rPr>
        <w:t xml:space="preserve"> of “right now, the best thing we can think of” espoused by Lee—a pragmatism I take to be ultimately </w:t>
      </w:r>
      <w:r w:rsidRPr="009500F6">
        <w:rPr>
          <w:rFonts w:cs="Calibri"/>
          <w:u w:val="single"/>
        </w:rPr>
        <w:t>in the service of tribal sovereignty</w:t>
      </w:r>
      <w:r w:rsidRPr="009500F6">
        <w:rPr>
          <w:rFonts w:cs="Calibri"/>
          <w:sz w:val="16"/>
          <w:u w:val="single"/>
        </w:rPr>
        <w:t>—</w:t>
      </w:r>
      <w:r w:rsidRPr="009500F6">
        <w:rPr>
          <w:rFonts w:cs="Calibri"/>
          <w:u w:val="single"/>
        </w:rPr>
        <w:t>and the national purpose invoked by Reid, that “we preserve America.”</w:t>
      </w:r>
      <w:r w:rsidRPr="009500F6">
        <w:rPr>
          <w:rFonts w:cs="Calibri"/>
          <w:sz w:val="16"/>
          <w:u w:val="single"/>
        </w:rPr>
        <w:t xml:space="preserve">  Where Lee speaks to the limited options for asserting Moapa relations to place and Moapa authority in relation to lands taken under colonization, Reid’s remarks suggest the ways in which </w:t>
      </w:r>
      <w:r w:rsidRPr="009500F6">
        <w:rPr>
          <w:rFonts w:cs="Calibri"/>
          <w:u w:val="single"/>
        </w:rPr>
        <w:t>the past and futurity of the United States are at stake in preserving a uniquely American heritage and landscape.</w:t>
      </w:r>
    </w:p>
    <w:p w14:paraId="10501614" w14:textId="77777777" w:rsidR="00B2732A" w:rsidRPr="009500F6" w:rsidRDefault="00B2732A" w:rsidP="00B2732A">
      <w:pPr>
        <w:rPr>
          <w:rFonts w:cs="Calibri"/>
          <w:sz w:val="16"/>
        </w:rPr>
      </w:pPr>
      <w:r w:rsidRPr="009500F6">
        <w:rPr>
          <w:rFonts w:cs="Calibri"/>
        </w:rPr>
        <w:t>To ignore the racial and colonial constitution of the property relation</w:t>
      </w:r>
      <w:r w:rsidRPr="009500F6">
        <w:rPr>
          <w:rFonts w:cs="Calibri"/>
          <w:sz w:val="16"/>
        </w:rPr>
        <w:t xml:space="preserve"> threatens </w:t>
      </w:r>
      <w:r w:rsidRPr="009500F6">
        <w:rPr>
          <w:rFonts w:cs="Calibri"/>
        </w:rPr>
        <w:t>not only</w:t>
      </w:r>
      <w:r w:rsidRPr="009500F6">
        <w:rPr>
          <w:rFonts w:cs="Calibri"/>
          <w:sz w:val="16"/>
        </w:rPr>
        <w:t xml:space="preserve"> to </w:t>
      </w:r>
      <w:r w:rsidRPr="009500F6">
        <w:rPr>
          <w:rFonts w:cs="Calibri"/>
        </w:rPr>
        <w:t>perpetuate, but also</w:t>
      </w:r>
      <w:r w:rsidRPr="009500F6">
        <w:rPr>
          <w:rFonts w:cs="Calibri"/>
          <w:sz w:val="16"/>
        </w:rPr>
        <w:t xml:space="preserve"> to </w:t>
      </w:r>
      <w:r w:rsidRPr="009500F6">
        <w:rPr>
          <w:rFonts w:cs="Calibri"/>
        </w:rPr>
        <w:t>intensify the ways</w:t>
      </w:r>
      <w:r w:rsidRPr="009500F6">
        <w:rPr>
          <w:rFonts w:cs="Calibri"/>
          <w:sz w:val="16"/>
        </w:rPr>
        <w:t xml:space="preserve"> in which </w:t>
      </w:r>
      <w:r w:rsidRPr="009500F6">
        <w:rPr>
          <w:rFonts w:cs="Calibri"/>
        </w:rPr>
        <w:t xml:space="preserve">property itself as a historical and material relation is </w:t>
      </w:r>
      <w:r w:rsidRPr="009500F6">
        <w:rPr>
          <w:rStyle w:val="Heading5Char"/>
          <w:rFonts w:cs="Calibri"/>
          <w:bCs/>
          <w:highlight w:val="green"/>
        </w:rPr>
        <w:t>predicated</w:t>
      </w:r>
      <w:r w:rsidRPr="009500F6">
        <w:rPr>
          <w:rStyle w:val="Heading5Char"/>
          <w:rFonts w:cs="Calibri"/>
          <w:bCs/>
        </w:rPr>
        <w:t xml:space="preserve"> upon racial and </w:t>
      </w:r>
      <w:r w:rsidRPr="009500F6">
        <w:rPr>
          <w:rStyle w:val="Heading5Char"/>
          <w:rFonts w:cs="Calibri"/>
          <w:bCs/>
          <w:highlight w:val="green"/>
        </w:rPr>
        <w:t>colonial dispossession</w:t>
      </w:r>
      <w:r w:rsidRPr="009500F6">
        <w:rPr>
          <w:rFonts w:cs="Calibri"/>
          <w:b/>
          <w:bCs/>
          <w:u w:val="single"/>
        </w:rPr>
        <w:t>.</w:t>
      </w:r>
      <w:r w:rsidRPr="009500F6">
        <w:rPr>
          <w:rFonts w:cs="Calibri"/>
          <w:b/>
          <w:bCs/>
          <w:sz w:val="16"/>
          <w:u w:val="single"/>
        </w:rPr>
        <w:t xml:space="preserve">  </w:t>
      </w:r>
      <w:r w:rsidRPr="009500F6">
        <w:rPr>
          <w:rStyle w:val="Heading5Char"/>
          <w:rFonts w:cs="Calibri"/>
          <w:bCs/>
        </w:rPr>
        <w:t>Nor, is it possible to simply substitute a supposedly colorblind ethic</w:t>
      </w:r>
      <w:r w:rsidRPr="009500F6">
        <w:rPr>
          <w:rFonts w:cs="Calibri"/>
          <w:u w:val="single"/>
        </w:rPr>
        <w:t>—</w:t>
      </w:r>
      <w:r w:rsidRPr="009500F6">
        <w:rPr>
          <w:rFonts w:cs="Calibri"/>
        </w:rPr>
        <w:t xml:space="preserve">such as ending de jure racist property exclusions or redlining in real estate markets—that renders the property relation more </w:t>
      </w:r>
      <w:proofErr w:type="gramStart"/>
      <w:r w:rsidRPr="009500F6">
        <w:rPr>
          <w:rFonts w:cs="Calibri"/>
        </w:rPr>
        <w:t>equitable.</w:t>
      </w:r>
      <w:proofErr w:type="gramEnd"/>
      <w:r w:rsidRPr="009500F6">
        <w:rPr>
          <w:rFonts w:cs="Calibri"/>
          <w:sz w:val="16"/>
        </w:rPr>
        <w:t xml:space="preserve">  Colonization and the differential devaluation of racialized peoples remain constitutive.  This is not to say that property is exclusively a manifestation of these historical relations of power, but it is to suggest that it remains in significant ways enmeshed with and disposed by these relations.  </w:t>
      </w:r>
      <w:r w:rsidRPr="009500F6">
        <w:rPr>
          <w:rFonts w:cs="Calibri"/>
        </w:rPr>
        <w:t>In prevailing conceptions of possession and property</w:t>
      </w:r>
      <w:r w:rsidRPr="009500F6">
        <w:rPr>
          <w:rFonts w:cs="Calibri"/>
          <w:sz w:val="16"/>
        </w:rPr>
        <w:t>, as Eva Mackey points out, “</w:t>
      </w:r>
      <w:r w:rsidRPr="009500F6">
        <w:rPr>
          <w:rStyle w:val="Heading5Char"/>
          <w:rFonts w:cs="Calibri"/>
          <w:bCs/>
        </w:rPr>
        <w:t>jurisprudence has legally entrenched and attempted to materialize the fantasy of certainty and stability for settlers</w:t>
      </w:r>
      <w:r w:rsidRPr="009500F6">
        <w:rPr>
          <w:rFonts w:cs="Calibri"/>
          <w:b/>
          <w:bCs/>
          <w:sz w:val="16"/>
        </w:rPr>
        <w:t>”—</w:t>
      </w:r>
      <w:r w:rsidRPr="009500F6">
        <w:rPr>
          <w:rFonts w:cs="Calibri"/>
          <w:sz w:val="16"/>
        </w:rPr>
        <w:t>precisely the certainty and stability upon which expectation depends.45  Taking seriously the notion that property is a social relation requires looking at the specificity of that relation as it is continuously remade in the broader social circumstances in which it is situated and social struggles of which it is part. This perpetual need for its remaking and reiteration, in effect, conveys in part how the property relation as a colonial relation remains uncertain, unstable, and open to contestation.</w:t>
      </w:r>
    </w:p>
    <w:p w14:paraId="6B6BC019" w14:textId="77777777" w:rsidR="00B2732A" w:rsidRDefault="00B2732A" w:rsidP="00B2732A">
      <w:pPr>
        <w:rPr>
          <w:rFonts w:cs="Calibri"/>
          <w:sz w:val="16"/>
        </w:rPr>
      </w:pPr>
      <w:r w:rsidRPr="009500F6">
        <w:rPr>
          <w:rFonts w:cs="Calibri"/>
        </w:rPr>
        <w:t>The genealogy of white supremacy in the United States is made in shifting material relations of colonial and racial dispossession.</w:t>
      </w:r>
      <w:r w:rsidRPr="009500F6">
        <w:rPr>
          <w:rFonts w:cs="Calibri"/>
          <w:sz w:val="16"/>
        </w:rPr>
        <w:t xml:space="preserve">  Both white supremacy and what Mark Rifkin calls “settler common sense” are used to mediate inequalities among white people over and against indigenous peoples, people of color, and migrants.</w:t>
      </w:r>
      <w:proofErr w:type="gramStart"/>
      <w:r w:rsidRPr="009500F6">
        <w:rPr>
          <w:rFonts w:cs="Calibri"/>
          <w:sz w:val="16"/>
        </w:rPr>
        <w:t>46  The</w:t>
      </w:r>
      <w:proofErr w:type="gramEnd"/>
      <w:r w:rsidRPr="009500F6">
        <w:rPr>
          <w:rFonts w:cs="Calibri"/>
          <w:sz w:val="16"/>
        </w:rPr>
        <w:t xml:space="preserve"> Bundy </w:t>
      </w:r>
      <w:r w:rsidRPr="009500F6">
        <w:rPr>
          <w:rFonts w:cs="Calibri"/>
        </w:rPr>
        <w:t xml:space="preserve">claims provide an example of these ideologies, </w:t>
      </w:r>
      <w:r w:rsidRPr="009500F6">
        <w:rPr>
          <w:rFonts w:cs="Calibri"/>
          <w:u w:val="single"/>
        </w:rPr>
        <w:t xml:space="preserve">which </w:t>
      </w:r>
      <w:r w:rsidRPr="009500F6">
        <w:rPr>
          <w:rStyle w:val="Heading5Char"/>
          <w:rFonts w:cs="Calibri"/>
          <w:bCs/>
          <w:highlight w:val="green"/>
        </w:rPr>
        <w:t>assert</w:t>
      </w:r>
      <w:r w:rsidRPr="009500F6">
        <w:rPr>
          <w:rStyle w:val="Heading5Char"/>
          <w:rFonts w:cs="Calibri"/>
          <w:bCs/>
        </w:rPr>
        <w:t xml:space="preserve"> a particular conception of collective belonging and </w:t>
      </w:r>
      <w:r w:rsidRPr="009500F6">
        <w:rPr>
          <w:rStyle w:val="Heading5Char"/>
          <w:rFonts w:cs="Calibri"/>
          <w:bCs/>
          <w:highlight w:val="green"/>
        </w:rPr>
        <w:t>nationalist imaginary</w:t>
      </w:r>
      <w:r w:rsidRPr="009500F6">
        <w:rPr>
          <w:rFonts w:cs="Calibri"/>
          <w:b/>
          <w:bCs/>
        </w:rPr>
        <w:t>.</w:t>
      </w:r>
      <w:r w:rsidRPr="009500F6">
        <w:rPr>
          <w:rFonts w:cs="Calibri"/>
          <w:sz w:val="16"/>
        </w:rPr>
        <w:t xml:space="preserve">  This is a settler nation that gains a semblance of coherence over and against indigenous and racialized others.  </w:t>
      </w:r>
      <w:r w:rsidRPr="009500F6">
        <w:rPr>
          <w:rFonts w:cs="Calibri"/>
        </w:rPr>
        <w:t xml:space="preserve">To challenge this claim by asserting a more inclusive national public and the celebration of national commons may provide a seemingly effective counter-discourse, but it does so </w:t>
      </w:r>
      <w:r w:rsidRPr="009500F6">
        <w:rPr>
          <w:rStyle w:val="Heading5Char"/>
          <w:rFonts w:cs="Calibri"/>
          <w:bCs/>
        </w:rPr>
        <w:t xml:space="preserve">only by </w:t>
      </w:r>
      <w:r w:rsidRPr="009500F6">
        <w:rPr>
          <w:rStyle w:val="Heading5Char"/>
          <w:rFonts w:cs="Calibri"/>
          <w:bCs/>
          <w:highlight w:val="green"/>
        </w:rPr>
        <w:t>further inscribing settler prerogative</w:t>
      </w:r>
      <w:r w:rsidRPr="009500F6">
        <w:rPr>
          <w:rStyle w:val="Heading5Char"/>
          <w:rFonts w:cs="Calibri"/>
          <w:bCs/>
        </w:rPr>
        <w:t xml:space="preserve"> and naturalizing colonial and racialized dispossession</w:t>
      </w:r>
      <w:r w:rsidRPr="009500F6">
        <w:rPr>
          <w:rFonts w:cs="Calibri"/>
          <w:u w:val="single"/>
        </w:rPr>
        <w:t>.</w:t>
      </w:r>
      <w:r w:rsidRPr="009500F6">
        <w:rPr>
          <w:rFonts w:cs="Calibri"/>
        </w:rPr>
        <w:t xml:space="preserve"> </w:t>
      </w:r>
      <w:r w:rsidRPr="009500F6">
        <w:rPr>
          <w:rFonts w:cs="Calibri"/>
          <w:sz w:val="16"/>
        </w:rPr>
        <w:t xml:space="preserve"> Putatively antigovernment white supremacy in the United States conjoins colonial and racial dispossession in its attacks on the U.S. state.  Rather than simply being anti-statist, such maneuvers are attempts to capture and redeploy state power in particular ways, while at the same time categorically denying the historical co-constitution of colonial and racial dispossession and how this remains crucial in the current conjuncture.  These are the ideational and material sources of expectation as property.</w:t>
      </w:r>
      <w:bookmarkEnd w:id="0"/>
    </w:p>
    <w:p w14:paraId="7C0FA62B" w14:textId="39EE38FC" w:rsidR="00B2732A" w:rsidRDefault="00B2732A" w:rsidP="00791759"/>
    <w:p w14:paraId="2860D721" w14:textId="0768085A" w:rsidR="00791759" w:rsidRPr="0022311F" w:rsidRDefault="009D56E3" w:rsidP="00791759">
      <w:pPr>
        <w:pStyle w:val="Heading4"/>
        <w:rPr>
          <w:rFonts w:cs="Calibri"/>
        </w:rPr>
      </w:pPr>
      <w:r>
        <w:rPr>
          <w:rFonts w:cs="Calibri"/>
        </w:rPr>
        <w:t>3</w:t>
      </w:r>
      <w:r w:rsidR="00791759" w:rsidRPr="0022311F">
        <w:rPr>
          <w:rFonts w:cs="Calibri"/>
        </w:rPr>
        <w:t xml:space="preserve">] Settler colonialism is the permeating structure of the nation-state which requires the elimination of indigenous life and land via the occupation of settlers. The appropriation of land turns Natives into ghosts and chattel slaves into excess labor. </w:t>
      </w:r>
    </w:p>
    <w:p w14:paraId="2629D3E9" w14:textId="77777777" w:rsidR="00791759" w:rsidRPr="0022311F" w:rsidRDefault="00791759" w:rsidP="00791759">
      <w:pPr>
        <w:rPr>
          <w:rStyle w:val="Style13ptBold"/>
          <w:rFonts w:cs="Calibri"/>
        </w:rPr>
      </w:pPr>
      <w:bookmarkStart w:id="1" w:name="_Hlk93672610"/>
      <w:r w:rsidRPr="0022311F">
        <w:rPr>
          <w:rStyle w:val="Style13ptBold"/>
          <w:rFonts w:cs="Calibri"/>
        </w:rPr>
        <w:t>Tuck and Yang 12</w:t>
      </w:r>
    </w:p>
    <w:p w14:paraId="2DB35558" w14:textId="77777777" w:rsidR="00791759" w:rsidRPr="0022311F" w:rsidRDefault="00791759" w:rsidP="00791759">
      <w:pPr>
        <w:rPr>
          <w:rStyle w:val="Style13ptBold"/>
          <w:rFonts w:cs="Calibri"/>
          <w:sz w:val="20"/>
          <w:szCs w:val="20"/>
        </w:rPr>
      </w:pPr>
      <w:bookmarkStart w:id="2" w:name="_Hlk93672589"/>
      <w:bookmarkEnd w:id="1"/>
      <w:r w:rsidRPr="0022311F">
        <w:rPr>
          <w:rStyle w:val="Style13ptBold"/>
          <w:rFonts w:cs="Calibri"/>
          <w:sz w:val="20"/>
          <w:szCs w:val="20"/>
        </w:rPr>
        <w:t xml:space="preserve">(Eve Tuck, </w:t>
      </w:r>
      <w:proofErr w:type="spellStart"/>
      <w:r w:rsidRPr="0022311F">
        <w:rPr>
          <w:rStyle w:val="Style13ptBold"/>
          <w:rFonts w:cs="Calibri"/>
          <w:sz w:val="20"/>
          <w:szCs w:val="20"/>
        </w:rPr>
        <w:t>Unangax</w:t>
      </w:r>
      <w:proofErr w:type="spellEnd"/>
      <w:r w:rsidRPr="0022311F">
        <w:rPr>
          <w:rStyle w:val="Style13ptBold"/>
          <w:rFonts w:cs="Calibri"/>
          <w:sz w:val="20"/>
          <w:szCs w:val="20"/>
        </w:rPr>
        <w:t>, State University of New York at New Paltz K. Wayne Yang University of California, San Diego, Decolonization is not a metaphor, Decolonization: Indigeneity, Education &amp; Society Vol. 1, No. 1, 2012, pp. 1-40, JKS)</w:t>
      </w:r>
    </w:p>
    <w:p w14:paraId="53DDDBEF" w14:textId="77777777" w:rsidR="00791759" w:rsidRPr="0022311F" w:rsidRDefault="00791759" w:rsidP="00791759">
      <w:pPr>
        <w:rPr>
          <w:rStyle w:val="Emphasis"/>
          <w:rFonts w:cs="Calibri"/>
        </w:rPr>
      </w:pPr>
      <w:r w:rsidRPr="0022311F">
        <w:rPr>
          <w:rFonts w:cs="Calibri"/>
          <w:sz w:val="14"/>
        </w:rPr>
        <w:t xml:space="preserve">Our intention in this descriptive exercise </w:t>
      </w:r>
      <w:proofErr w:type="gramStart"/>
      <w:r w:rsidRPr="0022311F">
        <w:rPr>
          <w:rFonts w:cs="Calibri"/>
          <w:sz w:val="14"/>
        </w:rPr>
        <w:t>is not be</w:t>
      </w:r>
      <w:proofErr w:type="gramEnd"/>
      <w:r w:rsidRPr="0022311F">
        <w:rPr>
          <w:rFonts w:cs="Calibri"/>
          <w:sz w:val="14"/>
        </w:rPr>
        <w:t xml:space="preserve"> exhaustive, or even inarguable; instead, we wish to emphasize that (a) decolonization will take a different shape in each of these contexts - though they can overlap - and that (b) neither external nor internal colonialism adequately describe the form of colonialism which operates in the United States or other nation-states in which the colonizer comes to stay. </w:t>
      </w:r>
      <w:r w:rsidRPr="0022311F">
        <w:rPr>
          <w:rStyle w:val="StyleUnderline"/>
          <w:rFonts w:cs="Calibri"/>
          <w:highlight w:val="green"/>
        </w:rPr>
        <w:t>Settler colonialism operates through internal/external colonial modes simultaneously because there is no spatial separation between metropole and colony.</w:t>
      </w:r>
      <w:r w:rsidRPr="0022311F">
        <w:rPr>
          <w:rStyle w:val="StyleUnderline"/>
          <w:rFonts w:cs="Calibri"/>
        </w:rPr>
        <w:t xml:space="preserve"> </w:t>
      </w:r>
      <w:r w:rsidRPr="0022311F">
        <w:rPr>
          <w:rFonts w:cs="Calibri"/>
          <w:sz w:val="14"/>
        </w:rPr>
        <w:t xml:space="preserve">For example, </w:t>
      </w:r>
      <w:r w:rsidRPr="0022311F">
        <w:rPr>
          <w:rStyle w:val="StyleUnderline"/>
          <w:rFonts w:cs="Calibri"/>
        </w:rPr>
        <w:t>in the United States, many Indigenous peoples have been forcibly removed from their homelands onto reservations, indentured, and abducted into state custody, signaling the form of colonization as simultaneously internal (via boarding schools and other biopolitical modes of control) and external (via uranium mining on Indigenous land in the US Southwest and oil extraction on Indigenous land in Alaska) with a frontier (the US military still nicknames all enemy territory “Indian Country”).</w:t>
      </w:r>
      <w:r w:rsidRPr="0022311F">
        <w:rPr>
          <w:rFonts w:cs="Calibri"/>
          <w:sz w:val="14"/>
        </w:rPr>
        <w:t xml:space="preserve"> </w:t>
      </w:r>
      <w:r w:rsidRPr="0022311F">
        <w:rPr>
          <w:rStyle w:val="Emphasis"/>
          <w:rFonts w:cs="Calibri"/>
          <w:highlight w:val="green"/>
        </w:rPr>
        <w:t>The horizons of the settler colonial nation-state</w:t>
      </w:r>
      <w:r w:rsidRPr="0022311F">
        <w:rPr>
          <w:rStyle w:val="Emphasis"/>
          <w:rFonts w:cs="Calibri"/>
        </w:rPr>
        <w:t xml:space="preserve"> </w:t>
      </w:r>
      <w:r w:rsidRPr="0022311F">
        <w:rPr>
          <w:rFonts w:cs="Calibri"/>
          <w:sz w:val="14"/>
        </w:rPr>
        <w:t>are total and</w:t>
      </w:r>
      <w:r w:rsidRPr="0022311F">
        <w:rPr>
          <w:rStyle w:val="Emphasis"/>
          <w:rFonts w:cs="Calibri"/>
        </w:rPr>
        <w:t xml:space="preserve"> </w:t>
      </w:r>
      <w:r w:rsidRPr="0022311F">
        <w:rPr>
          <w:rStyle w:val="Emphasis"/>
          <w:rFonts w:cs="Calibri"/>
          <w:highlight w:val="green"/>
        </w:rPr>
        <w:t>require</w:t>
      </w:r>
      <w:r w:rsidRPr="0022311F">
        <w:rPr>
          <w:rStyle w:val="Emphasis"/>
          <w:rFonts w:cs="Calibri"/>
        </w:rPr>
        <w:t xml:space="preserve"> </w:t>
      </w:r>
      <w:r w:rsidRPr="0022311F">
        <w:rPr>
          <w:rFonts w:cs="Calibri"/>
          <w:sz w:val="14"/>
        </w:rPr>
        <w:t>a mode of</w:t>
      </w:r>
      <w:r w:rsidRPr="0022311F">
        <w:rPr>
          <w:rStyle w:val="Emphasis"/>
          <w:rFonts w:cs="Calibri"/>
        </w:rPr>
        <w:t xml:space="preserve"> </w:t>
      </w:r>
      <w:r w:rsidRPr="0022311F">
        <w:rPr>
          <w:rStyle w:val="Emphasis"/>
          <w:rFonts w:cs="Calibri"/>
          <w:highlight w:val="green"/>
        </w:rPr>
        <w:t>total appropriation of Indigenous life and land</w:t>
      </w:r>
      <w:r w:rsidRPr="0022311F">
        <w:rPr>
          <w:rFonts w:cs="Calibri"/>
          <w:sz w:val="14"/>
        </w:rPr>
        <w:t xml:space="preserve">, rather than the selective expropriation of profit-producing fragments. </w:t>
      </w:r>
      <w:r w:rsidRPr="0022311F">
        <w:rPr>
          <w:rStyle w:val="StyleUnderline"/>
          <w:rFonts w:cs="Calibri"/>
        </w:rPr>
        <w:t xml:space="preserve">Settler colonialism is different from other forms of colonialism </w:t>
      </w:r>
      <w:r w:rsidRPr="0022311F">
        <w:rPr>
          <w:rFonts w:cs="Calibri"/>
          <w:sz w:val="14"/>
        </w:rPr>
        <w:t>in that</w:t>
      </w:r>
      <w:r w:rsidRPr="0022311F">
        <w:rPr>
          <w:rStyle w:val="StyleUnderline"/>
          <w:rFonts w:cs="Calibri"/>
        </w:rPr>
        <w:t xml:space="preserve"> </w:t>
      </w:r>
      <w:r w:rsidRPr="0022311F">
        <w:rPr>
          <w:rStyle w:val="StyleUnderline"/>
          <w:rFonts w:cs="Calibri"/>
          <w:highlight w:val="green"/>
        </w:rPr>
        <w:t>settlers come with the intention of making a new home on the land</w:t>
      </w:r>
      <w:r w:rsidRPr="0022311F">
        <w:rPr>
          <w:rStyle w:val="StyleUnderline"/>
          <w:rFonts w:cs="Calibri"/>
        </w:rPr>
        <w:t xml:space="preserve">, </w:t>
      </w:r>
      <w:r w:rsidRPr="0022311F">
        <w:rPr>
          <w:rFonts w:cs="Calibri"/>
          <w:sz w:val="14"/>
        </w:rPr>
        <w:t>a homemaking</w:t>
      </w:r>
      <w:r w:rsidRPr="0022311F">
        <w:rPr>
          <w:rStyle w:val="StyleUnderline"/>
          <w:rFonts w:cs="Calibri"/>
        </w:rPr>
        <w:t xml:space="preserve"> that insists on settler sovereignty over all things</w:t>
      </w:r>
      <w:r w:rsidRPr="0022311F">
        <w:rPr>
          <w:rFonts w:cs="Calibri"/>
          <w:sz w:val="14"/>
        </w:rPr>
        <w:t xml:space="preserve"> in their new domain. Thus, </w:t>
      </w:r>
      <w:r w:rsidRPr="0022311F">
        <w:rPr>
          <w:rStyle w:val="Emphasis"/>
          <w:rFonts w:cs="Calibri"/>
          <w:highlight w:val="green"/>
        </w:rPr>
        <w:t>relying</w:t>
      </w:r>
      <w:r w:rsidRPr="0022311F">
        <w:rPr>
          <w:rFonts w:cs="Calibri"/>
          <w:sz w:val="14"/>
        </w:rPr>
        <w:t xml:space="preserve"> </w:t>
      </w:r>
      <w:r w:rsidRPr="0022311F">
        <w:rPr>
          <w:rFonts w:cs="Calibri"/>
          <w:sz w:val="14"/>
          <w:highlight w:val="green"/>
        </w:rPr>
        <w:t xml:space="preserve">solely </w:t>
      </w:r>
      <w:r w:rsidRPr="0022311F">
        <w:rPr>
          <w:rStyle w:val="Emphasis"/>
          <w:rFonts w:cs="Calibri"/>
          <w:highlight w:val="green"/>
        </w:rPr>
        <w:t>on postcolonial literatures or</w:t>
      </w:r>
      <w:r w:rsidRPr="0022311F">
        <w:rPr>
          <w:rStyle w:val="Emphasis"/>
          <w:rFonts w:cs="Calibri"/>
        </w:rPr>
        <w:t xml:space="preserve"> </w:t>
      </w:r>
      <w:r w:rsidRPr="0022311F">
        <w:rPr>
          <w:rFonts w:cs="Calibri"/>
          <w:sz w:val="14"/>
        </w:rPr>
        <w:t>theories of</w:t>
      </w:r>
      <w:r w:rsidRPr="0022311F">
        <w:rPr>
          <w:rStyle w:val="Emphasis"/>
          <w:rFonts w:cs="Calibri"/>
        </w:rPr>
        <w:t xml:space="preserve"> </w:t>
      </w:r>
      <w:r w:rsidRPr="0022311F">
        <w:rPr>
          <w:rStyle w:val="Emphasis"/>
          <w:rFonts w:cs="Calibri"/>
          <w:highlight w:val="green"/>
        </w:rPr>
        <w:t>coloniality that ignore settler colonialism will not help to envision the shape that decolonization must take in settler colonial contexts</w:t>
      </w:r>
      <w:r w:rsidRPr="0022311F">
        <w:rPr>
          <w:rFonts w:cs="Calibri"/>
          <w:sz w:val="14"/>
          <w:highlight w:val="green"/>
        </w:rPr>
        <w:t>.</w:t>
      </w:r>
      <w:r w:rsidRPr="0022311F">
        <w:rPr>
          <w:rFonts w:cs="Calibri"/>
          <w:sz w:val="14"/>
        </w:rPr>
        <w:t xml:space="preserve"> Within settler colonialism, the most important concern is land/water/air/subterranean earth (land, for shorthand, in this article.) </w:t>
      </w:r>
      <w:r w:rsidRPr="0022311F">
        <w:rPr>
          <w:rStyle w:val="StyleUnderline"/>
          <w:rFonts w:cs="Calibri"/>
        </w:rPr>
        <w:t>Land is what is most valuable, contested, required</w:t>
      </w:r>
      <w:r w:rsidRPr="0022311F">
        <w:rPr>
          <w:rFonts w:cs="Calibri"/>
          <w:sz w:val="14"/>
        </w:rPr>
        <w:t xml:space="preserve">. </w:t>
      </w:r>
      <w:r w:rsidRPr="0022311F">
        <w:rPr>
          <w:rStyle w:val="StyleUnderline"/>
          <w:rFonts w:cs="Calibri"/>
        </w:rPr>
        <w:t xml:space="preserve">This is both because the settlers make </w:t>
      </w:r>
      <w:r w:rsidRPr="0022311F">
        <w:rPr>
          <w:rFonts w:cs="Calibri"/>
          <w:sz w:val="14"/>
        </w:rPr>
        <w:t>Indigenous</w:t>
      </w:r>
      <w:r w:rsidRPr="0022311F">
        <w:rPr>
          <w:rStyle w:val="StyleUnderline"/>
          <w:rFonts w:cs="Calibri"/>
        </w:rPr>
        <w:t xml:space="preserve"> land their </w:t>
      </w:r>
      <w:r w:rsidRPr="0022311F">
        <w:rPr>
          <w:rFonts w:cs="Calibri"/>
          <w:sz w:val="14"/>
        </w:rPr>
        <w:t>new home and</w:t>
      </w:r>
      <w:r w:rsidRPr="0022311F">
        <w:rPr>
          <w:rStyle w:val="StyleUnderline"/>
          <w:rFonts w:cs="Calibri"/>
        </w:rPr>
        <w:t xml:space="preserve"> source of capital, </w:t>
      </w:r>
      <w:proofErr w:type="gramStart"/>
      <w:r w:rsidRPr="0022311F">
        <w:rPr>
          <w:rFonts w:cs="Calibri"/>
          <w:sz w:val="14"/>
        </w:rPr>
        <w:t>and also</w:t>
      </w:r>
      <w:proofErr w:type="gramEnd"/>
      <w:r w:rsidRPr="0022311F">
        <w:rPr>
          <w:rFonts w:cs="Calibri"/>
          <w:sz w:val="14"/>
        </w:rPr>
        <w:t xml:space="preserve"> because</w:t>
      </w:r>
      <w:r w:rsidRPr="0022311F">
        <w:rPr>
          <w:rStyle w:val="StyleUnderline"/>
          <w:rFonts w:cs="Calibri"/>
        </w:rPr>
        <w:t xml:space="preserve"> the disruption of Indigenous relationships to land represents </w:t>
      </w:r>
      <w:r w:rsidRPr="0022311F">
        <w:rPr>
          <w:rFonts w:cs="Calibri"/>
          <w:sz w:val="14"/>
        </w:rPr>
        <w:t>a profound</w:t>
      </w:r>
      <w:r w:rsidRPr="0022311F">
        <w:rPr>
          <w:rStyle w:val="StyleUnderline"/>
          <w:rFonts w:cs="Calibri"/>
        </w:rPr>
        <w:t xml:space="preserve"> </w:t>
      </w:r>
      <w:r w:rsidRPr="0022311F">
        <w:rPr>
          <w:rStyle w:val="Emphasis"/>
          <w:rFonts w:cs="Calibri"/>
        </w:rPr>
        <w:t>epistemic, ontological, cosmological violence</w:t>
      </w:r>
      <w:r w:rsidRPr="0022311F">
        <w:rPr>
          <w:rFonts w:cs="Calibri"/>
          <w:sz w:val="14"/>
        </w:rPr>
        <w:t xml:space="preserve">. </w:t>
      </w:r>
      <w:r w:rsidRPr="0022311F">
        <w:rPr>
          <w:rStyle w:val="StyleUnderline"/>
          <w:rFonts w:cs="Calibri"/>
        </w:rPr>
        <w:t>This violence is not temporally contained in the arrival of the settler but is reasserted each day of occupation.</w:t>
      </w:r>
      <w:r w:rsidRPr="0022311F">
        <w:rPr>
          <w:rFonts w:cs="Calibri"/>
          <w:sz w:val="14"/>
        </w:rPr>
        <w:t xml:space="preserve"> </w:t>
      </w:r>
      <w:proofErr w:type="gramStart"/>
      <w:r w:rsidRPr="0022311F">
        <w:rPr>
          <w:rFonts w:cs="Calibri"/>
          <w:sz w:val="14"/>
        </w:rPr>
        <w:t>This is why</w:t>
      </w:r>
      <w:proofErr w:type="gramEnd"/>
      <w:r w:rsidRPr="0022311F">
        <w:rPr>
          <w:rFonts w:cs="Calibri"/>
          <w:sz w:val="14"/>
        </w:rPr>
        <w:t xml:space="preserve"> Patrick Wolfe (1999) emphasizes that </w:t>
      </w:r>
      <w:r w:rsidRPr="0022311F">
        <w:rPr>
          <w:rStyle w:val="Emphasis"/>
          <w:rFonts w:cs="Calibri"/>
          <w:highlight w:val="green"/>
        </w:rPr>
        <w:t>settler colonialism is a structure and not an event</w:t>
      </w:r>
      <w:r w:rsidRPr="0022311F">
        <w:rPr>
          <w:rFonts w:cs="Calibri"/>
          <w:sz w:val="14"/>
        </w:rPr>
        <w:t xml:space="preserve">. In the process of settler colonialism, </w:t>
      </w:r>
      <w:r w:rsidRPr="0022311F">
        <w:rPr>
          <w:rStyle w:val="StyleUnderline"/>
          <w:rFonts w:cs="Calibri"/>
        </w:rPr>
        <w:t>land is remade into property and human relationships to land are restricted to the relationship of the owner to his property</w:t>
      </w:r>
      <w:r w:rsidRPr="0022311F">
        <w:rPr>
          <w:rFonts w:cs="Calibri"/>
          <w:sz w:val="14"/>
        </w:rPr>
        <w:t>. Epistemological, ontological, and cosmological relationships to land are interred, indeed made pre-modern and backward. Made savage</w:t>
      </w:r>
      <w:r w:rsidRPr="0022311F">
        <w:rPr>
          <w:rFonts w:cs="Calibri"/>
          <w:sz w:val="14"/>
          <w:highlight w:val="green"/>
        </w:rPr>
        <w:t xml:space="preserve">. </w:t>
      </w:r>
      <w:proofErr w:type="gramStart"/>
      <w:r w:rsidRPr="0022311F">
        <w:rPr>
          <w:rStyle w:val="StyleUnderline"/>
          <w:rFonts w:cs="Calibri"/>
          <w:highlight w:val="green"/>
        </w:rPr>
        <w:t>In order for</w:t>
      </w:r>
      <w:proofErr w:type="gramEnd"/>
      <w:r w:rsidRPr="0022311F">
        <w:rPr>
          <w:rStyle w:val="StyleUnderline"/>
          <w:rFonts w:cs="Calibri"/>
          <w:highlight w:val="green"/>
        </w:rPr>
        <w:t xml:space="preserve"> the settlers to make a place their home, they must destroy and disappear the Indigenous peoples that live there.</w:t>
      </w:r>
      <w:r w:rsidRPr="0022311F">
        <w:rPr>
          <w:rFonts w:cs="Calibri"/>
          <w:sz w:val="14"/>
        </w:rPr>
        <w:t xml:space="preserve"> Indigenous peoples are those who have creation stories, not colonization stories, about how we/they came to be in a particular place - indeed how we/they came to be a place. </w:t>
      </w:r>
      <w:r w:rsidRPr="0022311F">
        <w:rPr>
          <w:rStyle w:val="StyleUnderline"/>
          <w:rFonts w:cs="Calibri"/>
        </w:rPr>
        <w:t>Our/their relationships to land comprise our/their epistemologies, ontologies, and cosmologies.</w:t>
      </w:r>
      <w:r w:rsidRPr="0022311F">
        <w:rPr>
          <w:rFonts w:cs="Calibri"/>
          <w:sz w:val="14"/>
        </w:rPr>
        <w:t xml:space="preserve"> For the settlers, Indigenous peoples are in the way and, in the destruction of Indigenous peoples, Indigenous communities, and over time and through law and policy, Indigenous peoples’ claims to land under settler regimes, land is recast as property and as a resource. </w:t>
      </w:r>
      <w:r w:rsidRPr="0022311F">
        <w:rPr>
          <w:rStyle w:val="Emphasis"/>
          <w:rFonts w:cs="Calibri"/>
          <w:highlight w:val="green"/>
        </w:rPr>
        <w:t>Indigenous peoples must be erased, must be made into ghosts</w:t>
      </w:r>
      <w:r w:rsidRPr="0022311F">
        <w:rPr>
          <w:rFonts w:cs="Calibri"/>
          <w:sz w:val="14"/>
        </w:rPr>
        <w:t xml:space="preserve"> (Tuck and </w:t>
      </w:r>
      <w:proofErr w:type="spellStart"/>
      <w:r w:rsidRPr="0022311F">
        <w:rPr>
          <w:rFonts w:cs="Calibri"/>
          <w:sz w:val="14"/>
        </w:rPr>
        <w:t>Ree</w:t>
      </w:r>
      <w:proofErr w:type="spellEnd"/>
      <w:r w:rsidRPr="0022311F">
        <w:rPr>
          <w:rFonts w:cs="Calibri"/>
          <w:sz w:val="14"/>
        </w:rPr>
        <w:t xml:space="preserve">, forthcoming). At the same time, </w:t>
      </w:r>
      <w:r w:rsidRPr="0022311F">
        <w:rPr>
          <w:rStyle w:val="StyleUnderline"/>
          <w:rFonts w:cs="Calibri"/>
        </w:rPr>
        <w:t>settler colonialism involves the subjugation and forced labor of chattel slaves, whose bodies and lives become the property, and who are kept landless.</w:t>
      </w:r>
      <w:r w:rsidRPr="0022311F">
        <w:rPr>
          <w:rFonts w:cs="Calibri"/>
          <w:sz w:val="14"/>
        </w:rPr>
        <w:t xml:space="preserve"> Slavery in settler colonial contexts is distinct from other forms of indenture whereby excess labor is extracted from persons. First, </w:t>
      </w:r>
      <w:r w:rsidRPr="0022311F">
        <w:rPr>
          <w:rStyle w:val="StyleUnderline"/>
          <w:rFonts w:cs="Calibri"/>
        </w:rPr>
        <w:t>chattels are commodities of labor and therefore it is the slave’s person that is the excess.</w:t>
      </w:r>
      <w:r w:rsidRPr="0022311F">
        <w:rPr>
          <w:rFonts w:cs="Calibri"/>
          <w:sz w:val="14"/>
        </w:rPr>
        <w:t xml:space="preserve"> Second, unlike workers who may aspire to own land, the slave’s very presence on the land is already an excess that must be dis-located. Thus</w:t>
      </w:r>
      <w:r w:rsidRPr="0022311F">
        <w:rPr>
          <w:rFonts w:cs="Calibri"/>
          <w:sz w:val="14"/>
          <w:highlight w:val="green"/>
        </w:rPr>
        <w:t xml:space="preserve">, </w:t>
      </w:r>
      <w:r w:rsidRPr="0022311F">
        <w:rPr>
          <w:rStyle w:val="StyleUnderline"/>
          <w:rFonts w:cs="Calibri"/>
          <w:highlight w:val="green"/>
        </w:rPr>
        <w:t xml:space="preserve">the slave is a desirable </w:t>
      </w:r>
      <w:proofErr w:type="gramStart"/>
      <w:r w:rsidRPr="0022311F">
        <w:rPr>
          <w:rStyle w:val="StyleUnderline"/>
          <w:rFonts w:cs="Calibri"/>
          <w:highlight w:val="green"/>
        </w:rPr>
        <w:t>commodity</w:t>
      </w:r>
      <w:proofErr w:type="gramEnd"/>
      <w:r w:rsidRPr="0022311F">
        <w:rPr>
          <w:rStyle w:val="StyleUnderline"/>
          <w:rFonts w:cs="Calibri"/>
          <w:highlight w:val="green"/>
        </w:rPr>
        <w:t xml:space="preserve"> but the person underneath is imprisonable, punishable, and murderable</w:t>
      </w:r>
      <w:r w:rsidRPr="0022311F">
        <w:rPr>
          <w:rStyle w:val="StyleUnderline"/>
          <w:rFonts w:cs="Calibri"/>
        </w:rPr>
        <w:t>. The violence of keeping/killing the chattel slave makes them deathlike monsters in the settler imagination</w:t>
      </w:r>
      <w:r w:rsidRPr="0022311F">
        <w:rPr>
          <w:rFonts w:cs="Calibri"/>
          <w:sz w:val="14"/>
        </w:rPr>
        <w:t>;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The settler is making a new "home" and that home is rooted in a homesteading worldview where the wild land and wild people were made for his benefit. He can only make his identity as a settler by making the land produce, and produce excessively, because "civilization" is defined as production in excess of the "natural" world (</w:t>
      </w:r>
      <w:proofErr w:type="gramStart"/>
      <w:r w:rsidRPr="0022311F">
        <w:rPr>
          <w:rFonts w:cs="Calibri"/>
          <w:sz w:val="14"/>
        </w:rPr>
        <w:t>i.e.</w:t>
      </w:r>
      <w:proofErr w:type="gramEnd"/>
      <w:r w:rsidRPr="0022311F">
        <w:rPr>
          <w:rFonts w:cs="Calibri"/>
          <w:sz w:val="14"/>
        </w:rPr>
        <w:t xml:space="preserve"> in excess of the sustainable production already present in the Indigenous world). </w:t>
      </w:r>
      <w:proofErr w:type="gramStart"/>
      <w:r w:rsidRPr="0022311F">
        <w:rPr>
          <w:rFonts w:cs="Calibri"/>
          <w:sz w:val="14"/>
        </w:rPr>
        <w:t>In order for</w:t>
      </w:r>
      <w:proofErr w:type="gramEnd"/>
      <w:r w:rsidRPr="0022311F">
        <w:rPr>
          <w:rFonts w:cs="Calibri"/>
          <w:sz w:val="14"/>
        </w:rPr>
        <w:t xml:space="preserve"> excess production, he needs excess labor, which he cannot provide himself. </w:t>
      </w:r>
      <w:r w:rsidRPr="0022311F">
        <w:rPr>
          <w:rStyle w:val="StyleUnderline"/>
          <w:rFonts w:cs="Calibri"/>
        </w:rPr>
        <w:t>The chattel slave serves as that excess labor, labor that can never be paid because payment would have to be in the form of property (land).</w:t>
      </w:r>
      <w:r w:rsidRPr="0022311F">
        <w:rPr>
          <w:rFonts w:cs="Calibri"/>
          <w:sz w:val="14"/>
        </w:rPr>
        <w:t xml:space="preserve"> The settler's wealth is land, or a fungible version of it, and so payment for labor is impossible.6 The settler positions himself as both superior and normal; the settler is natural, whereas the Indigenous inhabitant and the chattel slave are unnatural, even supernatural. </w:t>
      </w:r>
      <w:r w:rsidRPr="0022311F">
        <w:rPr>
          <w:rStyle w:val="StyleUnderline"/>
          <w:rFonts w:cs="Calibri"/>
        </w:rPr>
        <w:t>Settlers are not immigrants.</w:t>
      </w:r>
      <w:r w:rsidRPr="0022311F">
        <w:rPr>
          <w:rFonts w:cs="Calibri"/>
          <w:sz w:val="14"/>
        </w:rPr>
        <w:t xml:space="preserve"> Immigrants are beholden to the Indigenous laws and epistemologies of the lands they migrate to. Settlers become the law, supplanting Indigenous laws and epistemologies. Therefore, settler nations are not immigrant nations (See also A.J. Barker, 2009). Not unique, the United States, as a settler colonial nation-state, also operates as an empire - utilizing external forms and internal forms of colonization simultaneous to the settler colonial project</w:t>
      </w:r>
      <w:r w:rsidRPr="0022311F">
        <w:rPr>
          <w:rStyle w:val="StyleUnderline"/>
          <w:rFonts w:cs="Calibri"/>
        </w:rPr>
        <w:t>.</w:t>
      </w:r>
      <w:r w:rsidRPr="0022311F">
        <w:rPr>
          <w:rFonts w:cs="Calibri"/>
          <w:sz w:val="14"/>
        </w:rPr>
        <w:t xml:space="preserve"> This means, and this is perplexing to some, that dispossessed people are brought onto seized Indigenous land through other colonial projects. Other colonial projects include enslavement, as discussed, but also military recruitment, low-</w:t>
      </w:r>
      <w:proofErr w:type="gramStart"/>
      <w:r w:rsidRPr="0022311F">
        <w:rPr>
          <w:rFonts w:cs="Calibri"/>
          <w:sz w:val="14"/>
        </w:rPr>
        <w:t>wage</w:t>
      </w:r>
      <w:proofErr w:type="gramEnd"/>
      <w:r w:rsidRPr="0022311F">
        <w:rPr>
          <w:rFonts w:cs="Calibri"/>
          <w:sz w:val="14"/>
        </w:rPr>
        <w:t xml:space="preserve"> and high-wage labor recruitment (such as agricultural workers and overseas-trained engineers), and displacement/migration (such as the coerced immigration from nations torn by U.S. wars or devastated by U.S. economic policy). </w:t>
      </w:r>
      <w:r w:rsidRPr="0022311F">
        <w:rPr>
          <w:rStyle w:val="StyleUnderline"/>
          <w:rFonts w:cs="Calibri"/>
        </w:rPr>
        <w:t xml:space="preserve">In this set of settler colonial relations, </w:t>
      </w:r>
      <w:r w:rsidRPr="0022311F">
        <w:rPr>
          <w:rStyle w:val="StyleUnderline"/>
          <w:rFonts w:cs="Calibri"/>
          <w:highlight w:val="green"/>
        </w:rPr>
        <w:t>colonial subjects who are displaced by external colonialism, as well as racialized and minoritized by internal colonialism, still occupy and settle stolen Indigenous land. Settlers</w:t>
      </w:r>
      <w:r w:rsidRPr="0022311F">
        <w:rPr>
          <w:rStyle w:val="StyleUnderline"/>
          <w:rFonts w:cs="Calibri"/>
        </w:rPr>
        <w:t xml:space="preserve"> are diverse, not just </w:t>
      </w:r>
      <w:r w:rsidRPr="0022311F">
        <w:rPr>
          <w:rFonts w:cs="Calibri"/>
          <w:sz w:val="14"/>
        </w:rPr>
        <w:t xml:space="preserve">of </w:t>
      </w:r>
      <w:r w:rsidRPr="0022311F">
        <w:rPr>
          <w:rStyle w:val="StyleUnderline"/>
          <w:rFonts w:cs="Calibri"/>
        </w:rPr>
        <w:t xml:space="preserve">white European descent, and </w:t>
      </w:r>
      <w:r w:rsidRPr="0022311F">
        <w:rPr>
          <w:rStyle w:val="StyleUnderline"/>
          <w:rFonts w:cs="Calibri"/>
          <w:highlight w:val="green"/>
        </w:rPr>
        <w:t>include people of color</w:t>
      </w:r>
      <w:r w:rsidRPr="0022311F">
        <w:rPr>
          <w:rFonts w:cs="Calibri"/>
          <w:sz w:val="14"/>
        </w:rPr>
        <w:t xml:space="preserve">, even from other colonial contexts. </w:t>
      </w:r>
      <w:r w:rsidRPr="0022311F">
        <w:rPr>
          <w:rStyle w:val="StyleUnderline"/>
          <w:rFonts w:cs="Calibri"/>
        </w:rPr>
        <w:t>This tightly wound set of conditions and racialized, globalized relations exponentially complicates what is meant by decolonization, and by solidarity, against settler colonial forces.</w:t>
      </w:r>
      <w:r w:rsidRPr="0022311F">
        <w:rPr>
          <w:rFonts w:cs="Calibri"/>
          <w:sz w:val="14"/>
        </w:rPr>
        <w:t xml:space="preserve">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 Decolonization in a settler context is fraught because empire, settlement, and internal colony have no spatial separation. Each of these features of settler colonialism in the US context - empire, settlement, and internal colony - make it a site of contradictory decolonial desires7. </w:t>
      </w:r>
      <w:r w:rsidRPr="0022311F">
        <w:rPr>
          <w:rStyle w:val="Emphasis"/>
          <w:rFonts w:cs="Calibri"/>
          <w:highlight w:val="green"/>
        </w:rPr>
        <w:t>Decolonization as metaphor allows people to equivocate</w:t>
      </w:r>
      <w:r w:rsidRPr="0022311F">
        <w:rPr>
          <w:rStyle w:val="Emphasis"/>
          <w:rFonts w:cs="Calibri"/>
        </w:rPr>
        <w:t xml:space="preserve"> </w:t>
      </w:r>
      <w:r w:rsidRPr="0022311F">
        <w:rPr>
          <w:rFonts w:cs="Calibri"/>
          <w:sz w:val="14"/>
        </w:rPr>
        <w:t xml:space="preserve">these </w:t>
      </w:r>
      <w:r w:rsidRPr="0022311F">
        <w:rPr>
          <w:rStyle w:val="Emphasis"/>
          <w:rFonts w:cs="Calibri"/>
          <w:highlight w:val="green"/>
        </w:rPr>
        <w:t>contradictory decolonial desires because it turns decolonization into an empty signifier to be filled by any track towards liberation</w:t>
      </w:r>
      <w:r w:rsidRPr="0022311F">
        <w:rPr>
          <w:rStyle w:val="Emphasis"/>
          <w:rFonts w:cs="Calibri"/>
        </w:rPr>
        <w:t>.</w:t>
      </w:r>
      <w:r w:rsidRPr="0022311F">
        <w:rPr>
          <w:rFonts w:cs="Calibri"/>
          <w:sz w:val="14"/>
        </w:rPr>
        <w:t xml:space="preserve"> </w:t>
      </w:r>
      <w:proofErr w:type="gramStart"/>
      <w:r w:rsidRPr="0022311F">
        <w:rPr>
          <w:rFonts w:cs="Calibri"/>
          <w:sz w:val="14"/>
        </w:rPr>
        <w:t xml:space="preserve">In reality, </w:t>
      </w:r>
      <w:r w:rsidRPr="0022311F">
        <w:rPr>
          <w:rStyle w:val="StyleUnderline"/>
          <w:rFonts w:cs="Calibri"/>
        </w:rPr>
        <w:t>the</w:t>
      </w:r>
      <w:proofErr w:type="gramEnd"/>
      <w:r w:rsidRPr="0022311F">
        <w:rPr>
          <w:rStyle w:val="StyleUnderline"/>
          <w:rFonts w:cs="Calibri"/>
        </w:rPr>
        <w:t xml:space="preserve"> tracks walk all over land/people in settler contexts.</w:t>
      </w:r>
      <w:r w:rsidRPr="0022311F">
        <w:rPr>
          <w:rFonts w:cs="Calibri"/>
          <w:sz w:val="14"/>
        </w:rPr>
        <w:t xml:space="preserve"> Though the details are not fixed or agreed upon, in our view, </w:t>
      </w:r>
      <w:r w:rsidRPr="0022311F">
        <w:rPr>
          <w:rStyle w:val="StyleUnderline"/>
          <w:rFonts w:cs="Calibri"/>
        </w:rPr>
        <w:t xml:space="preserve">decolonization </w:t>
      </w:r>
      <w:r w:rsidRPr="0022311F">
        <w:rPr>
          <w:rFonts w:cs="Calibri"/>
          <w:sz w:val="14"/>
        </w:rPr>
        <w:t>in the settler colonial context</w:t>
      </w:r>
      <w:r w:rsidRPr="0022311F">
        <w:rPr>
          <w:rStyle w:val="StyleUnderline"/>
          <w:rFonts w:cs="Calibri"/>
        </w:rPr>
        <w:t xml:space="preserve"> must involve the repatriation of land simultaneous to the recognition of how land and relations to land have always already been differently understood and enacted; that is, </w:t>
      </w:r>
      <w:proofErr w:type="gramStart"/>
      <w:r w:rsidRPr="0022311F">
        <w:rPr>
          <w:rStyle w:val="StyleUnderline"/>
          <w:rFonts w:cs="Calibri"/>
        </w:rPr>
        <w:t>all of</w:t>
      </w:r>
      <w:proofErr w:type="gramEnd"/>
      <w:r w:rsidRPr="0022311F">
        <w:rPr>
          <w:rStyle w:val="StyleUnderline"/>
          <w:rFonts w:cs="Calibri"/>
        </w:rPr>
        <w:t xml:space="preserve"> the land, and not just symbolically.</w:t>
      </w:r>
      <w:r w:rsidRPr="0022311F">
        <w:rPr>
          <w:rFonts w:cs="Calibri"/>
          <w:sz w:val="14"/>
        </w:rPr>
        <w:t xml:space="preserve"> </w:t>
      </w:r>
      <w:r w:rsidRPr="0022311F">
        <w:rPr>
          <w:rStyle w:val="StyleUnderline"/>
          <w:rFonts w:cs="Calibri"/>
        </w:rPr>
        <w:t xml:space="preserve">This is precisely why decolonization is </w:t>
      </w:r>
      <w:r w:rsidRPr="0022311F">
        <w:rPr>
          <w:rFonts w:cs="Calibri"/>
          <w:sz w:val="14"/>
        </w:rPr>
        <w:t>necessarily</w:t>
      </w:r>
      <w:r w:rsidRPr="0022311F">
        <w:rPr>
          <w:rStyle w:val="StyleUnderline"/>
          <w:rFonts w:cs="Calibri"/>
        </w:rPr>
        <w:t xml:space="preserve"> unsettling, especially across lines of solidarity</w:t>
      </w:r>
      <w:r w:rsidRPr="0022311F">
        <w:rPr>
          <w:rFonts w:cs="Calibri"/>
          <w:sz w:val="14"/>
        </w:rPr>
        <w:t xml:space="preserve">. “Decolonization never takes place unnoticed” (Fanon, 1963, p. 36). </w:t>
      </w:r>
      <w:r w:rsidRPr="0022311F">
        <w:rPr>
          <w:rStyle w:val="Emphasis"/>
          <w:rFonts w:cs="Calibri"/>
          <w:highlight w:val="green"/>
        </w:rPr>
        <w:t>Settler colonialism and its decolonization implicates and unsettles everyone.</w:t>
      </w:r>
    </w:p>
    <w:bookmarkEnd w:id="2"/>
    <w:p w14:paraId="014B428C" w14:textId="77777777" w:rsidR="00791759" w:rsidRPr="0022311F" w:rsidRDefault="00791759" w:rsidP="00791759">
      <w:pPr>
        <w:rPr>
          <w:rFonts w:cs="Calibri"/>
          <w:sz w:val="14"/>
        </w:rPr>
      </w:pPr>
    </w:p>
    <w:p w14:paraId="3F44A111" w14:textId="6AC09F03" w:rsidR="00791759" w:rsidRPr="0022311F" w:rsidRDefault="009D56E3" w:rsidP="00791759">
      <w:pPr>
        <w:pStyle w:val="Heading4"/>
        <w:rPr>
          <w:rFonts w:cs="Calibri"/>
        </w:rPr>
      </w:pPr>
      <w:r>
        <w:rPr>
          <w:rFonts w:cs="Calibri"/>
        </w:rPr>
        <w:t>4</w:t>
      </w:r>
      <w:r w:rsidR="00791759" w:rsidRPr="0022311F">
        <w:rPr>
          <w:rFonts w:cs="Calibri"/>
        </w:rPr>
        <w:t xml:space="preserve">] This debate is </w:t>
      </w:r>
      <w:r w:rsidR="00791759" w:rsidRPr="0022311F">
        <w:rPr>
          <w:rFonts w:cs="Calibri"/>
          <w:u w:val="single"/>
        </w:rPr>
        <w:t>not</w:t>
      </w:r>
      <w:r w:rsidR="00791759" w:rsidRPr="0022311F">
        <w:rPr>
          <w:rFonts w:cs="Calibri"/>
        </w:rPr>
        <w:t xml:space="preserve"> private space good/bad, but instead a question of Native </w:t>
      </w:r>
      <w:r w:rsidR="00791759" w:rsidRPr="0022311F">
        <w:rPr>
          <w:rFonts w:cs="Calibri"/>
          <w:u w:val="single"/>
        </w:rPr>
        <w:t>sovereignty</w:t>
      </w:r>
      <w:r w:rsidR="00791759" w:rsidRPr="0022311F">
        <w:rPr>
          <w:rFonts w:cs="Calibri"/>
        </w:rPr>
        <w:t xml:space="preserve"> and the power to </w:t>
      </w:r>
      <w:r w:rsidR="00791759" w:rsidRPr="0022311F">
        <w:rPr>
          <w:rFonts w:cs="Calibri"/>
          <w:u w:val="single"/>
        </w:rPr>
        <w:t>invoke</w:t>
      </w:r>
      <w:r w:rsidR="00791759" w:rsidRPr="0022311F">
        <w:rPr>
          <w:rFonts w:cs="Calibri"/>
        </w:rPr>
        <w:t xml:space="preserve"> the plan. The 1AC eclipses the authority of Native nations, so in response we affirm the long tradition of </w:t>
      </w:r>
      <w:r w:rsidR="00791759" w:rsidRPr="0022311F">
        <w:rPr>
          <w:rFonts w:cs="Calibri"/>
          <w:u w:val="single"/>
        </w:rPr>
        <w:t>Indigenous internationalism</w:t>
      </w:r>
      <w:r w:rsidR="00791759" w:rsidRPr="0022311F">
        <w:rPr>
          <w:rFonts w:cs="Calibri"/>
        </w:rPr>
        <w:t xml:space="preserve"> across colonial borders. </w:t>
      </w:r>
    </w:p>
    <w:p w14:paraId="46E3E976" w14:textId="77777777" w:rsidR="00791759" w:rsidRPr="0022311F" w:rsidRDefault="00791759" w:rsidP="00791759">
      <w:pPr>
        <w:rPr>
          <w:rStyle w:val="Style13ptBold"/>
          <w:rFonts w:cs="Calibri"/>
        </w:rPr>
      </w:pPr>
      <w:r w:rsidRPr="0022311F">
        <w:rPr>
          <w:rStyle w:val="Style13ptBold"/>
          <w:rFonts w:cs="Calibri"/>
        </w:rPr>
        <w:t>Estes 19</w:t>
      </w:r>
    </w:p>
    <w:p w14:paraId="30802278" w14:textId="77777777" w:rsidR="00791759" w:rsidRPr="0022311F" w:rsidRDefault="00791759" w:rsidP="00791759">
      <w:pPr>
        <w:rPr>
          <w:rStyle w:val="Style13ptBold"/>
          <w:rFonts w:cs="Calibri"/>
          <w:sz w:val="20"/>
          <w:szCs w:val="20"/>
        </w:rPr>
      </w:pPr>
      <w:r w:rsidRPr="0022311F">
        <w:rPr>
          <w:rStyle w:val="Style13ptBold"/>
          <w:rFonts w:cs="Calibri"/>
          <w:sz w:val="20"/>
          <w:szCs w:val="20"/>
        </w:rPr>
        <w:t>(Nick Estes is a citizen of the Lower Brule Sioux Tribe. He is an Assistant Professor in the American Studies Department at the University of New Mexico. In 2014, he co-founded The Red Nation, an Indigenous resistance organization. For 2017-2018, Estes was the American Democracy Fellow at the Charles Warren Center for Studies in American History at Harvard University. Chapter 6: Internationalism, Our History Is the Future: STANDING ROCK VERSUS THE DAKOTA ACCESS PIPELINE, AND THE LONG TRADITION OF INDIGENOUS RESISTANCE, 2019, hardback, JKS)</w:t>
      </w:r>
    </w:p>
    <w:p w14:paraId="3EB71DD3" w14:textId="77777777" w:rsidR="00791759" w:rsidRDefault="00791759" w:rsidP="00791759">
      <w:pPr>
        <w:rPr>
          <w:rFonts w:cs="Calibri"/>
          <w:sz w:val="14"/>
        </w:rPr>
      </w:pPr>
      <w:r w:rsidRPr="0022311F">
        <w:rPr>
          <w:rStyle w:val="StyleUnderline"/>
          <w:rFonts w:cs="Calibri"/>
        </w:rPr>
        <w:t>The Treaty Council</w:t>
      </w:r>
      <w:r w:rsidRPr="0022311F">
        <w:rPr>
          <w:rFonts w:cs="Calibri"/>
          <w:sz w:val="14"/>
        </w:rPr>
        <w:t xml:space="preserve">, however, </w:t>
      </w:r>
      <w:r w:rsidRPr="0022311F">
        <w:rPr>
          <w:rStyle w:val="StyleUnderline"/>
          <w:rFonts w:cs="Calibri"/>
        </w:rPr>
        <w:t xml:space="preserve">was not the first or only version of </w:t>
      </w:r>
      <w:r w:rsidRPr="0022311F">
        <w:rPr>
          <w:rFonts w:cs="Calibri"/>
          <w:sz w:val="14"/>
        </w:rPr>
        <w:t>what historian Daniel Cobb calls a “</w:t>
      </w:r>
      <w:r w:rsidRPr="0022311F">
        <w:rPr>
          <w:rStyle w:val="StyleUnderline"/>
          <w:rFonts w:cs="Calibri"/>
        </w:rPr>
        <w:t>global Indigenous identity.</w:t>
      </w:r>
      <w:r w:rsidRPr="0022311F">
        <w:rPr>
          <w:rFonts w:cs="Calibri"/>
          <w:sz w:val="14"/>
        </w:rPr>
        <w:t xml:space="preserve">” Rather, </w:t>
      </w:r>
      <w:r w:rsidRPr="0022311F">
        <w:rPr>
          <w:rStyle w:val="StyleUnderline"/>
          <w:rFonts w:cs="Calibri"/>
        </w:rPr>
        <w:t xml:space="preserve">it belonged to and drew from a long tradition of </w:t>
      </w:r>
      <w:r w:rsidRPr="0022311F">
        <w:rPr>
          <w:rStyle w:val="Emphasis"/>
          <w:rFonts w:cs="Calibri"/>
          <w:highlight w:val="green"/>
        </w:rPr>
        <w:t>Indigenous internationalism</w:t>
      </w:r>
      <w:r w:rsidRPr="0022311F">
        <w:rPr>
          <w:rFonts w:cs="Calibri"/>
          <w:sz w:val="14"/>
        </w:rPr>
        <w:t xml:space="preserve">.5 Prior to European contact, </w:t>
      </w:r>
      <w:r w:rsidRPr="0022311F">
        <w:rPr>
          <w:rStyle w:val="StyleUnderline"/>
          <w:rFonts w:cs="Calibri"/>
        </w:rPr>
        <w:t xml:space="preserve">Indigenous nations had often </w:t>
      </w:r>
      <w:proofErr w:type="gramStart"/>
      <w:r w:rsidRPr="0022311F">
        <w:rPr>
          <w:rStyle w:val="StyleUnderline"/>
          <w:rFonts w:cs="Calibri"/>
        </w:rPr>
        <w:t>entered into</w:t>
      </w:r>
      <w:proofErr w:type="gramEnd"/>
      <w:r w:rsidRPr="0022311F">
        <w:rPr>
          <w:rStyle w:val="StyleUnderline"/>
          <w:rFonts w:cs="Calibri"/>
        </w:rPr>
        <w:t xml:space="preserve"> relations with each other for alliance, kinship, war, peace, or trade.</w:t>
      </w:r>
      <w:r w:rsidRPr="0022311F">
        <w:rPr>
          <w:rFonts w:cs="Calibri"/>
          <w:sz w:val="14"/>
        </w:rPr>
        <w:t xml:space="preserve"> As shown in previous chapters, agreements were made not solely between human nations, but also among nonhuman nations as well, such as the buffalo and the land. </w:t>
      </w:r>
      <w:r w:rsidRPr="0022311F">
        <w:rPr>
          <w:rStyle w:val="StyleUnderline"/>
          <w:rFonts w:cs="Calibri"/>
        </w:rPr>
        <w:t>Such treaties were, and continue to be, the basis of diplomacy and the evidence of a prior and continuing status of Indigenous nationhood.</w:t>
      </w:r>
      <w:r w:rsidRPr="0022311F">
        <w:rPr>
          <w:rFonts w:cs="Calibri"/>
          <w:sz w:val="14"/>
        </w:rPr>
        <w:t xml:space="preserve"> </w:t>
      </w:r>
      <w:r w:rsidRPr="0022311F">
        <w:rPr>
          <w:rStyle w:val="Emphasis"/>
          <w:rFonts w:cs="Calibri"/>
          <w:highlight w:val="green"/>
        </w:rPr>
        <w:t xml:space="preserve">Sovereign nations do not </w:t>
      </w:r>
      <w:proofErr w:type="gramStart"/>
      <w:r w:rsidRPr="0022311F">
        <w:rPr>
          <w:rStyle w:val="Emphasis"/>
          <w:rFonts w:cs="Calibri"/>
          <w:highlight w:val="green"/>
        </w:rPr>
        <w:t>enter into</w:t>
      </w:r>
      <w:proofErr w:type="gramEnd"/>
      <w:r w:rsidRPr="0022311F">
        <w:rPr>
          <w:rStyle w:val="Emphasis"/>
          <w:rFonts w:cs="Calibri"/>
          <w:highlight w:val="green"/>
        </w:rPr>
        <w:t xml:space="preserve"> international relations or treaties with domestic or “internal” populations</w:t>
      </w:r>
      <w:r w:rsidRPr="0022311F">
        <w:rPr>
          <w:rStyle w:val="Emphasis"/>
          <w:rFonts w:cs="Calibri"/>
        </w:rPr>
        <w:t>.</w:t>
      </w:r>
      <w:r w:rsidRPr="0022311F">
        <w:rPr>
          <w:rFonts w:cs="Calibri"/>
          <w:sz w:val="14"/>
        </w:rPr>
        <w:t xml:space="preserve"> On the contrary, </w:t>
      </w:r>
      <w:r w:rsidRPr="0022311F">
        <w:rPr>
          <w:rStyle w:val="StyleUnderline"/>
          <w:rFonts w:cs="Calibri"/>
          <w:sz w:val="24"/>
        </w:rPr>
        <w:t xml:space="preserve">the very basis of sovereignty is the power </w:t>
      </w:r>
      <w:r w:rsidRPr="0022311F">
        <w:rPr>
          <w:rStyle w:val="StyleUnderline"/>
          <w:rFonts w:cs="Calibri"/>
          <w:sz w:val="24"/>
          <w:highlight w:val="green"/>
        </w:rPr>
        <w:t>to negotiate relationships between</w:t>
      </w:r>
      <w:r w:rsidRPr="0022311F">
        <w:rPr>
          <w:rStyle w:val="StyleUnderline"/>
          <w:rFonts w:cs="Calibri"/>
          <w:sz w:val="24"/>
        </w:rPr>
        <w:t xml:space="preserve"> </w:t>
      </w:r>
      <w:r w:rsidRPr="0022311F">
        <w:rPr>
          <w:rStyle w:val="StyleUnderline"/>
          <w:rFonts w:cs="Calibri"/>
          <w:sz w:val="24"/>
          <w:highlight w:val="green"/>
        </w:rPr>
        <w:t>those</w:t>
      </w:r>
      <w:r w:rsidRPr="0022311F">
        <w:rPr>
          <w:rStyle w:val="StyleUnderline"/>
          <w:rFonts w:cs="Calibri"/>
          <w:sz w:val="24"/>
        </w:rPr>
        <w:t xml:space="preserve"> who are </w:t>
      </w:r>
      <w:r w:rsidRPr="0022311F">
        <w:rPr>
          <w:rStyle w:val="StyleUnderline"/>
          <w:rFonts w:cs="Calibri"/>
          <w:sz w:val="24"/>
          <w:highlight w:val="green"/>
        </w:rPr>
        <w:t>seen as</w:t>
      </w:r>
      <w:r w:rsidRPr="0022311F">
        <w:rPr>
          <w:rStyle w:val="StyleUnderline"/>
          <w:rFonts w:cs="Calibri"/>
          <w:sz w:val="24"/>
        </w:rPr>
        <w:t xml:space="preserve"> </w:t>
      </w:r>
      <w:r w:rsidRPr="0022311F">
        <w:rPr>
          <w:rStyle w:val="StyleUnderline"/>
          <w:rFonts w:cs="Calibri"/>
          <w:sz w:val="24"/>
          <w:highlight w:val="green"/>
        </w:rPr>
        <w:t>different</w:t>
      </w:r>
      <w:r w:rsidRPr="0022311F">
        <w:rPr>
          <w:rStyle w:val="StyleUnderline"/>
          <w:rFonts w:cs="Calibri"/>
        </w:rPr>
        <w:t>— between other sovereigns and nations. But concepts of “sovereignty” and “nation” possess different meanings for Indigenous peoples</w:t>
      </w:r>
      <w:r w:rsidRPr="0022311F">
        <w:rPr>
          <w:rFonts w:cs="Calibri"/>
          <w:sz w:val="14"/>
        </w:rPr>
        <w:t xml:space="preserve"> than for their European-derived counterparts. And they are not entirely consistent, either, with the aspirations for a nation-state that came to define decolonization movements in the Third World. While doing important defensive work, on face value these Western and Third World concepts only partially reflect traditions of Indigenous resistance. </w:t>
      </w:r>
      <w:r w:rsidRPr="0022311F">
        <w:rPr>
          <w:rStyle w:val="Emphasis"/>
          <w:rFonts w:cs="Calibri"/>
        </w:rPr>
        <w:t xml:space="preserve">Far beyond the project of seeking equality within the colonial state, the </w:t>
      </w:r>
      <w:r w:rsidRPr="0022311F">
        <w:rPr>
          <w:rStyle w:val="Emphasis"/>
          <w:rFonts w:cs="Calibri"/>
          <w:highlight w:val="green"/>
        </w:rPr>
        <w:t>tradition of radical Indigenous internationalism imagined a world</w:t>
      </w:r>
      <w:r w:rsidRPr="0022311F">
        <w:rPr>
          <w:rStyle w:val="Emphasis"/>
          <w:rFonts w:cs="Calibri"/>
        </w:rPr>
        <w:t xml:space="preserve"> altogether </w:t>
      </w:r>
      <w:r w:rsidRPr="0022311F">
        <w:rPr>
          <w:rStyle w:val="Emphasis"/>
          <w:rFonts w:cs="Calibri"/>
          <w:highlight w:val="green"/>
        </w:rPr>
        <w:t>free of colonial hierarchies of race, class, and nation</w:t>
      </w:r>
      <w:r w:rsidRPr="0022311F">
        <w:rPr>
          <w:rFonts w:cs="Calibri"/>
          <w:sz w:val="14"/>
        </w:rPr>
        <w:t xml:space="preserve">. </w:t>
      </w:r>
      <w:r w:rsidRPr="0022311F">
        <w:rPr>
          <w:rStyle w:val="StyleUnderline"/>
          <w:rFonts w:cs="Calibri"/>
        </w:rPr>
        <w:t>This vision allowed revolutionary Indigenous organizations such as the Treaty Council to make relative</w:t>
      </w:r>
      <w:r w:rsidRPr="0022311F">
        <w:rPr>
          <w:rFonts w:cs="Calibri"/>
          <w:sz w:val="14"/>
        </w:rPr>
        <w:t xml:space="preserve">s, so to speak, </w:t>
      </w:r>
      <w:r w:rsidRPr="0022311F">
        <w:rPr>
          <w:rStyle w:val="StyleUnderline"/>
          <w:rFonts w:cs="Calibri"/>
        </w:rPr>
        <w:t xml:space="preserve">with those they saw as different, </w:t>
      </w:r>
      <w:r w:rsidRPr="0022311F">
        <w:rPr>
          <w:rStyle w:val="Emphasis"/>
          <w:rFonts w:cs="Calibri"/>
          <w:highlight w:val="green"/>
        </w:rPr>
        <w:t>imagining themselves as part of Third World struggles and ideologies</w:t>
      </w:r>
      <w:r w:rsidRPr="0022311F">
        <w:rPr>
          <w:rStyle w:val="StyleUnderline"/>
          <w:rFonts w:cs="Calibri"/>
        </w:rPr>
        <w:t xml:space="preserve">, and entirely renouncing the imperialism and exceptionalism of the First World </w:t>
      </w:r>
      <w:r w:rsidRPr="0022311F">
        <w:rPr>
          <w:rFonts w:cs="Calibri"/>
          <w:sz w:val="14"/>
        </w:rPr>
        <w:t xml:space="preserve">(while still living in it). They were in the First World but not of it—much like American Indians are in, but not entirely of, the United States. </w:t>
      </w:r>
      <w:r w:rsidRPr="0022311F">
        <w:rPr>
          <w:rStyle w:val="StyleUnderline"/>
          <w:rFonts w:cs="Calibri"/>
          <w:highlight w:val="green"/>
        </w:rPr>
        <w:t>Indigenous peoples</w:t>
      </w:r>
      <w:r w:rsidRPr="0022311F">
        <w:rPr>
          <w:rStyle w:val="StyleUnderline"/>
          <w:rFonts w:cs="Calibri"/>
        </w:rPr>
        <w:t xml:space="preserve"> across North America and the world have fought, </w:t>
      </w:r>
      <w:r w:rsidRPr="0022311F">
        <w:rPr>
          <w:rStyle w:val="StyleUnderline"/>
          <w:rFonts w:cs="Calibri"/>
          <w:highlight w:val="green"/>
        </w:rPr>
        <w:t>died</w:t>
      </w:r>
      <w:r w:rsidRPr="0022311F">
        <w:rPr>
          <w:rStyle w:val="StyleUnderline"/>
          <w:rFonts w:cs="Calibri"/>
        </w:rPr>
        <w:t xml:space="preserve">, and struggled </w:t>
      </w:r>
      <w:r w:rsidRPr="0022311F">
        <w:rPr>
          <w:rStyle w:val="StyleUnderline"/>
          <w:rFonts w:cs="Calibri"/>
          <w:highlight w:val="green"/>
        </w:rPr>
        <w:t>to reclaim</w:t>
      </w:r>
      <w:r w:rsidRPr="0022311F">
        <w:rPr>
          <w:rStyle w:val="StyleUnderline"/>
          <w:rFonts w:cs="Calibri"/>
        </w:rPr>
        <w:t>, restore, and redefine these powerful ideas</w:t>
      </w:r>
      <w:r w:rsidRPr="0022311F">
        <w:rPr>
          <w:rFonts w:cs="Calibri"/>
          <w:sz w:val="14"/>
        </w:rPr>
        <w:t xml:space="preserve">. </w:t>
      </w:r>
      <w:r w:rsidRPr="0022311F">
        <w:rPr>
          <w:rStyle w:val="Emphasis"/>
          <w:rFonts w:cs="Calibri"/>
          <w:highlight w:val="green"/>
        </w:rPr>
        <w:t>Their</w:t>
      </w:r>
      <w:r w:rsidRPr="0022311F">
        <w:rPr>
          <w:rStyle w:val="Emphasis"/>
          <w:rFonts w:cs="Calibri"/>
        </w:rPr>
        <w:t xml:space="preserve"> goal has been to take </w:t>
      </w:r>
      <w:r w:rsidRPr="0022311F">
        <w:rPr>
          <w:rStyle w:val="Emphasis"/>
          <w:rFonts w:cs="Calibri"/>
          <w:highlight w:val="green"/>
        </w:rPr>
        <w:t>their proper place in the family of nations</w:t>
      </w:r>
      <w:r w:rsidRPr="0022311F">
        <w:rPr>
          <w:rStyle w:val="Emphasis"/>
          <w:rFonts w:cs="Calibri"/>
        </w:rPr>
        <w:t xml:space="preserve">. </w:t>
      </w:r>
      <w:r w:rsidRPr="0022311F">
        <w:rPr>
          <w:rFonts w:cs="Calibri"/>
          <w:sz w:val="14"/>
        </w:rPr>
        <w:t xml:space="preserve">Radical Indigenous internationalism, however, predates AIM and the Treaty Council. </w:t>
      </w:r>
      <w:r w:rsidRPr="0022311F">
        <w:rPr>
          <w:rStyle w:val="StyleUnderline"/>
          <w:rFonts w:cs="Calibri"/>
        </w:rPr>
        <w:t xml:space="preserve">Contemporary pan-Indigenous movements were a result of more than a decade of Red Power organizing </w:t>
      </w:r>
      <w:r w:rsidRPr="0022311F">
        <w:rPr>
          <w:rFonts w:cs="Calibri"/>
          <w:sz w:val="14"/>
        </w:rPr>
        <w:t xml:space="preserve">that began in the early 1960s, nearly a decade before the creation of AIM. Earlier, in the 1950s, Flathead scholar and writer </w:t>
      </w:r>
      <w:r w:rsidRPr="0022311F">
        <w:rPr>
          <w:rStyle w:val="StyleUnderline"/>
          <w:rFonts w:cs="Calibri"/>
        </w:rPr>
        <w:t xml:space="preserve">D’Arcy </w:t>
      </w:r>
      <w:proofErr w:type="spellStart"/>
      <w:r w:rsidRPr="0022311F">
        <w:rPr>
          <w:rStyle w:val="StyleUnderline"/>
          <w:rFonts w:cs="Calibri"/>
        </w:rPr>
        <w:t>McNickle</w:t>
      </w:r>
      <w:proofErr w:type="spellEnd"/>
      <w:r w:rsidRPr="0022311F">
        <w:rPr>
          <w:rStyle w:val="StyleUnderline"/>
          <w:rFonts w:cs="Calibri"/>
        </w:rPr>
        <w:t xml:space="preserve"> and the National Congress of American Indian</w:t>
      </w:r>
      <w:r w:rsidRPr="0022311F">
        <w:rPr>
          <w:rFonts w:cs="Calibri"/>
          <w:sz w:val="14"/>
        </w:rPr>
        <w:t xml:space="preserve">s had explored a similar intellectual and political terrain of internationalism. And before that, </w:t>
      </w:r>
      <w:r w:rsidRPr="0022311F">
        <w:rPr>
          <w:rStyle w:val="StyleUnderline"/>
          <w:rFonts w:cs="Calibri"/>
        </w:rPr>
        <w:t>the Society of American Indians advocated for a seat at the table during the 1919 Paris peace talks and representation at the League of Nations</w:t>
      </w:r>
      <w:r w:rsidRPr="0022311F">
        <w:rPr>
          <w:rFonts w:cs="Calibri"/>
          <w:sz w:val="14"/>
        </w:rPr>
        <w:t xml:space="preserve">. </w:t>
      </w:r>
      <w:r w:rsidRPr="0022311F">
        <w:rPr>
          <w:rStyle w:val="StyleUnderline"/>
          <w:rFonts w:cs="Calibri"/>
        </w:rPr>
        <w:t>Each distinct instance posed a similar question</w:t>
      </w:r>
      <w:r w:rsidRPr="0022311F">
        <w:rPr>
          <w:rStyle w:val="StyleUnderline"/>
          <w:rFonts w:cs="Calibri"/>
          <w:highlight w:val="green"/>
        </w:rPr>
        <w:t xml:space="preserve">: </w:t>
      </w:r>
      <w:r w:rsidRPr="0022311F">
        <w:rPr>
          <w:rStyle w:val="Emphasis"/>
          <w:rFonts w:cs="Calibri"/>
          <w:sz w:val="24"/>
          <w:highlight w:val="green"/>
        </w:rPr>
        <w:t>If Indigenous peoples are nations, why are they not afforded the right to self-determination?</w:t>
      </w:r>
      <w:r w:rsidRPr="0022311F">
        <w:rPr>
          <w:rStyle w:val="Emphasis"/>
          <w:rFonts w:cs="Calibri"/>
          <w:sz w:val="24"/>
        </w:rPr>
        <w:t xml:space="preserve"> </w:t>
      </w:r>
      <w:r w:rsidRPr="0022311F">
        <w:rPr>
          <w:rFonts w:cs="Calibri"/>
          <w:sz w:val="14"/>
        </w:rPr>
        <w:t xml:space="preserve">Two strands of thinking about self-determination for the colonial world prevailed following the First World War. In the first, US President Woodrow Wilson argued for self-determination with a limited set of rights that would not radically upset the colonial order. Such liberal internationalism, however, glaringly omitted Indigenous peoples, as they understood themselves as nations that existed prior to the formation of settler states. Rarely were Wilson’s principles applied to North America or the United States; nor were they ever intended to extend to Indigenous peoples. A second, more radical vision put forward by Communist revolutionary V. I. Lenin argued for the right of colonized nations to secede and declare independence from their colonial masters. This view was echoed by the Third World decolonization movement, as part of a global Socialist and Communist revolution, and it has frequently been applied in the Asian, African, and South American contexts. But this view remained almost entirely absent in North America, except among radical Indigenous, Black, Asian, Caribbean, and Chicanx national liberation movements. </w:t>
      </w:r>
      <w:r w:rsidRPr="0022311F">
        <w:rPr>
          <w:rStyle w:val="StyleUnderline"/>
          <w:rFonts w:cs="Calibri"/>
          <w:highlight w:val="green"/>
        </w:rPr>
        <w:t>The Treaty Council advocated</w:t>
      </w:r>
      <w:r w:rsidRPr="0022311F">
        <w:rPr>
          <w:rStyle w:val="StyleUnderline"/>
          <w:rFonts w:cs="Calibri"/>
        </w:rPr>
        <w:t xml:space="preserve"> </w:t>
      </w:r>
      <w:r w:rsidRPr="0022311F">
        <w:rPr>
          <w:rStyle w:val="StyleUnderline"/>
          <w:rFonts w:cs="Calibri"/>
          <w:highlight w:val="green"/>
        </w:rPr>
        <w:t>Indigenous nationhood</w:t>
      </w:r>
      <w:r w:rsidRPr="0022311F">
        <w:rPr>
          <w:rStyle w:val="StyleUnderline"/>
          <w:rFonts w:cs="Calibri"/>
        </w:rPr>
        <w:t xml:space="preserve"> as </w:t>
      </w:r>
      <w:r w:rsidRPr="0022311F">
        <w:rPr>
          <w:rStyle w:val="StyleUnderline"/>
          <w:rFonts w:cs="Calibri"/>
          <w:highlight w:val="green"/>
        </w:rPr>
        <w:t>part of</w:t>
      </w:r>
      <w:r w:rsidRPr="0022311F">
        <w:rPr>
          <w:rStyle w:val="StyleUnderline"/>
          <w:rFonts w:cs="Calibri"/>
        </w:rPr>
        <w:t xml:space="preserve"> this </w:t>
      </w:r>
      <w:r w:rsidRPr="0022311F">
        <w:rPr>
          <w:rStyle w:val="StyleUnderline"/>
          <w:rFonts w:cs="Calibri"/>
          <w:highlight w:val="green"/>
        </w:rPr>
        <w:t>global anti-colonial movement</w:t>
      </w:r>
      <w:r w:rsidRPr="0022311F">
        <w:rPr>
          <w:rStyle w:val="StyleUnderline"/>
          <w:rFonts w:cs="Calibri"/>
        </w:rPr>
        <w:t xml:space="preserve"> and in line with Third World liberation</w:t>
      </w:r>
      <w:r w:rsidRPr="0022311F">
        <w:rPr>
          <w:rFonts w:cs="Calibri"/>
          <w:sz w:val="14"/>
        </w:rPr>
        <w:t xml:space="preserve"> movements. </w:t>
      </w:r>
      <w:r w:rsidRPr="0022311F">
        <w:rPr>
          <w:rStyle w:val="StyleUnderline"/>
          <w:rFonts w:cs="Calibri"/>
          <w:highlight w:val="green"/>
        </w:rPr>
        <w:t>After decades</w:t>
      </w:r>
      <w:r w:rsidRPr="0022311F">
        <w:rPr>
          <w:rStyle w:val="StyleUnderline"/>
          <w:rFonts w:cs="Calibri"/>
        </w:rPr>
        <w:t xml:space="preserve"> of experiencing land loss, enduring bare survival, attempting to work with federal programs, filing court cases, defeating termination legislation, and facing mass relocation, an </w:t>
      </w:r>
      <w:r w:rsidRPr="0022311F">
        <w:rPr>
          <w:rStyle w:val="StyleUnderline"/>
          <w:rFonts w:cs="Calibri"/>
          <w:highlight w:val="green"/>
        </w:rPr>
        <w:t xml:space="preserve">assertion of </w:t>
      </w:r>
      <w:proofErr w:type="spellStart"/>
      <w:r w:rsidRPr="0022311F">
        <w:rPr>
          <w:rStyle w:val="StyleUnderline"/>
          <w:rFonts w:cs="Calibri"/>
          <w:highlight w:val="green"/>
        </w:rPr>
        <w:t>Oceti</w:t>
      </w:r>
      <w:proofErr w:type="spellEnd"/>
      <w:r w:rsidRPr="0022311F">
        <w:rPr>
          <w:rStyle w:val="StyleUnderline"/>
          <w:rFonts w:cs="Calibri"/>
          <w:highlight w:val="green"/>
        </w:rPr>
        <w:t xml:space="preserve"> Sakowin sovereignty went from ambition to prescription</w:t>
      </w:r>
      <w:r w:rsidRPr="0022311F">
        <w:rPr>
          <w:rFonts w:cs="Calibri"/>
          <w:sz w:val="14"/>
        </w:rPr>
        <w:t>. Few avenues remained other than the pursuit of international treaty rights</w:t>
      </w:r>
      <w:r w:rsidRPr="0022311F">
        <w:rPr>
          <w:rFonts w:cs="Calibri"/>
          <w:sz w:val="14"/>
          <w:highlight w:val="green"/>
        </w:rPr>
        <w:t xml:space="preserve">. </w:t>
      </w:r>
      <w:r w:rsidRPr="0022311F">
        <w:rPr>
          <w:rStyle w:val="StyleUnderline"/>
          <w:rFonts w:cs="Calibri"/>
          <w:highlight w:val="green"/>
        </w:rPr>
        <w:t>Treaties</w:t>
      </w:r>
      <w:r w:rsidRPr="0022311F">
        <w:rPr>
          <w:rStyle w:val="StyleUnderline"/>
          <w:rFonts w:cs="Calibri"/>
        </w:rPr>
        <w:t xml:space="preserve"> made with the United States were </w:t>
      </w:r>
      <w:r w:rsidRPr="0022311F">
        <w:rPr>
          <w:rStyle w:val="StyleUnderline"/>
          <w:rFonts w:cs="Calibri"/>
          <w:highlight w:val="green"/>
        </w:rPr>
        <w:t>proof of nationhood</w:t>
      </w:r>
      <w:r w:rsidRPr="0022311F">
        <w:rPr>
          <w:rStyle w:val="StyleUnderline"/>
          <w:rFonts w:cs="Calibri"/>
        </w:rPr>
        <w:t xml:space="preserve">. </w:t>
      </w:r>
      <w:r w:rsidRPr="0022311F">
        <w:rPr>
          <w:rStyle w:val="StyleUnderline"/>
          <w:rFonts w:cs="Calibri"/>
          <w:highlight w:val="green"/>
        </w:rPr>
        <w:t>But what legal institution would uphold</w:t>
      </w:r>
      <w:r w:rsidRPr="0022311F">
        <w:rPr>
          <w:rStyle w:val="StyleUnderline"/>
          <w:rFonts w:cs="Calibri"/>
        </w:rPr>
        <w:t xml:space="preserve"> this position </w:t>
      </w:r>
      <w:r w:rsidRPr="0022311F">
        <w:rPr>
          <w:rStyle w:val="StyleUnderline"/>
          <w:rFonts w:cs="Calibri"/>
          <w:highlight w:val="green"/>
        </w:rPr>
        <w:t>if the U</w:t>
      </w:r>
      <w:r w:rsidRPr="0022311F">
        <w:rPr>
          <w:rStyle w:val="StyleUnderline"/>
          <w:rFonts w:cs="Calibri"/>
        </w:rPr>
        <w:t xml:space="preserve">nited </w:t>
      </w:r>
      <w:r w:rsidRPr="0022311F">
        <w:rPr>
          <w:rStyle w:val="StyleUnderline"/>
          <w:rFonts w:cs="Calibri"/>
          <w:highlight w:val="green"/>
        </w:rPr>
        <w:t>S</w:t>
      </w:r>
      <w:r w:rsidRPr="0022311F">
        <w:rPr>
          <w:rStyle w:val="StyleUnderline"/>
          <w:rFonts w:cs="Calibri"/>
        </w:rPr>
        <w:t xml:space="preserve">tates </w:t>
      </w:r>
      <w:r w:rsidRPr="0022311F">
        <w:rPr>
          <w:rStyle w:val="StyleUnderline"/>
          <w:rFonts w:cs="Calibri"/>
          <w:highlight w:val="green"/>
        </w:rPr>
        <w:t>refused to</w:t>
      </w:r>
      <w:r w:rsidRPr="0022311F">
        <w:rPr>
          <w:rStyle w:val="StyleUnderline"/>
          <w:rFonts w:cs="Calibri"/>
        </w:rPr>
        <w:t>?</w:t>
      </w:r>
      <w:r w:rsidRPr="0022311F">
        <w:rPr>
          <w:rFonts w:cs="Calibri"/>
          <w:sz w:val="14"/>
        </w:rPr>
        <w:t xml:space="preserve"> If the goal was to reverse the unjust occupation of an entire continent, the advancement of Indigenous rights through the very legal and political systems that justified that occupation in the first place had proven limited in some instances, and hopeless in others. </w:t>
      </w:r>
      <w:r w:rsidRPr="0022311F">
        <w:rPr>
          <w:rStyle w:val="StyleUnderline"/>
          <w:rFonts w:cs="Calibri"/>
        </w:rPr>
        <w:t>To survive, AIM and the Treaty Council therefore had to look elsewhere to make their case</w:t>
      </w:r>
      <w:r w:rsidRPr="0022311F">
        <w:rPr>
          <w:rFonts w:cs="Calibri"/>
          <w:sz w:val="14"/>
        </w:rPr>
        <w:t xml:space="preserve">—beyond the confines of the most powerful political construct in world history, the nation-state. </w:t>
      </w:r>
      <w:r w:rsidRPr="0022311F">
        <w:rPr>
          <w:rStyle w:val="StyleUnderline"/>
          <w:rFonts w:cs="Calibri"/>
        </w:rPr>
        <w:t>Prior to and during colonization, Indigenous nations had self-organized into deliberate confederacies, alliances, and governments.</w:t>
      </w:r>
      <w:r w:rsidRPr="0022311F">
        <w:rPr>
          <w:rFonts w:cs="Calibri"/>
          <w:sz w:val="14"/>
        </w:rPr>
        <w:t xml:space="preserve"> </w:t>
      </w:r>
      <w:r w:rsidRPr="0022311F">
        <w:rPr>
          <w:rStyle w:val="StyleUnderline"/>
          <w:rFonts w:cs="Calibri"/>
        </w:rPr>
        <w:t xml:space="preserve">The Nation of the Seven Council Fires (the </w:t>
      </w:r>
      <w:proofErr w:type="spellStart"/>
      <w:r w:rsidRPr="0022311F">
        <w:rPr>
          <w:rStyle w:val="StyleUnderline"/>
          <w:rFonts w:cs="Calibri"/>
        </w:rPr>
        <w:t>Oceti</w:t>
      </w:r>
      <w:proofErr w:type="spellEnd"/>
      <w:r w:rsidRPr="0022311F">
        <w:rPr>
          <w:rStyle w:val="StyleUnderline"/>
          <w:rFonts w:cs="Calibri"/>
        </w:rPr>
        <w:t xml:space="preserve"> Sakowin),</w:t>
      </w:r>
      <w:r w:rsidRPr="0022311F">
        <w:rPr>
          <w:rFonts w:cs="Calibri"/>
          <w:sz w:val="14"/>
        </w:rPr>
        <w:t xml:space="preserve"> for instance</w:t>
      </w:r>
      <w:r w:rsidRPr="0022311F">
        <w:rPr>
          <w:rStyle w:val="StyleUnderline"/>
          <w:rFonts w:cs="Calibri"/>
        </w:rPr>
        <w:t xml:space="preserve">, is a confederacy of seven different nations of Lakota-, Dakota-, and </w:t>
      </w:r>
      <w:proofErr w:type="spellStart"/>
      <w:r w:rsidRPr="0022311F">
        <w:rPr>
          <w:rStyle w:val="StyleUnderline"/>
          <w:rFonts w:cs="Calibri"/>
        </w:rPr>
        <w:t>Nakota</w:t>
      </w:r>
      <w:proofErr w:type="spellEnd"/>
      <w:r w:rsidRPr="0022311F">
        <w:rPr>
          <w:rStyle w:val="StyleUnderline"/>
          <w:rFonts w:cs="Calibri"/>
        </w:rPr>
        <w:t>-speaking peoples in the Northern Plains and Western Great Lakes</w:t>
      </w:r>
      <w:r w:rsidRPr="0022311F">
        <w:rPr>
          <w:rFonts w:cs="Calibri"/>
          <w:sz w:val="14"/>
        </w:rPr>
        <w:t xml:space="preserve">. They are hardly unique; </w:t>
      </w:r>
      <w:r w:rsidRPr="0022311F">
        <w:rPr>
          <w:rStyle w:val="StyleUnderline"/>
          <w:rFonts w:cs="Calibri"/>
        </w:rPr>
        <w:t>in North America alone there are the Creek Confederacy in the Southeast, the Haudenosaunee Confederacy of Six Nations in the Northeast, the Council of Three Fires</w:t>
      </w:r>
      <w:r w:rsidRPr="0022311F">
        <w:rPr>
          <w:rFonts w:cs="Calibri"/>
          <w:sz w:val="14"/>
        </w:rPr>
        <w:t xml:space="preserve"> (made up of </w:t>
      </w:r>
      <w:proofErr w:type="spellStart"/>
      <w:r w:rsidRPr="0022311F">
        <w:rPr>
          <w:rFonts w:cs="Calibri"/>
          <w:sz w:val="14"/>
        </w:rPr>
        <w:t>Ojibwes</w:t>
      </w:r>
      <w:proofErr w:type="spellEnd"/>
      <w:r w:rsidRPr="0022311F">
        <w:rPr>
          <w:rFonts w:cs="Calibri"/>
          <w:sz w:val="14"/>
        </w:rPr>
        <w:t xml:space="preserve">, </w:t>
      </w:r>
      <w:proofErr w:type="spellStart"/>
      <w:r w:rsidRPr="0022311F">
        <w:rPr>
          <w:rFonts w:cs="Calibri"/>
          <w:sz w:val="14"/>
        </w:rPr>
        <w:t>Odawas</w:t>
      </w:r>
      <w:proofErr w:type="spellEnd"/>
      <w:r w:rsidRPr="0022311F">
        <w:rPr>
          <w:rFonts w:cs="Calibri"/>
          <w:sz w:val="14"/>
        </w:rPr>
        <w:t xml:space="preserve">, and </w:t>
      </w:r>
      <w:proofErr w:type="spellStart"/>
      <w:r w:rsidRPr="0022311F">
        <w:rPr>
          <w:rFonts w:cs="Calibri"/>
          <w:sz w:val="14"/>
        </w:rPr>
        <w:t>Potawatomis</w:t>
      </w:r>
      <w:proofErr w:type="spellEnd"/>
      <w:r w:rsidRPr="0022311F">
        <w:rPr>
          <w:rFonts w:cs="Calibri"/>
          <w:sz w:val="14"/>
        </w:rPr>
        <w:t xml:space="preserve">) in the Great Lakes region, </w:t>
      </w:r>
      <w:r w:rsidRPr="0022311F">
        <w:rPr>
          <w:rStyle w:val="StyleUnderline"/>
          <w:rFonts w:cs="Calibri"/>
        </w:rPr>
        <w:t>the United Indian Nations in the Ohio River valley</w:t>
      </w:r>
      <w:r w:rsidRPr="0022311F">
        <w:rPr>
          <w:rFonts w:cs="Calibri"/>
          <w:sz w:val="14"/>
        </w:rPr>
        <w:t xml:space="preserve"> (under the Shawnee leadership of Tecumseh</w:t>
      </w:r>
      <w:r w:rsidRPr="0022311F">
        <w:rPr>
          <w:rStyle w:val="StyleUnderline"/>
          <w:rFonts w:cs="Calibri"/>
        </w:rPr>
        <w:t xml:space="preserve">), the </w:t>
      </w:r>
      <w:proofErr w:type="gramStart"/>
      <w:r w:rsidRPr="0022311F">
        <w:rPr>
          <w:rStyle w:val="StyleUnderline"/>
          <w:rFonts w:cs="Calibri"/>
        </w:rPr>
        <w:t>All Indian</w:t>
      </w:r>
      <w:proofErr w:type="gramEnd"/>
      <w:r w:rsidRPr="0022311F">
        <w:rPr>
          <w:rStyle w:val="StyleUnderline"/>
          <w:rFonts w:cs="Calibri"/>
        </w:rPr>
        <w:t xml:space="preserve"> Pueblo Council of the Southwest, and the Iron Confederacy of the Northern Plains. </w:t>
      </w:r>
      <w:r w:rsidRPr="0022311F">
        <w:rPr>
          <w:rFonts w:cs="Calibri"/>
          <w:sz w:val="14"/>
        </w:rPr>
        <w:t xml:space="preserve">Many other political confederacies also flourished prior to, alongside, and </w:t>
      </w:r>
      <w:proofErr w:type="gramStart"/>
      <w:r w:rsidRPr="0022311F">
        <w:rPr>
          <w:rFonts w:cs="Calibri"/>
          <w:sz w:val="14"/>
        </w:rPr>
        <w:t>in spite of</w:t>
      </w:r>
      <w:proofErr w:type="gramEnd"/>
      <w:r w:rsidRPr="0022311F">
        <w:rPr>
          <w:rFonts w:cs="Calibri"/>
          <w:sz w:val="14"/>
        </w:rPr>
        <w:t xml:space="preserve"> settler states in North America. And their legacies are hardly relegated to the primordial past. </w:t>
      </w:r>
      <w:r w:rsidRPr="0022311F">
        <w:rPr>
          <w:rStyle w:val="StyleUnderline"/>
          <w:rFonts w:cs="Calibri"/>
        </w:rPr>
        <w:t xml:space="preserve">Modern </w:t>
      </w:r>
      <w:proofErr w:type="spellStart"/>
      <w:r w:rsidRPr="0022311F">
        <w:rPr>
          <w:rStyle w:val="StyleUnderline"/>
          <w:rFonts w:cs="Calibri"/>
        </w:rPr>
        <w:t>Oceti</w:t>
      </w:r>
      <w:proofErr w:type="spellEnd"/>
      <w:r w:rsidRPr="0022311F">
        <w:rPr>
          <w:rStyle w:val="StyleUnderline"/>
          <w:rFonts w:cs="Calibri"/>
        </w:rPr>
        <w:t xml:space="preserve"> Sakowin internationalism, for instance, traces its origins to the early twentieth century, an era generally viewed as a low point for Indigenous activism and resistance</w:t>
      </w:r>
      <w:r w:rsidRPr="0022311F">
        <w:rPr>
          <w:rFonts w:cs="Calibri"/>
          <w:sz w:val="14"/>
        </w:rPr>
        <w:t xml:space="preserve">. In North America alone, an estimated precolonial population of tens of millions of Indigenous peoples had been reduced to about 300,000, and for Flathead historian D’Arcy </w:t>
      </w:r>
      <w:proofErr w:type="spellStart"/>
      <w:r w:rsidRPr="0022311F">
        <w:rPr>
          <w:rFonts w:cs="Calibri"/>
          <w:sz w:val="14"/>
        </w:rPr>
        <w:t>McNickle</w:t>
      </w:r>
      <w:proofErr w:type="spellEnd"/>
      <w:r w:rsidRPr="0022311F">
        <w:rPr>
          <w:rFonts w:cs="Calibri"/>
          <w:sz w:val="14"/>
        </w:rPr>
        <w:t xml:space="preserve">, writing in 1949, two processes contributed greatly to this decimation: the institution of private property and the destruction of Indigenous governance that once held land in common. Indigenous nations at the time also possessed little in the way of either collective property or political power, as Indigenous territory had been drastically diminished, and the reservation system had overthrown or almost entirely dissolved customary governments. If Indigenous peoples once constituted the tree of the Americas, whose roots deeply entwined in the land, the cultivation of “growth from the severed stump,” </w:t>
      </w:r>
      <w:proofErr w:type="spellStart"/>
      <w:r w:rsidRPr="0022311F">
        <w:rPr>
          <w:rFonts w:cs="Calibri"/>
          <w:sz w:val="14"/>
        </w:rPr>
        <w:t>McNickle</w:t>
      </w:r>
      <w:proofErr w:type="spellEnd"/>
      <w:r w:rsidRPr="0022311F">
        <w:rPr>
          <w:rFonts w:cs="Calibri"/>
          <w:sz w:val="14"/>
        </w:rPr>
        <w:t xml:space="preserve"> argued, was the pivotal challenge of the twentieth century.7 Physical extermination and the repression of Indigenous political power verified the United States’ genocidal intent, but these had not accomplished their purpose. </w:t>
      </w:r>
      <w:r w:rsidRPr="0022311F">
        <w:rPr>
          <w:rStyle w:val="StyleUnderline"/>
          <w:rFonts w:cs="Calibri"/>
        </w:rPr>
        <w:t>And despite otherwise stating pluralistic claims to inclusion</w:t>
      </w:r>
      <w:r w:rsidRPr="0022311F">
        <w:rPr>
          <w:rFonts w:cs="Calibri"/>
          <w:sz w:val="14"/>
        </w:rPr>
        <w:t xml:space="preserve">, </w:t>
      </w:r>
      <w:proofErr w:type="spellStart"/>
      <w:r w:rsidRPr="0022311F">
        <w:rPr>
          <w:rFonts w:cs="Calibri"/>
          <w:sz w:val="14"/>
        </w:rPr>
        <w:t>McNickle</w:t>
      </w:r>
      <w:proofErr w:type="spellEnd"/>
      <w:r w:rsidRPr="0022311F">
        <w:rPr>
          <w:rFonts w:cs="Calibri"/>
          <w:sz w:val="14"/>
        </w:rPr>
        <w:t xml:space="preserve"> concluded that </w:t>
      </w:r>
      <w:r w:rsidRPr="0022311F">
        <w:rPr>
          <w:rStyle w:val="Emphasis"/>
          <w:rFonts w:cs="Calibri"/>
          <w:highlight w:val="green"/>
        </w:rPr>
        <w:t>the United States simply “</w:t>
      </w:r>
      <w:proofErr w:type="spellStart"/>
      <w:r w:rsidRPr="0022311F">
        <w:rPr>
          <w:rStyle w:val="Emphasis"/>
          <w:rFonts w:cs="Calibri"/>
          <w:highlight w:val="green"/>
        </w:rPr>
        <w:t>can not</w:t>
      </w:r>
      <w:proofErr w:type="spellEnd"/>
      <w:r w:rsidRPr="0022311F">
        <w:rPr>
          <w:rStyle w:val="Emphasis"/>
          <w:rFonts w:cs="Calibri"/>
          <w:highlight w:val="green"/>
        </w:rPr>
        <w:t xml:space="preserve"> tolerate a nation within a nation.”</w:t>
      </w:r>
      <w:r w:rsidRPr="0022311F">
        <w:rPr>
          <w:rStyle w:val="Emphasis"/>
          <w:rFonts w:cs="Calibri"/>
        </w:rPr>
        <w:t xml:space="preserve"> I</w:t>
      </w:r>
      <w:r w:rsidRPr="0022311F">
        <w:rPr>
          <w:rFonts w:cs="Calibri"/>
          <w:sz w:val="14"/>
        </w:rPr>
        <w:t xml:space="preserve">f Natives were to be assimilated, they would be assimilated as individuals and not as nations. </w:t>
      </w:r>
      <w:r w:rsidRPr="0022311F">
        <w:rPr>
          <w:rStyle w:val="StyleUnderline"/>
          <w:rFonts w:cs="Calibri"/>
          <w:highlight w:val="green"/>
        </w:rPr>
        <w:t>In</w:t>
      </w:r>
      <w:r w:rsidRPr="0022311F">
        <w:rPr>
          <w:rStyle w:val="StyleUnderline"/>
          <w:rFonts w:cs="Calibri"/>
        </w:rPr>
        <w:t xml:space="preserve"> the </w:t>
      </w:r>
      <w:r w:rsidRPr="0022311F">
        <w:rPr>
          <w:rStyle w:val="StyleUnderline"/>
          <w:rFonts w:cs="Calibri"/>
          <w:highlight w:val="green"/>
        </w:rPr>
        <w:t>popular imaginary</w:t>
      </w:r>
      <w:r w:rsidRPr="0022311F">
        <w:rPr>
          <w:rStyle w:val="StyleUnderline"/>
          <w:rFonts w:cs="Calibri"/>
        </w:rPr>
        <w:t xml:space="preserve">, </w:t>
      </w:r>
      <w:r w:rsidRPr="0022311F">
        <w:rPr>
          <w:rStyle w:val="StyleUnderline"/>
          <w:rFonts w:cs="Calibri"/>
          <w:highlight w:val="green"/>
        </w:rPr>
        <w:t>Natives</w:t>
      </w:r>
      <w:r w:rsidRPr="0022311F">
        <w:rPr>
          <w:rStyle w:val="StyleUnderline"/>
          <w:rFonts w:cs="Calibri"/>
        </w:rPr>
        <w:t xml:space="preserve"> disappeared into the wilderness of history, </w:t>
      </w:r>
      <w:r w:rsidRPr="0022311F">
        <w:rPr>
          <w:rStyle w:val="StyleUnderline"/>
          <w:rFonts w:cs="Calibri"/>
          <w:highlight w:val="green"/>
        </w:rPr>
        <w:t>were never truly nations</w:t>
      </w:r>
      <w:r w:rsidRPr="0022311F">
        <w:rPr>
          <w:rStyle w:val="StyleUnderline"/>
          <w:rFonts w:cs="Calibri"/>
        </w:rPr>
        <w:t xml:space="preserve">, and had been overpowered by a superior civilization. </w:t>
      </w:r>
      <w:r w:rsidRPr="0022311F">
        <w:rPr>
          <w:rStyle w:val="StyleUnderline"/>
          <w:rFonts w:cs="Calibri"/>
          <w:highlight w:val="green"/>
        </w:rPr>
        <w:t>If they were</w:t>
      </w:r>
      <w:r w:rsidRPr="0022311F">
        <w:rPr>
          <w:rStyle w:val="StyleUnderline"/>
          <w:rFonts w:cs="Calibri"/>
        </w:rPr>
        <w:t xml:space="preserve"> nations, </w:t>
      </w:r>
      <w:r w:rsidRPr="0022311F">
        <w:rPr>
          <w:rStyle w:val="StyleUnderline"/>
          <w:rFonts w:cs="Calibri"/>
          <w:highlight w:val="green"/>
        </w:rPr>
        <w:t>they were</w:t>
      </w:r>
      <w:r w:rsidRPr="0022311F">
        <w:rPr>
          <w:rStyle w:val="StyleUnderline"/>
          <w:rFonts w:cs="Calibri"/>
        </w:rPr>
        <w:t xml:space="preserve"> eclipsed and </w:t>
      </w:r>
      <w:r w:rsidRPr="0022311F">
        <w:rPr>
          <w:rStyle w:val="Emphasis"/>
          <w:rFonts w:cs="Calibri"/>
          <w:highlight w:val="green"/>
        </w:rPr>
        <w:t>replaced by the real nation—the United States</w:t>
      </w:r>
      <w:r w:rsidRPr="0022311F">
        <w:rPr>
          <w:rFonts w:cs="Calibri"/>
          <w:sz w:val="14"/>
        </w:rPr>
        <w:t>. Such erasure notwithstanding, vibrant Indigenous political traditions persisted. But to the untrained eye, nothing was awry. From the severed stump began to regrow the tree of life—the tree of resistance that would blossom into revolt decades later.</w:t>
      </w:r>
    </w:p>
    <w:p w14:paraId="12000564" w14:textId="77777777" w:rsidR="00791759" w:rsidRDefault="00791759" w:rsidP="00791759">
      <w:pPr>
        <w:rPr>
          <w:rFonts w:cs="Calibri"/>
          <w:sz w:val="14"/>
        </w:rPr>
      </w:pPr>
    </w:p>
    <w:p w14:paraId="25DB89B9" w14:textId="1211F66F" w:rsidR="00791759" w:rsidRPr="005A3503" w:rsidRDefault="009D56E3" w:rsidP="00791759">
      <w:pPr>
        <w:pStyle w:val="Heading4"/>
        <w:rPr>
          <w:rFonts w:cs="Calibri"/>
        </w:rPr>
      </w:pPr>
      <w:r>
        <w:rPr>
          <w:rFonts w:cs="Calibri"/>
          <w:u w:val="single"/>
        </w:rPr>
        <w:t>5</w:t>
      </w:r>
      <w:r w:rsidR="00791759">
        <w:rPr>
          <w:rFonts w:cs="Calibri"/>
          <w:u w:val="single"/>
        </w:rPr>
        <w:t xml:space="preserve">] </w:t>
      </w:r>
      <w:r w:rsidR="00791759" w:rsidRPr="005A3503">
        <w:rPr>
          <w:rFonts w:cs="Calibri"/>
          <w:u w:val="single"/>
        </w:rPr>
        <w:t>Counter-Interpretation</w:t>
      </w:r>
      <w:r w:rsidR="00791759" w:rsidRPr="005A3503">
        <w:rPr>
          <w:rFonts w:cs="Calibri"/>
        </w:rPr>
        <w:t xml:space="preserve">: The 1AC is an </w:t>
      </w:r>
      <w:r w:rsidR="00791759" w:rsidRPr="005A3503">
        <w:rPr>
          <w:rFonts w:cs="Calibri"/>
          <w:u w:val="single"/>
        </w:rPr>
        <w:t>object of research</w:t>
      </w:r>
      <w:r w:rsidR="00791759" w:rsidRPr="005A3503">
        <w:rPr>
          <w:rFonts w:cs="Calibri"/>
        </w:rPr>
        <w:t xml:space="preserve">. The role of the neg should be to disprove the various meanings of that object. Plan focus restricts the debate to a ten second statement and leaves the rest of the </w:t>
      </w:r>
      <w:proofErr w:type="spellStart"/>
      <w:r w:rsidR="00791759" w:rsidRPr="005A3503">
        <w:rPr>
          <w:rFonts w:cs="Calibri"/>
        </w:rPr>
        <w:t>aff</w:t>
      </w:r>
      <w:proofErr w:type="spellEnd"/>
      <w:r w:rsidR="00791759" w:rsidRPr="005A3503">
        <w:rPr>
          <w:rFonts w:cs="Calibri"/>
        </w:rPr>
        <w:t xml:space="preserve"> unquestioned. They should be responsible for the way their knowledge is constructed and used because that produces the best model for activism and ethics in the context of the topic which is a unique education net benefit to our interpretation</w:t>
      </w:r>
      <w:r w:rsidR="00791759">
        <w:rPr>
          <w:rFonts w:cs="Calibri"/>
        </w:rPr>
        <w:br/>
      </w:r>
      <w:r w:rsidR="00791759" w:rsidRPr="005A3503">
        <w:rPr>
          <w:rFonts w:cs="Calibri"/>
        </w:rPr>
        <w:t xml:space="preserve">-They get to weigh their </w:t>
      </w:r>
      <w:proofErr w:type="spellStart"/>
      <w:r w:rsidR="00791759" w:rsidRPr="005A3503">
        <w:rPr>
          <w:rFonts w:cs="Calibri"/>
        </w:rPr>
        <w:t>aff’s</w:t>
      </w:r>
      <w:proofErr w:type="spellEnd"/>
      <w:r w:rsidR="00791759" w:rsidRPr="005A3503">
        <w:rPr>
          <w:rFonts w:cs="Calibri"/>
        </w:rPr>
        <w:t xml:space="preserve"> research and the reasons why that research is desirable, which resolves any fairness concerns </w:t>
      </w:r>
      <w:r w:rsidR="00791759">
        <w:rPr>
          <w:rFonts w:cs="Calibri"/>
        </w:rPr>
        <w:br/>
      </w:r>
      <w:r w:rsidR="00791759" w:rsidRPr="005A3503">
        <w:rPr>
          <w:rFonts w:cs="Calibri"/>
        </w:rPr>
        <w:t xml:space="preserve">-All of our links implicate the effects of the plan, which is sufficient for plan focus </w:t>
      </w:r>
    </w:p>
    <w:p w14:paraId="723F411E" w14:textId="77777777" w:rsidR="00791759" w:rsidRDefault="00791759" w:rsidP="00791759">
      <w:pPr>
        <w:rPr>
          <w:rFonts w:cs="Calibri"/>
          <w:sz w:val="14"/>
        </w:rPr>
      </w:pPr>
    </w:p>
    <w:p w14:paraId="7FB1FD9A" w14:textId="77777777" w:rsidR="00791759" w:rsidRPr="0022311F" w:rsidRDefault="00791759" w:rsidP="00791759">
      <w:pPr>
        <w:rPr>
          <w:rFonts w:cs="Calibri"/>
          <w:sz w:val="14"/>
        </w:rPr>
      </w:pPr>
    </w:p>
    <w:p w14:paraId="6A5AF7C0" w14:textId="4EE131D9" w:rsidR="00791759" w:rsidRPr="0022311F" w:rsidRDefault="009D56E3" w:rsidP="00791759">
      <w:pPr>
        <w:pStyle w:val="Heading4"/>
        <w:rPr>
          <w:rFonts w:cs="Calibri"/>
        </w:rPr>
      </w:pPr>
      <w:r>
        <w:rPr>
          <w:rFonts w:cs="Calibri"/>
        </w:rPr>
        <w:t>6</w:t>
      </w:r>
      <w:r w:rsidR="00791759" w:rsidRPr="0022311F">
        <w:rPr>
          <w:rFonts w:cs="Calibri"/>
        </w:rPr>
        <w:t xml:space="preserve">] The </w:t>
      </w:r>
      <w:r w:rsidR="00791759" w:rsidRPr="0022311F">
        <w:rPr>
          <w:rFonts w:cs="Calibri"/>
          <w:u w:val="single"/>
        </w:rPr>
        <w:t xml:space="preserve">process and agents </w:t>
      </w:r>
      <w:r w:rsidR="00791759" w:rsidRPr="0022311F">
        <w:rPr>
          <w:rFonts w:cs="Calibri"/>
        </w:rPr>
        <w:t xml:space="preserve">of political change matter. Indigenous internationalism must be asserted through Native sovereignty and organizing. The plan and the perm still collude with </w:t>
      </w:r>
      <w:proofErr w:type="spellStart"/>
      <w:r w:rsidR="00791759" w:rsidRPr="0022311F">
        <w:rPr>
          <w:rFonts w:cs="Calibri"/>
        </w:rPr>
        <w:t>settlerism</w:t>
      </w:r>
      <w:proofErr w:type="spellEnd"/>
      <w:r w:rsidR="00791759" w:rsidRPr="0022311F">
        <w:rPr>
          <w:rFonts w:cs="Calibri"/>
        </w:rPr>
        <w:t xml:space="preserve">, which trades-off with meaningful resistance. </w:t>
      </w:r>
    </w:p>
    <w:p w14:paraId="3EDF75DD" w14:textId="77777777" w:rsidR="00791759" w:rsidRPr="0022311F" w:rsidRDefault="00791759" w:rsidP="00791759">
      <w:pPr>
        <w:rPr>
          <w:rStyle w:val="Style13ptBold"/>
          <w:rFonts w:cs="Calibri"/>
        </w:rPr>
      </w:pPr>
      <w:r w:rsidRPr="0022311F">
        <w:rPr>
          <w:rStyle w:val="Style13ptBold"/>
          <w:rFonts w:cs="Calibri"/>
        </w:rPr>
        <w:t>Simpson 16</w:t>
      </w:r>
    </w:p>
    <w:p w14:paraId="1DB97575" w14:textId="77777777" w:rsidR="00791759" w:rsidRPr="0022311F" w:rsidRDefault="00791759" w:rsidP="00791759">
      <w:pPr>
        <w:rPr>
          <w:rStyle w:val="Style13ptBold"/>
          <w:rFonts w:cs="Calibri"/>
          <w:sz w:val="20"/>
          <w:szCs w:val="20"/>
        </w:rPr>
      </w:pPr>
      <w:r w:rsidRPr="0022311F">
        <w:rPr>
          <w:rStyle w:val="Style13ptBold"/>
          <w:rFonts w:cs="Calibri"/>
          <w:sz w:val="20"/>
          <w:szCs w:val="20"/>
        </w:rPr>
        <w:t xml:space="preserve">(Leanne </w:t>
      </w:r>
      <w:proofErr w:type="spellStart"/>
      <w:r w:rsidRPr="0022311F">
        <w:rPr>
          <w:rStyle w:val="Style13ptBold"/>
          <w:rFonts w:cs="Calibri"/>
          <w:sz w:val="20"/>
          <w:szCs w:val="20"/>
        </w:rPr>
        <w:t>Betasamosake</w:t>
      </w:r>
      <w:proofErr w:type="spellEnd"/>
      <w:r w:rsidRPr="0022311F">
        <w:rPr>
          <w:rStyle w:val="Style13ptBold"/>
          <w:rFonts w:cs="Calibri"/>
          <w:sz w:val="20"/>
          <w:szCs w:val="20"/>
        </w:rPr>
        <w:t xml:space="preserve"> Simpson, renowned Michi </w:t>
      </w:r>
      <w:proofErr w:type="spellStart"/>
      <w:r w:rsidRPr="0022311F">
        <w:rPr>
          <w:rStyle w:val="Style13ptBold"/>
          <w:rFonts w:cs="Calibri"/>
          <w:sz w:val="20"/>
          <w:szCs w:val="20"/>
        </w:rPr>
        <w:t>Saagiig</w:t>
      </w:r>
      <w:proofErr w:type="spellEnd"/>
      <w:r w:rsidRPr="0022311F">
        <w:rPr>
          <w:rStyle w:val="Style13ptBold"/>
          <w:rFonts w:cs="Calibri"/>
          <w:sz w:val="20"/>
          <w:szCs w:val="20"/>
        </w:rPr>
        <w:t xml:space="preserve"> Nishnaabeg scholar. She holds a PhD from the University of </w:t>
      </w:r>
      <w:proofErr w:type="gramStart"/>
      <w:r w:rsidRPr="0022311F">
        <w:rPr>
          <w:rStyle w:val="Style13ptBold"/>
          <w:rFonts w:cs="Calibri"/>
          <w:sz w:val="20"/>
          <w:szCs w:val="20"/>
        </w:rPr>
        <w:t>Manitoba, and</w:t>
      </w:r>
      <w:proofErr w:type="gramEnd"/>
      <w:r w:rsidRPr="0022311F">
        <w:rPr>
          <w:rStyle w:val="Style13ptBold"/>
          <w:rFonts w:cs="Calibri"/>
          <w:sz w:val="20"/>
          <w:szCs w:val="20"/>
        </w:rPr>
        <w:t xml:space="preserve"> teaches at the </w:t>
      </w:r>
      <w:proofErr w:type="spellStart"/>
      <w:r w:rsidRPr="0022311F">
        <w:rPr>
          <w:rStyle w:val="Style13ptBold"/>
          <w:rFonts w:cs="Calibri"/>
          <w:sz w:val="20"/>
          <w:szCs w:val="20"/>
        </w:rPr>
        <w:t>Dechinta</w:t>
      </w:r>
      <w:proofErr w:type="spellEnd"/>
      <w:r w:rsidRPr="0022311F">
        <w:rPr>
          <w:rStyle w:val="Style13ptBold"/>
          <w:rFonts w:cs="Calibri"/>
          <w:sz w:val="20"/>
          <w:szCs w:val="20"/>
        </w:rPr>
        <w:t xml:space="preserve"> Centre for Research &amp; Learning in </w:t>
      </w:r>
      <w:proofErr w:type="spellStart"/>
      <w:r w:rsidRPr="0022311F">
        <w:rPr>
          <w:rStyle w:val="Style13ptBold"/>
          <w:rFonts w:cs="Calibri"/>
          <w:sz w:val="20"/>
          <w:szCs w:val="20"/>
        </w:rPr>
        <w:t>Denendeh</w:t>
      </w:r>
      <w:proofErr w:type="spellEnd"/>
      <w:r w:rsidRPr="0022311F">
        <w:rPr>
          <w:rStyle w:val="Style13ptBold"/>
          <w:rFonts w:cs="Calibri"/>
          <w:sz w:val="20"/>
          <w:szCs w:val="20"/>
        </w:rPr>
        <w:t>. An Interview with Eve Tuck (</w:t>
      </w:r>
      <w:proofErr w:type="spellStart"/>
      <w:r w:rsidRPr="0022311F">
        <w:rPr>
          <w:rStyle w:val="Style13ptBold"/>
          <w:rFonts w:cs="Calibri"/>
          <w:sz w:val="20"/>
          <w:szCs w:val="20"/>
        </w:rPr>
        <w:t>Unangax</w:t>
      </w:r>
      <w:proofErr w:type="spellEnd"/>
      <w:r w:rsidRPr="0022311F">
        <w:rPr>
          <w:rStyle w:val="Style13ptBold"/>
          <w:rFonts w:cs="Calibri"/>
          <w:sz w:val="20"/>
          <w:szCs w:val="20"/>
        </w:rPr>
        <w:t>̂), Indigenous Resurgence and Co-resistance, Critical Ethnic Studies, Vol. 2, No. 2 (Fall 2016), pp. 19-34, JKS)</w:t>
      </w:r>
    </w:p>
    <w:p w14:paraId="6EDBB8A2" w14:textId="77777777" w:rsidR="00791759" w:rsidRPr="0022311F" w:rsidRDefault="00791759" w:rsidP="00791759">
      <w:pPr>
        <w:rPr>
          <w:rStyle w:val="Emphasis"/>
          <w:rFonts w:cs="Calibri"/>
        </w:rPr>
      </w:pPr>
      <w:r w:rsidRPr="0022311F">
        <w:rPr>
          <w:rStyle w:val="Emphasis"/>
          <w:rFonts w:cs="Calibri"/>
        </w:rPr>
        <w:t>PLACE-BASED INTERNATIONALISM</w:t>
      </w:r>
    </w:p>
    <w:p w14:paraId="7E47025A" w14:textId="77777777" w:rsidR="00791759" w:rsidRPr="0022311F" w:rsidRDefault="00791759" w:rsidP="00791759">
      <w:pPr>
        <w:rPr>
          <w:rFonts w:cs="Calibri"/>
        </w:rPr>
      </w:pPr>
      <w:r w:rsidRPr="0022311F">
        <w:rPr>
          <w:rFonts w:cs="Calibri"/>
        </w:rPr>
        <w:t>Eve: One idea that Wayne and I floated in our call for papers is that how a person or community understands the roots or source of injustice will have implications for how they go about undoing that injustice. Does this make sense to you? Might it be too simplistic or problematic?</w:t>
      </w:r>
    </w:p>
    <w:p w14:paraId="05323F4B" w14:textId="77777777" w:rsidR="00791759" w:rsidRPr="0022311F" w:rsidRDefault="00791759" w:rsidP="00791759">
      <w:pPr>
        <w:rPr>
          <w:rFonts w:cs="Calibri"/>
          <w:sz w:val="14"/>
        </w:rPr>
      </w:pPr>
      <w:r w:rsidRPr="0022311F">
        <w:rPr>
          <w:rFonts w:cs="Calibri"/>
          <w:sz w:val="14"/>
        </w:rPr>
        <w:t xml:space="preserve">Leanne: I think we need to be a bit careful here, particularly in the academy. I think Indigenous peoples understand </w:t>
      </w:r>
      <w:proofErr w:type="gramStart"/>
      <w:r w:rsidRPr="0022311F">
        <w:rPr>
          <w:rFonts w:cs="Calibri"/>
          <w:sz w:val="14"/>
        </w:rPr>
        <w:t>pretty well</w:t>
      </w:r>
      <w:proofErr w:type="gramEnd"/>
      <w:r w:rsidRPr="0022311F">
        <w:rPr>
          <w:rFonts w:cs="Calibri"/>
          <w:sz w:val="14"/>
        </w:rPr>
        <w:t xml:space="preserve"> injustice in their own lives whether or not they can articulate it using the language of colonialism or decolonization. </w:t>
      </w:r>
      <w:r w:rsidRPr="0022311F">
        <w:rPr>
          <w:rStyle w:val="StyleUnderline"/>
          <w:rFonts w:cs="Calibri"/>
        </w:rPr>
        <w:t>I think movements that link social realities with political systems and focus on creating real-world-on-the-ground alternatives are powerful. I worry that too much of our energy goes into trying to influence the system rather than creating the alternatives</w:t>
      </w:r>
      <w:r w:rsidRPr="0022311F">
        <w:rPr>
          <w:rFonts w:cs="Calibri"/>
          <w:sz w:val="14"/>
        </w:rPr>
        <w:t xml:space="preserve">. </w:t>
      </w:r>
      <w:r w:rsidRPr="0022311F">
        <w:rPr>
          <w:rStyle w:val="Emphasis"/>
          <w:rFonts w:cs="Calibri"/>
          <w:sz w:val="28"/>
          <w:szCs w:val="28"/>
          <w:highlight w:val="green"/>
        </w:rPr>
        <w:t>It matters to me how change is achieved</w:t>
      </w:r>
      <w:r w:rsidRPr="0022311F">
        <w:rPr>
          <w:rFonts w:cs="Calibri"/>
          <w:sz w:val="28"/>
          <w:szCs w:val="28"/>
        </w:rPr>
        <w:t xml:space="preserve">. </w:t>
      </w:r>
      <w:r w:rsidRPr="0022311F">
        <w:rPr>
          <w:rStyle w:val="Emphasis"/>
          <w:rFonts w:cs="Calibri"/>
        </w:rPr>
        <w:t xml:space="preserve">Change achieved </w:t>
      </w:r>
      <w:r w:rsidRPr="0022311F">
        <w:rPr>
          <w:rStyle w:val="Emphasis"/>
          <w:rFonts w:cs="Calibri"/>
          <w:highlight w:val="green"/>
        </w:rPr>
        <w:t>through struggle</w:t>
      </w:r>
      <w:r w:rsidRPr="0022311F">
        <w:rPr>
          <w:rStyle w:val="Emphasis"/>
          <w:rFonts w:cs="Calibri"/>
        </w:rPr>
        <w:t xml:space="preserve">, </w:t>
      </w:r>
      <w:r w:rsidRPr="0022311F">
        <w:rPr>
          <w:rStyle w:val="Emphasis"/>
          <w:rFonts w:cs="Calibri"/>
          <w:highlight w:val="green"/>
        </w:rPr>
        <w:t>organizing</w:t>
      </w:r>
      <w:r w:rsidRPr="0022311F">
        <w:rPr>
          <w:rStyle w:val="Emphasis"/>
          <w:rFonts w:cs="Calibri"/>
        </w:rPr>
        <w:t xml:space="preserve">, and creating the </w:t>
      </w:r>
      <w:r w:rsidRPr="0022311F">
        <w:rPr>
          <w:rStyle w:val="Emphasis"/>
          <w:rFonts w:cs="Calibri"/>
          <w:highlight w:val="green"/>
        </w:rPr>
        <w:t>alternatives</w:t>
      </w:r>
      <w:r w:rsidRPr="0022311F">
        <w:rPr>
          <w:rStyle w:val="Emphasis"/>
          <w:rFonts w:cs="Calibri"/>
        </w:rPr>
        <w:t xml:space="preserve"> </w:t>
      </w:r>
      <w:r w:rsidRPr="0022311F">
        <w:rPr>
          <w:rStyle w:val="Emphasis"/>
          <w:rFonts w:cs="Calibri"/>
          <w:highlight w:val="green"/>
        </w:rPr>
        <w:t>produces</w:t>
      </w:r>
      <w:r w:rsidRPr="0022311F">
        <w:rPr>
          <w:rStyle w:val="Emphasis"/>
          <w:rFonts w:cs="Calibri"/>
        </w:rPr>
        <w:t xml:space="preserve"> profoundly </w:t>
      </w:r>
      <w:r w:rsidRPr="0022311F">
        <w:rPr>
          <w:rStyle w:val="Emphasis"/>
          <w:rFonts w:cs="Calibri"/>
          <w:highlight w:val="green"/>
        </w:rPr>
        <w:t>different outcomes</w:t>
      </w:r>
      <w:r w:rsidRPr="0022311F">
        <w:rPr>
          <w:rStyle w:val="Emphasis"/>
          <w:rFonts w:cs="Calibri"/>
        </w:rPr>
        <w:t xml:space="preserve"> </w:t>
      </w:r>
      <w:r w:rsidRPr="0022311F">
        <w:rPr>
          <w:rStyle w:val="Emphasis"/>
          <w:rFonts w:cs="Calibri"/>
          <w:highlight w:val="green"/>
        </w:rPr>
        <w:t>than</w:t>
      </w:r>
      <w:r w:rsidRPr="0022311F">
        <w:rPr>
          <w:rStyle w:val="Emphasis"/>
          <w:rFonts w:cs="Calibri"/>
        </w:rPr>
        <w:t xml:space="preserve"> change achieved </w:t>
      </w:r>
      <w:r w:rsidRPr="0022311F">
        <w:rPr>
          <w:rStyle w:val="Emphasis"/>
          <w:rFonts w:cs="Calibri"/>
          <w:highlight w:val="green"/>
        </w:rPr>
        <w:t>through</w:t>
      </w:r>
      <w:r w:rsidRPr="0022311F">
        <w:rPr>
          <w:rStyle w:val="Emphasis"/>
          <w:rFonts w:cs="Calibri"/>
        </w:rPr>
        <w:t xml:space="preserve"> recognition-focused protest, and </w:t>
      </w:r>
      <w:r w:rsidRPr="0022311F">
        <w:rPr>
          <w:rStyle w:val="Emphasis"/>
          <w:rFonts w:cs="Calibri"/>
          <w:highlight w:val="green"/>
        </w:rPr>
        <w:t>pressuring the state to make</w:t>
      </w:r>
      <w:r w:rsidRPr="0022311F">
        <w:rPr>
          <w:rStyle w:val="Emphasis"/>
          <w:rFonts w:cs="Calibri"/>
        </w:rPr>
        <w:t xml:space="preserve"> the </w:t>
      </w:r>
      <w:r w:rsidRPr="0022311F">
        <w:rPr>
          <w:rStyle w:val="Emphasis"/>
          <w:rFonts w:cs="Calibri"/>
          <w:highlight w:val="green"/>
        </w:rPr>
        <w:t>changes for us.</w:t>
      </w:r>
      <w:r w:rsidRPr="0022311F">
        <w:rPr>
          <w:rStyle w:val="Emphasis"/>
          <w:rFonts w:cs="Calibri"/>
        </w:rPr>
        <w:t xml:space="preserve"> </w:t>
      </w:r>
      <w:r w:rsidRPr="0022311F">
        <w:rPr>
          <w:rStyle w:val="Emphasis"/>
          <w:rFonts w:cs="Calibri"/>
          <w:sz w:val="24"/>
          <w:highlight w:val="green"/>
        </w:rPr>
        <w:t>That is a recipe for co-option</w:t>
      </w:r>
      <w:r w:rsidRPr="0022311F">
        <w:rPr>
          <w:rFonts w:cs="Calibri"/>
          <w:sz w:val="14"/>
        </w:rPr>
        <w:t xml:space="preserve">. I think it is important to understand root causes of injustice, but it is also important to understand think strategically and intelligently about approaches to undoing that injustice. I think that diagnosis and strategic action must be done within grounded normativity. </w:t>
      </w:r>
      <w:r w:rsidRPr="0022311F">
        <w:rPr>
          <w:rStyle w:val="StyleUnderline"/>
          <w:rFonts w:cs="Calibri"/>
          <w:highlight w:val="green"/>
        </w:rPr>
        <w:t>Indigenous thought</w:t>
      </w:r>
      <w:r w:rsidRPr="0022311F">
        <w:rPr>
          <w:rStyle w:val="StyleUnderline"/>
          <w:rFonts w:cs="Calibri"/>
        </w:rPr>
        <w:t xml:space="preserve"> has a tradition of place-based internationalism that I think is this beautifully fertile spot because it </w:t>
      </w:r>
      <w:r w:rsidRPr="0022311F">
        <w:rPr>
          <w:rStyle w:val="StyleUnderline"/>
          <w:rFonts w:cs="Calibri"/>
          <w:highlight w:val="green"/>
        </w:rPr>
        <w:t>links place-based thinking and struggle with</w:t>
      </w:r>
      <w:r w:rsidRPr="0022311F">
        <w:rPr>
          <w:rStyle w:val="StyleUnderline"/>
          <w:rFonts w:cs="Calibri"/>
        </w:rPr>
        <w:t xml:space="preserve"> the same </w:t>
      </w:r>
      <w:r w:rsidRPr="0022311F">
        <w:rPr>
          <w:rStyle w:val="StyleUnderline"/>
          <w:rFonts w:cs="Calibri"/>
          <w:highlight w:val="green"/>
        </w:rPr>
        <w:t>decolonial pockets of thinking</w:t>
      </w:r>
      <w:r w:rsidRPr="0022311F">
        <w:rPr>
          <w:rStyle w:val="StyleUnderline"/>
          <w:rFonts w:cs="Calibri"/>
        </w:rPr>
        <w:t xml:space="preserve"> throughout the world.</w:t>
      </w:r>
      <w:r w:rsidRPr="0022311F">
        <w:rPr>
          <w:rFonts w:cs="Calibri"/>
          <w:sz w:val="14"/>
        </w:rPr>
        <w:t xml:space="preserve"> </w:t>
      </w:r>
      <w:proofErr w:type="spellStart"/>
      <w:r w:rsidRPr="0022311F">
        <w:rPr>
          <w:rStyle w:val="StyleUnderline"/>
          <w:rFonts w:cs="Calibri"/>
        </w:rPr>
        <w:t>Nishnaa</w:t>
      </w:r>
      <w:proofErr w:type="spellEnd"/>
      <w:r w:rsidRPr="0022311F">
        <w:rPr>
          <w:rStyle w:val="StyleUnderline"/>
          <w:rFonts w:cs="Calibri"/>
        </w:rPr>
        <w:t xml:space="preserve">- beg have been linking ourselves to the rest of the world since the beginning of time, and throughout our resistance to colonialism we have our </w:t>
      </w:r>
      <w:r w:rsidRPr="0022311F">
        <w:rPr>
          <w:rStyle w:val="Emphasis"/>
          <w:rFonts w:cs="Calibri"/>
          <w:highlight w:val="green"/>
        </w:rPr>
        <w:t xml:space="preserve">people </w:t>
      </w:r>
      <w:r w:rsidRPr="0022311F">
        <w:rPr>
          <w:rStyle w:val="Emphasis"/>
          <w:rFonts w:cs="Calibri"/>
        </w:rPr>
        <w:t xml:space="preserve">traveling </w:t>
      </w:r>
      <w:r w:rsidRPr="0022311F">
        <w:rPr>
          <w:rStyle w:val="Emphasis"/>
          <w:rFonts w:cs="Calibri"/>
          <w:highlight w:val="green"/>
        </w:rPr>
        <w:t>throughout the world</w:t>
      </w:r>
      <w:r w:rsidRPr="0022311F">
        <w:rPr>
          <w:rStyle w:val="Emphasis"/>
          <w:rFonts w:cs="Calibri"/>
        </w:rPr>
        <w:t xml:space="preserve"> to </w:t>
      </w:r>
      <w:r w:rsidRPr="0022311F">
        <w:rPr>
          <w:rStyle w:val="Emphasis"/>
          <w:rFonts w:cs="Calibri"/>
          <w:highlight w:val="green"/>
        </w:rPr>
        <w:t>link with other communities of resistor</w:t>
      </w:r>
      <w:r w:rsidRPr="0022311F">
        <w:rPr>
          <w:rStyle w:val="Emphasis"/>
          <w:rFonts w:cs="Calibri"/>
        </w:rPr>
        <w:t>s.</w:t>
      </w:r>
      <w:r w:rsidRPr="0022311F">
        <w:rPr>
          <w:rFonts w:cs="Calibri"/>
          <w:sz w:val="14"/>
        </w:rPr>
        <w:t xml:space="preserve"> </w:t>
      </w:r>
      <w:r w:rsidRPr="0022311F">
        <w:rPr>
          <w:rStyle w:val="StyleUnderline"/>
          <w:rFonts w:cs="Calibri"/>
        </w:rPr>
        <w:t>Grassy Narrows First Nation comes to mind in their nearly four- decade fight against mercury poisoning in their river system and the relationship they have made with the Japanese community in Mnimata</w:t>
      </w:r>
      <w:r w:rsidRPr="0022311F">
        <w:rPr>
          <w:rFonts w:cs="Calibri"/>
          <w:sz w:val="14"/>
        </w:rPr>
        <w:t xml:space="preserve">.6 We need to use our experiences in the past to think critically about how we respond to injustice today. Right now, Indigenous peoples in Canada need to be thinking critically about the implications of seeking </w:t>
      </w:r>
      <w:proofErr w:type="spellStart"/>
      <w:r w:rsidRPr="0022311F">
        <w:rPr>
          <w:rFonts w:cs="Calibri"/>
          <w:sz w:val="14"/>
        </w:rPr>
        <w:t>recogni</w:t>
      </w:r>
      <w:proofErr w:type="spellEnd"/>
      <w:r w:rsidRPr="0022311F">
        <w:rPr>
          <w:rFonts w:cs="Calibri"/>
          <w:sz w:val="14"/>
        </w:rPr>
        <w:t xml:space="preserve">- </w:t>
      </w:r>
      <w:proofErr w:type="spellStart"/>
      <w:r w:rsidRPr="0022311F">
        <w:rPr>
          <w:rFonts w:cs="Calibri"/>
          <w:sz w:val="14"/>
        </w:rPr>
        <w:t>tion</w:t>
      </w:r>
      <w:proofErr w:type="spellEnd"/>
      <w:r w:rsidRPr="0022311F">
        <w:rPr>
          <w:rFonts w:cs="Calibri"/>
          <w:sz w:val="14"/>
        </w:rPr>
        <w:t xml:space="preserve"> within the colonial state because we have a government that is very good at neoliberalism and seducing our hope for their purposes. Again, Glen Sean </w:t>
      </w:r>
      <w:proofErr w:type="spellStart"/>
      <w:r w:rsidRPr="0022311F">
        <w:rPr>
          <w:rFonts w:cs="Calibri"/>
          <w:sz w:val="14"/>
        </w:rPr>
        <w:t>Coulthard</w:t>
      </w:r>
      <w:proofErr w:type="spellEnd"/>
      <w:r w:rsidRPr="0022311F">
        <w:rPr>
          <w:rFonts w:cs="Calibri"/>
          <w:sz w:val="14"/>
        </w:rPr>
        <w:t xml:space="preserve">, in Red Skin, White Masks, using the Dene nation’s experience in the 1970s, provides a blistering critique of the pitfalls of seeking political recognition within state structures. He makes the point that </w:t>
      </w:r>
      <w:r w:rsidRPr="0022311F">
        <w:rPr>
          <w:rStyle w:val="StyleUnderline"/>
          <w:rFonts w:cs="Calibri"/>
          <w:highlight w:val="green"/>
        </w:rPr>
        <w:t>continually seeking recognition</w:t>
      </w:r>
      <w:r w:rsidRPr="0022311F">
        <w:rPr>
          <w:rStyle w:val="StyleUnderline"/>
          <w:rFonts w:cs="Calibri"/>
        </w:rPr>
        <w:t xml:space="preserve"> with the settler-colonial state is a process of co-option and neutralization, and is a way of bringing Indigenous peoples into the systems that guts our resistance movements, </w:t>
      </w:r>
      <w:r w:rsidRPr="0022311F">
        <w:rPr>
          <w:rFonts w:cs="Calibri"/>
          <w:sz w:val="14"/>
        </w:rPr>
        <w:t xml:space="preserve">for instance, and we get very little in return.7 In fact, in terms of dispossession—that is, the removal, murdering, displacement, and destruction of the relation- ship between Indigenous bodies and Indigenous land—this serves only to facilitate land loss, not improve things. </w:t>
      </w:r>
      <w:r w:rsidRPr="0022311F">
        <w:rPr>
          <w:rStyle w:val="Emphasis"/>
          <w:rFonts w:cs="Calibri"/>
          <w:sz w:val="28"/>
          <w:szCs w:val="28"/>
          <w:highlight w:val="green"/>
        </w:rPr>
        <w:t>Engagement with the system changes Indigenous peoples more than it changes the system</w:t>
      </w:r>
      <w:r w:rsidRPr="0022311F">
        <w:rPr>
          <w:rStyle w:val="Emphasis"/>
          <w:rFonts w:cs="Calibri"/>
          <w:sz w:val="28"/>
          <w:szCs w:val="28"/>
        </w:rPr>
        <w:t>.</w:t>
      </w:r>
      <w:r w:rsidRPr="0022311F">
        <w:rPr>
          <w:rFonts w:cs="Calibri"/>
          <w:sz w:val="14"/>
        </w:rPr>
        <w:t xml:space="preserve"> </w:t>
      </w:r>
      <w:r w:rsidRPr="0022311F">
        <w:rPr>
          <w:rStyle w:val="StyleUnderline"/>
          <w:rFonts w:cs="Calibri"/>
        </w:rPr>
        <w:t xml:space="preserve">This can be destructive in terms of resurgence because </w:t>
      </w:r>
      <w:r w:rsidRPr="0022311F">
        <w:rPr>
          <w:rStyle w:val="StyleUnderline"/>
          <w:rFonts w:cs="Calibri"/>
          <w:highlight w:val="green"/>
        </w:rPr>
        <w:t>resurgent movements</w:t>
      </w:r>
      <w:r w:rsidRPr="0022311F">
        <w:rPr>
          <w:rStyle w:val="StyleUnderline"/>
          <w:rFonts w:cs="Calibri"/>
        </w:rPr>
        <w:t xml:space="preserve"> are </w:t>
      </w:r>
      <w:r w:rsidRPr="0022311F">
        <w:rPr>
          <w:rStyle w:val="StyleUnderline"/>
          <w:rFonts w:cs="Calibri"/>
          <w:highlight w:val="green"/>
        </w:rPr>
        <w:t>try</w:t>
      </w:r>
      <w:r w:rsidRPr="0022311F">
        <w:rPr>
          <w:rStyle w:val="StyleUnderline"/>
          <w:rFonts w:cs="Calibri"/>
        </w:rPr>
        <w:t xml:space="preserve">ing </w:t>
      </w:r>
      <w:r w:rsidRPr="0022311F">
        <w:rPr>
          <w:rStyle w:val="StyleUnderline"/>
          <w:rFonts w:cs="Calibri"/>
          <w:highlight w:val="green"/>
        </w:rPr>
        <w:t>to do the opposite</w:t>
      </w:r>
      <w:r w:rsidRPr="0022311F">
        <w:rPr>
          <w:rStyle w:val="StyleUnderline"/>
          <w:rFonts w:cs="Calibri"/>
        </w:rPr>
        <w:t xml:space="preserve">—we are trying to center Indigenous practices and thoughts in our lives as everyday acts of </w:t>
      </w:r>
      <w:proofErr w:type="gramStart"/>
      <w:r w:rsidRPr="0022311F">
        <w:rPr>
          <w:rStyle w:val="StyleUnderline"/>
          <w:rFonts w:cs="Calibri"/>
        </w:rPr>
        <w:t>resistance, and</w:t>
      </w:r>
      <w:proofErr w:type="gramEnd"/>
      <w:r w:rsidRPr="0022311F">
        <w:rPr>
          <w:rStyle w:val="StyleUnderline"/>
          <w:rFonts w:cs="Calibri"/>
        </w:rPr>
        <w:t xml:space="preserve"> grow those actions and processes into a mass mobilization.</w:t>
      </w:r>
      <w:r w:rsidRPr="0022311F">
        <w:rPr>
          <w:rFonts w:cs="Calibri"/>
          <w:sz w:val="14"/>
        </w:rPr>
        <w:t xml:space="preserve"> I think it is useful to apply this same critique of recognition to </w:t>
      </w:r>
      <w:proofErr w:type="spellStart"/>
      <w:r w:rsidRPr="0022311F">
        <w:rPr>
          <w:rFonts w:cs="Calibri"/>
          <w:sz w:val="14"/>
        </w:rPr>
        <w:t>orga</w:t>
      </w:r>
      <w:proofErr w:type="spellEnd"/>
      <w:r w:rsidRPr="0022311F">
        <w:rPr>
          <w:rFonts w:cs="Calibri"/>
          <w:sz w:val="14"/>
        </w:rPr>
        <w:t xml:space="preserve">- </w:t>
      </w:r>
      <w:proofErr w:type="spellStart"/>
      <w:r w:rsidRPr="0022311F">
        <w:rPr>
          <w:rFonts w:cs="Calibri"/>
          <w:sz w:val="14"/>
        </w:rPr>
        <w:t>nizing</w:t>
      </w:r>
      <w:proofErr w:type="spellEnd"/>
      <w:r w:rsidRPr="0022311F">
        <w:rPr>
          <w:rFonts w:cs="Calibri"/>
          <w:sz w:val="14"/>
        </w:rPr>
        <w:t xml:space="preserve"> and mobilizing with the purpose of making a switch from </w:t>
      </w:r>
      <w:proofErr w:type="spellStart"/>
      <w:r w:rsidRPr="0022311F">
        <w:rPr>
          <w:rFonts w:cs="Calibri"/>
          <w:sz w:val="14"/>
        </w:rPr>
        <w:t>mobi</w:t>
      </w:r>
      <w:proofErr w:type="spellEnd"/>
      <w:r w:rsidRPr="0022311F">
        <w:rPr>
          <w:rFonts w:cs="Calibri"/>
          <w:sz w:val="14"/>
        </w:rPr>
        <w:t xml:space="preserve">- </w:t>
      </w:r>
      <w:proofErr w:type="spellStart"/>
      <w:r w:rsidRPr="0022311F">
        <w:rPr>
          <w:rFonts w:cs="Calibri"/>
          <w:sz w:val="14"/>
        </w:rPr>
        <w:t>lizing</w:t>
      </w:r>
      <w:proofErr w:type="spellEnd"/>
      <w:r w:rsidRPr="0022311F">
        <w:rPr>
          <w:rFonts w:cs="Calibri"/>
          <w:sz w:val="14"/>
        </w:rPr>
        <w:t xml:space="preserve"> around victim-based narratives—that is, </w:t>
      </w:r>
      <w:proofErr w:type="spellStart"/>
      <w:r w:rsidRPr="0022311F">
        <w:rPr>
          <w:rFonts w:cs="Calibri"/>
          <w:sz w:val="14"/>
        </w:rPr>
        <w:t>publically</w:t>
      </w:r>
      <w:proofErr w:type="spellEnd"/>
      <w:r w:rsidRPr="0022311F">
        <w:rPr>
          <w:rFonts w:cs="Calibri"/>
          <w:sz w:val="14"/>
        </w:rPr>
        <w:t xml:space="preserve"> demonstrating the pain of loss as a mechanism to appeal to the moral and ethical fabric of Canadian society (which has over and over again proven to be morally bankrupt when it comes to Indigenous peoples)—to using that same pain and anger to fuel resurgent actions. </w:t>
      </w:r>
      <w:r w:rsidRPr="0022311F">
        <w:rPr>
          <w:rStyle w:val="StyleUnderline"/>
          <w:rFonts w:cs="Calibri"/>
        </w:rPr>
        <w:t>This organizing from within grounded normativity has always fueled Indigenous resistance and continues to happen all the time in Indigenous communities</w:t>
      </w:r>
      <w:r w:rsidRPr="0022311F">
        <w:rPr>
          <w:rFonts w:cs="Calibri"/>
          <w:sz w:val="14"/>
        </w:rPr>
        <w:t xml:space="preserve">—it is just often misread by others. </w:t>
      </w:r>
      <w:r w:rsidRPr="0022311F">
        <w:rPr>
          <w:rStyle w:val="StyleUnderline"/>
          <w:rFonts w:cs="Calibri"/>
        </w:rPr>
        <w:t xml:space="preserve">The community of Hollow Water First Nation created </w:t>
      </w:r>
      <w:r w:rsidRPr="0022311F">
        <w:rPr>
          <w:rStyle w:val="StyleUnderline"/>
          <w:rFonts w:cs="Calibri"/>
          <w:highlight w:val="green"/>
        </w:rPr>
        <w:t>the Community Holistic Circle of Healing</w:t>
      </w:r>
      <w:r w:rsidRPr="0022311F">
        <w:rPr>
          <w:rStyle w:val="StyleUnderline"/>
          <w:rFonts w:cs="Calibri"/>
        </w:rPr>
        <w:t xml:space="preserve"> as a Nishnaabeg restoration of relationships, or </w:t>
      </w:r>
      <w:r w:rsidRPr="0022311F">
        <w:rPr>
          <w:rStyle w:val="StyleUnderline"/>
          <w:rFonts w:cs="Calibri"/>
          <w:highlight w:val="green"/>
        </w:rPr>
        <w:t>a restorative justice model to address sexual violence</w:t>
      </w:r>
      <w:r w:rsidRPr="0022311F">
        <w:rPr>
          <w:rStyle w:val="StyleUnderline"/>
          <w:rFonts w:cs="Calibri"/>
        </w:rPr>
        <w:t xml:space="preserve"> in their community</w:t>
      </w:r>
      <w:r w:rsidRPr="0022311F">
        <w:rPr>
          <w:rFonts w:cs="Calibri"/>
          <w:sz w:val="14"/>
        </w:rPr>
        <w:t xml:space="preserve">.8 </w:t>
      </w:r>
      <w:r w:rsidRPr="0022311F">
        <w:rPr>
          <w:rStyle w:val="StyleUnderline"/>
          <w:rFonts w:cs="Calibri"/>
        </w:rPr>
        <w:t>Christi Belcourt’s Walking with Our Sisters exhibit has created a traveling display of 1,800 moccasin vamps as a way of honoring and commemorating missing and murdered Indigenous women and children</w:t>
      </w:r>
      <w:r w:rsidRPr="0022311F">
        <w:rPr>
          <w:rFonts w:cs="Calibri"/>
          <w:sz w:val="14"/>
        </w:rPr>
        <w:t xml:space="preserve"> in Canada and the United States. </w:t>
      </w:r>
      <w:r w:rsidRPr="0022311F">
        <w:rPr>
          <w:rStyle w:val="StyleUnderline"/>
          <w:rFonts w:cs="Calibri"/>
        </w:rPr>
        <w:t xml:space="preserve">The exhibit </w:t>
      </w:r>
      <w:r w:rsidRPr="0022311F">
        <w:rPr>
          <w:rStyle w:val="StyleUnderline"/>
          <w:rFonts w:cs="Calibri"/>
          <w:highlight w:val="green"/>
        </w:rPr>
        <w:t>does not rely on state funding</w:t>
      </w:r>
      <w:r w:rsidRPr="0022311F">
        <w:rPr>
          <w:rFonts w:cs="Calibri"/>
          <w:sz w:val="14"/>
        </w:rPr>
        <w:t xml:space="preserve">.9 </w:t>
      </w:r>
      <w:proofErr w:type="gramStart"/>
      <w:r w:rsidRPr="0022311F">
        <w:rPr>
          <w:rFonts w:cs="Calibri"/>
          <w:sz w:val="14"/>
        </w:rPr>
        <w:t>Thousands</w:t>
      </w:r>
      <w:proofErr w:type="gramEnd"/>
      <w:r w:rsidRPr="0022311F">
        <w:rPr>
          <w:rFonts w:cs="Calibri"/>
          <w:sz w:val="14"/>
        </w:rPr>
        <w:t xml:space="preserve"> of volunteers made the vamps. The exhibit works with local communities and their cultural and spiritual practices to install the exhibit and do the necessary ceremony and community processes. Walking with Our Sisters works with local organizers a year in advance of installation, using Indigenous processes to embed the art in community on the terms of the local community. </w:t>
      </w:r>
      <w:r w:rsidRPr="0022311F">
        <w:rPr>
          <w:rStyle w:val="StyleUnderline"/>
          <w:rFonts w:cs="Calibri"/>
        </w:rPr>
        <w:t>There is also the work of countless urban Indigenous organizations supporting the families of MMIWG2S people. The Native Youth Sexual Health Network provides on-the-ground, community-embedded, peer-to-peer support</w:t>
      </w:r>
      <w:r w:rsidRPr="0022311F">
        <w:rPr>
          <w:rFonts w:cs="Calibri"/>
          <w:sz w:val="14"/>
        </w:rPr>
        <w:t xml:space="preserve"> around sex- </w:t>
      </w:r>
      <w:proofErr w:type="spellStart"/>
      <w:r w:rsidRPr="0022311F">
        <w:rPr>
          <w:rFonts w:cs="Calibri"/>
          <w:sz w:val="14"/>
        </w:rPr>
        <w:t>ual</w:t>
      </w:r>
      <w:proofErr w:type="spellEnd"/>
      <w:r w:rsidRPr="0022311F">
        <w:rPr>
          <w:rFonts w:cs="Calibri"/>
          <w:sz w:val="14"/>
        </w:rPr>
        <w:t xml:space="preserve"> health and addiction for youth.10 </w:t>
      </w:r>
      <w:r w:rsidRPr="0022311F">
        <w:rPr>
          <w:rStyle w:val="StyleUnderline"/>
          <w:rFonts w:cs="Calibri"/>
        </w:rPr>
        <w:t>The Akwesasne Freedom School provides Mohawk education for Mohawk children</w:t>
      </w:r>
      <w:r w:rsidRPr="0022311F">
        <w:rPr>
          <w:rFonts w:cs="Calibri"/>
          <w:sz w:val="14"/>
        </w:rPr>
        <w:t xml:space="preserve">.11 </w:t>
      </w:r>
      <w:r w:rsidRPr="0022311F">
        <w:rPr>
          <w:rStyle w:val="StyleUnderline"/>
          <w:rFonts w:cs="Calibri"/>
        </w:rPr>
        <w:t xml:space="preserve">The Iroquois national and Haudenosaunee women’s lacrosse teams travel using </w:t>
      </w:r>
      <w:proofErr w:type="spellStart"/>
      <w:r w:rsidRPr="0022311F">
        <w:rPr>
          <w:rStyle w:val="StyleUnderline"/>
          <w:rFonts w:cs="Calibri"/>
        </w:rPr>
        <w:t>Haudenosau</w:t>
      </w:r>
      <w:proofErr w:type="spellEnd"/>
      <w:r w:rsidRPr="0022311F">
        <w:rPr>
          <w:rStyle w:val="StyleUnderline"/>
          <w:rFonts w:cs="Calibri"/>
        </w:rPr>
        <w:t>- nee passports instead of American or Canadian ones.</w:t>
      </w:r>
      <w:r w:rsidRPr="0022311F">
        <w:rPr>
          <w:rFonts w:cs="Calibri"/>
          <w:sz w:val="14"/>
        </w:rPr>
        <w:t xml:space="preserve">12 </w:t>
      </w:r>
      <w:r w:rsidRPr="0022311F">
        <w:rPr>
          <w:rStyle w:val="StyleUnderline"/>
          <w:rFonts w:cs="Calibri"/>
        </w:rPr>
        <w:t xml:space="preserve">The </w:t>
      </w:r>
      <w:proofErr w:type="spellStart"/>
      <w:r w:rsidRPr="0022311F">
        <w:rPr>
          <w:rStyle w:val="StyleUnderline"/>
          <w:rFonts w:cs="Calibri"/>
        </w:rPr>
        <w:t>Unist’ot’en</w:t>
      </w:r>
      <w:proofErr w:type="spellEnd"/>
      <w:r w:rsidRPr="0022311F">
        <w:rPr>
          <w:rStyle w:val="StyleUnderline"/>
          <w:rFonts w:cs="Calibri"/>
        </w:rPr>
        <w:t xml:space="preserve"> Camp pursues land protection resurgent action and the reclamation of the original name of Mount Douglas, PKOLS, in the city of Victoria, British Columbia</w:t>
      </w:r>
      <w:r w:rsidRPr="0022311F">
        <w:rPr>
          <w:rFonts w:cs="Calibri"/>
          <w:sz w:val="14"/>
        </w:rPr>
        <w:t>.13</w:t>
      </w:r>
    </w:p>
    <w:p w14:paraId="73B2D8D0" w14:textId="77777777" w:rsidR="00791759" w:rsidRDefault="00791759" w:rsidP="00791759">
      <w:pPr>
        <w:rPr>
          <w:rFonts w:cs="Calibri"/>
        </w:rPr>
      </w:pPr>
    </w:p>
    <w:p w14:paraId="2F34A916" w14:textId="7B293538" w:rsidR="00791759" w:rsidRPr="0022311F" w:rsidRDefault="009D56E3" w:rsidP="00791759">
      <w:pPr>
        <w:pStyle w:val="Heading4"/>
        <w:rPr>
          <w:rFonts w:cs="Calibri"/>
        </w:rPr>
      </w:pPr>
      <w:r>
        <w:rPr>
          <w:rFonts w:cs="Calibri"/>
        </w:rPr>
        <w:t>7</w:t>
      </w:r>
      <w:r w:rsidR="00791759">
        <w:rPr>
          <w:rFonts w:cs="Calibri"/>
        </w:rPr>
        <w:t xml:space="preserve">] </w:t>
      </w:r>
      <w:r w:rsidR="00791759" w:rsidRPr="0022311F">
        <w:rPr>
          <w:rFonts w:cs="Calibri"/>
        </w:rPr>
        <w:t xml:space="preserve">Extinction impacts are fabricated by the settler death drive. Settlers have a psychological investment in imagining the end of the world to create a sense of white vulnerability at the expense of enacting decolonization. You should presume the </w:t>
      </w:r>
      <w:proofErr w:type="spellStart"/>
      <w:r w:rsidR="00791759" w:rsidRPr="0022311F">
        <w:rPr>
          <w:rFonts w:cs="Calibri"/>
        </w:rPr>
        <w:t>aff</w:t>
      </w:r>
      <w:proofErr w:type="spellEnd"/>
      <w:r w:rsidR="00791759" w:rsidRPr="0022311F">
        <w:rPr>
          <w:rFonts w:cs="Calibri"/>
        </w:rPr>
        <w:t xml:space="preserve"> to be false </w:t>
      </w:r>
    </w:p>
    <w:p w14:paraId="12477ED9" w14:textId="77777777" w:rsidR="00791759" w:rsidRPr="0022311F" w:rsidRDefault="00791759" w:rsidP="00791759">
      <w:pPr>
        <w:rPr>
          <w:rStyle w:val="Style13ptBold"/>
          <w:rFonts w:cs="Calibri"/>
        </w:rPr>
      </w:pPr>
      <w:proofErr w:type="spellStart"/>
      <w:r w:rsidRPr="0022311F">
        <w:rPr>
          <w:rStyle w:val="Style13ptBold"/>
          <w:rFonts w:cs="Calibri"/>
        </w:rPr>
        <w:t>Dalley</w:t>
      </w:r>
      <w:proofErr w:type="spellEnd"/>
      <w:r w:rsidRPr="0022311F">
        <w:rPr>
          <w:rStyle w:val="Style13ptBold"/>
          <w:rFonts w:cs="Calibri"/>
        </w:rPr>
        <w:t xml:space="preserve"> 16</w:t>
      </w:r>
    </w:p>
    <w:p w14:paraId="5BD9F3BE" w14:textId="77777777" w:rsidR="00791759" w:rsidRPr="0022311F" w:rsidRDefault="00791759" w:rsidP="00791759">
      <w:pPr>
        <w:rPr>
          <w:rStyle w:val="Style13ptBold"/>
          <w:rFonts w:cs="Calibri"/>
          <w:sz w:val="20"/>
          <w:szCs w:val="20"/>
        </w:rPr>
      </w:pPr>
      <w:r w:rsidRPr="0022311F">
        <w:rPr>
          <w:rStyle w:val="Style13ptBold"/>
          <w:rFonts w:cs="Calibri"/>
          <w:sz w:val="20"/>
          <w:szCs w:val="20"/>
        </w:rPr>
        <w:t xml:space="preserve">(Hamish </w:t>
      </w:r>
      <w:proofErr w:type="spellStart"/>
      <w:r w:rsidRPr="0022311F">
        <w:rPr>
          <w:rStyle w:val="Style13ptBold"/>
          <w:rFonts w:cs="Calibri"/>
          <w:sz w:val="20"/>
          <w:szCs w:val="20"/>
        </w:rPr>
        <w:t>Dalley</w:t>
      </w:r>
      <w:proofErr w:type="spellEnd"/>
      <w:r w:rsidRPr="0022311F">
        <w:rPr>
          <w:rStyle w:val="Style13ptBold"/>
          <w:rFonts w:cs="Calibri"/>
          <w:sz w:val="20"/>
          <w:szCs w:val="20"/>
        </w:rPr>
        <w:t xml:space="preserve"> received his Ph.D. from the Australian National University in </w:t>
      </w:r>
      <w:proofErr w:type="gramStart"/>
      <w:r w:rsidRPr="0022311F">
        <w:rPr>
          <w:rStyle w:val="Style13ptBold"/>
          <w:rFonts w:cs="Calibri"/>
          <w:sz w:val="20"/>
          <w:szCs w:val="20"/>
        </w:rPr>
        <w:t>2013, and</w:t>
      </w:r>
      <w:proofErr w:type="gramEnd"/>
      <w:r w:rsidRPr="0022311F">
        <w:rPr>
          <w:rStyle w:val="Style13ptBold"/>
          <w:rFonts w:cs="Calibri"/>
          <w:sz w:val="20"/>
          <w:szCs w:val="20"/>
        </w:rPr>
        <w:t xml:space="preserve"> is now an Assistant Professor of English at Daemen College, Amherst, New York, where he is responsible for teaching in World and Postcolonial Literatures., (2016): The deaths of settler colonialism: extinction as a metaphor of decolonization in contemporary settler literature, Settler Colonial Studies, DOI: 10.1080/2201473X.2016.1238160, JKS)</w:t>
      </w:r>
    </w:p>
    <w:p w14:paraId="5368A09B" w14:textId="77777777" w:rsidR="00791759" w:rsidRPr="0022311F" w:rsidRDefault="00791759" w:rsidP="00791759">
      <w:pPr>
        <w:rPr>
          <w:rFonts w:cs="Calibri"/>
          <w:sz w:val="10"/>
        </w:rPr>
      </w:pPr>
      <w:r w:rsidRPr="006D69D1">
        <w:rPr>
          <w:rStyle w:val="Emphasis"/>
          <w:rFonts w:cs="Calibri"/>
          <w:highlight w:val="green"/>
        </w:rPr>
        <w:t>Settlers love to contemplate</w:t>
      </w:r>
      <w:r w:rsidRPr="0022311F">
        <w:rPr>
          <w:rStyle w:val="Emphasis"/>
          <w:rFonts w:cs="Calibri"/>
        </w:rPr>
        <w:t xml:space="preserve"> the possibility of their own </w:t>
      </w:r>
      <w:r w:rsidRPr="006D69D1">
        <w:rPr>
          <w:rStyle w:val="Emphasis"/>
          <w:rFonts w:cs="Calibri"/>
          <w:highlight w:val="green"/>
        </w:rPr>
        <w:t>extinction</w:t>
      </w:r>
      <w:r w:rsidRPr="0022311F">
        <w:rPr>
          <w:rFonts w:cs="Calibri"/>
          <w:sz w:val="10"/>
        </w:rPr>
        <w:t xml:space="preserve">; </w:t>
      </w:r>
      <w:r w:rsidRPr="0022311F">
        <w:rPr>
          <w:rStyle w:val="StyleUnderline"/>
          <w:rFonts w:cs="Calibri"/>
        </w:rPr>
        <w:t xml:space="preserve">to read many contemporary literary representations of settler colonialism is to find settlers strangely satisfied in dreaming of ends that never come. </w:t>
      </w:r>
      <w:r w:rsidRPr="0022311F">
        <w:rPr>
          <w:rFonts w:cs="Calibri"/>
          <w:sz w:val="10"/>
        </w:rPr>
        <w:t xml:space="preserve">This tendency is widely prevalent in English-language representations of settler colonialism produced since the 1980s: </w:t>
      </w:r>
      <w:r w:rsidRPr="0022311F">
        <w:rPr>
          <w:rStyle w:val="StyleUnderline"/>
          <w:rFonts w:cs="Calibri"/>
        </w:rPr>
        <w:t>the possibility of an ending – the likelihood that the settler race will one day die out – is a common theme</w:t>
      </w:r>
      <w:r w:rsidRPr="0022311F">
        <w:rPr>
          <w:rFonts w:cs="Calibri"/>
          <w:sz w:val="10"/>
        </w:rPr>
        <w:t xml:space="preserve"> in literary and pop culture considerations of colonialism’s future. Yet it has barely been remarked how surprising it is that this theme is so present. </w:t>
      </w:r>
      <w:r w:rsidRPr="0022311F">
        <w:rPr>
          <w:rStyle w:val="StyleUnderline"/>
          <w:rFonts w:cs="Calibri"/>
        </w:rPr>
        <w:t xml:space="preserve">For settlers, of all people, to obsessively ruminate on their own finitude is counterintuitive, for few modern social for- </w:t>
      </w:r>
      <w:proofErr w:type="spellStart"/>
      <w:r w:rsidRPr="0022311F">
        <w:rPr>
          <w:rStyle w:val="StyleUnderline"/>
          <w:rFonts w:cs="Calibri"/>
        </w:rPr>
        <w:t>mations</w:t>
      </w:r>
      <w:proofErr w:type="spellEnd"/>
      <w:r w:rsidRPr="0022311F">
        <w:rPr>
          <w:rStyle w:val="StyleUnderline"/>
          <w:rFonts w:cs="Calibri"/>
        </w:rPr>
        <w:t xml:space="preserve"> have been more resistant to change than settler colonialism</w:t>
      </w:r>
      <w:r w:rsidRPr="0022311F">
        <w:rPr>
          <w:rFonts w:cs="Calibri"/>
          <w:sz w:val="10"/>
        </w:rPr>
        <w:t xml:space="preserve">. With a few </w:t>
      </w:r>
      <w:proofErr w:type="spellStart"/>
      <w:r w:rsidRPr="0022311F">
        <w:rPr>
          <w:rFonts w:cs="Calibri"/>
          <w:sz w:val="10"/>
        </w:rPr>
        <w:t>excep</w:t>
      </w:r>
      <w:proofErr w:type="spellEnd"/>
      <w:r w:rsidRPr="0022311F">
        <w:rPr>
          <w:rFonts w:cs="Calibri"/>
          <w:sz w:val="10"/>
        </w:rPr>
        <w:t xml:space="preserve">- </w:t>
      </w:r>
      <w:proofErr w:type="spellStart"/>
      <w:r w:rsidRPr="0022311F">
        <w:rPr>
          <w:rFonts w:cs="Calibri"/>
          <w:sz w:val="10"/>
        </w:rPr>
        <w:t>tions</w:t>
      </w:r>
      <w:proofErr w:type="spellEnd"/>
      <w:r w:rsidRPr="0022311F">
        <w:rPr>
          <w:rFonts w:cs="Calibri"/>
          <w:sz w:val="10"/>
        </w:rPr>
        <w:t xml:space="preserve"> (French Algeria being the largest), the settler societies established in the last 300 years in the Americas, Australasia, and Southern Africa have all retained the basic features that define them as settler states – namely, the structural privileging of settlers at the expense of indigenous peoples, and the normalization of whiteness as the marker of pol- </w:t>
      </w:r>
      <w:proofErr w:type="spellStart"/>
      <w:r w:rsidRPr="0022311F">
        <w:rPr>
          <w:rFonts w:cs="Calibri"/>
          <w:sz w:val="10"/>
        </w:rPr>
        <w:t>itical</w:t>
      </w:r>
      <w:proofErr w:type="spellEnd"/>
      <w:r w:rsidRPr="0022311F">
        <w:rPr>
          <w:rFonts w:cs="Calibri"/>
          <w:sz w:val="10"/>
        </w:rPr>
        <w:t xml:space="preserve"> agency and rights – and they have done so notwithstanding the sustained resistance¶ that has been mounted whenever such an order has been built</w:t>
      </w:r>
      <w:r w:rsidRPr="0022311F">
        <w:rPr>
          <w:rStyle w:val="StyleUnderline"/>
          <w:rFonts w:cs="Calibri"/>
        </w:rPr>
        <w:t xml:space="preserve">. Settlers think all the time that they might one day end, even though </w:t>
      </w:r>
      <w:r w:rsidRPr="0022311F">
        <w:rPr>
          <w:rFonts w:cs="Calibri"/>
          <w:sz w:val="10"/>
        </w:rPr>
        <w:t xml:space="preserve">(perhaps because) </w:t>
      </w:r>
      <w:r w:rsidRPr="0022311F">
        <w:rPr>
          <w:rStyle w:val="StyleUnderline"/>
          <w:rFonts w:cs="Calibri"/>
        </w:rPr>
        <w:t>that ending seems unlikely ever to happen.</w:t>
      </w:r>
      <w:r w:rsidRPr="0022311F">
        <w:rPr>
          <w:rFonts w:cs="Calibri"/>
          <w:sz w:val="10"/>
        </w:rPr>
        <w:t xml:space="preserve"> The significance of this paradox for settler-colonial literature is the subject of this </w:t>
      </w:r>
      <w:proofErr w:type="gramStart"/>
      <w:r w:rsidRPr="0022311F">
        <w:rPr>
          <w:rFonts w:cs="Calibri"/>
          <w:sz w:val="10"/>
        </w:rPr>
        <w:t>article.¶</w:t>
      </w:r>
      <w:proofErr w:type="gramEnd"/>
      <w:r w:rsidRPr="0022311F">
        <w:rPr>
          <w:rFonts w:cs="Calibri"/>
          <w:sz w:val="10"/>
        </w:rPr>
        <w:t xml:space="preserve"> </w:t>
      </w:r>
      <w:r w:rsidRPr="0022311F">
        <w:rPr>
          <w:rStyle w:val="StyleUnderline"/>
          <w:rFonts w:cs="Calibri"/>
        </w:rPr>
        <w:t xml:space="preserve">Considering the problem of futurity offers a useful foil to traditional analyses of settler- colonial narrative, which typically examine settlers’ attitudes towards history in order to highlight a constitutive anxiety about the past – about origins. </w:t>
      </w:r>
      <w:r w:rsidRPr="0022311F">
        <w:rPr>
          <w:rFonts w:cs="Calibri"/>
          <w:sz w:val="10"/>
        </w:rPr>
        <w:t xml:space="preserve">Settler colonialism, the argument goes, has a problem with historical narration that arises from a contradiction in its founding mythology. In Stephen Turner’s formulation, the settler subject is </w:t>
      </w:r>
      <w:proofErr w:type="gramStart"/>
      <w:r w:rsidRPr="0022311F">
        <w:rPr>
          <w:rFonts w:cs="Calibri"/>
          <w:sz w:val="10"/>
        </w:rPr>
        <w:t>by definition one</w:t>
      </w:r>
      <w:proofErr w:type="gramEnd"/>
      <w:r w:rsidRPr="0022311F">
        <w:rPr>
          <w:rFonts w:cs="Calibri"/>
          <w:sz w:val="10"/>
        </w:rPr>
        <w:t xml:space="preserve"> who comes from elsewhere but who strives to make this place home. The settlement narrative must explain how this gap – which is at once geographical, historical, and existential – has been bridged, and the settler transformed from outsider into indigene. Yet the transformation must remain constitutively incomplete, because the desire to be at home necessarily invokes the </w:t>
      </w:r>
      <w:proofErr w:type="spellStart"/>
      <w:r w:rsidRPr="0022311F">
        <w:rPr>
          <w:rFonts w:cs="Calibri"/>
          <w:sz w:val="10"/>
        </w:rPr>
        <w:t>spectre</w:t>
      </w:r>
      <w:proofErr w:type="spellEnd"/>
      <w:r w:rsidRPr="0022311F">
        <w:rPr>
          <w:rFonts w:cs="Calibri"/>
          <w:sz w:val="10"/>
        </w:rPr>
        <w:t xml:space="preserve"> of the native, whose existence (which cannot be disavowed completely because it is needed to define the settler’s difference, superior- </w:t>
      </w:r>
      <w:proofErr w:type="spellStart"/>
      <w:r w:rsidRPr="0022311F">
        <w:rPr>
          <w:rFonts w:cs="Calibri"/>
          <w:sz w:val="10"/>
        </w:rPr>
        <w:t>ity</w:t>
      </w:r>
      <w:proofErr w:type="spellEnd"/>
      <w:r w:rsidRPr="0022311F">
        <w:rPr>
          <w:rFonts w:cs="Calibri"/>
          <w:sz w:val="10"/>
        </w:rPr>
        <w:t xml:space="preserve">, and hence claim to the land) inscribes the settler’s foreignness, thus reinstating the gap between settler and colony that the narrative was meant to efface.1 </w:t>
      </w:r>
      <w:r w:rsidRPr="0022311F">
        <w:rPr>
          <w:rStyle w:val="StyleUnderline"/>
          <w:rFonts w:cs="Calibri"/>
        </w:rPr>
        <w:t xml:space="preserve">Settler-colonial narrative is thus shaped around its need to erase and evoke the native, </w:t>
      </w:r>
      <w:r w:rsidRPr="0022311F">
        <w:rPr>
          <w:rFonts w:cs="Calibri"/>
          <w:sz w:val="10"/>
        </w:rPr>
        <w:t xml:space="preserve">to make the indigene both invisible and present in a contradictory pattern that prevents settlers from ever moving on from the moment of colonization.2 </w:t>
      </w:r>
      <w:r w:rsidRPr="0022311F">
        <w:rPr>
          <w:rStyle w:val="StyleUnderline"/>
          <w:rFonts w:cs="Calibri"/>
        </w:rPr>
        <w:t>As evidence of this constitutive contradiction, critics have identified in settler-colonial discourse symptoms of psychic distress such as disavowal, inversion, and repression.</w:t>
      </w:r>
      <w:r w:rsidRPr="0022311F">
        <w:rPr>
          <w:rFonts w:cs="Calibri"/>
          <w:sz w:val="10"/>
        </w:rPr>
        <w:t xml:space="preserve">3 Indeed, </w:t>
      </w:r>
      <w:r w:rsidRPr="0022311F">
        <w:rPr>
          <w:rStyle w:val="StyleUnderline"/>
          <w:rFonts w:cs="Calibri"/>
        </w:rPr>
        <w:t>the frozen temporality of settler-colonial narrative, fixated on the moment of the frontier, recalls nothing so much as Freud’s description of the ‘repetition compulsion’ attending trauma.</w:t>
      </w:r>
      <w:r w:rsidRPr="0022311F">
        <w:rPr>
          <w:rFonts w:cs="Calibri"/>
          <w:sz w:val="10"/>
        </w:rPr>
        <w:t>4 As Lorenzo Veracini puts it, because:¶ ‘</w:t>
      </w:r>
      <w:r w:rsidRPr="0022311F">
        <w:rPr>
          <w:rStyle w:val="StyleUnderline"/>
          <w:rFonts w:cs="Calibri"/>
        </w:rPr>
        <w:t xml:space="preserve">settler society’ </w:t>
      </w:r>
      <w:r w:rsidRPr="0022311F">
        <w:rPr>
          <w:rFonts w:cs="Calibri"/>
          <w:sz w:val="10"/>
        </w:rPr>
        <w:t>can thus be seen</w:t>
      </w:r>
      <w:r w:rsidRPr="0022311F">
        <w:rPr>
          <w:rStyle w:val="StyleUnderline"/>
          <w:rFonts w:cs="Calibri"/>
        </w:rPr>
        <w:t xml:space="preserve"> as a fantasy where a perception of a constant struggle is juxtaposed against an ideal of ‘peace’ that can never be reached, settler projects embrace and reject violence at the same time. </w:t>
      </w:r>
      <w:r w:rsidRPr="0022311F">
        <w:rPr>
          <w:rStyle w:val="Emphasis"/>
          <w:rFonts w:cs="Calibri"/>
        </w:rPr>
        <w:t xml:space="preserve">The settler colonial situation is </w:t>
      </w:r>
      <w:r w:rsidRPr="0022311F">
        <w:rPr>
          <w:rFonts w:cs="Calibri"/>
          <w:sz w:val="10"/>
        </w:rPr>
        <w:t>thus a</w:t>
      </w:r>
      <w:r w:rsidRPr="0022311F">
        <w:rPr>
          <w:rStyle w:val="Emphasis"/>
          <w:rFonts w:cs="Calibri"/>
        </w:rPr>
        <w:t xml:space="preserve"> circumstance where the tension between contradictory impulses produces long-lasting psychic conflicts and </w:t>
      </w:r>
      <w:proofErr w:type="gramStart"/>
      <w:r w:rsidRPr="0022311F">
        <w:rPr>
          <w:rFonts w:cs="Calibri"/>
          <w:sz w:val="10"/>
        </w:rPr>
        <w:t>a number of</w:t>
      </w:r>
      <w:proofErr w:type="gramEnd"/>
      <w:r w:rsidRPr="0022311F">
        <w:rPr>
          <w:rFonts w:cs="Calibri"/>
          <w:sz w:val="10"/>
        </w:rPr>
        <w:t xml:space="preserve"> associated</w:t>
      </w:r>
      <w:r w:rsidRPr="0022311F">
        <w:rPr>
          <w:rStyle w:val="Emphasis"/>
          <w:rFonts w:cs="Calibri"/>
        </w:rPr>
        <w:t xml:space="preserve"> psychopathologies</w:t>
      </w:r>
      <w:r w:rsidRPr="0022311F">
        <w:rPr>
          <w:rFonts w:cs="Calibri"/>
          <w:sz w:val="10"/>
        </w:rPr>
        <w:t xml:space="preserve">.5¶ Current scholarship has thus focused primarily on settler-colonial narrative’s view of the past, asking how such a contradictory and troubled relationship to history might affect present-day ideological formations. Critics have rarely considered what such narratological tensions might produce when the settler gaze is turned to the future. Few social formations are more stubbornly resistant to change than settlement, suggesting that a future beyond settler colonialism might be simply unthinkable. Veracini, indeed, suggests that </w:t>
      </w:r>
      <w:r w:rsidRPr="0022311F">
        <w:rPr>
          <w:rStyle w:val="Emphasis"/>
          <w:rFonts w:cs="Calibri"/>
        </w:rPr>
        <w:t xml:space="preserve">settler-colonial </w:t>
      </w:r>
      <w:r w:rsidRPr="006D69D1">
        <w:rPr>
          <w:rStyle w:val="Emphasis"/>
          <w:rFonts w:cs="Calibri"/>
          <w:highlight w:val="green"/>
        </w:rPr>
        <w:t>narrative can never contemplate an ending</w:t>
      </w:r>
      <w:r w:rsidRPr="0022311F">
        <w:rPr>
          <w:rStyle w:val="Emphasis"/>
          <w:rFonts w:cs="Calibri"/>
        </w:rPr>
        <w:t>: that settler decolonization is inconceivable because settlers lack the metaphorical tools to imagine their own demise</w:t>
      </w:r>
      <w:r w:rsidRPr="0022311F">
        <w:rPr>
          <w:rFonts w:cs="Calibri"/>
          <w:sz w:val="10"/>
        </w:rPr>
        <w:t xml:space="preserve">.6 This article outlines why I partly disagree with that view. I argue that the narratological paradox that defines settler-colonial narrative does make the future a problematic object of contemplation. But that does not make settler decolonization unthinkable per se; as I will show, </w:t>
      </w:r>
      <w:r w:rsidRPr="0022311F">
        <w:rPr>
          <w:rStyle w:val="Emphasis"/>
          <w:rFonts w:cs="Calibri"/>
        </w:rPr>
        <w:t>s</w:t>
      </w:r>
      <w:r w:rsidRPr="006D69D1">
        <w:rPr>
          <w:rStyle w:val="Emphasis"/>
          <w:rFonts w:cs="Calibri"/>
          <w:highlight w:val="green"/>
        </w:rPr>
        <w:t>ettlers</w:t>
      </w:r>
      <w:r w:rsidRPr="0022311F">
        <w:rPr>
          <w:rStyle w:val="Emphasis"/>
          <w:rFonts w:cs="Calibri"/>
        </w:rPr>
        <w:t xml:space="preserve"> </w:t>
      </w:r>
      <w:r w:rsidRPr="0022311F">
        <w:rPr>
          <w:rFonts w:cs="Calibri"/>
          <w:sz w:val="10"/>
        </w:rPr>
        <w:t>do often</w:t>
      </w:r>
      <w:r w:rsidRPr="0022311F">
        <w:rPr>
          <w:rStyle w:val="Emphasis"/>
          <w:rFonts w:cs="Calibri"/>
        </w:rPr>
        <w:t xml:space="preserve"> try to </w:t>
      </w:r>
      <w:r w:rsidRPr="006D69D1">
        <w:rPr>
          <w:rStyle w:val="Emphasis"/>
          <w:rFonts w:cs="Calibri"/>
          <w:highlight w:val="green"/>
        </w:rPr>
        <w:t>imagine their demise</w:t>
      </w:r>
      <w:r w:rsidRPr="0022311F">
        <w:rPr>
          <w:rStyle w:val="Emphasis"/>
          <w:rFonts w:cs="Calibri"/>
        </w:rPr>
        <w:t xml:space="preserve"> </w:t>
      </w:r>
      <w:r w:rsidRPr="0022311F">
        <w:rPr>
          <w:rFonts w:cs="Calibri"/>
          <w:sz w:val="10"/>
        </w:rPr>
        <w:t>– but they do so</w:t>
      </w:r>
      <w:r w:rsidRPr="0022311F">
        <w:rPr>
          <w:rStyle w:val="Emphasis"/>
          <w:rFonts w:cs="Calibri"/>
        </w:rPr>
        <w:t xml:space="preserve"> in a way that </w:t>
      </w:r>
      <w:r w:rsidRPr="006D69D1">
        <w:rPr>
          <w:rStyle w:val="Emphasis"/>
          <w:rFonts w:cs="Calibri"/>
          <w:highlight w:val="green"/>
        </w:rPr>
        <w:t>reasserts the paradoxes of their founding ideology</w:t>
      </w:r>
      <w:r w:rsidRPr="0022311F">
        <w:rPr>
          <w:rStyle w:val="Emphasis"/>
          <w:rFonts w:cs="Calibri"/>
        </w:rPr>
        <w:t>, with the result that the radical potentiality of decolonization is undone even as it is invoked.</w:t>
      </w:r>
      <w:r w:rsidRPr="0022311F">
        <w:rPr>
          <w:rFonts w:cs="Calibri"/>
          <w:sz w:val="10"/>
        </w:rPr>
        <w:t xml:space="preserve">¶ I argue that, notwithstanding Veracini’s analysis, </w:t>
      </w:r>
      <w:r w:rsidRPr="0022311F">
        <w:rPr>
          <w:rStyle w:val="StyleUnderline"/>
          <w:rFonts w:cs="Calibri"/>
        </w:rPr>
        <w:t>there is a metaphor via which the end of settler colonialism unspools – the quasi-biological concept of extinction, which, when deployed as a narrative trope, offers settlers a chance to consider and disavow their demise, just as they consider and then disavow the violence of their origins</w:t>
      </w:r>
      <w:r w:rsidRPr="0022311F">
        <w:rPr>
          <w:rFonts w:cs="Calibri"/>
          <w:sz w:val="10"/>
        </w:rPr>
        <w:t xml:space="preserve">. This article traces the importance of the trope of extinction for contemporary settler-colonial </w:t>
      </w:r>
      <w:proofErr w:type="spellStart"/>
      <w:r w:rsidRPr="0022311F">
        <w:rPr>
          <w:rFonts w:cs="Calibri"/>
          <w:sz w:val="10"/>
        </w:rPr>
        <w:t>litera</w:t>
      </w:r>
      <w:proofErr w:type="spellEnd"/>
      <w:r w:rsidRPr="0022311F">
        <w:rPr>
          <w:rFonts w:cs="Calibri"/>
          <w:sz w:val="10"/>
        </w:rPr>
        <w:t xml:space="preserve">- </w:t>
      </w:r>
      <w:proofErr w:type="spellStart"/>
      <w:r w:rsidRPr="0022311F">
        <w:rPr>
          <w:rFonts w:cs="Calibri"/>
          <w:sz w:val="10"/>
        </w:rPr>
        <w:t>ture</w:t>
      </w:r>
      <w:proofErr w:type="spellEnd"/>
      <w:r w:rsidRPr="0022311F">
        <w:rPr>
          <w:rFonts w:cs="Calibri"/>
          <w:sz w:val="10"/>
        </w:rPr>
        <w:t xml:space="preserve">, with a focus on South Africa, Canada, and Australia. It explores variations in how the death of settler colonialism is conceptualized, drawing a distinction between his- </w:t>
      </w:r>
      <w:proofErr w:type="spellStart"/>
      <w:r w:rsidRPr="0022311F">
        <w:rPr>
          <w:rFonts w:cs="Calibri"/>
          <w:sz w:val="10"/>
        </w:rPr>
        <w:t>torio</w:t>
      </w:r>
      <w:proofErr w:type="spellEnd"/>
      <w:r w:rsidRPr="0022311F">
        <w:rPr>
          <w:rFonts w:cs="Calibri"/>
          <w:sz w:val="10"/>
        </w:rPr>
        <w:t xml:space="preserve">-civilizational narratives of the rise and fall of empires, </w:t>
      </w:r>
      <w:r w:rsidRPr="0022311F">
        <w:rPr>
          <w:rStyle w:val="StyleUnderline"/>
          <w:rFonts w:cs="Calibri"/>
        </w:rPr>
        <w:t xml:space="preserve">and a species-oriented notion of extinction </w:t>
      </w:r>
      <w:r w:rsidRPr="0022311F">
        <w:rPr>
          <w:rFonts w:cs="Calibri"/>
          <w:sz w:val="10"/>
        </w:rPr>
        <w:t>that draws force from public anxiety about climate change – an</w:t>
      </w:r>
      <w:r w:rsidRPr="0022311F">
        <w:rPr>
          <w:rStyle w:val="StyleUnderline"/>
          <w:rFonts w:cs="Calibri"/>
        </w:rPr>
        <w:t xml:space="preserve"> </w:t>
      </w:r>
      <w:r w:rsidRPr="0022311F">
        <w:rPr>
          <w:rFonts w:cs="Calibri"/>
          <w:sz w:val="10"/>
        </w:rPr>
        <w:t>invocation that</w:t>
      </w:r>
      <w:r w:rsidRPr="0022311F">
        <w:rPr>
          <w:rStyle w:val="StyleUnderline"/>
          <w:rFonts w:cs="Calibri"/>
        </w:rPr>
        <w:t xml:space="preserve"> adds another level of ambivalence by drawing on ‘rational’ fears for the future </w:t>
      </w:r>
      <w:r w:rsidRPr="0022311F">
        <w:rPr>
          <w:rFonts w:cs="Calibri"/>
          <w:sz w:val="10"/>
        </w:rPr>
        <w:t>(because climate change may well render the planet uninhabitable to humans</w:t>
      </w:r>
      <w:r w:rsidRPr="0022311F">
        <w:rPr>
          <w:rStyle w:val="StyleUnderline"/>
          <w:rFonts w:cs="Calibri"/>
        </w:rPr>
        <w:t>) in order to narrativize a form of social death that, strictly speaking, belongs to a different order of knowledge altogether</w:t>
      </w:r>
      <w:r w:rsidRPr="0022311F">
        <w:rPr>
          <w:rFonts w:cs="Calibri"/>
          <w:sz w:val="10"/>
        </w:rPr>
        <w:t xml:space="preserve">. As such, my analysis is intended to draw the attention of settler- colonial studies toward futurity and the ambivalence of settler paranoia, while highlighting a potential point of cross-fertilization between settler-colonial and eco-critical approaches to contemporary </w:t>
      </w:r>
      <w:proofErr w:type="gramStart"/>
      <w:r w:rsidRPr="0022311F">
        <w:rPr>
          <w:rFonts w:cs="Calibri"/>
          <w:sz w:val="10"/>
        </w:rPr>
        <w:t>literature.¶</w:t>
      </w:r>
      <w:proofErr w:type="gramEnd"/>
      <w:r w:rsidRPr="0022311F">
        <w:rPr>
          <w:rFonts w:cs="Calibri"/>
          <w:sz w:val="10"/>
        </w:rPr>
        <w:t xml:space="preserve"> </w:t>
      </w:r>
      <w:r w:rsidRPr="0022311F">
        <w:rPr>
          <w:rStyle w:val="StyleUnderline"/>
          <w:rFonts w:cs="Calibri"/>
        </w:rPr>
        <w:t>That ‘extinction’ should be a key word in the settler-colonial lexicon is no surprise</w:t>
      </w:r>
      <w:r w:rsidRPr="0022311F">
        <w:rPr>
          <w:rFonts w:cs="Calibri"/>
          <w:sz w:val="10"/>
        </w:rPr>
        <w:t xml:space="preserve">. In Patrick Wolfe’s phrase,7 </w:t>
      </w:r>
      <w:r w:rsidRPr="0022311F">
        <w:rPr>
          <w:rStyle w:val="StyleUnderline"/>
          <w:rFonts w:cs="Calibri"/>
        </w:rPr>
        <w:t>settler colonialism is predicated on a ‘logic of elimination’ that tends towards the extermination – by one means or another – of indigenous peoples</w:t>
      </w:r>
      <w:r w:rsidRPr="0022311F">
        <w:rPr>
          <w:rFonts w:cs="Calibri"/>
          <w:sz w:val="10"/>
        </w:rPr>
        <w:t xml:space="preserve">.8 This logic is apparent in archetypal settler narratives like James Fenimore Cooper’s The Last of the Mohicans (1826), a historical novel whose very title blends the melancholia and triumph </w:t>
      </w:r>
      <w:r w:rsidRPr="0022311F">
        <w:rPr>
          <w:rStyle w:val="StyleUnderline"/>
          <w:rFonts w:cs="Calibri"/>
        </w:rPr>
        <w:t>that demarcate settlers’ affective responses to the supposed inevitability of indigenous extinction</w:t>
      </w:r>
      <w:r w:rsidRPr="0022311F">
        <w:rPr>
          <w:rFonts w:cs="Calibri"/>
          <w:sz w:val="10"/>
        </w:rPr>
        <w:t xml:space="preserve">. Concepts like ‘stadial development’ – by which societies progress through stages, progressively eliminating earlier social forms – and ‘fatal impact’ – </w:t>
      </w:r>
      <w:r w:rsidRPr="0022311F">
        <w:rPr>
          <w:rStyle w:val="StyleUnderline"/>
          <w:rFonts w:cs="Calibri"/>
        </w:rPr>
        <w:t>which names the biological inevitability of strong peoples supplanting weak – all contribute to the notion that settler colonialism is a kind of ‘ecological process’ that necessitates the extinction of inferior races.</w:t>
      </w:r>
      <w:r w:rsidRPr="0022311F">
        <w:rPr>
          <w:rFonts w:cs="Calibri"/>
          <w:sz w:val="10"/>
        </w:rPr>
        <w:t xml:space="preserve"> What is surprising, though, is how often </w:t>
      </w:r>
      <w:r w:rsidRPr="0022311F">
        <w:rPr>
          <w:rStyle w:val="StyleUnderline"/>
          <w:rFonts w:cs="Calibri"/>
        </w:rPr>
        <w:t xml:space="preserve">the trope of extinction also appears with reference to settlers themselves; it makes sense for settlers to narrate how their presence entails others’ destruction, but it is less clear why their attempts to imagine futures should presume extinction to be their own logical end as </w:t>
      </w:r>
      <w:proofErr w:type="gramStart"/>
      <w:r w:rsidRPr="0022311F">
        <w:rPr>
          <w:rStyle w:val="StyleUnderline"/>
          <w:rFonts w:cs="Calibri"/>
        </w:rPr>
        <w:t>well</w:t>
      </w:r>
      <w:r w:rsidRPr="0022311F">
        <w:rPr>
          <w:rFonts w:cs="Calibri"/>
          <w:sz w:val="10"/>
        </w:rPr>
        <w:t>.¶</w:t>
      </w:r>
      <w:proofErr w:type="gramEnd"/>
      <w:r w:rsidRPr="0022311F">
        <w:rPr>
          <w:rFonts w:cs="Calibri"/>
          <w:sz w:val="10"/>
        </w:rPr>
        <w:t xml:space="preserve"> The idea appears repeatedly in English-language literary treatments of settler colonial- ism. Consider, for instance, the following rumination on the future of South African settler society, from Olive Schreiner’s 1883 Story of an African </w:t>
      </w:r>
      <w:proofErr w:type="gramStart"/>
      <w:r w:rsidRPr="0022311F">
        <w:rPr>
          <w:rFonts w:cs="Calibri"/>
          <w:sz w:val="10"/>
        </w:rPr>
        <w:t>Farm:¶</w:t>
      </w:r>
      <w:proofErr w:type="gramEnd"/>
      <w:r w:rsidRPr="0022311F">
        <w:rPr>
          <w:rFonts w:cs="Calibri"/>
          <w:sz w:val="10"/>
        </w:rPr>
        <w:t xml:space="preserve"> It was one of them, one of those wild old Bushmen, that painted those pictures there. He did not know why he painted but he wanted to make something, so he made these. [...] Now the Boers have shot them all, so that we never see a yellow face peeping out among the stones. [...] And the wild bucks have gone, and those days, and we are here. But we will be gone soon, and only the stones will lie on, looking at everything like they look now.10¶ In this example, the narrating settler character, Waldo, recognizes prior indigenous </w:t>
      </w:r>
      <w:proofErr w:type="spellStart"/>
      <w:r w:rsidRPr="0022311F">
        <w:rPr>
          <w:rFonts w:cs="Calibri"/>
          <w:sz w:val="10"/>
        </w:rPr>
        <w:t>inha</w:t>
      </w:r>
      <w:proofErr w:type="spellEnd"/>
      <w:r w:rsidRPr="0022311F">
        <w:rPr>
          <w:rFonts w:cs="Calibri"/>
          <w:sz w:val="10"/>
        </w:rPr>
        <w:t xml:space="preserve">- </w:t>
      </w:r>
      <w:proofErr w:type="spellStart"/>
      <w:r w:rsidRPr="0022311F">
        <w:rPr>
          <w:rFonts w:cs="Calibri"/>
          <w:sz w:val="10"/>
        </w:rPr>
        <w:t>bitation</w:t>
      </w:r>
      <w:proofErr w:type="spellEnd"/>
      <w:r w:rsidRPr="0022311F">
        <w:rPr>
          <w:rFonts w:cs="Calibri"/>
          <w:sz w:val="10"/>
        </w:rPr>
        <w:t xml:space="preserve"> but his knowledge comes freighted with an expected sense of biological super- </w:t>
      </w:r>
      <w:proofErr w:type="spellStart"/>
      <w:r w:rsidRPr="0022311F">
        <w:rPr>
          <w:rFonts w:cs="Calibri"/>
          <w:sz w:val="10"/>
        </w:rPr>
        <w:t>iority</w:t>
      </w:r>
      <w:proofErr w:type="spellEnd"/>
      <w:r w:rsidRPr="0022311F">
        <w:rPr>
          <w:rFonts w:cs="Calibri"/>
          <w:sz w:val="10"/>
        </w:rPr>
        <w:t xml:space="preserve">, made apparent by his description of the ‘Bushman’s’ ‘yellow face’, and lack of mental self-awareness. What is not clear is why Waldo’s contemplation of colonial </w:t>
      </w:r>
      <w:proofErr w:type="spellStart"/>
      <w:r w:rsidRPr="0022311F">
        <w:rPr>
          <w:rFonts w:cs="Calibri"/>
          <w:sz w:val="10"/>
        </w:rPr>
        <w:t>geno</w:t>
      </w:r>
      <w:proofErr w:type="spellEnd"/>
      <w:r w:rsidRPr="0022311F">
        <w:rPr>
          <w:rFonts w:cs="Calibri"/>
          <w:sz w:val="10"/>
        </w:rPr>
        <w:t xml:space="preserve">- </w:t>
      </w:r>
      <w:proofErr w:type="spellStart"/>
      <w:r w:rsidRPr="0022311F">
        <w:rPr>
          <w:rFonts w:cs="Calibri"/>
          <w:sz w:val="10"/>
        </w:rPr>
        <w:t>cide</w:t>
      </w:r>
      <w:proofErr w:type="spellEnd"/>
      <w:r w:rsidRPr="0022311F">
        <w:rPr>
          <w:rFonts w:cs="Calibri"/>
          <w:sz w:val="10"/>
        </w:rPr>
        <w:t xml:space="preserve"> should turn immediately to the assumption that a similar fate awaits his people as well. A similar presumption of racial vulnerability permeates other late nineteenth- century novels from the imperial metropole, such as Dracula and War of the </w:t>
      </w:r>
      <w:proofErr w:type="gramStart"/>
      <w:r w:rsidRPr="0022311F">
        <w:rPr>
          <w:rFonts w:cs="Calibri"/>
          <w:sz w:val="10"/>
        </w:rPr>
        <w:t>Worlds,¶</w:t>
      </w:r>
      <w:proofErr w:type="gramEnd"/>
      <w:r w:rsidRPr="0022311F">
        <w:rPr>
          <w:rFonts w:cs="Calibri"/>
          <w:sz w:val="10"/>
        </w:rPr>
        <w:t xml:space="preserve"> which are plotted around the prospect of invasions that would see the extinction of British imperialism, and, in the process, the human species.¶ Such anxieties draw energy from a pattern of settler defensiveness that can be observed across numerous settler-colonial contexts. Marilyn Lake’s and Henry Reynold’s account of the emergence of transnational ‘whiteness’ highlights the paradoxical fact that while white male settlers have been arguably the most privileged class in history, they have routinely perceived themselves to be ‘under siege’, threatened with destruction to the extent that their very identity of ‘whiteness was born in the apprehension of </w:t>
      </w:r>
      <w:proofErr w:type="spellStart"/>
      <w:r w:rsidRPr="0022311F">
        <w:rPr>
          <w:rFonts w:cs="Calibri"/>
          <w:sz w:val="10"/>
        </w:rPr>
        <w:t>immi</w:t>
      </w:r>
      <w:proofErr w:type="spellEnd"/>
      <w:r w:rsidRPr="0022311F">
        <w:rPr>
          <w:rFonts w:cs="Calibri"/>
          <w:sz w:val="10"/>
        </w:rPr>
        <w:t xml:space="preserve">- </w:t>
      </w:r>
      <w:proofErr w:type="spellStart"/>
      <w:r w:rsidRPr="0022311F">
        <w:rPr>
          <w:rFonts w:cs="Calibri"/>
          <w:sz w:val="10"/>
        </w:rPr>
        <w:t>nent</w:t>
      </w:r>
      <w:proofErr w:type="spellEnd"/>
      <w:r w:rsidRPr="0022311F">
        <w:rPr>
          <w:rFonts w:cs="Calibri"/>
          <w:sz w:val="10"/>
        </w:rPr>
        <w:t xml:space="preserve"> loss’.11 The fear of looming annihilation serves a powerful ideological function in settler communities, working to foster racial solidarity, suppress dissent, and legitimate violence against indigenous populations who, by any objective measure, are far more at risk of extermination than the settlers who fear them. Ann </w:t>
      </w:r>
      <w:proofErr w:type="spellStart"/>
      <w:r w:rsidRPr="0022311F">
        <w:rPr>
          <w:rFonts w:cs="Calibri"/>
          <w:sz w:val="10"/>
        </w:rPr>
        <w:t>Curthoys</w:t>
      </w:r>
      <w:proofErr w:type="spellEnd"/>
      <w:r w:rsidRPr="0022311F">
        <w:rPr>
          <w:rFonts w:cs="Calibri"/>
          <w:sz w:val="10"/>
        </w:rPr>
        <w:t xml:space="preserve"> and Dirk Moses have traced this pattern in Australia and Israel-Palestine, respectively.12 </w:t>
      </w:r>
      <w:r w:rsidRPr="0022311F">
        <w:rPr>
          <w:rStyle w:val="Emphasis"/>
          <w:rFonts w:cs="Calibri"/>
        </w:rPr>
        <w:t xml:space="preserve">This </w:t>
      </w:r>
      <w:r w:rsidRPr="006D69D1">
        <w:rPr>
          <w:rStyle w:val="Emphasis"/>
          <w:rFonts w:cs="Calibri"/>
          <w:highlight w:val="green"/>
        </w:rPr>
        <w:t>scholarship suggests</w:t>
      </w:r>
      <w:r w:rsidRPr="0022311F">
        <w:rPr>
          <w:rStyle w:val="Emphasis"/>
          <w:rFonts w:cs="Calibri"/>
        </w:rPr>
        <w:t xml:space="preserve"> that narratives of </w:t>
      </w:r>
      <w:r w:rsidRPr="006D69D1">
        <w:rPr>
          <w:rStyle w:val="Emphasis"/>
          <w:rFonts w:cs="Calibri"/>
          <w:highlight w:val="green"/>
        </w:rPr>
        <w:t>settler extinction are acts of ideological mystification</w:t>
      </w:r>
      <w:r w:rsidRPr="0022311F">
        <w:rPr>
          <w:rStyle w:val="Emphasis"/>
          <w:rFonts w:cs="Calibri"/>
        </w:rPr>
        <w:t>, obscuring the brutal inequalities of the frontier behind a mask of white vulnerability</w:t>
      </w:r>
      <w:r w:rsidRPr="0022311F">
        <w:rPr>
          <w:rFonts w:cs="Calibri"/>
          <w:sz w:val="10"/>
        </w:rPr>
        <w:t xml:space="preserve"> – an argument with which I sympathize. However, this article shows how there is more to settler-colonial extinction narratives than bad faith. I argue that </w:t>
      </w:r>
      <w:r w:rsidRPr="0022311F">
        <w:rPr>
          <w:rStyle w:val="StyleUnderline"/>
          <w:rFonts w:cs="Calibri"/>
        </w:rPr>
        <w:t>we need a more nuanced understanding of how they encode a specifically settler-colonial framework for imagining the future</w:t>
      </w:r>
      <w:r w:rsidRPr="0022311F">
        <w:rPr>
          <w:rFonts w:cs="Calibri"/>
          <w:sz w:val="10"/>
        </w:rPr>
        <w:t xml:space="preserve">, one that has implications for how we understand contemporary literatures from settler societies, and which allows us to see extinction as a genuine, if flawed, attempt to envisage social </w:t>
      </w:r>
      <w:proofErr w:type="gramStart"/>
      <w:r w:rsidRPr="0022311F">
        <w:rPr>
          <w:rFonts w:cs="Calibri"/>
          <w:sz w:val="10"/>
        </w:rPr>
        <w:t>change.¶</w:t>
      </w:r>
      <w:proofErr w:type="gramEnd"/>
      <w:r w:rsidRPr="0022311F">
        <w:rPr>
          <w:rFonts w:cs="Calibri"/>
          <w:sz w:val="10"/>
        </w:rPr>
        <w:t xml:space="preserve"> In the remainder of this paper I consider extinction’s function as a metaphor of decolonization. I use this phrase to invoke, without completely endorsing, Tuck and Yang’s </w:t>
      </w:r>
      <w:proofErr w:type="spellStart"/>
      <w:r w:rsidRPr="0022311F">
        <w:rPr>
          <w:rFonts w:cs="Calibri"/>
          <w:sz w:val="10"/>
        </w:rPr>
        <w:t>argu</w:t>
      </w:r>
      <w:proofErr w:type="spellEnd"/>
      <w:r w:rsidRPr="0022311F">
        <w:rPr>
          <w:rFonts w:cs="Calibri"/>
          <w:sz w:val="10"/>
        </w:rPr>
        <w:t xml:space="preserve">- </w:t>
      </w:r>
      <w:proofErr w:type="spellStart"/>
      <w:r w:rsidRPr="0022311F">
        <w:rPr>
          <w:rFonts w:cs="Calibri"/>
          <w:sz w:val="10"/>
        </w:rPr>
        <w:t>ment</w:t>
      </w:r>
      <w:proofErr w:type="spellEnd"/>
      <w:r w:rsidRPr="0022311F">
        <w:rPr>
          <w:rFonts w:cs="Calibri"/>
          <w:sz w:val="10"/>
        </w:rPr>
        <w:t xml:space="preserve"> that to treat decolonization figuratively, as I argue </w:t>
      </w:r>
      <w:r w:rsidRPr="0022311F">
        <w:rPr>
          <w:rStyle w:val="Emphasis"/>
          <w:rFonts w:cs="Calibri"/>
        </w:rPr>
        <w:t xml:space="preserve">extinction narratives </w:t>
      </w:r>
      <w:r w:rsidRPr="0022311F">
        <w:rPr>
          <w:rFonts w:cs="Calibri"/>
          <w:sz w:val="10"/>
        </w:rPr>
        <w:t>do, is necessarily to</w:t>
      </w:r>
      <w:r w:rsidRPr="0022311F">
        <w:rPr>
          <w:rStyle w:val="Emphasis"/>
          <w:rFonts w:cs="Calibri"/>
        </w:rPr>
        <w:t xml:space="preserve"> </w:t>
      </w:r>
      <w:r w:rsidRPr="006D69D1">
        <w:rPr>
          <w:rStyle w:val="Emphasis"/>
          <w:rFonts w:cs="Calibri"/>
          <w:highlight w:val="green"/>
        </w:rPr>
        <w:t>preclude radical change</w:t>
      </w:r>
      <w:r w:rsidRPr="0022311F">
        <w:rPr>
          <w:rStyle w:val="Emphasis"/>
          <w:rFonts w:cs="Calibri"/>
        </w:rPr>
        <w:t xml:space="preserve">, creating opportunities for </w:t>
      </w:r>
      <w:r w:rsidRPr="006D69D1">
        <w:rPr>
          <w:rStyle w:val="Emphasis"/>
          <w:rFonts w:cs="Calibri"/>
          <w:highlight w:val="green"/>
        </w:rPr>
        <w:t>settler ‘moves to innocence’</w:t>
      </w:r>
      <w:r w:rsidRPr="0022311F">
        <w:rPr>
          <w:rStyle w:val="Emphasis"/>
          <w:rFonts w:cs="Calibri"/>
        </w:rPr>
        <w:t xml:space="preserve"> that </w:t>
      </w:r>
      <w:r w:rsidRPr="006D69D1">
        <w:rPr>
          <w:rStyle w:val="Emphasis"/>
          <w:rFonts w:cs="Calibri"/>
          <w:highlight w:val="green"/>
        </w:rPr>
        <w:t>re-legitimate racial inequality</w:t>
      </w:r>
      <w:r w:rsidRPr="0022311F">
        <w:rPr>
          <w:rFonts w:cs="Calibri"/>
          <w:sz w:val="10"/>
        </w:rPr>
        <w:t xml:space="preserve">.13 The counterview to this pessimistic </w:t>
      </w:r>
      <w:proofErr w:type="spellStart"/>
      <w:r w:rsidRPr="0022311F">
        <w:rPr>
          <w:rFonts w:cs="Calibri"/>
          <w:sz w:val="10"/>
        </w:rPr>
        <w:t>perspec</w:t>
      </w:r>
      <w:proofErr w:type="spellEnd"/>
      <w:r w:rsidRPr="0022311F">
        <w:rPr>
          <w:rFonts w:cs="Calibri"/>
          <w:sz w:val="10"/>
        </w:rPr>
        <w:t xml:space="preserve">- </w:t>
      </w:r>
      <w:proofErr w:type="spellStart"/>
      <w:r w:rsidRPr="0022311F">
        <w:rPr>
          <w:rFonts w:cs="Calibri"/>
          <w:sz w:val="10"/>
        </w:rPr>
        <w:t>tive</w:t>
      </w:r>
      <w:proofErr w:type="spellEnd"/>
      <w:r w:rsidRPr="0022311F">
        <w:rPr>
          <w:rFonts w:cs="Calibri"/>
          <w:sz w:val="10"/>
        </w:rPr>
        <w:t xml:space="preserve"> is offered by Veracini, who suggests that progressive change to settler-colonial relationships will only happen if narratives can be found that make decolonization think- able.14 This article enters the debate between these two perspectives by asking what it means for settler writers to imagine the future via the trope of extinction. Does extinction offer a meaningful way to think about ending settler colonialism, or does it re-activate settler-colonial patterns of thought that allow exclusionary social structures to persist?¶ I explore this question with reference to examples of contemporary literary treatments of extinction from select English-speaking settler-colonial contexts: South Africa, Australia, and Canada.15 The next section of this article traces key elements of extinction narrative in a range of settler-colonial texts, while the section that follows offers a detailed reading of one of the best examples of a sustained literary exploration of human finitude, Margaret Atwood’s </w:t>
      </w:r>
      <w:proofErr w:type="spellStart"/>
      <w:r w:rsidRPr="0022311F">
        <w:rPr>
          <w:rFonts w:cs="Calibri"/>
          <w:sz w:val="10"/>
        </w:rPr>
        <w:t>Maddaddam</w:t>
      </w:r>
      <w:proofErr w:type="spellEnd"/>
      <w:r w:rsidRPr="0022311F">
        <w:rPr>
          <w:rFonts w:cs="Calibri"/>
          <w:sz w:val="10"/>
        </w:rPr>
        <w:t xml:space="preserve"> trilogy (2003–2013). I advance four specific arguments. First, </w:t>
      </w:r>
      <w:proofErr w:type="spellStart"/>
      <w:r w:rsidRPr="0022311F">
        <w:rPr>
          <w:rFonts w:cs="Calibri"/>
          <w:sz w:val="10"/>
        </w:rPr>
        <w:t>extinc</w:t>
      </w:r>
      <w:proofErr w:type="spellEnd"/>
      <w:r w:rsidRPr="0022311F">
        <w:rPr>
          <w:rFonts w:cs="Calibri"/>
          <w:sz w:val="10"/>
        </w:rPr>
        <w:t xml:space="preserve">- </w:t>
      </w:r>
      <w:proofErr w:type="spellStart"/>
      <w:r w:rsidRPr="0022311F">
        <w:rPr>
          <w:rFonts w:cs="Calibri"/>
          <w:sz w:val="10"/>
        </w:rPr>
        <w:t>tion</w:t>
      </w:r>
      <w:proofErr w:type="spellEnd"/>
      <w:r w:rsidRPr="0022311F">
        <w:rPr>
          <w:rFonts w:cs="Calibri"/>
          <w:sz w:val="10"/>
        </w:rPr>
        <w:t xml:space="preserve"> narratives take at least two forms depending on whether the ‘end’ of settler society is framed primarily in historical-civilizational terms or in a stronger, biological sense; the key question is whether the ‘thing’ that is going extinct is a society or a species. Second, </w:t>
      </w:r>
      <w:r w:rsidRPr="0022311F">
        <w:rPr>
          <w:rStyle w:val="StyleUnderline"/>
          <w:rFonts w:cs="Calibri"/>
        </w:rPr>
        <w:t xml:space="preserve">biologically oriented extinction narratives rely on a </w:t>
      </w:r>
      <w:proofErr w:type="gramStart"/>
      <w:r w:rsidRPr="0022311F">
        <w:rPr>
          <w:rStyle w:val="StyleUnderline"/>
          <w:rFonts w:cs="Calibri"/>
        </w:rPr>
        <w:t>more or less conscious</w:t>
      </w:r>
      <w:proofErr w:type="gramEnd"/>
      <w:r w:rsidRPr="0022311F">
        <w:rPr>
          <w:rStyle w:val="StyleUnderline"/>
          <w:rFonts w:cs="Calibri"/>
        </w:rPr>
        <w:t xml:space="preserve"> slippage between ‘the settler’ and ‘the human’</w:t>
      </w:r>
      <w:r w:rsidRPr="0022311F">
        <w:rPr>
          <w:rFonts w:cs="Calibri"/>
          <w:sz w:val="10"/>
        </w:rPr>
        <w:t xml:space="preserve">. Third, </w:t>
      </w:r>
      <w:r w:rsidRPr="0022311F">
        <w:rPr>
          <w:rStyle w:val="StyleUnderline"/>
          <w:rFonts w:cs="Calibri"/>
        </w:rPr>
        <w:t>this slippage is ideologically ambivalent: on the one hand, it contains a radical charge that invokes environmentalist discourse and climate-change anxiety to imagine social forms that re-write settler-colonial dynamics; on the other, it replicates a core aspect of imperialist ideology by normalizing whiteness as</w:t>
      </w:r>
      <w:r w:rsidRPr="0022311F">
        <w:rPr>
          <w:rStyle w:val="StyleUnderline"/>
          <w:rFonts w:cs="Calibri"/>
          <w:sz w:val="12"/>
        </w:rPr>
        <w:t>¶</w:t>
      </w:r>
      <w:r w:rsidRPr="0022311F">
        <w:rPr>
          <w:rStyle w:val="StyleUnderline"/>
          <w:rFonts w:cs="Calibri"/>
        </w:rPr>
        <w:t xml:space="preserve"> equivalent to humanity. </w:t>
      </w:r>
      <w:r w:rsidRPr="0022311F">
        <w:rPr>
          <w:rFonts w:cs="Calibri"/>
          <w:sz w:val="10"/>
        </w:rPr>
        <w:t xml:space="preserve">Fourth, </w:t>
      </w:r>
      <w:r w:rsidRPr="0022311F">
        <w:rPr>
          <w:rStyle w:val="Emphasis"/>
          <w:rFonts w:cs="Calibri"/>
        </w:rPr>
        <w:t xml:space="preserve">these ideological effects are mediated by gender, </w:t>
      </w:r>
      <w:r w:rsidRPr="0022311F">
        <w:rPr>
          <w:rFonts w:cs="Calibri"/>
          <w:sz w:val="10"/>
        </w:rPr>
        <w:t xml:space="preserve">insofar </w:t>
      </w:r>
      <w:r w:rsidRPr="006D69D1">
        <w:rPr>
          <w:rFonts w:cs="Calibri"/>
          <w:sz w:val="10"/>
          <w:highlight w:val="green"/>
        </w:rPr>
        <w:t>as</w:t>
      </w:r>
      <w:r w:rsidRPr="006D69D1">
        <w:rPr>
          <w:rStyle w:val="Emphasis"/>
          <w:rFonts w:cs="Calibri"/>
          <w:highlight w:val="green"/>
        </w:rPr>
        <w:t xml:space="preserve"> extinction narratives invoke issues of biological reproduction</w:t>
      </w:r>
      <w:r w:rsidRPr="0022311F">
        <w:rPr>
          <w:rStyle w:val="Emphasis"/>
          <w:rFonts w:cs="Calibri"/>
        </w:rPr>
        <w:t>, community protection, and v</w:t>
      </w:r>
      <w:r w:rsidRPr="006D69D1">
        <w:rPr>
          <w:rStyle w:val="Emphasis"/>
          <w:rFonts w:cs="Calibri"/>
          <w:highlight w:val="green"/>
        </w:rPr>
        <w:t>iolence</w:t>
      </w:r>
      <w:r w:rsidRPr="0022311F">
        <w:rPr>
          <w:rStyle w:val="Emphasis"/>
          <w:rFonts w:cs="Calibri"/>
        </w:rPr>
        <w:t xml:space="preserve"> that function to differentiate and </w:t>
      </w:r>
      <w:r w:rsidRPr="006D69D1">
        <w:rPr>
          <w:rStyle w:val="Emphasis"/>
          <w:rFonts w:cs="Calibri"/>
          <w:highlight w:val="green"/>
        </w:rPr>
        <w:t>reify</w:t>
      </w:r>
      <w:r w:rsidRPr="0022311F">
        <w:rPr>
          <w:rStyle w:val="Emphasis"/>
          <w:rFonts w:cs="Calibri"/>
        </w:rPr>
        <w:t xml:space="preserve"> masculine and feminine </w:t>
      </w:r>
      <w:r w:rsidRPr="006D69D1">
        <w:rPr>
          <w:rStyle w:val="Emphasis"/>
          <w:rFonts w:cs="Calibri"/>
          <w:highlight w:val="green"/>
        </w:rPr>
        <w:t>roles in the putative de-colonial future.</w:t>
      </w:r>
      <w:r w:rsidRPr="0022311F">
        <w:rPr>
          <w:rStyle w:val="Emphasis"/>
          <w:rFonts w:cs="Calibri"/>
        </w:rPr>
        <w:t xml:space="preserve"> </w:t>
      </w:r>
      <w:r w:rsidRPr="0022311F">
        <w:rPr>
          <w:rFonts w:cs="Calibri"/>
          <w:sz w:val="10"/>
        </w:rPr>
        <w:t>Overall, my central claim is that extinction is a core trope through which settler futurity emerges, one with crucial narrative and ideological effects that shape much of the contemporary literature emerging from white colonial settings.</w:t>
      </w:r>
    </w:p>
    <w:p w14:paraId="125D1D14" w14:textId="77777777" w:rsidR="00791759" w:rsidRPr="00791759" w:rsidRDefault="00791759" w:rsidP="00791759"/>
    <w:p w14:paraId="4C79826E" w14:textId="77777777" w:rsidR="00791759" w:rsidRPr="00040D18" w:rsidRDefault="00791759" w:rsidP="00791759"/>
    <w:p w14:paraId="57442B07" w14:textId="4EEA708C" w:rsidR="00791759" w:rsidRDefault="00791759" w:rsidP="00791759">
      <w:pPr>
        <w:pStyle w:val="Heading2"/>
      </w:pPr>
      <w:r>
        <w:t>Case</w:t>
      </w:r>
    </w:p>
    <w:p w14:paraId="6D339E8E" w14:textId="12EC93B0" w:rsidR="00791759" w:rsidRPr="001036DE" w:rsidRDefault="00791759" w:rsidP="00791759">
      <w:pPr>
        <w:pStyle w:val="Heading3"/>
      </w:pPr>
      <w:r>
        <w:t xml:space="preserve">Adv </w:t>
      </w:r>
    </w:p>
    <w:p w14:paraId="7056A6D1" w14:textId="3DDBFB24" w:rsidR="00791759" w:rsidRDefault="00AB4102" w:rsidP="00791759">
      <w:pPr>
        <w:pStyle w:val="Heading4"/>
      </w:pPr>
      <w:r>
        <w:t xml:space="preserve">1. </w:t>
      </w:r>
      <w:r w:rsidR="00791759">
        <w:t xml:space="preserve">Garcia 18 doesn’t say mining is increasing now, it says mining is legal, but doesn’t account for </w:t>
      </w:r>
      <w:proofErr w:type="gramStart"/>
      <w:r w:rsidR="00791759">
        <w:t>all of</w:t>
      </w:r>
      <w:proofErr w:type="gramEnd"/>
      <w:r w:rsidR="00791759">
        <w:t xml:space="preserve"> the technological barriers. Hold </w:t>
      </w:r>
      <w:proofErr w:type="spellStart"/>
      <w:r w:rsidR="00791759">
        <w:t>ev</w:t>
      </w:r>
      <w:proofErr w:type="spellEnd"/>
      <w:r w:rsidR="00791759">
        <w:t xml:space="preserve"> to a super high standard – if we prove mining won’t happen, then </w:t>
      </w:r>
      <w:proofErr w:type="gramStart"/>
      <w:r w:rsidR="00791759">
        <w:t>all of</w:t>
      </w:r>
      <w:proofErr w:type="gramEnd"/>
      <w:r w:rsidR="00791759">
        <w:t xml:space="preserve"> their advantages are false. Pref our </w:t>
      </w:r>
      <w:proofErr w:type="spellStart"/>
      <w:r w:rsidR="00791759">
        <w:t>ev</w:t>
      </w:r>
      <w:proofErr w:type="spellEnd"/>
      <w:r w:rsidR="00791759">
        <w:t xml:space="preserve"> for </w:t>
      </w:r>
      <w:proofErr w:type="spellStart"/>
      <w:r w:rsidR="00791759">
        <w:t>specificty</w:t>
      </w:r>
      <w:proofErr w:type="spellEnd"/>
      <w:r w:rsidR="00791759">
        <w:t xml:space="preserve"> and recency</w:t>
      </w:r>
    </w:p>
    <w:p w14:paraId="474A9C3B" w14:textId="77777777" w:rsidR="00791759" w:rsidRDefault="00791759" w:rsidP="00791759">
      <w:pPr>
        <w:rPr>
          <w:rStyle w:val="Style13ptBold"/>
        </w:rPr>
      </w:pPr>
      <w:proofErr w:type="spellStart"/>
      <w:r>
        <w:rPr>
          <w:rStyle w:val="Style13ptBold"/>
        </w:rPr>
        <w:t>Fickling</w:t>
      </w:r>
      <w:proofErr w:type="spellEnd"/>
      <w:r>
        <w:rPr>
          <w:rStyle w:val="Style13ptBold"/>
        </w:rPr>
        <w:t xml:space="preserve"> 20</w:t>
      </w:r>
    </w:p>
    <w:p w14:paraId="14586A77" w14:textId="77777777" w:rsidR="00791759" w:rsidRPr="00CD263D" w:rsidRDefault="00791759" w:rsidP="00791759">
      <w:pPr>
        <w:rPr>
          <w:rStyle w:val="StyleUnderline"/>
          <w:sz w:val="16"/>
          <w:szCs w:val="16"/>
        </w:rPr>
      </w:pPr>
      <w:r>
        <w:rPr>
          <w:sz w:val="16"/>
          <w:szCs w:val="16"/>
        </w:rPr>
        <w:t xml:space="preserve">David </w:t>
      </w:r>
      <w:proofErr w:type="spellStart"/>
      <w:r>
        <w:rPr>
          <w:sz w:val="16"/>
          <w:szCs w:val="16"/>
        </w:rPr>
        <w:t>Fickling</w:t>
      </w:r>
      <w:proofErr w:type="spellEnd"/>
      <w:r w:rsidRPr="00BD2BBF">
        <w:rPr>
          <w:sz w:val="16"/>
          <w:szCs w:val="16"/>
        </w:rPr>
        <w:t xml:space="preserve"> (</w:t>
      </w:r>
      <w:r w:rsidRPr="00FA5F0C">
        <w:rPr>
          <w:sz w:val="16"/>
          <w:szCs w:val="16"/>
        </w:rPr>
        <w:t>columnist covering commodities</w:t>
      </w:r>
      <w:r>
        <w:rPr>
          <w:sz w:val="16"/>
          <w:szCs w:val="16"/>
        </w:rPr>
        <w:t xml:space="preserve"> and</w:t>
      </w:r>
      <w:r w:rsidRPr="00FA5F0C">
        <w:rPr>
          <w:sz w:val="16"/>
          <w:szCs w:val="16"/>
        </w:rPr>
        <w:t xml:space="preserve"> industrial and consumer companies</w:t>
      </w:r>
      <w:r>
        <w:rPr>
          <w:sz w:val="16"/>
          <w:szCs w:val="16"/>
        </w:rPr>
        <w:t>,</w:t>
      </w:r>
      <w:r w:rsidRPr="00FA5F0C">
        <w:rPr>
          <w:sz w:val="16"/>
          <w:szCs w:val="16"/>
        </w:rPr>
        <w:t xml:space="preserve"> reporter for Bloomberg, Dow Jones, </w:t>
      </w:r>
      <w:r>
        <w:rPr>
          <w:sz w:val="16"/>
          <w:szCs w:val="16"/>
        </w:rPr>
        <w:t>WSJ</w:t>
      </w:r>
      <w:r w:rsidRPr="00FA5F0C">
        <w:rPr>
          <w:sz w:val="16"/>
          <w:szCs w:val="16"/>
        </w:rPr>
        <w:t>, Financial Times</w:t>
      </w:r>
      <w:r>
        <w:rPr>
          <w:sz w:val="16"/>
          <w:szCs w:val="16"/>
        </w:rPr>
        <w:t xml:space="preserve">, </w:t>
      </w:r>
      <w:r w:rsidRPr="00FA5F0C">
        <w:rPr>
          <w:sz w:val="16"/>
          <w:szCs w:val="16"/>
        </w:rPr>
        <w:t>Guardian.</w:t>
      </w:r>
      <w:r w:rsidRPr="00BD2BBF">
        <w:rPr>
          <w:sz w:val="16"/>
          <w:szCs w:val="16"/>
        </w:rPr>
        <w:t xml:space="preserve">; </w:t>
      </w:r>
      <w:r>
        <w:rPr>
          <w:sz w:val="16"/>
          <w:szCs w:val="16"/>
        </w:rPr>
        <w:t>“</w:t>
      </w:r>
      <w:r w:rsidRPr="00CB7CE9">
        <w:rPr>
          <w:sz w:val="16"/>
          <w:szCs w:val="16"/>
        </w:rPr>
        <w:t>We’re Never Going to Mine the Asteroid Belt</w:t>
      </w:r>
      <w:r>
        <w:rPr>
          <w:sz w:val="16"/>
          <w:szCs w:val="16"/>
        </w:rPr>
        <w:t xml:space="preserve">”; </w:t>
      </w:r>
      <w:r>
        <w:rPr>
          <w:i/>
          <w:iCs/>
          <w:sz w:val="16"/>
          <w:szCs w:val="16"/>
        </w:rPr>
        <w:t>Bloomberg News</w:t>
      </w:r>
      <w:r w:rsidRPr="00BD2BBF">
        <w:rPr>
          <w:sz w:val="16"/>
          <w:szCs w:val="16"/>
        </w:rPr>
        <w:t xml:space="preserve">; </w:t>
      </w:r>
      <w:r>
        <w:rPr>
          <w:sz w:val="16"/>
          <w:szCs w:val="16"/>
        </w:rPr>
        <w:t>December 21, 2020</w:t>
      </w:r>
      <w:r w:rsidRPr="00BD2BBF">
        <w:rPr>
          <w:sz w:val="16"/>
          <w:szCs w:val="16"/>
        </w:rPr>
        <w:t xml:space="preserve">; </w:t>
      </w:r>
      <w:hyperlink r:id="rId6" w:history="1">
        <w:r>
          <w:rPr>
            <w:rStyle w:val="Hyperlink"/>
            <w:sz w:val="16"/>
            <w:szCs w:val="16"/>
          </w:rPr>
          <w:t>https://www.bloomberg.com/opinion/articles/2020-12-21/space-mining-on-asteroids-is-never-going-to-happen</w:t>
        </w:r>
      </w:hyperlink>
      <w:r>
        <w:rPr>
          <w:sz w:val="16"/>
          <w:szCs w:val="16"/>
        </w:rPr>
        <w:t>; HW-</w:t>
      </w:r>
      <w:r w:rsidRPr="00BD2BBF">
        <w:rPr>
          <w:sz w:val="16"/>
          <w:szCs w:val="16"/>
        </w:rPr>
        <w:t>EMJ</w:t>
      </w:r>
    </w:p>
    <w:p w14:paraId="1EF90158" w14:textId="77777777" w:rsidR="00791759" w:rsidRPr="00CD263D" w:rsidRDefault="00791759" w:rsidP="00791759">
      <w:pPr>
        <w:rPr>
          <w:rStyle w:val="StyleUnderline"/>
        </w:rPr>
      </w:pPr>
      <w:r w:rsidRPr="00CD263D">
        <w:rPr>
          <w:rStyle w:val="StyleUnderline"/>
        </w:rPr>
        <w:t xml:space="preserve">It’s wonderful that people are shooting for the stars — but </w:t>
      </w:r>
      <w:r w:rsidRPr="00FE2CC4">
        <w:rPr>
          <w:rStyle w:val="StyleUnderline"/>
          <w:sz w:val="14"/>
        </w:rPr>
        <w:t xml:space="preserve">those who declined to fund the expansive plans of the nascent space mining industry were right about the fundamentals. </w:t>
      </w:r>
      <w:r w:rsidRPr="00BD5161">
        <w:rPr>
          <w:rStyle w:val="Emphasis"/>
          <w:highlight w:val="green"/>
        </w:rPr>
        <w:t>Space mining won’t get off the ground in any foreseeable future</w:t>
      </w:r>
      <w:r w:rsidRPr="00BD5161">
        <w:rPr>
          <w:rStyle w:val="StyleUnderline"/>
          <w:highlight w:val="green"/>
        </w:rPr>
        <w:t xml:space="preserve"> </w:t>
      </w:r>
      <w:r w:rsidRPr="00CD263D">
        <w:rPr>
          <w:rStyle w:val="StyleUnderline"/>
        </w:rPr>
        <w:t xml:space="preserve">— and you only </w:t>
      </w:r>
      <w:proofErr w:type="gramStart"/>
      <w:r w:rsidRPr="00CD263D">
        <w:rPr>
          <w:rStyle w:val="StyleUnderline"/>
        </w:rPr>
        <w:t>have to</w:t>
      </w:r>
      <w:proofErr w:type="gramEnd"/>
      <w:r w:rsidRPr="00CD263D">
        <w:rPr>
          <w:rStyle w:val="StyleUnderline"/>
        </w:rPr>
        <w:t xml:space="preserve"> look at the history of civilization to see why.</w:t>
      </w:r>
      <w:r>
        <w:rPr>
          <w:rStyle w:val="StyleUnderline"/>
        </w:rPr>
        <w:t xml:space="preserve"> </w:t>
      </w:r>
      <w:r w:rsidRPr="00BD5161">
        <w:rPr>
          <w:rStyle w:val="StyleUnderline"/>
          <w:highlight w:val="green"/>
        </w:rPr>
        <w:t>One factor</w:t>
      </w:r>
      <w:r w:rsidRPr="00CD263D">
        <w:rPr>
          <w:rStyle w:val="StyleUnderline"/>
        </w:rPr>
        <w:t xml:space="preserve"> rules out most space mining</w:t>
      </w:r>
      <w:r w:rsidRPr="00FE2CC4">
        <w:rPr>
          <w:rStyle w:val="StyleUnderline"/>
          <w:sz w:val="14"/>
        </w:rPr>
        <w:t xml:space="preserve"> at the outset: </w:t>
      </w:r>
      <w:r w:rsidRPr="00BD5161">
        <w:rPr>
          <w:rStyle w:val="Emphasis"/>
          <w:highlight w:val="green"/>
        </w:rPr>
        <w:t>gravity</w:t>
      </w:r>
      <w:r w:rsidRPr="00FE2CC4">
        <w:rPr>
          <w:rStyle w:val="StyleUnderline"/>
          <w:sz w:val="14"/>
        </w:rPr>
        <w:t xml:space="preserve">. On one hand, it guarantees that most of the solar system’s best mineral resources are to be found under our feet. Earth is the largest rocky planet orbiting the sun. As a result, </w:t>
      </w:r>
      <w:r w:rsidRPr="00CD263D">
        <w:rPr>
          <w:rStyle w:val="StyleUnderline"/>
        </w:rPr>
        <w:t>the cornucopia of minerals the globe attracted</w:t>
      </w:r>
      <w:r w:rsidRPr="00FE2CC4">
        <w:rPr>
          <w:rStyle w:val="StyleUnderline"/>
          <w:sz w:val="14"/>
        </w:rPr>
        <w:t xml:space="preserve"> as it coalesced is as rich as </w:t>
      </w:r>
      <w:r w:rsidRPr="00CD263D">
        <w:rPr>
          <w:rStyle w:val="StyleUnderline"/>
        </w:rPr>
        <w:t>will be found this side of Alpha Centauri.</w:t>
      </w:r>
      <w:r w:rsidRPr="00FE2CC4">
        <w:rPr>
          <w:rStyle w:val="StyleUnderline"/>
          <w:sz w:val="14"/>
        </w:rPr>
        <w:t xml:space="preserve"> </w:t>
      </w:r>
      <w:r w:rsidRPr="00CD263D">
        <w:rPr>
          <w:rStyle w:val="StyleUnderline"/>
        </w:rPr>
        <w:t xml:space="preserve">Gravity poses a more technical problem, too. </w:t>
      </w:r>
      <w:r w:rsidRPr="00BD5161">
        <w:rPr>
          <w:rStyle w:val="StyleUnderline"/>
          <w:highlight w:val="green"/>
        </w:rPr>
        <w:t>Escaping Earth’s gravitational field makes transporting</w:t>
      </w:r>
      <w:r w:rsidRPr="00BD5161">
        <w:rPr>
          <w:rStyle w:val="StyleUnderline"/>
          <w:sz w:val="14"/>
          <w:highlight w:val="green"/>
        </w:rPr>
        <w:t xml:space="preserve"> </w:t>
      </w:r>
      <w:r w:rsidRPr="00FE2CC4">
        <w:rPr>
          <w:rStyle w:val="StyleUnderline"/>
          <w:sz w:val="14"/>
        </w:rPr>
        <w:t xml:space="preserve">the volumes of </w:t>
      </w:r>
      <w:r w:rsidRPr="00BD5161">
        <w:rPr>
          <w:rStyle w:val="StyleUnderline"/>
          <w:highlight w:val="green"/>
        </w:rPr>
        <w:t>material</w:t>
      </w:r>
      <w:r w:rsidRPr="00BD5161">
        <w:rPr>
          <w:rStyle w:val="StyleUnderline"/>
          <w:sz w:val="14"/>
          <w:highlight w:val="green"/>
        </w:rPr>
        <w:t xml:space="preserve"> </w:t>
      </w:r>
      <w:r w:rsidRPr="00FE2CC4">
        <w:rPr>
          <w:rStyle w:val="StyleUnderline"/>
          <w:sz w:val="14"/>
        </w:rPr>
        <w:t xml:space="preserve">needed in a mining operation </w:t>
      </w:r>
      <w:r w:rsidRPr="00BD5161">
        <w:rPr>
          <w:rStyle w:val="StyleUnderline"/>
          <w:highlight w:val="green"/>
        </w:rPr>
        <w:t>hugely expensive</w:t>
      </w:r>
      <w:r w:rsidRPr="00FE2CC4">
        <w:rPr>
          <w:rStyle w:val="StyleUnderline"/>
          <w:sz w:val="14"/>
        </w:rPr>
        <w:t xml:space="preserve">. On Falcon </w:t>
      </w:r>
      <w:r w:rsidRPr="00BD5161">
        <w:rPr>
          <w:rStyle w:val="StyleUnderline"/>
          <w:highlight w:val="green"/>
        </w:rPr>
        <w:t>Heavy</w:t>
      </w:r>
      <w:r w:rsidRPr="00FE2CC4">
        <w:rPr>
          <w:rStyle w:val="StyleUnderline"/>
          <w:sz w:val="14"/>
        </w:rPr>
        <w:t xml:space="preserve">, the large rocket being developed </w:t>
      </w:r>
      <w:r w:rsidRPr="00BD5161">
        <w:rPr>
          <w:rStyle w:val="StyleUnderline"/>
          <w:highlight w:val="green"/>
        </w:rPr>
        <w:t>by</w:t>
      </w:r>
      <w:r w:rsidRPr="00BD5161">
        <w:rPr>
          <w:rStyle w:val="StyleUnderline"/>
          <w:sz w:val="14"/>
          <w:highlight w:val="green"/>
        </w:rPr>
        <w:t xml:space="preserve"> </w:t>
      </w:r>
      <w:r w:rsidRPr="00FE2CC4">
        <w:rPr>
          <w:rStyle w:val="StyleUnderline"/>
          <w:sz w:val="14"/>
        </w:rPr>
        <w:t xml:space="preserve">Elon </w:t>
      </w:r>
      <w:r w:rsidRPr="00CD263D">
        <w:rPr>
          <w:rStyle w:val="StyleUnderline"/>
        </w:rPr>
        <w:t xml:space="preserve">Musk’s </w:t>
      </w:r>
      <w:r w:rsidRPr="00BD5161">
        <w:rPr>
          <w:rStyle w:val="StyleUnderline"/>
          <w:highlight w:val="green"/>
        </w:rPr>
        <w:t>SpaceX</w:t>
      </w:r>
      <w:r w:rsidRPr="00FE2CC4">
        <w:rPr>
          <w:rStyle w:val="StyleUnderline"/>
          <w:sz w:val="14"/>
        </w:rPr>
        <w:t xml:space="preserve">, transporting a payload to the orbit of Mars </w:t>
      </w:r>
      <w:r w:rsidRPr="00BD5161">
        <w:rPr>
          <w:rStyle w:val="StyleUnderline"/>
          <w:highlight w:val="green"/>
        </w:rPr>
        <w:t>comes to as little as $5,357 per kilogram</w:t>
      </w:r>
      <w:r w:rsidRPr="00BD5161">
        <w:rPr>
          <w:rStyle w:val="StyleUnderline"/>
          <w:sz w:val="14"/>
          <w:highlight w:val="green"/>
        </w:rPr>
        <w:t xml:space="preserve"> </w:t>
      </w:r>
      <w:r w:rsidRPr="00FE2CC4">
        <w:rPr>
          <w:rStyle w:val="StyleUnderline"/>
          <w:sz w:val="14"/>
        </w:rPr>
        <w:t xml:space="preserve">— a drastic reduction in normal launch costs. </w:t>
      </w:r>
      <w:r w:rsidRPr="00CD263D">
        <w:rPr>
          <w:rStyle w:val="StyleUnderline"/>
        </w:rPr>
        <w:t>Still, at those prices just lofting a single half-ton drilling rig to the asteroid belt would use up the annual exploration budget of a small mining company.</w:t>
      </w:r>
      <w:r>
        <w:rPr>
          <w:rStyle w:val="StyleUnderline"/>
        </w:rPr>
        <w:t xml:space="preserve"> </w:t>
      </w:r>
      <w:r w:rsidRPr="00BD5161">
        <w:rPr>
          <w:rStyle w:val="Emphasis"/>
          <w:highlight w:val="green"/>
        </w:rPr>
        <w:t>Power</w:t>
      </w:r>
      <w:r w:rsidRPr="00BD5161">
        <w:rPr>
          <w:rStyle w:val="StyleUnderline"/>
          <w:highlight w:val="green"/>
        </w:rPr>
        <w:t xml:space="preserve"> is another issue. The i</w:t>
      </w:r>
      <w:r w:rsidRPr="00CD263D">
        <w:rPr>
          <w:rStyle w:val="StyleUnderline"/>
        </w:rPr>
        <w:t xml:space="preserve">nternational </w:t>
      </w:r>
      <w:r w:rsidRPr="00BD5161">
        <w:rPr>
          <w:rStyle w:val="StyleUnderline"/>
          <w:highlight w:val="green"/>
        </w:rPr>
        <w:t>s</w:t>
      </w:r>
      <w:r w:rsidRPr="00CD263D">
        <w:rPr>
          <w:rStyle w:val="StyleUnderline"/>
        </w:rPr>
        <w:t xml:space="preserve">pace </w:t>
      </w:r>
      <w:r w:rsidRPr="00BD5161">
        <w:rPr>
          <w:rStyle w:val="StyleUnderline"/>
          <w:highlight w:val="green"/>
        </w:rPr>
        <w:t>s</w:t>
      </w:r>
      <w:r w:rsidRPr="00CD263D">
        <w:rPr>
          <w:rStyle w:val="StyleUnderline"/>
        </w:rPr>
        <w:t>tation</w:t>
      </w:r>
      <w:r w:rsidRPr="00FE2CC4">
        <w:rPr>
          <w:rStyle w:val="StyleUnderline"/>
          <w:sz w:val="14"/>
        </w:rPr>
        <w:t xml:space="preserve">, with 35,000 square feet of solar arrays, </w:t>
      </w:r>
      <w:r w:rsidRPr="00BD5161">
        <w:rPr>
          <w:rStyle w:val="StyleUnderline"/>
          <w:highlight w:val="green"/>
        </w:rPr>
        <w:t xml:space="preserve">generates up to 120 kilowatts </w:t>
      </w:r>
      <w:r w:rsidRPr="00CD263D">
        <w:rPr>
          <w:rStyle w:val="StyleUnderline"/>
        </w:rPr>
        <w:t>of electricity</w:t>
      </w:r>
      <w:r w:rsidRPr="00FE2CC4">
        <w:rPr>
          <w:rStyle w:val="StyleUnderline"/>
          <w:sz w:val="14"/>
        </w:rPr>
        <w:t xml:space="preserve">. That drill would need a similar-sized power plant — and most mining companies operate multiple rigs at a time. </w:t>
      </w:r>
      <w:r w:rsidRPr="00BD5161">
        <w:rPr>
          <w:rStyle w:val="StyleUnderline"/>
          <w:highlight w:val="green"/>
        </w:rPr>
        <w:t xml:space="preserve">Power demands rise drastically once you move from exploration </w:t>
      </w:r>
      <w:r w:rsidRPr="00CD263D">
        <w:rPr>
          <w:rStyle w:val="StyleUnderline"/>
        </w:rPr>
        <w:t xml:space="preserve">drilling </w:t>
      </w:r>
      <w:r w:rsidRPr="00BD5161">
        <w:rPr>
          <w:rStyle w:val="StyleUnderline"/>
          <w:highlight w:val="green"/>
        </w:rPr>
        <w:t xml:space="preserve">to mining </w:t>
      </w:r>
      <w:r w:rsidRPr="00CD263D">
        <w:rPr>
          <w:rStyle w:val="StyleUnderline"/>
        </w:rPr>
        <w:t xml:space="preserve">and processing. </w:t>
      </w:r>
      <w:r w:rsidRPr="00BD5161">
        <w:rPr>
          <w:rStyle w:val="StyleUnderline"/>
          <w:highlight w:val="green"/>
        </w:rPr>
        <w:t>Bringing material back to Earth would raise the costs even more</w:t>
      </w:r>
      <w:r w:rsidRPr="00CD263D">
        <w:rPr>
          <w:rStyle w:val="StyleUnderline"/>
        </w:rPr>
        <w:t>.</w:t>
      </w:r>
      <w:r w:rsidRPr="00FE2CC4">
        <w:rPr>
          <w:rStyle w:val="StyleUnderline"/>
          <w:sz w:val="14"/>
        </w:rPr>
        <w:t xml:space="preserve"> Japan’s Hayabusa2 satellite spent six years and 16.4 billion yen ($157 million) recovering a single gram of material from the asteroid </w:t>
      </w:r>
      <w:proofErr w:type="spellStart"/>
      <w:r w:rsidRPr="00FE2CC4">
        <w:rPr>
          <w:rStyle w:val="StyleUnderline"/>
          <w:sz w:val="14"/>
        </w:rPr>
        <w:t>Ryugu</w:t>
      </w:r>
      <w:proofErr w:type="spellEnd"/>
      <w:r w:rsidRPr="00FE2CC4">
        <w:rPr>
          <w:rStyle w:val="StyleUnderline"/>
          <w:sz w:val="14"/>
        </w:rPr>
        <w:t xml:space="preserve"> and returning it to Earth earlier this month. </w:t>
      </w:r>
      <w:r w:rsidRPr="00CD263D">
        <w:rPr>
          <w:rStyle w:val="StyleUnderline"/>
        </w:rPr>
        <w:t>What might you want to mine from space? Water</w:t>
      </w:r>
      <w:r w:rsidRPr="00FE2CC4">
        <w:rPr>
          <w:rStyle w:val="StyleUnderline"/>
          <w:sz w:val="14"/>
        </w:rPr>
        <w:t xml:space="preserve"> is an essential component of most earth-bound mining operations and a potential raw material for hydrogen-oxygen fuel that could be used in space. The </w:t>
      </w:r>
      <w:r w:rsidRPr="00CD263D">
        <w:rPr>
          <w:rStyle w:val="StyleUnderline"/>
        </w:rPr>
        <w:t xml:space="preserve">discovery </w:t>
      </w:r>
      <w:r w:rsidRPr="00FE2CC4">
        <w:rPr>
          <w:rStyle w:val="StyleUnderline"/>
          <w:sz w:val="14"/>
        </w:rPr>
        <w:t xml:space="preserve">in October </w:t>
      </w:r>
      <w:r w:rsidRPr="00CD263D">
        <w:rPr>
          <w:rStyle w:val="StyleUnderline"/>
        </w:rPr>
        <w:t xml:space="preserve">of ice </w:t>
      </w:r>
      <w:r w:rsidRPr="00FE2CC4">
        <w:rPr>
          <w:rStyle w:val="StyleUnderline"/>
          <w:sz w:val="14"/>
        </w:rPr>
        <w:t xml:space="preserve">molecules in craters </w:t>
      </w:r>
      <w:r w:rsidRPr="00CD263D">
        <w:rPr>
          <w:rStyle w:val="StyleUnderline"/>
        </w:rPr>
        <w:t xml:space="preserve">on the Moon was </w:t>
      </w:r>
      <w:r w:rsidRPr="00FE2CC4">
        <w:rPr>
          <w:rStyle w:val="StyleUnderline"/>
          <w:sz w:val="14"/>
        </w:rPr>
        <w:t xml:space="preserve">taken as </w:t>
      </w:r>
      <w:proofErr w:type="gramStart"/>
      <w:r w:rsidRPr="00CD263D">
        <w:rPr>
          <w:rStyle w:val="StyleUnderline"/>
        </w:rPr>
        <w:t>a major breakthrough</w:t>
      </w:r>
      <w:proofErr w:type="gramEnd"/>
      <w:r w:rsidRPr="00CD263D">
        <w:rPr>
          <w:rStyle w:val="StyleUnderline"/>
        </w:rPr>
        <w:t>. Still, the concentrations of 100 to 412 parts per million are extraordinarily low</w:t>
      </w:r>
      <w:r w:rsidRPr="00FE2CC4">
        <w:rPr>
          <w:rStyle w:val="StyleUnderline"/>
          <w:sz w:val="14"/>
        </w:rPr>
        <w:t xml:space="preserve"> by terrestrial standards. </w:t>
      </w:r>
      <w:r w:rsidRPr="00CD263D">
        <w:rPr>
          <w:rStyle w:val="StyleUnderline"/>
        </w:rPr>
        <w:t>Copper, which</w:t>
      </w:r>
      <w:r w:rsidRPr="00FE2CC4">
        <w:rPr>
          <w:rStyle w:val="StyleUnderline"/>
          <w:sz w:val="14"/>
        </w:rPr>
        <w:t xml:space="preserve"> typically </w:t>
      </w:r>
      <w:r w:rsidRPr="00CD263D">
        <w:rPr>
          <w:rStyle w:val="StyleUnderline"/>
        </w:rPr>
        <w:t>costs about $4,500 per metric ton to refine, has an average ore grade of about 6,000 ppm.</w:t>
      </w:r>
      <w:r>
        <w:rPr>
          <w:rStyle w:val="StyleUnderline"/>
        </w:rPr>
        <w:t xml:space="preserve"> </w:t>
      </w:r>
      <w:r w:rsidRPr="00FE2CC4">
        <w:rPr>
          <w:rStyle w:val="StyleUnderline"/>
          <w:sz w:val="14"/>
        </w:rPr>
        <w:t xml:space="preserve">The more promising commodities are platinum, palladium, gold and a handful of </w:t>
      </w:r>
      <w:proofErr w:type="gramStart"/>
      <w:r w:rsidRPr="00FE2CC4">
        <w:rPr>
          <w:rStyle w:val="StyleUnderline"/>
          <w:sz w:val="14"/>
        </w:rPr>
        <w:t>rare related</w:t>
      </w:r>
      <w:proofErr w:type="gramEnd"/>
      <w:r w:rsidRPr="00FE2CC4">
        <w:rPr>
          <w:rStyle w:val="StyleUnderline"/>
          <w:sz w:val="14"/>
        </w:rPr>
        <w:t xml:space="preserve"> metals. Because of their affinity for iron, these so-called siderophile elements mostly sunk toward the metallic core of our planet early in its </w:t>
      </w:r>
      <w:proofErr w:type="gramStart"/>
      <w:r w:rsidRPr="00FE2CC4">
        <w:rPr>
          <w:rStyle w:val="StyleUnderline"/>
          <w:sz w:val="14"/>
        </w:rPr>
        <w:t>formation, and</w:t>
      </w:r>
      <w:proofErr w:type="gramEnd"/>
      <w:r w:rsidRPr="00FE2CC4">
        <w:rPr>
          <w:rStyle w:val="StyleUnderline"/>
          <w:sz w:val="14"/>
        </w:rPr>
        <w:t xml:space="preserve"> are relatively scarce in the Earth’s crust. Estimates of their abundance on some asteroids, such as the enigmatic Psyche 16 beyond the orbit of Mars, suggest concentrations several times higher than can be found in terrestrial mines. Still, </w:t>
      </w:r>
      <w:r w:rsidRPr="00CD263D">
        <w:rPr>
          <w:rStyle w:val="StyleUnderline"/>
        </w:rPr>
        <w:t>human ingenuity is all about cutting our coat according to our cloth. If such platinum-group metals are going to justify the literally astronomical costs of space mining, they’ll need to count on sustained high prices for the decade</w:t>
      </w:r>
      <w:r w:rsidRPr="00FE2CC4">
        <w:rPr>
          <w:rStyle w:val="StyleUnderline"/>
          <w:sz w:val="14"/>
        </w:rPr>
        <w:t xml:space="preserve"> or so that would be needed to get such an operation up and running — and that sort of situation is all but unheard-of in the materials industry. </w:t>
      </w:r>
      <w:r w:rsidRPr="00BD5161">
        <w:rPr>
          <w:rStyle w:val="StyleUnderline"/>
          <w:highlight w:val="green"/>
        </w:rPr>
        <w:t xml:space="preserve">When prices of an essential commodity get excessively high, chemists </w:t>
      </w:r>
      <w:r w:rsidRPr="00175239">
        <w:rPr>
          <w:rStyle w:val="StyleUnderline"/>
        </w:rPr>
        <w:t xml:space="preserve">get </w:t>
      </w:r>
      <w:r w:rsidRPr="00CD263D">
        <w:rPr>
          <w:rStyle w:val="StyleUnderline"/>
        </w:rPr>
        <w:t xml:space="preserve">extraordinarily </w:t>
      </w:r>
      <w:r w:rsidRPr="00175239">
        <w:rPr>
          <w:rStyle w:val="StyleUnderline"/>
        </w:rPr>
        <w:t xml:space="preserve">good at finding ways to </w:t>
      </w:r>
      <w:r w:rsidRPr="00BD5161">
        <w:rPr>
          <w:rStyle w:val="StyleUnderline"/>
          <w:highlight w:val="green"/>
        </w:rPr>
        <w:t>avoid</w:t>
      </w:r>
      <w:r w:rsidRPr="00CD263D">
        <w:rPr>
          <w:rStyle w:val="StyleUnderline"/>
        </w:rPr>
        <w:t xml:space="preserve"> using </w:t>
      </w:r>
      <w:r w:rsidRPr="00BD5161">
        <w:rPr>
          <w:rStyle w:val="StyleUnderline"/>
          <w:highlight w:val="green"/>
        </w:rPr>
        <w:t>it</w:t>
      </w:r>
      <w:r w:rsidRPr="00FE2CC4">
        <w:rPr>
          <w:rStyle w:val="StyleUnderline"/>
          <w:sz w:val="14"/>
        </w:rPr>
        <w:t xml:space="preserve">, scrap merchants improve their recycling rates, and miners discover new deposits that wouldn’t have been viable at lower prices. Even criminals get in on the game. </w:t>
      </w:r>
      <w:r w:rsidRPr="00BD5161">
        <w:rPr>
          <w:rStyle w:val="StyleUnderline"/>
          <w:highlight w:val="green"/>
        </w:rPr>
        <w:t>That eventually pushes supply up and demand down</w:t>
      </w:r>
      <w:r w:rsidRPr="00FE2CC4">
        <w:rPr>
          <w:rStyle w:val="StyleUnderline"/>
          <w:sz w:val="14"/>
        </w:rPr>
        <w:t xml:space="preserve">, so that prices rebalance — a dynamic we’ve seen play out in the markets for rare earths, </w:t>
      </w:r>
      <w:proofErr w:type="gramStart"/>
      <w:r w:rsidRPr="00FE2CC4">
        <w:rPr>
          <w:rStyle w:val="StyleUnderline"/>
          <w:sz w:val="14"/>
        </w:rPr>
        <w:t>lithium</w:t>
      </w:r>
      <w:proofErr w:type="gramEnd"/>
      <w:r w:rsidRPr="00FE2CC4">
        <w:rPr>
          <w:rStyle w:val="StyleUnderline"/>
          <w:sz w:val="14"/>
        </w:rPr>
        <w:t xml:space="preserve"> and cobalt in recent years. The world mines about three times more platinum than it did in the early 1970s, but prices have barely changed once adjusted for inflation. </w:t>
      </w:r>
      <w:r w:rsidRPr="00BD5161">
        <w:rPr>
          <w:rStyle w:val="StyleUnderline"/>
          <w:highlight w:val="green"/>
        </w:rPr>
        <w:t xml:space="preserve">That might </w:t>
      </w:r>
      <w:r w:rsidRPr="00CD263D">
        <w:rPr>
          <w:rStyle w:val="StyleUnderline"/>
        </w:rPr>
        <w:t xml:space="preserve">sound a </w:t>
      </w:r>
      <w:r w:rsidRPr="00BD5161">
        <w:rPr>
          <w:rStyle w:val="Emphasis"/>
          <w:highlight w:val="green"/>
        </w:rPr>
        <w:t>disappointi</w:t>
      </w:r>
      <w:r w:rsidRPr="00175239">
        <w:rPr>
          <w:rStyle w:val="Emphasis"/>
        </w:rPr>
        <w:t>ng prospect</w:t>
      </w:r>
      <w:r w:rsidRPr="00CD263D">
        <w:rPr>
          <w:rStyle w:val="StyleUnderline"/>
        </w:rPr>
        <w:t xml:space="preserve"> to </w:t>
      </w:r>
      <w:r w:rsidRPr="00BD5161">
        <w:rPr>
          <w:rStyle w:val="StyleUnderline"/>
          <w:highlight w:val="green"/>
        </w:rPr>
        <w:t>those looking</w:t>
      </w:r>
      <w:r w:rsidRPr="00CD263D">
        <w:rPr>
          <w:rStyle w:val="StyleUnderline"/>
        </w:rPr>
        <w:t xml:space="preserve"> for excuses for humanity </w:t>
      </w:r>
      <w:r w:rsidRPr="00BD5161">
        <w:rPr>
          <w:rStyle w:val="StyleUnderline"/>
          <w:highlight w:val="green"/>
        </w:rPr>
        <w:t xml:space="preserve">to colonize space </w:t>
      </w:r>
      <w:r w:rsidRPr="00CD263D">
        <w:rPr>
          <w:rStyle w:val="StyleUnderline"/>
        </w:rPr>
        <w:t xml:space="preserve">— but really </w:t>
      </w:r>
      <w:r w:rsidRPr="00FE2CC4">
        <w:rPr>
          <w:rStyle w:val="StyleUnderline"/>
          <w:sz w:val="14"/>
        </w:rPr>
        <w:t xml:space="preserve">it should be seen as a tribute to our ingenuity. Humanity’s failure to exploit extraterrestrial ore reserves </w:t>
      </w:r>
      <w:r w:rsidRPr="00CD263D">
        <w:rPr>
          <w:rStyle w:val="StyleUnderline"/>
        </w:rPr>
        <w:t>isn’t a sign that we lack imagination</w:t>
      </w:r>
      <w:r w:rsidRPr="00FE2CC4">
        <w:rPr>
          <w:rStyle w:val="StyleUnderline"/>
          <w:sz w:val="14"/>
        </w:rPr>
        <w:t xml:space="preserve">. If anything, </w:t>
      </w:r>
      <w:r w:rsidRPr="00CD263D">
        <w:rPr>
          <w:rStyle w:val="StyleUnderline"/>
        </w:rPr>
        <w:t>it’s a sign of the adaptive genius that put us in orbit in the first place.</w:t>
      </w:r>
    </w:p>
    <w:p w14:paraId="51B54397" w14:textId="6EE19B19" w:rsidR="00791759" w:rsidRDefault="00AB4102" w:rsidP="00791759">
      <w:pPr>
        <w:pStyle w:val="Heading4"/>
      </w:pPr>
      <w:r>
        <w:t xml:space="preserve">2. </w:t>
      </w:r>
      <w:r w:rsidR="00791759">
        <w:t xml:space="preserve">Gent 20 says that US policy is terrible, stops multilateralism, and lets countries mine without restriction. This </w:t>
      </w:r>
      <w:proofErr w:type="spellStart"/>
      <w:r w:rsidR="00791759">
        <w:t>ev</w:t>
      </w:r>
      <w:proofErr w:type="spellEnd"/>
      <w:r w:rsidR="00791759">
        <w:t xml:space="preserve"> proves the plan will get fought tooth and nail by the us and inevitably get watered down</w:t>
      </w:r>
      <w:r>
        <w:br/>
      </w:r>
    </w:p>
    <w:p w14:paraId="31EEE1A8" w14:textId="646B9ED0" w:rsidR="00791759" w:rsidRDefault="00AB4102" w:rsidP="00791759">
      <w:pPr>
        <w:pStyle w:val="Heading4"/>
      </w:pPr>
      <w:r>
        <w:t xml:space="preserve">3. </w:t>
      </w:r>
      <w:r w:rsidR="00791759">
        <w:t>Johnson 13 is classic exceptionalism– it spells out the problem that everyone, including the US contributes to and then says only the US capabilities deserve to be preserved – this is the exact logic that justifies securitization and intervention</w:t>
      </w:r>
      <w:r>
        <w:br/>
      </w:r>
    </w:p>
    <w:p w14:paraId="3453AFCA" w14:textId="168A82EB" w:rsidR="00791759" w:rsidRDefault="00AB4102" w:rsidP="00791759">
      <w:pPr>
        <w:pStyle w:val="Heading4"/>
      </w:pPr>
      <w:r>
        <w:t xml:space="preserve">4. </w:t>
      </w:r>
      <w:r w:rsidR="00791759">
        <w:t>Edwards 17 is ONLY about us-</w:t>
      </w:r>
      <w:proofErr w:type="spellStart"/>
      <w:r w:rsidR="00791759">
        <w:t>russia</w:t>
      </w:r>
      <w:proofErr w:type="spellEnd"/>
      <w:r w:rsidR="00791759">
        <w:t xml:space="preserve"> war, but their internal link is about every space-faring nation. They’re missing a card that says </w:t>
      </w:r>
      <w:proofErr w:type="spellStart"/>
      <w:r w:rsidR="00791759">
        <w:t>russia</w:t>
      </w:r>
      <w:proofErr w:type="spellEnd"/>
      <w:r w:rsidR="00791759">
        <w:t xml:space="preserve"> attacks if our </w:t>
      </w:r>
      <w:proofErr w:type="spellStart"/>
      <w:r w:rsidR="00791759">
        <w:t>sats</w:t>
      </w:r>
      <w:proofErr w:type="spellEnd"/>
      <w:r w:rsidR="00791759">
        <w:t xml:space="preserve"> go out – Johnson 13 is too old and isn’t </w:t>
      </w:r>
      <w:proofErr w:type="spellStart"/>
      <w:r w:rsidR="00791759">
        <w:t>russia</w:t>
      </w:r>
      <w:proofErr w:type="spellEnd"/>
      <w:r w:rsidR="00791759">
        <w:t>-specific. Their link chain isn’t complete</w:t>
      </w:r>
      <w:r>
        <w:br/>
      </w:r>
    </w:p>
    <w:p w14:paraId="098BB659" w14:textId="74C02EFF" w:rsidR="00791759" w:rsidRDefault="00AB4102" w:rsidP="00791759">
      <w:pPr>
        <w:pStyle w:val="Heading4"/>
      </w:pPr>
      <w:r>
        <w:t xml:space="preserve">5. </w:t>
      </w:r>
      <w:r w:rsidR="00791759">
        <w:t xml:space="preserve">Environmental monitoring as per </w:t>
      </w:r>
      <w:proofErr w:type="spellStart"/>
      <w:r w:rsidR="00791759">
        <w:t>biggs</w:t>
      </w:r>
      <w:proofErr w:type="spellEnd"/>
      <w:r w:rsidR="00791759">
        <w:t xml:space="preserve"> 18 is a joke and only is the oil industry’s current ploy to say “we don’t have enough tech to know we are killing the environment” – it’s just false</w:t>
      </w:r>
      <w:r>
        <w:br/>
      </w:r>
    </w:p>
    <w:p w14:paraId="4FDF1F44" w14:textId="403F212F" w:rsidR="00791759" w:rsidRDefault="00AB4102" w:rsidP="00791759">
      <w:pPr>
        <w:pStyle w:val="Heading4"/>
      </w:pPr>
      <w:r>
        <w:t xml:space="preserve">6. </w:t>
      </w:r>
      <w:r w:rsidR="00791759">
        <w:t xml:space="preserve">Xu speaks </w:t>
      </w:r>
      <w:proofErr w:type="gramStart"/>
      <w:r w:rsidR="00791759">
        <w:t>In</w:t>
      </w:r>
      <w:proofErr w:type="gramEnd"/>
      <w:r w:rsidR="00791759">
        <w:t xml:space="preserve"> extreme hypotheticals as discussed on the K, and speaks of national races. It doesn’t say </w:t>
      </w:r>
      <w:proofErr w:type="spellStart"/>
      <w:r w:rsidR="00791759">
        <w:t>bezos</w:t>
      </w:r>
      <w:proofErr w:type="spellEnd"/>
      <w:r w:rsidR="00791759">
        <w:t xml:space="preserve"> and musk are going to go to war over a random asteroid, which is the only scenario they can solve for</w:t>
      </w:r>
      <w:r>
        <w:br/>
      </w:r>
    </w:p>
    <w:p w14:paraId="3DBF509D" w14:textId="06FCB739" w:rsidR="00791759" w:rsidRDefault="00AB4102" w:rsidP="00791759">
      <w:pPr>
        <w:pStyle w:val="Heading4"/>
      </w:pPr>
      <w:r>
        <w:t xml:space="preserve">7. </w:t>
      </w:r>
      <w:r w:rsidR="00791759">
        <w:t>Grego 18 is also in the context of international war, and no nations are going to war to protect the asteroid that a given company wants</w:t>
      </w:r>
    </w:p>
    <w:p w14:paraId="25A00EF8" w14:textId="720F645F" w:rsidR="00B2732A" w:rsidRPr="00B2732A" w:rsidRDefault="00B2732A" w:rsidP="00B55AD5">
      <w:pPr>
        <w:rPr>
          <w:rStyle w:val="Emphasis"/>
          <w:b w:val="0"/>
          <w:iCs w:val="0"/>
          <w:u w:val="none"/>
        </w:rPr>
      </w:pPr>
    </w:p>
    <w:sectPr w:rsidR="00B2732A" w:rsidRPr="00B273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91759"/>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506A2"/>
    <w:rsid w:val="0038158C"/>
    <w:rsid w:val="003902BA"/>
    <w:rsid w:val="003A09E2"/>
    <w:rsid w:val="00407037"/>
    <w:rsid w:val="004605D6"/>
    <w:rsid w:val="004C60E8"/>
    <w:rsid w:val="004E3579"/>
    <w:rsid w:val="004E694F"/>
    <w:rsid w:val="004E728B"/>
    <w:rsid w:val="004F39E0"/>
    <w:rsid w:val="00537BD5"/>
    <w:rsid w:val="0057268A"/>
    <w:rsid w:val="005D2912"/>
    <w:rsid w:val="006065BD"/>
    <w:rsid w:val="00645FA9"/>
    <w:rsid w:val="00647866"/>
    <w:rsid w:val="00665003"/>
    <w:rsid w:val="006839A3"/>
    <w:rsid w:val="006A2AD0"/>
    <w:rsid w:val="006C2375"/>
    <w:rsid w:val="006D4ECC"/>
    <w:rsid w:val="00722258"/>
    <w:rsid w:val="007243E5"/>
    <w:rsid w:val="00766EA0"/>
    <w:rsid w:val="00791759"/>
    <w:rsid w:val="007A2226"/>
    <w:rsid w:val="007F5B66"/>
    <w:rsid w:val="00823A1C"/>
    <w:rsid w:val="00845B9D"/>
    <w:rsid w:val="008465BB"/>
    <w:rsid w:val="00860984"/>
    <w:rsid w:val="008B3ECB"/>
    <w:rsid w:val="008B4E85"/>
    <w:rsid w:val="008C1B2E"/>
    <w:rsid w:val="0091627E"/>
    <w:rsid w:val="0097032B"/>
    <w:rsid w:val="009D2EAD"/>
    <w:rsid w:val="009D54B2"/>
    <w:rsid w:val="009D56E3"/>
    <w:rsid w:val="009E1922"/>
    <w:rsid w:val="009F7ED2"/>
    <w:rsid w:val="00A55B51"/>
    <w:rsid w:val="00A93661"/>
    <w:rsid w:val="00A95652"/>
    <w:rsid w:val="00AB4102"/>
    <w:rsid w:val="00AC0AB8"/>
    <w:rsid w:val="00B2732A"/>
    <w:rsid w:val="00B33C6D"/>
    <w:rsid w:val="00B4508F"/>
    <w:rsid w:val="00B55AD5"/>
    <w:rsid w:val="00B8057C"/>
    <w:rsid w:val="00BD6238"/>
    <w:rsid w:val="00BE7CE7"/>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41804"/>
  <w15:chartTrackingRefBased/>
  <w15:docId w15:val="{FA35F0A7-D565-4F6D-9E75-CE5981BBA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91759"/>
    <w:rPr>
      <w:rFonts w:ascii="Calibri" w:hAnsi="Calibri"/>
    </w:rPr>
  </w:style>
  <w:style w:type="paragraph" w:styleId="Heading1">
    <w:name w:val="heading 1"/>
    <w:aliases w:val="Pocket"/>
    <w:basedOn w:val="Normal"/>
    <w:next w:val="Normal"/>
    <w:link w:val="Heading1Char"/>
    <w:qFormat/>
    <w:rsid w:val="0079175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 Char Char,Heading 2 Char Char1 Char,Heading 2 Char2,Heading 2 Char1 Char,Heading 2 Char Char Char,Heading 2 Char Char1,Cha"/>
    <w:basedOn w:val="Normal"/>
    <w:next w:val="Normal"/>
    <w:link w:val="Heading2Char"/>
    <w:uiPriority w:val="1"/>
    <w:unhideWhenUsed/>
    <w:qFormat/>
    <w:rsid w:val="0079175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2"/>
    <w:unhideWhenUsed/>
    <w:qFormat/>
    <w:rsid w:val="0079175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heading 2,Heading 2 Char2 Char,Heading 2 Char1 Char Char, Ch,Ch,TAG,no read,No Spacing211,No Spacing12,No Spacing2111,No Spacing4,No Spacing11111,No Spacing5,No Spacing21,Tags,tags,No Spacing1111,ta,No Spacing1,t"/>
    <w:basedOn w:val="Normal"/>
    <w:next w:val="Normal"/>
    <w:link w:val="Heading4Char"/>
    <w:uiPriority w:val="3"/>
    <w:unhideWhenUsed/>
    <w:qFormat/>
    <w:rsid w:val="00791759"/>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791759"/>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79175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91759"/>
  </w:style>
  <w:style w:type="character" w:customStyle="1" w:styleId="Heading1Char">
    <w:name w:val="Heading 1 Char"/>
    <w:aliases w:val="Pocket Char"/>
    <w:basedOn w:val="DefaultParagraphFont"/>
    <w:link w:val="Heading1"/>
    <w:rsid w:val="00791759"/>
    <w:rPr>
      <w:rFonts w:ascii="Calibri" w:eastAsiaTheme="majorEastAsia" w:hAnsi="Calibri" w:cstheme="majorBidi"/>
      <w:b/>
      <w:sz w:val="52"/>
      <w:szCs w:val="32"/>
    </w:rPr>
  </w:style>
  <w:style w:type="character" w:customStyle="1" w:styleId="Heading2Char">
    <w:name w:val="Heading 2 Char"/>
    <w:aliases w:val="Hat Char,Heading 2 Char Char Char Char Char,Heading 2 Char Char1 Char Char,Heading 2 Char2 Char1,Heading 2 Char1 Char Char1,Heading 2 Char Char Char Char1,Heading 2 Char Char1 Char1,Cha Char"/>
    <w:basedOn w:val="DefaultParagraphFont"/>
    <w:link w:val="Heading2"/>
    <w:uiPriority w:val="1"/>
    <w:rsid w:val="00791759"/>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2"/>
    <w:rsid w:val="00791759"/>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heading 2 Char,Heading 2 Char2 Char Char,Heading 2 Char1 Char Char Char, Ch Char,Ch Char,TAG Char,no read Char,No Spacing211 Char,No Spacing12 Char,No Spacing2111 Char,No Spacing4 Char"/>
    <w:basedOn w:val="DefaultParagraphFont"/>
    <w:link w:val="Heading4"/>
    <w:uiPriority w:val="3"/>
    <w:rsid w:val="00791759"/>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791759"/>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791759"/>
    <w:rPr>
      <w:b/>
      <w:bCs/>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8"/>
    <w:basedOn w:val="DefaultParagraphFont"/>
    <w:uiPriority w:val="6"/>
    <w:qFormat/>
    <w:rsid w:val="00791759"/>
    <w:rPr>
      <w:b w:val="0"/>
      <w:sz w:val="22"/>
      <w:u w:val="single"/>
    </w:rPr>
  </w:style>
  <w:style w:type="character" w:styleId="Hyperlink">
    <w:name w:val="Hyperlink"/>
    <w:aliases w:val="heading 1 (block title),Important,Read,Internet Link,Analytic Text,Internet link,Underline Char Char Char Char1,Heading 3 Char Char Char Char Char Char Char Char Char Char1,Char Char1,F2 - Heading 1 Char1,AHeading 1 Char1,Block Char1,Card Text"/>
    <w:basedOn w:val="DefaultParagraphFont"/>
    <w:link w:val="Card"/>
    <w:uiPriority w:val="99"/>
    <w:unhideWhenUsed/>
    <w:rsid w:val="00791759"/>
    <w:rPr>
      <w:color w:val="auto"/>
      <w:u w:val="none"/>
    </w:rPr>
  </w:style>
  <w:style w:type="character" w:styleId="FollowedHyperlink">
    <w:name w:val="FollowedHyperlink"/>
    <w:basedOn w:val="DefaultParagraphFont"/>
    <w:uiPriority w:val="99"/>
    <w:semiHidden/>
    <w:unhideWhenUsed/>
    <w:rsid w:val="00791759"/>
    <w:rPr>
      <w:color w:val="auto"/>
      <w:u w:val="none"/>
    </w:rPr>
  </w:style>
  <w:style w:type="paragraph" w:customStyle="1" w:styleId="Emphasis1">
    <w:name w:val="Emphasis1"/>
    <w:basedOn w:val="Normal"/>
    <w:link w:val="Emphasis"/>
    <w:uiPriority w:val="7"/>
    <w:qFormat/>
    <w:rsid w:val="00791759"/>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basedOn w:val="Heading1"/>
    <w:link w:val="Hyperlink"/>
    <w:autoRedefine/>
    <w:uiPriority w:val="99"/>
    <w:qFormat/>
    <w:rsid w:val="0079175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Heading5Char">
    <w:name w:val="Heading 5 Char"/>
    <w:basedOn w:val="DefaultParagraphFont"/>
    <w:link w:val="Heading5"/>
    <w:uiPriority w:val="9"/>
    <w:rsid w:val="00791759"/>
    <w:rPr>
      <w:rFonts w:asciiTheme="majorHAnsi" w:eastAsiaTheme="majorEastAsia" w:hAnsiTheme="majorHAnsi" w:cstheme="majorBidi"/>
      <w:color w:val="2E74B5" w:themeColor="accent1" w:themeShade="BF"/>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791759"/>
    <w:pPr>
      <w:pBdr>
        <w:top w:val="single" w:sz="12" w:space="1" w:color="auto"/>
        <w:left w:val="single" w:sz="12" w:space="4" w:color="auto"/>
        <w:bottom w:val="single" w:sz="12" w:space="1" w:color="auto"/>
        <w:right w:val="single" w:sz="12" w:space="4" w:color="auto"/>
      </w:pBdr>
      <w:spacing w:after="0" w:line="240" w:lineRule="auto"/>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bloomberg.com/opinion/articles/2020-12-21/space-mining-on-asteroids-is-never-going-to-happen"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TotalTime>
  <Pages>17</Pages>
  <Words>12525</Words>
  <Characters>71396</Characters>
  <Application>Microsoft Office Word</Application>
  <DocSecurity>0</DocSecurity>
  <Lines>594</Lines>
  <Paragraphs>167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Leung</dc:creator>
  <cp:keywords>5.1.1</cp:keywords>
  <dc:description/>
  <cp:lastModifiedBy>Nathalie Leung</cp:lastModifiedBy>
  <cp:revision>5</cp:revision>
  <dcterms:created xsi:type="dcterms:W3CDTF">2022-02-19T15:52:00Z</dcterms:created>
  <dcterms:modified xsi:type="dcterms:W3CDTF">2022-02-19T16:53:00Z</dcterms:modified>
</cp:coreProperties>
</file>