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486A8" w14:textId="77777777" w:rsidR="005B401C" w:rsidRDefault="005B401C" w:rsidP="005B401C">
      <w:pPr>
        <w:pStyle w:val="Heading2"/>
      </w:pPr>
      <w:r>
        <w:t>1AC cap v2</w:t>
      </w:r>
    </w:p>
    <w:p w14:paraId="1C7EBE2A" w14:textId="77777777" w:rsidR="005B401C" w:rsidRDefault="005B401C" w:rsidP="005B401C"/>
    <w:p w14:paraId="455210A6" w14:textId="77777777" w:rsidR="005B401C" w:rsidRDefault="005B401C" w:rsidP="005B401C">
      <w:r w:rsidRPr="00C11B10">
        <w:rPr>
          <w:rFonts w:eastAsia="MS Gothic" w:cs="Times New Roman"/>
          <w:b/>
          <w:iCs/>
          <w:sz w:val="26"/>
        </w:rPr>
        <w:t xml:space="preserve">The standard is maximizing expected well-being. [To clarify, hedonistic act util]. </w:t>
      </w:r>
      <w:r>
        <w:rPr>
          <w:rFonts w:eastAsia="MS Gothic" w:cs="Times New Roman"/>
          <w:b/>
          <w:iCs/>
          <w:sz w:val="26"/>
        </w:rPr>
        <w:br/>
      </w:r>
    </w:p>
    <w:p w14:paraId="78557D67" w14:textId="77777777" w:rsidR="005B401C" w:rsidRDefault="005B401C" w:rsidP="005B401C">
      <w:pPr>
        <w:pStyle w:val="Heading3"/>
      </w:pPr>
      <w:r>
        <w:lastRenderedPageBreak/>
        <w:t>Contention 1: SIC</w:t>
      </w:r>
    </w:p>
    <w:p w14:paraId="02B8D51A" w14:textId="77777777" w:rsidR="005B401C" w:rsidRDefault="005B401C" w:rsidP="005B401C"/>
    <w:p w14:paraId="07D40384" w14:textId="77777777" w:rsidR="005B401C" w:rsidRDefault="005B401C" w:rsidP="005B401C">
      <w:pPr>
        <w:pStyle w:val="Heading4"/>
      </w:pPr>
      <w:r>
        <w:t>1. Private space activity is expanding, 2022 is the crucial year to demonstrate profitability</w:t>
      </w:r>
    </w:p>
    <w:p w14:paraId="6B9793DA" w14:textId="77777777" w:rsidR="005B401C" w:rsidRPr="00CB6CFC" w:rsidRDefault="005B401C" w:rsidP="005B401C">
      <w:pPr>
        <w:rPr>
          <w:rStyle w:val="Style13ptBold"/>
        </w:rPr>
      </w:pPr>
      <w:r w:rsidRPr="00CB6CFC">
        <w:rPr>
          <w:rStyle w:val="Style13ptBold"/>
        </w:rPr>
        <w:t>Kramer 1-4-22</w:t>
      </w:r>
    </w:p>
    <w:p w14:paraId="31100C2C" w14:textId="77777777" w:rsidR="005B401C" w:rsidRPr="00CB6CFC" w:rsidRDefault="005B401C" w:rsidP="005B401C">
      <w:pPr>
        <w:rPr>
          <w:sz w:val="16"/>
          <w:lang w:val="es-ES"/>
        </w:rPr>
      </w:pPr>
      <w:r w:rsidRPr="00CB6CFC">
        <w:rPr>
          <w:sz w:val="16"/>
          <w:lang w:val="es-ES"/>
        </w:rPr>
        <w:t>(Miriam</w:t>
      </w:r>
      <w:r>
        <w:rPr>
          <w:sz w:val="16"/>
          <w:lang w:val="es-ES"/>
        </w:rPr>
        <w:t xml:space="preserve"> Kramer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Axios.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w:t>
      </w:r>
      <w:proofErr w:type="spellStart"/>
      <w:r w:rsidRPr="004B2943">
        <w:rPr>
          <w:sz w:val="16"/>
          <w:lang w:val="es-ES"/>
        </w:rPr>
        <w:t>of</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Axios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w:t>
      </w:r>
      <w:proofErr w:type="spellStart"/>
      <w:r w:rsidRPr="004B2943">
        <w:rPr>
          <w:sz w:val="16"/>
          <w:lang w:val="es-ES"/>
        </w:rPr>
        <w:t>of</w:t>
      </w:r>
      <w:proofErr w:type="spellEnd"/>
      <w:r w:rsidRPr="004B2943">
        <w:rPr>
          <w:sz w:val="16"/>
          <w:lang w:val="es-ES"/>
        </w:rPr>
        <w:t xml:space="preserve">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w:t>
      </w:r>
      <w:proofErr w:type="spellStart"/>
      <w:r>
        <w:rPr>
          <w:sz w:val="16"/>
          <w:lang w:val="es-ES"/>
        </w:rPr>
        <w:t>to</w:t>
      </w:r>
      <w:proofErr w:type="spellEnd"/>
      <w:r>
        <w:rPr>
          <w:sz w:val="16"/>
          <w:lang w:val="es-ES"/>
        </w:rPr>
        <w:t xml:space="preserve"> </w:t>
      </w:r>
      <w:proofErr w:type="spellStart"/>
      <w:r>
        <w:rPr>
          <w:sz w:val="16"/>
          <w:lang w:val="es-ES"/>
        </w:rPr>
        <w:t>keep</w:t>
      </w:r>
      <w:proofErr w:type="spellEnd"/>
      <w:r>
        <w:rPr>
          <w:sz w:val="16"/>
          <w:lang w:val="es-ES"/>
        </w:rPr>
        <w:t xml:space="preserve">.” Axios.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4FAFB399" w14:textId="77777777" w:rsidR="005B401C" w:rsidRDefault="005B401C" w:rsidP="005B401C">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2289D697" w14:textId="77777777" w:rsidR="005B401C" w:rsidRDefault="005B401C" w:rsidP="005B401C"/>
    <w:p w14:paraId="1CFA28D0" w14:textId="77777777" w:rsidR="005B401C" w:rsidRDefault="005B401C" w:rsidP="005B401C">
      <w:pPr>
        <w:pStyle w:val="Heading4"/>
      </w:pPr>
      <w:r>
        <w:t xml:space="preserve">2. </w:t>
      </w:r>
      <w:r w:rsidRPr="00ED54B0">
        <w:t xml:space="preserve">Private space enterprise </w:t>
      </w:r>
      <w:r w:rsidRPr="00CB6CFC">
        <w:rPr>
          <w:i/>
          <w:iCs w:val="0"/>
        </w:rPr>
        <w:t xml:space="preserve">requires </w:t>
      </w:r>
      <w:r w:rsidRPr="00ED54B0">
        <w:t>massive inequality-</w:t>
      </w:r>
      <w:r>
        <w:t xml:space="preserve">it’s viewed as a </w:t>
      </w:r>
      <w:r w:rsidRPr="00CB6CFC">
        <w:rPr>
          <w:i/>
          <w:iCs w:val="0"/>
        </w:rPr>
        <w:t>spatial fix</w:t>
      </w:r>
      <w:r>
        <w:t xml:space="preserve"> that allows infinite expansion of state backed colonialism</w:t>
      </w:r>
    </w:p>
    <w:p w14:paraId="43FC71C1" w14:textId="77777777" w:rsidR="005B401C" w:rsidRPr="00894FCE" w:rsidRDefault="005B401C" w:rsidP="005B401C">
      <w:pPr>
        <w:rPr>
          <w:rStyle w:val="Style13ptBold"/>
        </w:rPr>
      </w:pPr>
      <w:r w:rsidRPr="00894FCE">
        <w:rPr>
          <w:rStyle w:val="Style13ptBold"/>
        </w:rPr>
        <w:t>Penny 20</w:t>
      </w:r>
    </w:p>
    <w:p w14:paraId="46A4C9D0" w14:textId="77777777" w:rsidR="005B401C" w:rsidRPr="00ED54B0" w:rsidRDefault="005B401C" w:rsidP="005B401C">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6" w:history="1">
        <w:r w:rsidRPr="00894FCE">
          <w:rPr>
            <w:rStyle w:val="Hyperlink"/>
            <w:sz w:val="16"/>
          </w:rPr>
          <w:t>https://inthesetimes.com/article/space-privatization-future-technology-silicon-valley-elon-musk-jeff-bezos</w:t>
        </w:r>
      </w:hyperlink>
      <w:r w:rsidRPr="00894FCE">
        <w:rPr>
          <w:sz w:val="16"/>
        </w:rPr>
        <w:t>, 12-17)</w:t>
      </w:r>
    </w:p>
    <w:p w14:paraId="3ADEFC17" w14:textId="77777777" w:rsidR="005B401C" w:rsidRDefault="005B401C" w:rsidP="005B401C">
      <w:pPr>
        <w:rPr>
          <w:sz w:val="16"/>
        </w:rPr>
      </w:pPr>
      <w:r w:rsidRPr="00ED54B0">
        <w:rPr>
          <w:rStyle w:val="StyleUnderline"/>
        </w:rPr>
        <w:t xml:space="preserve">The eye-watering </w:t>
      </w:r>
      <w:r w:rsidRPr="00694DD4">
        <w:rPr>
          <w:rStyle w:val="StyleUnderline"/>
        </w:rPr>
        <w:t>upfront costs of these exploratory, high-risk, high-reward endeavors can be absorbed by Silicon Valley venture capitalists and the personal fortunes of its aristocracy</w:t>
      </w:r>
      <w:r w:rsidRPr="00ED54B0">
        <w:rPr>
          <w:rStyle w:val="Emphasis"/>
        </w:rPr>
        <w:t xml:space="preserve">. A </w:t>
      </w:r>
      <w:r w:rsidRPr="00DF7659">
        <w:rPr>
          <w:rStyle w:val="Emphasis"/>
          <w:highlight w:val="green"/>
        </w:rPr>
        <w:t>concentration of cap</w:t>
      </w:r>
      <w:r w:rsidRPr="00694DD4">
        <w:rPr>
          <w:rStyle w:val="Emphasis"/>
        </w:rPr>
        <w:t>ital</w:t>
      </w:r>
      <w:r w:rsidRPr="00ED54B0">
        <w:rPr>
          <w:rStyle w:val="Emphasis"/>
        </w:rPr>
        <w:t xml:space="preserve"> s</w:t>
      </w:r>
      <w:r w:rsidRPr="00694DD4">
        <w:rPr>
          <w:rStyle w:val="Emphasis"/>
        </w:rPr>
        <w:t>tands</w:t>
      </w:r>
      <w:r w:rsidRPr="00ED54B0">
        <w:rPr>
          <w:rStyle w:val="Emphasis"/>
        </w:rPr>
        <w:t xml:space="preserve"> </w:t>
      </w:r>
      <w:r w:rsidRPr="00DF7659">
        <w:rPr>
          <w:rStyle w:val="Emphasis"/>
          <w:highlight w:val="green"/>
        </w:rPr>
        <w:t>ready to</w:t>
      </w:r>
      <w:r w:rsidRPr="00ED54B0">
        <w:rPr>
          <w:rStyle w:val="Emphasis"/>
        </w:rPr>
        <w:t xml:space="preserve"> risk big money to </w:t>
      </w:r>
      <w:r w:rsidRPr="00DF7659">
        <w:rPr>
          <w:rStyle w:val="Emphasis"/>
          <w:highlight w:val="green"/>
        </w:rPr>
        <w:t>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w:t>
      </w:r>
      <w:r w:rsidRPr="00694DD4">
        <w:rPr>
          <w:rStyle w:val="StyleUnderline"/>
        </w:rPr>
        <w:t xml:space="preserve">of </w:t>
      </w:r>
      <w:r w:rsidRPr="00694DD4">
        <w:rPr>
          <w:rStyle w:val="StyleUnderline"/>
          <w:rFonts w:ascii="Times New Roman" w:hAnsi="Times New Roman" w:cs="Times New Roman"/>
        </w:rPr>
        <w:t>​</w:t>
      </w:r>
      <w:r w:rsidRPr="00694DD4">
        <w:rPr>
          <w:rStyle w:val="StyleUnderline"/>
          <w:rFonts w:cs="Georgia"/>
        </w:rPr>
        <w:lastRenderedPageBreak/>
        <w:t>“</w:t>
      </w:r>
      <w:r w:rsidRPr="00694DD4">
        <w:rPr>
          <w:rStyle w:val="StyleUnderline"/>
        </w:rPr>
        <w:t>creative destruction</w:t>
      </w:r>
      <w:r w:rsidRPr="00694DD4">
        <w:rPr>
          <w:rFonts w:cs="Georgia"/>
          <w:sz w:val="16"/>
        </w:rPr>
        <w:t>”—</w:t>
      </w:r>
      <w:r w:rsidRPr="00694DD4">
        <w:rPr>
          <w:sz w:val="16"/>
        </w:rPr>
        <w:t>an idea</w:t>
      </w:r>
      <w:r w:rsidRPr="00ED54B0">
        <w:rPr>
          <w:sz w:val="16"/>
        </w:rPr>
        <w:t xml:space="preserve">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Emphasis"/>
        </w:rPr>
        <w:t xml:space="preserve">is often packaged in the </w:t>
      </w:r>
      <w:r w:rsidRPr="00DF7659">
        <w:rPr>
          <w:rStyle w:val="Emphasis"/>
          <w:highlight w:val="green"/>
        </w:rPr>
        <w:t xml:space="preserve">mythology of moonshot genius </w:t>
      </w:r>
      <w:r w:rsidRPr="00DF7659">
        <w:rPr>
          <w:rStyle w:val="Emphasis"/>
        </w:rPr>
        <w:t>that drives human progress</w:t>
      </w:r>
      <w:r w:rsidRPr="00ED54B0">
        <w:rPr>
          <w:sz w:val="16"/>
        </w:rPr>
        <w:t xml:space="preserve">. </w:t>
      </w:r>
      <w:r w:rsidRPr="00ED54B0">
        <w:rPr>
          <w:rStyle w:val="StyleUnderline"/>
        </w:rPr>
        <w:t xml:space="preserve">But Schumpeter’s theory has a less discussed underbelly: Such creative destruction is usually </w:t>
      </w:r>
      <w:r w:rsidRPr="00DF7659">
        <w:rPr>
          <w:rStyle w:val="StyleUnderline"/>
          <w:highlight w:val="green"/>
        </w:rPr>
        <w:t xml:space="preserve">twinned with </w:t>
      </w:r>
      <w:r w:rsidRPr="00DF7659">
        <w:rPr>
          <w:rStyle w:val="Emphasis"/>
          <w:highlight w:val="green"/>
        </w:rPr>
        <w:t>market capture</w:t>
      </w:r>
      <w:r w:rsidRPr="00ED54B0">
        <w:rPr>
          <w:rStyle w:val="Emphasis"/>
        </w:rPr>
        <w:t>.</w:t>
      </w:r>
      <w:r w:rsidRPr="00ED54B0">
        <w:rPr>
          <w:rStyle w:val="StyleUnderline"/>
        </w:rPr>
        <w:t xml:space="preserve"> </w:t>
      </w:r>
      <w:r w:rsidRPr="00694DD4">
        <w:rPr>
          <w:rStyle w:val="StyleUnderline"/>
        </w:rPr>
        <w:t xml:space="preserve">As competitors are tossed onto the </w:t>
      </w:r>
      <w:r w:rsidRPr="00694DD4">
        <w:rPr>
          <w:rStyle w:val="Emphasis"/>
        </w:rPr>
        <w:t>scrap heap of history</w:t>
      </w:r>
      <w:r w:rsidRPr="00694DD4">
        <w:rPr>
          <w:rStyle w:val="StyleUnderline"/>
        </w:rPr>
        <w:t xml:space="preserve"> by their own sudden irrelevan</w:t>
      </w:r>
      <w:r w:rsidRPr="00ED54B0">
        <w:rPr>
          <w:rStyle w:val="StyleUnderline"/>
        </w:rPr>
        <w:t xml:space="preserve">ce, </w:t>
      </w:r>
      <w:r w:rsidRPr="00DF7659">
        <w:rPr>
          <w:rStyle w:val="Emphasis"/>
          <w:highlight w:val="green"/>
        </w:rPr>
        <w:t>oligarchies and monopolies flourish</w:t>
      </w:r>
      <w:r w:rsidRPr="00ED54B0">
        <w:rPr>
          <w:rStyle w:val="StyleUnderline"/>
        </w:rPr>
        <w:t>.</w:t>
      </w:r>
      <w:r>
        <w:rPr>
          <w:rStyle w:val="StyleUnderline"/>
        </w:rPr>
        <w:t xml:space="preserve"> </w:t>
      </w:r>
      <w:r w:rsidRPr="00ED54B0">
        <w:rPr>
          <w:rStyle w:val="StyleUnderline"/>
        </w:rPr>
        <w:t xml:space="preserve">The </w:t>
      </w:r>
      <w:r w:rsidRPr="00DF7659">
        <w:rPr>
          <w:rStyle w:val="StyleUnderline"/>
          <w:highlight w:val="green"/>
        </w:rPr>
        <w:t>riches of</w:t>
      </w:r>
      <w:r w:rsidRPr="00ED54B0">
        <w:rPr>
          <w:rStyle w:val="StyleUnderline"/>
        </w:rPr>
        <w:t xml:space="preserve"> the </w:t>
      </w:r>
      <w:r w:rsidRPr="00DF7659">
        <w:rPr>
          <w:rStyle w:val="StyleUnderline"/>
          <w:highlight w:val="green"/>
        </w:rPr>
        <w:t>asteroid</w:t>
      </w:r>
      <w:r w:rsidRPr="00ED54B0">
        <w:rPr>
          <w:rStyle w:val="StyleUnderline"/>
        </w:rPr>
        <w:t xml:space="preserve"> </w:t>
      </w:r>
      <w:r w:rsidRPr="00694DD4">
        <w:rPr>
          <w:rStyle w:val="StyleUnderline"/>
        </w:rPr>
        <w:t>belt m</w:t>
      </w:r>
      <w:r w:rsidRPr="00ED54B0">
        <w:rPr>
          <w:rStyle w:val="StyleUnderline"/>
        </w:rPr>
        <w:t xml:space="preserve">ake earthly </w:t>
      </w:r>
      <w:r w:rsidRPr="00DF7659">
        <w:rPr>
          <w:rStyle w:val="StyleUnderline"/>
          <w:highlight w:val="green"/>
        </w:rPr>
        <w:t>mining</w:t>
      </w:r>
      <w:r w:rsidRPr="00ED54B0">
        <w:rPr>
          <w:rStyle w:val="StyleUnderline"/>
        </w:rPr>
        <w:t xml:space="preserve"> look positively parochial. The problem is that a sudden, </w:t>
      </w:r>
      <w:r w:rsidRPr="00694DD4">
        <w:rPr>
          <w:rStyle w:val="StyleUnderline"/>
        </w:rPr>
        <w:t>vast supply of (formerly) precious metals would make market prices plummet</w:t>
      </w:r>
      <w:r w:rsidRPr="00694DD4">
        <w:rPr>
          <w:sz w:val="16"/>
        </w:rPr>
        <w:t xml:space="preserve">. Journalist Aaron </w:t>
      </w:r>
      <w:proofErr w:type="spellStart"/>
      <w:r w:rsidRPr="00694DD4">
        <w:rPr>
          <w:sz w:val="16"/>
        </w:rPr>
        <w:t>Bastani</w:t>
      </w:r>
      <w:proofErr w:type="spellEnd"/>
      <w:r w:rsidRPr="00694DD4">
        <w:rPr>
          <w:sz w:val="16"/>
        </w:rPr>
        <w:t xml:space="preserve">, author of Fully Automated Luxury Communism, notes that </w:t>
      </w:r>
      <w:r w:rsidRPr="00694DD4">
        <w:rPr>
          <w:rStyle w:val="StyleUnderline"/>
        </w:rPr>
        <w:t>satellite-delivered digital information has the potential to r</w:t>
      </w:r>
      <w:r w:rsidRPr="00ED54B0">
        <w:rPr>
          <w:rStyle w:val="StyleUnderline"/>
        </w:rPr>
        <w:t xml:space="preserve">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w:t>
      </w:r>
      <w:r w:rsidRPr="00694DD4">
        <w:rPr>
          <w:rStyle w:val="StyleUnderline"/>
        </w:rPr>
        <w:t>question is, for whom?</w:t>
      </w:r>
      <w:r>
        <w:rPr>
          <w:rStyle w:val="StyleUnderline"/>
        </w:rPr>
        <w:t xml:space="preserve"> </w:t>
      </w:r>
      <w:r w:rsidRPr="00ED54B0">
        <w:rPr>
          <w:rStyle w:val="Emphasis"/>
        </w:rPr>
        <w:t xml:space="preserve">These </w:t>
      </w:r>
      <w:r w:rsidRPr="00DF7659">
        <w:rPr>
          <w:rStyle w:val="Emphasis"/>
          <w:highlight w:val="green"/>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This paradigm </w:t>
      </w:r>
      <w:r w:rsidRPr="00694DD4">
        <w:rPr>
          <w:rStyle w:val="StyleUnderline"/>
        </w:rPr>
        <w:t>is</w:t>
      </w:r>
      <w:r w:rsidRPr="00ED54B0">
        <w:rPr>
          <w:rStyle w:val="StyleUnderline"/>
        </w:rPr>
        <w:t xml:space="preserve"> </w:t>
      </w:r>
      <w:r w:rsidRPr="00DF7659">
        <w:rPr>
          <w:rStyle w:val="StyleUnderline"/>
          <w:highlight w:val="green"/>
        </w:rPr>
        <w:t>great for</w:t>
      </w:r>
      <w:r w:rsidRPr="00ED54B0">
        <w:rPr>
          <w:rStyle w:val="StyleUnderline"/>
        </w:rPr>
        <w:t xml:space="preserve"> those interested in the advancement of human </w:t>
      </w:r>
      <w:r w:rsidRPr="00DF7659">
        <w:rPr>
          <w:rStyle w:val="StyleUnderline"/>
          <w:highlight w:val="green"/>
        </w:rPr>
        <w:t>civilization</w:t>
      </w:r>
      <w:r w:rsidRPr="00ED54B0">
        <w:rPr>
          <w:rStyle w:val="StyleUnderline"/>
        </w:rPr>
        <w:t xml:space="preserve">, but </w:t>
      </w:r>
      <w:r w:rsidRPr="00DF7659">
        <w:rPr>
          <w:rStyle w:val="StyleUnderline"/>
          <w:highlight w:val="green"/>
        </w:rPr>
        <w:t>not so much for</w:t>
      </w:r>
      <w:r w:rsidRPr="00ED54B0">
        <w:rPr>
          <w:rStyle w:val="StyleUnderline"/>
        </w:rPr>
        <w:t xml:space="preserve"> a grinning </w:t>
      </w:r>
      <w:r w:rsidRPr="00DF7659">
        <w:rPr>
          <w:rStyle w:val="StyleUnderline"/>
          <w:highlight w:val="green"/>
        </w:rPr>
        <w:t>billionaire</w:t>
      </w:r>
      <w:r w:rsidRPr="00DF7659">
        <w:rPr>
          <w:rStyle w:val="StyleUnderline"/>
        </w:rPr>
        <w:t>’s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industry beyond Earth </w:t>
      </w:r>
      <w:r w:rsidRPr="00DF7659">
        <w:rPr>
          <w:rStyle w:val="StyleUnderline"/>
          <w:highlight w:val="green"/>
        </w:rPr>
        <w:t>sounds like a pragmatic</w:t>
      </w:r>
      <w:r w:rsidRPr="00ED54B0">
        <w:rPr>
          <w:rStyle w:val="StyleUnderline"/>
        </w:rPr>
        <w:t xml:space="preserve"> </w:t>
      </w:r>
      <w:r w:rsidRPr="00DF7659">
        <w:rPr>
          <w:rStyle w:val="StyleUnderline"/>
          <w:highlight w:val="green"/>
        </w:rPr>
        <w:t>fix</w:t>
      </w:r>
      <w:r w:rsidRPr="00ED54B0">
        <w:rPr>
          <w:rStyle w:val="StyleUnderline"/>
        </w:rPr>
        <w:t xml:space="preserve"> to the </w:t>
      </w:r>
      <w:r w:rsidRPr="00ED54B0">
        <w:rPr>
          <w:rStyle w:val="Emphasis"/>
        </w:rPr>
        <w:t>earth-shatteringly simple dilemma faced by capitalism</w:t>
      </w:r>
      <w:r w:rsidRPr="00ED54B0">
        <w:rPr>
          <w:sz w:val="16"/>
        </w:rPr>
        <w:t xml:space="preserve">: </w:t>
      </w:r>
      <w:r w:rsidRPr="00ED54B0">
        <w:rPr>
          <w:rStyle w:val="StyleUnderline"/>
        </w:rPr>
        <w:t xml:space="preserve">that it must grow to survive, </w:t>
      </w:r>
      <w:r w:rsidRPr="00DF7659">
        <w:rPr>
          <w:rStyle w:val="StyleUnderline"/>
          <w:highlight w:val="green"/>
        </w:rPr>
        <w:t>but</w:t>
      </w:r>
      <w:r w:rsidRPr="00ED54B0">
        <w:rPr>
          <w:rStyle w:val="StyleUnderline"/>
        </w:rPr>
        <w:t xml:space="preserve"> </w:t>
      </w:r>
      <w:r w:rsidRPr="00694DD4">
        <w:rPr>
          <w:rStyle w:val="StyleUnderline"/>
        </w:rPr>
        <w:t>the pla</w:t>
      </w:r>
      <w:r w:rsidRPr="00ED54B0">
        <w:rPr>
          <w:rStyle w:val="StyleUnderline"/>
        </w:rPr>
        <w:t>ne</w:t>
      </w:r>
      <w:r w:rsidRPr="00694DD4">
        <w:rPr>
          <w:rStyle w:val="StyleUnderline"/>
        </w:rPr>
        <w:t>t</w:t>
      </w:r>
      <w:r w:rsidRPr="00ED54B0">
        <w:rPr>
          <w:rStyle w:val="StyleUnderline"/>
        </w:rPr>
        <w:t xml:space="preserve"> </w:t>
      </w:r>
      <w:r w:rsidRPr="00DF7659">
        <w:rPr>
          <w:rStyle w:val="Emphasis"/>
          <w:highlight w:val="green"/>
        </w:rPr>
        <w:t>it grows</w:t>
      </w:r>
      <w:r w:rsidRPr="00ED54B0">
        <w:rPr>
          <w:rStyle w:val="Emphasis"/>
        </w:rPr>
        <w:t xml:space="preserve"> upon is </w:t>
      </w:r>
      <w:r w:rsidRPr="00DF7659">
        <w:rPr>
          <w:rStyle w:val="Emphasis"/>
          <w:highlight w:val="green"/>
        </w:rPr>
        <w:t>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DF7659">
        <w:rPr>
          <w:rStyle w:val="Emphasis"/>
          <w:highlight w:val="green"/>
        </w:rPr>
        <w:t>legal and political fixes</w:t>
      </w:r>
      <w:r w:rsidRPr="00DF7659">
        <w:rPr>
          <w:sz w:val="16"/>
          <w:highlight w:val="green"/>
        </w:rPr>
        <w:t xml:space="preserve"> </w:t>
      </w:r>
      <w:r w:rsidRPr="00DF7659">
        <w:rPr>
          <w:rStyle w:val="StyleUnderline"/>
          <w:highlight w:val="green"/>
        </w:rPr>
        <w:t>are required.</w:t>
      </w:r>
      <w:r w:rsidRPr="00ED54B0">
        <w:rPr>
          <w:rStyle w:val="StyleUnderline"/>
        </w:rPr>
        <w:t xml:space="preserve">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 xml:space="preserve">you can </w:t>
      </w:r>
      <w:r w:rsidRPr="00694DD4">
        <w:rPr>
          <w:rStyle w:val="StyleUnderline"/>
        </w:rPr>
        <w:t>charge whatever you like for platinum. The diamond industry perfected this technique decades ago</w:t>
      </w:r>
      <w:r w:rsidRPr="00694DD4">
        <w:rPr>
          <w:sz w:val="16"/>
        </w:rPr>
        <w:t>. (Elon Musk</w:t>
      </w:r>
      <w:r w:rsidRPr="00694DD4">
        <w:rPr>
          <w:rFonts w:cs="Georgia"/>
          <w:sz w:val="16"/>
        </w:rPr>
        <w:t>’</w:t>
      </w:r>
      <w:r w:rsidRPr="00694DD4">
        <w:rPr>
          <w:sz w:val="16"/>
        </w:rPr>
        <w:t>s family fortune comes partially from a Zambian emerald</w:t>
      </w:r>
      <w:r w:rsidRPr="00ED54B0">
        <w:rPr>
          <w:sz w:val="16"/>
        </w:rPr>
        <w:t xml:space="preserve"> mine.) </w:t>
      </w:r>
      <w:r w:rsidRPr="00ED54B0">
        <w:rPr>
          <w:rStyle w:val="StyleUnderline"/>
        </w:rPr>
        <w:t xml:space="preserve">Hence, the </w:t>
      </w:r>
      <w:r w:rsidRPr="00DF7659">
        <w:rPr>
          <w:rStyle w:val="StyleUnderline"/>
          <w:highlight w:val="green"/>
        </w:rPr>
        <w:t>focus</w:t>
      </w:r>
      <w:r w:rsidRPr="00ED54B0">
        <w:rPr>
          <w:rStyle w:val="StyleUnderline"/>
        </w:rPr>
        <w:t xml:space="preserve"> of the new space race </w:t>
      </w:r>
      <w:r w:rsidRPr="00DF7659">
        <w:rPr>
          <w:rStyle w:val="StyleUnderline"/>
          <w:highlight w:val="green"/>
        </w:rPr>
        <w:t xml:space="preserve">is not </w:t>
      </w:r>
      <w:r w:rsidRPr="00694DD4">
        <w:rPr>
          <w:rStyle w:val="StyleUnderline"/>
        </w:rPr>
        <w:t xml:space="preserve">on the </w:t>
      </w:r>
      <w:r w:rsidRPr="00DF7659">
        <w:rPr>
          <w:rStyle w:val="StyleUnderline"/>
          <w:highlight w:val="green"/>
        </w:rPr>
        <w:t xml:space="preserve">production </w:t>
      </w:r>
      <w:r w:rsidRPr="00694DD4">
        <w:rPr>
          <w:rStyle w:val="StyleUnderline"/>
        </w:rPr>
        <w:t>of goods or</w:t>
      </w:r>
      <w:r w:rsidRPr="00ED54B0">
        <w:rPr>
          <w:rStyle w:val="StyleUnderline"/>
        </w:rPr>
        <w:t xml:space="preserve"> their most efficient sourcing, </w:t>
      </w:r>
      <w:r w:rsidRPr="00DF7659">
        <w:rPr>
          <w:rStyle w:val="StyleUnderline"/>
          <w:highlight w:val="green"/>
        </w:rPr>
        <w:t xml:space="preserve">but on </w:t>
      </w:r>
      <w:r w:rsidRPr="00DF7659">
        <w:rPr>
          <w:rStyle w:val="Emphasis"/>
          <w:highlight w:val="green"/>
        </w:rPr>
        <w:t>ownership of land and transport networks</w:t>
      </w:r>
      <w:r w:rsidRPr="00DF7659">
        <w:rPr>
          <w:sz w:val="16"/>
          <w:highlight w:val="green"/>
        </w:rPr>
        <w:t>.</w:t>
      </w:r>
      <w:r w:rsidRPr="00ED54B0">
        <w:rPr>
          <w:sz w:val="16"/>
        </w:rPr>
        <w:t xml:space="preserve"> </w:t>
      </w:r>
      <w:r w:rsidRPr="00ED54B0">
        <w:rPr>
          <w:rStyle w:val="StyleUnderline"/>
        </w:rPr>
        <w:t xml:space="preserve">In </w:t>
      </w:r>
      <w:r w:rsidRPr="00694DD4">
        <w:rPr>
          <w:rStyle w:val="StyleUnderline"/>
        </w:rPr>
        <w:t>this latest phase of capitalism, as national growth slows</w:t>
      </w:r>
      <w:r w:rsidRPr="00ED54B0">
        <w:rPr>
          <w:rStyle w:val="StyleUnderline"/>
        </w:rPr>
        <w:t xml:space="preserve">, productive </w:t>
      </w:r>
      <w:r w:rsidRPr="00694DD4">
        <w:rPr>
          <w:rStyle w:val="StyleUnderline"/>
        </w:rPr>
        <w:t xml:space="preserve">industries dwindle and </w:t>
      </w:r>
      <w:r w:rsidRPr="00DF7659">
        <w:rPr>
          <w:rStyle w:val="StyleUnderline"/>
          <w:highlight w:val="green"/>
        </w:rPr>
        <w:t xml:space="preserve">wealth concentrates </w:t>
      </w:r>
      <w:r w:rsidRPr="00DF7659">
        <w:rPr>
          <w:rStyle w:val="StyleUnderline"/>
        </w:rPr>
        <w:t>in fewer hands</w:t>
      </w:r>
      <w:r w:rsidRPr="00ED54B0">
        <w:rPr>
          <w:rStyle w:val="StyleUnderline"/>
        </w:rPr>
        <w:t>.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ED54B0">
        <w:rPr>
          <w:rStyle w:val="StyleUnderline"/>
        </w:rPr>
        <w:t xml:space="preserve">the scramble for space is the scramble to own satellites and </w:t>
      </w:r>
      <w:r w:rsidRPr="00ED54B0">
        <w:rPr>
          <w:rStyle w:val="StyleUnderline"/>
          <w:rFonts w:ascii="Times New Roman" w:hAnsi="Times New Roman" w:cs="Times New Roman"/>
        </w:rPr>
        <w:t>​</w:t>
      </w:r>
      <w:r w:rsidRPr="00ED54B0">
        <w:rPr>
          <w:rStyle w:val="StyleUnderline"/>
          <w:rFonts w:cs="Georgia"/>
        </w:rPr>
        <w:t>“</w:t>
      </w:r>
      <w:proofErr w:type="spellStart"/>
      <w:r w:rsidRPr="00ED54B0">
        <w:rPr>
          <w:rStyle w:val="StyleUnderline"/>
        </w:rPr>
        <w:t>starways</w:t>
      </w:r>
      <w:proofErr w:type="spellEnd"/>
      <w:r w:rsidRPr="00ED54B0">
        <w:rPr>
          <w:rStyle w:val="StyleUnderline"/>
        </w:rPr>
        <w:t>,</w:t>
      </w:r>
      <w:r w:rsidRPr="00ED54B0">
        <w:rPr>
          <w:rStyle w:val="StyleUnderline"/>
          <w:rFonts w:cs="Georgia"/>
        </w:rPr>
        <w:t>”</w:t>
      </w:r>
      <w:r w:rsidRPr="00ED54B0">
        <w:rPr>
          <w:rStyle w:val="StyleUnderline"/>
        </w:rPr>
        <w:t xml:space="preserve"> gatekeep the riches of the solar system and charge rent on the moon</w:t>
      </w:r>
      <w:r w:rsidRPr="00ED54B0">
        <w:rPr>
          <w:sz w:val="16"/>
        </w:rPr>
        <w:t xml:space="preserve">. Against this backdrop, </w:t>
      </w:r>
      <w:r w:rsidRPr="00ED54B0">
        <w:rPr>
          <w:rStyle w:val="StyleUnderline"/>
        </w:rPr>
        <w:t>Space Force might seem retrograde, a warped nostalgia for a time when the space race was about petty terrestrial wars rather than Musk’s supposedly enlightened vision to colonize Mars</w:t>
      </w:r>
      <w:r w:rsidRPr="00ED54B0">
        <w:rPr>
          <w:sz w:val="16"/>
        </w:rPr>
        <w:t xml:space="preserve">. </w:t>
      </w:r>
      <w:r w:rsidRPr="00ED54B0">
        <w:rPr>
          <w:rStyle w:val="Emphasis"/>
        </w:rPr>
        <w:t xml:space="preserve">In reality, the two visions go hand in hand. </w:t>
      </w:r>
      <w:r w:rsidRPr="00B855F5">
        <w:rPr>
          <w:rStyle w:val="Emphasis"/>
          <w:highlight w:val="green"/>
        </w:rPr>
        <w:t xml:space="preserve">Military </w:t>
      </w:r>
      <w:r w:rsidRPr="00694DD4">
        <w:rPr>
          <w:rStyle w:val="Emphasis"/>
        </w:rPr>
        <w:t>might physically captures and s</w:t>
      </w:r>
      <w:r w:rsidRPr="00B855F5">
        <w:rPr>
          <w:rStyle w:val="Emphasis"/>
          <w:highlight w:val="green"/>
        </w:rPr>
        <w:t>ecures territory,</w:t>
      </w:r>
      <w:r w:rsidRPr="00ED54B0">
        <w:rPr>
          <w:rStyle w:val="Emphasis"/>
        </w:rPr>
        <w:t xml:space="preserve"> </w:t>
      </w:r>
      <w:r w:rsidRPr="00B855F5">
        <w:rPr>
          <w:rStyle w:val="Emphasis"/>
          <w:highlight w:val="green"/>
        </w:rPr>
        <w:t>enforces</w:t>
      </w:r>
      <w:r w:rsidRPr="00ED54B0">
        <w:rPr>
          <w:rStyle w:val="Emphasis"/>
        </w:rPr>
        <w:t xml:space="preserve"> the </w:t>
      </w:r>
      <w:r w:rsidRPr="00B855F5">
        <w:rPr>
          <w:rStyle w:val="Emphasis"/>
          <w:highlight w:val="green"/>
        </w:rPr>
        <w:t>American</w:t>
      </w:r>
      <w:r w:rsidRPr="00ED54B0">
        <w:rPr>
          <w:rStyle w:val="Emphasis"/>
        </w:rPr>
        <w:t xml:space="preserve"> political and legal </w:t>
      </w:r>
      <w:r w:rsidRPr="00B855F5">
        <w:rPr>
          <w:rStyle w:val="Emphasis"/>
          <w:highlight w:val="green"/>
        </w:rPr>
        <w:t>apparatus</w:t>
      </w:r>
      <w:r w:rsidRPr="00ED54B0">
        <w:rPr>
          <w:rStyle w:val="Emphasis"/>
        </w:rPr>
        <w:t xml:space="preserve"> and </w:t>
      </w:r>
      <w:r w:rsidRPr="00B855F5">
        <w:rPr>
          <w:rStyle w:val="Emphasis"/>
          <w:highlight w:val="green"/>
        </w:rPr>
        <w:t>ensures business</w:t>
      </w:r>
      <w:r w:rsidRPr="00ED54B0">
        <w:rPr>
          <w:rStyle w:val="Emphasis"/>
        </w:rPr>
        <w:t xml:space="preserve"> can </w:t>
      </w:r>
      <w:r w:rsidRPr="00B855F5">
        <w:rPr>
          <w:rStyle w:val="Emphasis"/>
          <w:highlight w:val="green"/>
        </w:rPr>
        <w:t>function</w:t>
      </w:r>
      <w:r w:rsidRPr="00ED54B0">
        <w:rPr>
          <w:sz w:val="16"/>
        </w:rPr>
        <w:t xml:space="preserve"> (even on the moon). The </w:t>
      </w:r>
      <w:r w:rsidRPr="00694DD4">
        <w:rPr>
          <w:rStyle w:val="StyleUnderline"/>
        </w:rPr>
        <w:t>darlings of this new space age paint their vision as daring futurism, a wild-eyed libertarian dream of human ele</w:t>
      </w:r>
      <w:r w:rsidRPr="00ED54B0">
        <w:rPr>
          <w:rStyle w:val="StyleUnderline"/>
        </w:rPr>
        <w:t>vation</w:t>
      </w:r>
      <w:r w:rsidRPr="00ED54B0">
        <w:rPr>
          <w:sz w:val="16"/>
        </w:rPr>
        <w:t xml:space="preserve">. </w:t>
      </w:r>
      <w:r w:rsidRPr="00B855F5">
        <w:rPr>
          <w:rStyle w:val="Emphasis"/>
          <w:highlight w:val="green"/>
        </w:rPr>
        <w:t>But</w:t>
      </w:r>
      <w:r w:rsidRPr="00ED54B0">
        <w:rPr>
          <w:rStyle w:val="Emphasis"/>
        </w:rPr>
        <w:t xml:space="preserve"> </w:t>
      </w:r>
      <w:r w:rsidRPr="00B855F5">
        <w:rPr>
          <w:rStyle w:val="Emphasis"/>
          <w:highlight w:val="green"/>
        </w:rPr>
        <w:t>history repeats</w:t>
      </w:r>
      <w:r w:rsidRPr="00ED54B0">
        <w:rPr>
          <w:rStyle w:val="Emphasis"/>
        </w:rPr>
        <w:t xml:space="preserve"> and the story is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B855F5">
        <w:rPr>
          <w:rStyle w:val="Emphasis"/>
          <w:highlight w:val="green"/>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694DD4">
        <w:rPr>
          <w:rStyle w:val="StyleUnderline"/>
        </w:rPr>
        <w:t>Where technology opens up the yawning unknown of new territory glittering with potential profit, private enterprises hustle for dominance</w:t>
      </w:r>
      <w:r w:rsidRPr="00694DD4">
        <w:rPr>
          <w:rStyle w:val="StyleUnderline"/>
          <w:rFonts w:ascii="Times New Roman" w:hAnsi="Times New Roman" w:cs="Times New Roman"/>
        </w:rPr>
        <w:t> </w:t>
      </w:r>
      <w:r w:rsidRPr="00694DD4">
        <w:rPr>
          <w:rStyle w:val="StyleUnderline"/>
          <w:rFonts w:cs="Georgia"/>
        </w:rPr>
        <w:t>—</w:t>
      </w:r>
      <w:r w:rsidRPr="00694DD4">
        <w:rPr>
          <w:rStyle w:val="StyleUnderline"/>
          <w:rFonts w:ascii="Times New Roman" w:hAnsi="Times New Roman" w:cs="Times New Roman"/>
        </w:rPr>
        <w:t> </w:t>
      </w:r>
      <w:r w:rsidRPr="00694DD4">
        <w:rPr>
          <w:rStyle w:val="StyleUnderline"/>
        </w:rPr>
        <w:t>backed by the military and legal capacities of earthbound nations.</w:t>
      </w:r>
      <w:r w:rsidRPr="00ED54B0">
        <w:rPr>
          <w:sz w:val="16"/>
        </w:rPr>
        <w:t xml:space="preserve"> </w:t>
      </w:r>
      <w:r w:rsidRPr="00B855F5">
        <w:rPr>
          <w:rStyle w:val="Emphasis"/>
          <w:highlight w:val="green"/>
        </w:rPr>
        <w:t>Colonialism in space is not some post-humanist utopia</w:t>
      </w:r>
      <w:r w:rsidRPr="00B855F5">
        <w:rPr>
          <w:sz w:val="16"/>
          <w:highlight w:val="green"/>
        </w:rPr>
        <w:t xml:space="preserve">, </w:t>
      </w:r>
      <w:r w:rsidRPr="00B855F5">
        <w:rPr>
          <w:rStyle w:val="StyleUnderline"/>
          <w:highlight w:val="green"/>
        </w:rPr>
        <w:t xml:space="preserve">but the age-old dominion of </w:t>
      </w:r>
      <w:r w:rsidRPr="00DE06D8">
        <w:rPr>
          <w:rStyle w:val="StyleUnderline"/>
        </w:rPr>
        <w:t xml:space="preserve">land </w:t>
      </w:r>
      <w:r w:rsidRPr="00B855F5">
        <w:rPr>
          <w:rStyle w:val="StyleUnderline"/>
          <w:highlight w:val="green"/>
        </w:rPr>
        <w:t>barons</w:t>
      </w:r>
      <w:r w:rsidRPr="00ED54B0">
        <w:rPr>
          <w:rStyle w:val="StyleUnderline"/>
        </w:rPr>
        <w:t xml:space="preserve"> </w:t>
      </w:r>
      <w:r w:rsidRPr="00694DD4">
        <w:rPr>
          <w:rStyle w:val="StyleUnderline"/>
        </w:rPr>
        <w:t>and mining magnates, billionaires sloughing off the wreckage of one planet and setting out for the stars</w:t>
      </w:r>
      <w:r w:rsidRPr="00694DD4">
        <w:rPr>
          <w:sz w:val="16"/>
        </w:rPr>
        <w:t>.</w:t>
      </w:r>
    </w:p>
    <w:p w14:paraId="1779DBCB" w14:textId="77777777" w:rsidR="005B401C" w:rsidRDefault="005B401C" w:rsidP="005B401C"/>
    <w:p w14:paraId="38F1C1A1" w14:textId="77777777" w:rsidR="005B401C" w:rsidRDefault="005B401C" w:rsidP="005B401C">
      <w:pPr>
        <w:pStyle w:val="Heading4"/>
      </w:pPr>
      <w:r>
        <w:t>3. Capitalism is not natural or inevitable, extending it to space is a political choice. Empirics prove it will be disastrous</w:t>
      </w:r>
    </w:p>
    <w:p w14:paraId="2D9E10E3" w14:textId="77777777" w:rsidR="005B401C" w:rsidRPr="00894FCE" w:rsidRDefault="005B401C" w:rsidP="005B401C">
      <w:pPr>
        <w:rPr>
          <w:rStyle w:val="Style13ptBold"/>
        </w:rPr>
      </w:pPr>
      <w:r w:rsidRPr="00894FCE">
        <w:rPr>
          <w:rStyle w:val="Style13ptBold"/>
        </w:rPr>
        <w:t>Penny 20</w:t>
      </w:r>
    </w:p>
    <w:p w14:paraId="23FA8E50" w14:textId="77777777" w:rsidR="005B401C" w:rsidRPr="00894FCE" w:rsidRDefault="005B401C" w:rsidP="005B401C">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7" w:history="1">
        <w:r w:rsidRPr="00894FCE">
          <w:rPr>
            <w:rStyle w:val="Hyperlink"/>
            <w:sz w:val="16"/>
          </w:rPr>
          <w:t>https://inthesetimes.com/article/space-privatization-future-technology-silicon-valley-elon-musk-jeff-bezos</w:t>
        </w:r>
      </w:hyperlink>
      <w:r w:rsidRPr="00894FCE">
        <w:rPr>
          <w:sz w:val="16"/>
        </w:rPr>
        <w:t>, 12-17)</w:t>
      </w:r>
    </w:p>
    <w:p w14:paraId="5E324F3A" w14:textId="77777777" w:rsidR="005B401C" w:rsidRPr="00F92F05" w:rsidRDefault="005B401C" w:rsidP="005B401C">
      <w:pPr>
        <w:rPr>
          <w:rStyle w:val="Emphasis"/>
        </w:rPr>
      </w:pPr>
      <w:r w:rsidRPr="00BC46D8">
        <w:rPr>
          <w:rStyle w:val="Emphasis"/>
          <w:highlight w:val="green"/>
        </w:rPr>
        <w:lastRenderedPageBreak/>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94DD4">
        <w:rPr>
          <w:rStyle w:val="StyleUnderline"/>
        </w:rPr>
        <w:t>Americans should have the right to engage in commercial exploration,</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w:t>
      </w:r>
      <w:r w:rsidRPr="00F92499">
        <w:rPr>
          <w:rStyle w:val="StyleUnderline"/>
          <w:highlight w:val="green"/>
        </w:rPr>
        <w:t xml:space="preserve">institution of private </w:t>
      </w:r>
      <w:r w:rsidRPr="00694DD4">
        <w:rPr>
          <w:rStyle w:val="StyleUnderline"/>
        </w:rPr>
        <w:t>land ownership is now widely taken for granted, it was</w:t>
      </w:r>
      <w:r w:rsidRPr="00694DD4">
        <w:rPr>
          <w:rFonts w:ascii="Times New Roman" w:hAnsi="Times New Roman" w:cs="Times New Roman"/>
          <w:sz w:val="16"/>
        </w:rPr>
        <w:t> </w:t>
      </w:r>
      <w:r w:rsidRPr="00694DD4">
        <w:rPr>
          <w:rFonts w:cs="Georgia"/>
          <w:sz w:val="16"/>
        </w:rPr>
        <w:t>—</w:t>
      </w:r>
      <w:r w:rsidRPr="00694DD4">
        <w:rPr>
          <w:rFonts w:ascii="Times New Roman" w:hAnsi="Times New Roman" w:cs="Times New Roman"/>
          <w:sz w:val="16"/>
        </w:rPr>
        <w:t> </w:t>
      </w:r>
      <w:r w:rsidRPr="00694DD4">
        <w:rPr>
          <w:rStyle w:val="Emphasis"/>
        </w:rPr>
        <w:t>like</w:t>
      </w:r>
      <w:r w:rsidRPr="00612DA8">
        <w:rPr>
          <w:rStyle w:val="Emphasis"/>
        </w:rPr>
        <w:t xml:space="preserv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9249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F92499">
        <w:rPr>
          <w:rStyle w:val="StyleUnderline"/>
          <w:highlight w:val="green"/>
        </w:rPr>
        <w:t>enclosure</w:t>
      </w:r>
      <w:r w:rsidRPr="00612DA8">
        <w:rPr>
          <w:rStyle w:val="StyleUnderline"/>
        </w:rPr>
        <w:t xml:space="preserve"> was </w:t>
      </w:r>
      <w:r w:rsidRPr="00F92499">
        <w:rPr>
          <w:rStyle w:val="StyleUnderline"/>
          <w:highlight w:val="green"/>
        </w:rPr>
        <w:t>synonymous with</w:t>
      </w:r>
      <w:r w:rsidRPr="00612DA8">
        <w:rPr>
          <w:rStyle w:val="StyleUnderline"/>
        </w:rPr>
        <w:t xml:space="preserve"> </w:t>
      </w:r>
      <w:r w:rsidRPr="00F92499">
        <w:rPr>
          <w:rStyle w:val="Emphasis"/>
          <w:highlight w:val="green"/>
        </w:rPr>
        <w:t xml:space="preserve">disaster, destitution and death </w:t>
      </w:r>
      <w:r w:rsidRPr="00F92499">
        <w:rPr>
          <w:rStyle w:val="Emphasis"/>
        </w:rPr>
        <w:t>for many people</w:t>
      </w:r>
      <w:r w:rsidRPr="00F92499">
        <w:rPr>
          <w:sz w:val="16"/>
        </w:rPr>
        <w:t>.</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F92499">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So </w:t>
      </w:r>
      <w:r w:rsidRPr="00612DA8">
        <w:rPr>
          <w:rStyle w:val="Emphasis"/>
        </w:rPr>
        <w:t xml:space="preserve">it seems </w:t>
      </w:r>
      <w:r w:rsidRPr="00F92499">
        <w:rPr>
          <w:rStyle w:val="Emphasis"/>
          <w:highlight w:val="green"/>
        </w:rPr>
        <w:t xml:space="preserve">only </w:t>
      </w:r>
      <w:r w:rsidRPr="00F92499">
        <w:rPr>
          <w:rStyle w:val="Emphasis"/>
          <w:rFonts w:ascii="Times New Roman" w:hAnsi="Times New Roman" w:cs="Times New Roman"/>
          <w:highlight w:val="green"/>
        </w:rPr>
        <w:t>​</w:t>
      </w:r>
      <w:r w:rsidRPr="00F92499">
        <w:rPr>
          <w:rStyle w:val="Emphasis"/>
          <w:rFonts w:cs="Georgia"/>
          <w:highlight w:val="green"/>
        </w:rPr>
        <w:t>“</w:t>
      </w:r>
      <w:r w:rsidRPr="00F92499">
        <w:rPr>
          <w:rStyle w:val="Emphasis"/>
          <w:highlight w:val="green"/>
        </w:rPr>
        <w:t>natural</w:t>
      </w:r>
      <w:r w:rsidRPr="00F92499">
        <w:rPr>
          <w:rStyle w:val="Emphasis"/>
          <w:rFonts w:cs="Georgia"/>
          <w:highlight w:val="green"/>
        </w:rPr>
        <w:t>”</w:t>
      </w:r>
      <w:r w:rsidRPr="00F92499">
        <w:rPr>
          <w:rStyle w:val="Emphasis"/>
          <w:highlight w:val="green"/>
        </w:rPr>
        <w:t xml:space="preserve"> to carve up the moon into stretches of valuable real estate</w:t>
      </w:r>
      <w:r w:rsidRPr="00F92499">
        <w:rPr>
          <w:sz w:val="16"/>
          <w:highlight w:val="green"/>
        </w:rPr>
        <w:t>,</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612DA8">
        <w:rPr>
          <w:rStyle w:val="Emphasis"/>
        </w:rPr>
        <w:t xml:space="preserve">the result of this system of </w:t>
      </w:r>
      <w:r w:rsidRPr="00F92499">
        <w:rPr>
          <w:rStyle w:val="Emphasis"/>
          <w:highlight w:val="green"/>
        </w:rPr>
        <w:t>private ownership</w:t>
      </w:r>
      <w:r w:rsidRPr="00612DA8">
        <w:rPr>
          <w:rStyle w:val="Emphasis"/>
        </w:rPr>
        <w:t xml:space="preserve"> that </w:t>
      </w:r>
      <w:r w:rsidRPr="00F92499">
        <w:rPr>
          <w:rStyle w:val="Emphasis"/>
          <w:highlight w:val="green"/>
        </w:rPr>
        <w:t>rewards</w:t>
      </w:r>
      <w:r w:rsidRPr="00F92499">
        <w:rPr>
          <w:rStyle w:val="Emphasis"/>
        </w:rPr>
        <w:t xml:space="preserve"> ruthless, </w:t>
      </w:r>
      <w:r w:rsidRPr="00F92499">
        <w:rPr>
          <w:rStyle w:val="Emphasis"/>
          <w:highlight w:val="green"/>
        </w:rPr>
        <w:t>short-term profit</w:t>
      </w:r>
      <w:r w:rsidRPr="00694DD4">
        <w:rPr>
          <w:rStyle w:val="Emphasis"/>
        </w:rPr>
        <w:t xml:space="preserve">eering </w:t>
      </w:r>
      <w:r w:rsidRPr="00F92499">
        <w:rPr>
          <w:rStyle w:val="Emphasis"/>
          <w:highlight w:val="green"/>
        </w:rPr>
        <w:t>at the expense of</w:t>
      </w:r>
      <w:r w:rsidRPr="00F92499">
        <w:rPr>
          <w:rStyle w:val="Emphasis"/>
        </w:rPr>
        <w:t xml:space="preserve"> the </w:t>
      </w:r>
      <w:r w:rsidRPr="00F92499">
        <w:rPr>
          <w:rStyle w:val="Emphasis"/>
          <w:highlight w:val="green"/>
        </w:rPr>
        <w:t xml:space="preserve">long-term survival of </w:t>
      </w:r>
      <w:r w:rsidRPr="00F92499">
        <w:rPr>
          <w:rStyle w:val="Emphasis"/>
        </w:rPr>
        <w:t xml:space="preserve">the </w:t>
      </w:r>
      <w:r w:rsidRPr="00F92499">
        <w:rPr>
          <w:rStyle w:val="Emphasis"/>
          <w:highlight w:val="green"/>
        </w:rPr>
        <w:t>natural commons</w:t>
      </w:r>
      <w:r w:rsidRPr="00612DA8">
        <w:rPr>
          <w:rStyle w:val="Emphasis"/>
        </w:rPr>
        <w:t>.</w:t>
      </w:r>
      <w:r>
        <w:rPr>
          <w:rStyle w:val="Emphasis"/>
        </w:rPr>
        <w:t xml:space="preserve"> </w:t>
      </w:r>
      <w:r w:rsidRPr="00F92F05">
        <w:rPr>
          <w:sz w:val="16"/>
        </w:rPr>
        <w:t xml:space="preserve">This future access to a new natural commons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w:t>
      </w:r>
      <w:r w:rsidRPr="00694DD4">
        <w:rPr>
          <w:sz w:val="16"/>
        </w:rPr>
        <w:t>is a legally and physically unique domain of human activity, and the United States does not view it as a global</w:t>
      </w:r>
      <w:r w:rsidRPr="00F92F05">
        <w:rPr>
          <w:sz w:val="16"/>
        </w:rPr>
        <w:t xml:space="preserve"> commons.</w:t>
      </w:r>
      <w:r w:rsidRPr="00F92F05">
        <w:rPr>
          <w:rFonts w:cs="Georgia"/>
          <w:sz w:val="16"/>
        </w:rPr>
        <w:t>”</w:t>
      </w:r>
      <w:r w:rsidRPr="00F92F05">
        <w:rPr>
          <w:sz w:val="16"/>
        </w:rPr>
        <w:t xml:space="preserve"> </w:t>
      </w:r>
      <w:r w:rsidRPr="00F92499">
        <w:rPr>
          <w:rStyle w:val="StyleUnderline"/>
          <w:highlight w:val="green"/>
        </w:rPr>
        <w:t>Trump’s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w:t>
      </w:r>
      <w:r w:rsidRPr="00F92499">
        <w:rPr>
          <w:rStyle w:val="StyleUnderline"/>
          <w:highlight w:val="green"/>
        </w:rPr>
        <w:t>international support for</w:t>
      </w:r>
      <w:r w:rsidRPr="00612DA8">
        <w:rPr>
          <w:rStyle w:val="StyleUnderline"/>
        </w:rPr>
        <w:t xml:space="preserve"> the </w:t>
      </w:r>
      <w:r w:rsidRPr="00694DD4">
        <w:rPr>
          <w:rStyle w:val="StyleUnderline"/>
        </w:rPr>
        <w:t>public and private</w:t>
      </w:r>
      <w:r w:rsidRPr="00612DA8">
        <w:rPr>
          <w:rStyle w:val="StyleUnderline"/>
        </w:rPr>
        <w:t xml:space="preserve"> recovery and </w:t>
      </w:r>
      <w:r w:rsidRPr="00F92499">
        <w:rPr>
          <w:rStyle w:val="StyleUnderline"/>
          <w:highlight w:val="green"/>
        </w:rPr>
        <w:t>use of resources</w:t>
      </w:r>
      <w:r w:rsidRPr="00612DA8">
        <w:rPr>
          <w:rStyle w:val="StyleUnderline"/>
        </w:rPr>
        <w:t xml:space="preserve"> in outer space” heralds </w:t>
      </w:r>
      <w:r w:rsidRPr="00694DD4">
        <w:rPr>
          <w:rStyle w:val="StyleUnderline"/>
        </w:rPr>
        <w:t>yet another</w:t>
      </w:r>
      <w:r w:rsidRPr="00612DA8">
        <w:rPr>
          <w:rStyle w:val="StyleUnderline"/>
        </w:rPr>
        <w:t xml:space="preserve"> </w:t>
      </w:r>
      <w:r w:rsidRPr="00F92499">
        <w:rPr>
          <w:rStyle w:val="Emphasis"/>
          <w:highlight w:val="green"/>
        </w:rPr>
        <w:t xml:space="preserve">public-private boondoggle, where </w:t>
      </w:r>
      <w:r w:rsidRPr="00F92499">
        <w:rPr>
          <w:rStyle w:val="Emphasis"/>
        </w:rPr>
        <w:t>nominally</w:t>
      </w:r>
      <w:r w:rsidRPr="00F92499">
        <w:rPr>
          <w:rStyle w:val="Emphasis"/>
          <w:highlight w:val="green"/>
        </w:rPr>
        <w:t xml:space="preserve"> public institutions thrash out fresh boundaries of corporate activit</w:t>
      </w:r>
      <w:r w:rsidRPr="00612DA8">
        <w:rPr>
          <w:rStyle w:val="Emphasis"/>
        </w:rPr>
        <w: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499">
        <w:rPr>
          <w:rStyle w:val="StyleUnderline"/>
          <w:highlight w:val="green"/>
        </w:rPr>
        <w:t>Musk</w:t>
      </w:r>
      <w:r w:rsidRPr="00F92F05">
        <w:rPr>
          <w:rStyle w:val="StyleUnderline"/>
        </w:rPr>
        <w:t xml:space="preserve"> began </w:t>
      </w:r>
      <w:r w:rsidRPr="00F92499">
        <w:rPr>
          <w:rStyle w:val="StyleUnderline"/>
          <w:highlight w:val="green"/>
        </w:rPr>
        <w:t>launch</w:t>
      </w:r>
      <w:r w:rsidRPr="00F92F05">
        <w:rPr>
          <w:rStyle w:val="StyleUnderline"/>
        </w:rPr>
        <w:t xml:space="preserve">ing a cavalcade of </w:t>
      </w:r>
      <w:r w:rsidRPr="00694DD4">
        <w:rPr>
          <w:rStyle w:val="StyleUnderline"/>
        </w:rPr>
        <w:t xml:space="preserve">thousands of </w:t>
      </w:r>
      <w:r w:rsidRPr="00F92499">
        <w:rPr>
          <w:rStyle w:val="StyleUnderline"/>
          <w:highlight w:val="green"/>
        </w:rPr>
        <w:t>satellites</w:t>
      </w:r>
      <w:r w:rsidRPr="00F92F05">
        <w:rPr>
          <w:rStyle w:val="StyleUnderline"/>
        </w:rPr>
        <w:t xml:space="preserve">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w:t>
      </w:r>
      <w:r w:rsidRPr="00F92499">
        <w:rPr>
          <w:rStyle w:val="StyleUnderline"/>
          <w:highlight w:val="green"/>
        </w:rPr>
        <w:t>network</w:t>
      </w:r>
      <w:r w:rsidRPr="00F92F05">
        <w:rPr>
          <w:rStyle w:val="StyleUnderline"/>
        </w:rPr>
        <w:t xml:space="preserve"> will potentially </w:t>
      </w:r>
      <w:r w:rsidRPr="00F92499">
        <w:rPr>
          <w:rStyle w:val="StyleUnderline"/>
          <w:highlight w:val="green"/>
        </w:rPr>
        <w:t xml:space="preserve">seed an </w:t>
      </w:r>
      <w:r w:rsidRPr="00F92499">
        <w:rPr>
          <w:rStyle w:val="Emphasis"/>
          <w:highlight w:val="green"/>
        </w:rPr>
        <w:t>extraplanetary monopoly</w:t>
      </w:r>
      <w:r w:rsidRPr="00F92499">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launching Azure Orbital in September 2020 to enable satellite operators on its cloud computing platform, along with a SpaceX partnership the following month. According to Forbes</w:t>
      </w:r>
      <w:r w:rsidRPr="00F92499">
        <w:rPr>
          <w:sz w:val="16"/>
          <w:highlight w:val="green"/>
        </w:rPr>
        <w:t xml:space="preserve">, </w:t>
      </w:r>
      <w:r w:rsidRPr="00F92499">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w:t>
      </w:r>
      <w:r w:rsidRPr="00F92499">
        <w:rPr>
          <w:rStyle w:val="StyleUnderline"/>
          <w:highlight w:val="green"/>
        </w:rPr>
        <w:t>exploration</w:t>
      </w:r>
      <w:r w:rsidRPr="00F92F05">
        <w:rPr>
          <w:rStyle w:val="StyleUnderline"/>
        </w:rPr>
        <w:t xml:space="preserve"> </w:t>
      </w:r>
      <w:r w:rsidRPr="00694DD4">
        <w:rPr>
          <w:rStyle w:val="StyleUnderline"/>
        </w:rPr>
        <w:t>has long been</w:t>
      </w:r>
      <w:r w:rsidRPr="00F92F05">
        <w:rPr>
          <w:rStyle w:val="StyleUnderline"/>
        </w:rPr>
        <w:t xml:space="preserve"> </w:t>
      </w:r>
      <w:r w:rsidRPr="00F92499">
        <w:rPr>
          <w:rStyle w:val="StyleUnderline"/>
          <w:highlight w:val="green"/>
        </w:rPr>
        <w:t>tied</w:t>
      </w:r>
      <w:r w:rsidRPr="00F92F05">
        <w:rPr>
          <w:rStyle w:val="StyleUnderline"/>
        </w:rPr>
        <w:t xml:space="preserve"> </w:t>
      </w:r>
      <w:r w:rsidRPr="00F92499">
        <w:rPr>
          <w:rStyle w:val="StyleUnderline"/>
          <w:highlight w:val="green"/>
        </w:rPr>
        <w:t>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w:t>
      </w:r>
      <w:r w:rsidRPr="00F92F05">
        <w:rPr>
          <w:sz w:val="16"/>
        </w:rPr>
        <w:lastRenderedPageBreak/>
        <w:t xml:space="preserve">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w:t>
      </w:r>
      <w:r w:rsidRPr="00F92499">
        <w:rPr>
          <w:rStyle w:val="StyleUnderline"/>
          <w:highlight w:val="green"/>
        </w:rPr>
        <w:t>the mission of Space Force</w:t>
      </w:r>
      <w:r w:rsidRPr="00F92F05">
        <w:rPr>
          <w:rStyle w:val="StyleUnderline"/>
        </w:rPr>
        <w:t xml:space="preserve"> is to protect the economic and military infrastructure (communications and surveillance technology) seemingly </w:t>
      </w:r>
      <w:r w:rsidRPr="00F92499">
        <w:rPr>
          <w:rStyle w:val="StyleUnderline"/>
          <w:highlight w:val="green"/>
        </w:rPr>
        <w:t>threatened by rival global powers</w:t>
      </w:r>
      <w:r w:rsidRPr="00F92F05">
        <w:rPr>
          <w:rStyle w:val="StyleUnderline"/>
        </w:rPr>
        <w:t xml:space="preserve"> (namely, </w:t>
      </w:r>
      <w:r w:rsidRPr="00F92499">
        <w:rPr>
          <w:rStyle w:val="StyleUnderline"/>
          <w:highlight w:val="green"/>
        </w:rPr>
        <w:t>Russia</w:t>
      </w:r>
      <w:r w:rsidRPr="00F92F05">
        <w:rPr>
          <w:rStyle w:val="StyleUnderline"/>
        </w:rPr>
        <w:t xml:space="preserve"> and </w:t>
      </w:r>
      <w:r w:rsidRPr="00F92499">
        <w:rPr>
          <w:rStyle w:val="StyleUnderline"/>
          <w:highlight w:val="green"/>
        </w:rPr>
        <w:t>China</w:t>
      </w:r>
      <w:r w:rsidRPr="00F92F05">
        <w:rPr>
          <w:rStyle w:val="StyleUnderline"/>
        </w:rPr>
        <w:t xml:space="preserve">) </w:t>
      </w:r>
      <w:r w:rsidRPr="00F92499">
        <w:rPr>
          <w:rStyle w:val="StyleUnderline"/>
          <w:highlight w:val="green"/>
        </w:rPr>
        <w:t>gearing up their own</w:t>
      </w:r>
      <w:r w:rsidRPr="00F92F05">
        <w:rPr>
          <w:rStyle w:val="StyleUnderline"/>
        </w:rPr>
        <w:t xml:space="preserve"> military space </w:t>
      </w:r>
      <w:r w:rsidRPr="00F92499">
        <w:rPr>
          <w:rStyle w:val="StyleUnderline"/>
          <w:highlight w:val="green"/>
        </w:rPr>
        <w:t>operations.</w:t>
      </w:r>
      <w:r>
        <w:rPr>
          <w:rStyle w:val="StyleUnderline"/>
        </w:rPr>
        <w:t xml:space="preserve"> </w:t>
      </w:r>
      <w:r w:rsidRPr="00F92499">
        <w:rPr>
          <w:rStyle w:val="StyleUnderline"/>
          <w:highlight w:val="green"/>
        </w:rPr>
        <w:t>The</w:t>
      </w:r>
      <w:r w:rsidRPr="00F92F05">
        <w:rPr>
          <w:rStyle w:val="StyleUnderline"/>
        </w:rPr>
        <w:t xml:space="preserve"> 1967 </w:t>
      </w:r>
      <w:r w:rsidRPr="00F92499">
        <w:rPr>
          <w:rStyle w:val="StyleUnderline"/>
          <w:highlight w:val="green"/>
        </w:rPr>
        <w:t>O</w:t>
      </w:r>
      <w:r w:rsidRPr="00F92F05">
        <w:rPr>
          <w:rStyle w:val="StyleUnderline"/>
        </w:rPr>
        <w:t xml:space="preserve">uter </w:t>
      </w:r>
      <w:r w:rsidRPr="00F92499">
        <w:rPr>
          <w:rStyle w:val="StyleUnderline"/>
          <w:highlight w:val="green"/>
        </w:rPr>
        <w:t>S</w:t>
      </w:r>
      <w:r w:rsidRPr="00F92F05">
        <w:rPr>
          <w:rStyle w:val="StyleUnderline"/>
        </w:rPr>
        <w:t xml:space="preserve">pace </w:t>
      </w:r>
      <w:r w:rsidRPr="00F92499">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A810EF">
        <w:rPr>
          <w:rStyle w:val="StyleUnderline"/>
          <w:highlight w:val="green"/>
        </w:rPr>
        <w:t>never</w:t>
      </w:r>
      <w:r w:rsidRPr="00F92F05">
        <w:rPr>
          <w:rStyle w:val="StyleUnderline"/>
        </w:rPr>
        <w:t xml:space="preserve"> </w:t>
      </w:r>
      <w:r w:rsidRPr="00A810EF">
        <w:rPr>
          <w:rStyle w:val="StyleUnderline"/>
          <w:highlight w:val="green"/>
        </w:rPr>
        <w:t>foresaw</w:t>
      </w:r>
      <w:r w:rsidRPr="00F92F05">
        <w:rPr>
          <w:rStyle w:val="StyleUnderline"/>
        </w:rPr>
        <w:t xml:space="preserve"> the dizzying rise of </w:t>
      </w:r>
      <w:r w:rsidRPr="00A810EF">
        <w:rPr>
          <w:rStyle w:val="Emphasis"/>
          <w:highlight w:val="green"/>
        </w:rPr>
        <w:t>private enterprise clamoring for a slice of the sky</w:t>
      </w:r>
      <w:r w:rsidRPr="00A810EF">
        <w:rPr>
          <w:sz w:val="16"/>
          <w:highlight w:val="green"/>
        </w:rPr>
        <w:t>.</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w:t>
      </w:r>
      <w:r w:rsidRPr="00326F17">
        <w:rPr>
          <w:sz w:val="16"/>
        </w:rPr>
        <w:t xml:space="preserve">) </w:t>
      </w:r>
      <w:r w:rsidRPr="00326F17">
        <w:rPr>
          <w:rStyle w:val="Emphasis"/>
        </w:rPr>
        <w:t>that would allow venture capitalists to stake their claim in a new space scramble.</w:t>
      </w:r>
    </w:p>
    <w:p w14:paraId="4B165ECD" w14:textId="77777777" w:rsidR="005B401C" w:rsidRDefault="005B401C" w:rsidP="005B401C"/>
    <w:p w14:paraId="343FCC8B" w14:textId="77777777" w:rsidR="005B401C" w:rsidRDefault="005B401C" w:rsidP="005B401C">
      <w:pPr>
        <w:pStyle w:val="Heading4"/>
      </w:pPr>
      <w:r>
        <w:t xml:space="preserve">4. Risks of private space activity </w:t>
      </w:r>
      <w:r w:rsidRPr="003F38AD">
        <w:t>vastly outweigh- government space programs are regulated and equitable. Private space risks handing a megalomaniac their own death star</w:t>
      </w:r>
      <w:r>
        <w:t xml:space="preserve"> </w:t>
      </w:r>
    </w:p>
    <w:p w14:paraId="0E96C3D2" w14:textId="77777777" w:rsidR="005B401C" w:rsidRPr="00424BBE" w:rsidRDefault="005B401C" w:rsidP="005B401C">
      <w:pPr>
        <w:rPr>
          <w:rStyle w:val="Style13ptBold"/>
        </w:rPr>
      </w:pPr>
      <w:proofErr w:type="spellStart"/>
      <w:r w:rsidRPr="00424BBE">
        <w:rPr>
          <w:rStyle w:val="Style13ptBold"/>
        </w:rPr>
        <w:t>Kaminska</w:t>
      </w:r>
      <w:proofErr w:type="spellEnd"/>
      <w:r w:rsidRPr="00424BBE">
        <w:rPr>
          <w:rStyle w:val="Style13ptBold"/>
        </w:rPr>
        <w:t xml:space="preserve"> 14</w:t>
      </w:r>
    </w:p>
    <w:p w14:paraId="48E3022A" w14:textId="77777777" w:rsidR="005B401C" w:rsidRPr="00424BBE" w:rsidRDefault="005B401C" w:rsidP="005B401C">
      <w:pPr>
        <w:rPr>
          <w:sz w:val="16"/>
        </w:rPr>
      </w:pPr>
      <w:r w:rsidRPr="00424BBE">
        <w:rPr>
          <w:sz w:val="16"/>
        </w:rPr>
        <w:t>(Izabella is an FT Alphaville reporter</w:t>
      </w:r>
      <w:r>
        <w:rPr>
          <w:sz w:val="16"/>
        </w:rPr>
        <w:t>.</w:t>
      </w:r>
      <w:r w:rsidRPr="00424BBE">
        <w:rPr>
          <w:sz w:val="16"/>
        </w:rPr>
        <w:t xml:space="preserve"> </w:t>
      </w:r>
      <w:hyperlink r:id="rId8" w:history="1">
        <w:r w:rsidRPr="00424BBE">
          <w:rPr>
            <w:rStyle w:val="Hyperlink"/>
            <w:sz w:val="16"/>
          </w:rPr>
          <w:t>https://www.ft.com/content/02aac296-a920-11e3-bf0c-00144feab7de</w:t>
        </w:r>
      </w:hyperlink>
      <w:r w:rsidRPr="00424BBE">
        <w:rPr>
          <w:sz w:val="16"/>
        </w:rPr>
        <w:t xml:space="preserve"> 3-14)</w:t>
      </w:r>
    </w:p>
    <w:p w14:paraId="47D6EBE9" w14:textId="77777777" w:rsidR="005B401C" w:rsidRDefault="005B401C" w:rsidP="005B401C">
      <w:pPr>
        <w:rPr>
          <w:rStyle w:val="StyleUnderline"/>
        </w:rPr>
      </w:pPr>
      <w:r w:rsidRPr="00424BBE">
        <w:rPr>
          <w:sz w:val="16"/>
        </w:rPr>
        <w:t xml:space="preserve">For a long time </w:t>
      </w:r>
      <w:r w:rsidRPr="00CE518B">
        <w:rPr>
          <w:rStyle w:val="StyleUnderline"/>
        </w:rPr>
        <w:t xml:space="preserve">the idea of commercial space was </w:t>
      </w:r>
      <w:r w:rsidRPr="00A810EF">
        <w:rPr>
          <w:rStyle w:val="StyleUnderline"/>
          <w:highlight w:val="green"/>
        </w:rPr>
        <w:t>an eccentric billionaire’s</w:t>
      </w:r>
      <w:r w:rsidRPr="00CE518B">
        <w:rPr>
          <w:rStyle w:val="StyleUnderline"/>
        </w:rPr>
        <w:t xml:space="preserve"> pipe </w:t>
      </w:r>
      <w:r w:rsidRPr="00A810EF">
        <w:rPr>
          <w:rStyle w:val="StyleUnderline"/>
          <w:highlight w:val="green"/>
        </w:rPr>
        <w:t>dream</w:t>
      </w:r>
      <w:r w:rsidRPr="00424BBE">
        <w:rPr>
          <w:sz w:val="16"/>
        </w:rPr>
        <w:t xml:space="preserve">. A fanciful desire of those with a penchant for Isaac Asimov novels. </w:t>
      </w:r>
      <w:r w:rsidRPr="00A810EF">
        <w:rPr>
          <w:rStyle w:val="Emphasis"/>
          <w:highlight w:val="green"/>
        </w:rPr>
        <w:t>Not</w:t>
      </w:r>
      <w:r w:rsidRPr="00CE518B">
        <w:rPr>
          <w:rStyle w:val="Emphasis"/>
        </w:rPr>
        <w:t xml:space="preserve"> so </w:t>
      </w:r>
      <w:r w:rsidRPr="00A810EF">
        <w:rPr>
          <w:rStyle w:val="Emphasis"/>
          <w:highlight w:val="green"/>
        </w:rPr>
        <w:t>any more</w:t>
      </w:r>
      <w:r w:rsidRPr="00424BBE">
        <w:rPr>
          <w:sz w:val="16"/>
        </w:rPr>
        <w:t xml:space="preserve">. Elon Musk’s </w:t>
      </w:r>
      <w:r w:rsidRPr="00CE518B">
        <w:rPr>
          <w:rStyle w:val="StyleUnderline"/>
        </w:rPr>
        <w:t>SpaceX has been sending payloads to space on a commercially viable basis since 2010.</w:t>
      </w:r>
      <w:r w:rsidRPr="00424BBE">
        <w:rPr>
          <w:sz w:val="16"/>
        </w:rPr>
        <w:t xml:space="preserve"> Sir Richard Branson’s </w:t>
      </w:r>
      <w:r w:rsidRPr="00CE518B">
        <w:rPr>
          <w:rStyle w:val="StyleUnderline"/>
        </w:rPr>
        <w:t>Virgin Galactic is on track to take its first fully paid-up customers into near-space by the end of this year,</w:t>
      </w:r>
      <w:r w:rsidRPr="00424BBE">
        <w:rPr>
          <w:sz w:val="16"/>
        </w:rPr>
        <w:t xml:space="preserve"> all of which was revealed by my colleague John </w:t>
      </w:r>
      <w:proofErr w:type="spellStart"/>
      <w:r w:rsidRPr="00424BBE">
        <w:rPr>
          <w:sz w:val="16"/>
        </w:rPr>
        <w:t>Sunyer’s</w:t>
      </w:r>
      <w:proofErr w:type="spellEnd"/>
      <w:r w:rsidRPr="00424BBE">
        <w:rPr>
          <w:sz w:val="16"/>
        </w:rPr>
        <w:t xml:space="preserve"> recent piece on property space wars. And a company called Planetary Resources is making serious attempts to identify asteroids for commercial mining missions in the not too distant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The argument pro property rights is simple</w:t>
      </w:r>
      <w:r w:rsidRPr="00424BBE">
        <w:rPr>
          <w:sz w:val="16"/>
        </w:rPr>
        <w:t xml:space="preserve">. </w:t>
      </w:r>
      <w:r w:rsidRPr="00326F17">
        <w:rPr>
          <w:rStyle w:val="Emphasis"/>
        </w:rPr>
        <w:t xml:space="preserve">What we’re approaching is </w:t>
      </w:r>
      <w:r w:rsidRPr="00A810EF">
        <w:rPr>
          <w:rStyle w:val="Emphasis"/>
          <w:highlight w:val="green"/>
        </w:rPr>
        <w:t>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w:t>
      </w:r>
      <w:r w:rsidRPr="00F934D1">
        <w:rPr>
          <w:rStyle w:val="StyleUnderline"/>
        </w:rPr>
        <w:t xml:space="preserve">the </w:t>
      </w:r>
      <w:r w:rsidRPr="00F934D1">
        <w:rPr>
          <w:rStyle w:val="Emphasis"/>
        </w:rPr>
        <w:t>Wild West is a poor analogy for space exploration</w:t>
      </w:r>
      <w:r w:rsidRPr="00F934D1">
        <w:rPr>
          <w:sz w:val="16"/>
        </w:rPr>
        <w:t xml:space="preserve">. </w:t>
      </w:r>
      <w:r w:rsidRPr="00F934D1">
        <w:rPr>
          <w:rStyle w:val="StyleUnderline"/>
        </w:rPr>
        <w:t xml:space="preserve">First there’s the access issue. Getting to the New World may have been harsh and costly, but it was still exponentially easier </w:t>
      </w:r>
      <w:r w:rsidRPr="00F934D1">
        <w:rPr>
          <w:rStyle w:val="Emphasis"/>
        </w:rPr>
        <w:t>– and thus more equitable</w:t>
      </w:r>
      <w:r w:rsidRPr="00F934D1">
        <w:rPr>
          <w:rStyle w:val="StyleUnderline"/>
        </w:rPr>
        <w:t xml:space="preserve"> – than getting to space</w:t>
      </w:r>
      <w:r w:rsidRPr="00F934D1">
        <w:rPr>
          <w:sz w:val="16"/>
        </w:rPr>
        <w:t xml:space="preserve">. Second, </w:t>
      </w:r>
      <w:r w:rsidRPr="00F934D1">
        <w:rPr>
          <w:rStyle w:val="StyleUnderline"/>
        </w:rPr>
        <w:t>when the pilgrims set sail for America, they never looked back. Yes, they still depended on trade</w:t>
      </w:r>
      <w:r w:rsidRPr="00F934D1">
        <w:rPr>
          <w:sz w:val="16"/>
        </w:rPr>
        <w:t xml:space="preserve">, but they did so on an equal footing with their trade partners because they had just as many valuable resources, if not more, to exchange. </w:t>
      </w:r>
      <w:r w:rsidRPr="00F934D1">
        <w:rPr>
          <w:rStyle w:val="StyleUnderline"/>
        </w:rPr>
        <w:t>The</w:t>
      </w:r>
      <w:r w:rsidRPr="009E4CE1">
        <w:rPr>
          <w:rStyle w:val="StyleUnderline"/>
        </w:rPr>
        <w:t xml:space="preserve"> American war of independence was about shedding the yoke of the old land, which still desired to rule the colonies despite their self-sufficiency. The same clearly does not apply to the hostile territory of space. The </w:t>
      </w:r>
      <w:r w:rsidRPr="00A810EF">
        <w:rPr>
          <w:rStyle w:val="StyleUnderline"/>
          <w:highlight w:val="green"/>
        </w:rPr>
        <w:t>chance</w:t>
      </w:r>
      <w:r w:rsidRPr="009E4CE1">
        <w:rPr>
          <w:rStyle w:val="StyleUnderline"/>
        </w:rPr>
        <w:t xml:space="preserve"> that </w:t>
      </w:r>
      <w:r w:rsidRPr="00A810EF">
        <w:rPr>
          <w:rStyle w:val="StyleUnderline"/>
          <w:highlight w:val="green"/>
        </w:rPr>
        <w:t xml:space="preserve">any colonist </w:t>
      </w:r>
      <w:r w:rsidRPr="00F934D1">
        <w:rPr>
          <w:rStyle w:val="StyleUnderline"/>
        </w:rPr>
        <w:t>on Mars, the Moon or an asteroid will be self-sufficient enough</w:t>
      </w:r>
      <w:r w:rsidRPr="009E4CE1">
        <w:rPr>
          <w:rStyle w:val="StyleUnderline"/>
        </w:rPr>
        <w:t xml:space="preserve"> </w:t>
      </w:r>
      <w:r w:rsidRPr="00A810EF">
        <w:rPr>
          <w:rStyle w:val="StyleUnderline"/>
          <w:highlight w:val="green"/>
        </w:rPr>
        <w:t>to break</w:t>
      </w:r>
      <w:r w:rsidRPr="009E4CE1">
        <w:rPr>
          <w:rStyle w:val="StyleUnderline"/>
        </w:rPr>
        <w:t xml:space="preserve"> their </w:t>
      </w:r>
      <w:r w:rsidRPr="00A810EF">
        <w:rPr>
          <w:rStyle w:val="StyleUnderline"/>
          <w:highlight w:val="green"/>
        </w:rPr>
        <w:t>dependence on Earth</w:t>
      </w:r>
      <w:r w:rsidRPr="009E4CE1">
        <w:rPr>
          <w:rStyle w:val="StyleUnderline"/>
        </w:rPr>
        <w:t xml:space="preserve"> is </w:t>
      </w:r>
      <w:r w:rsidRPr="00A810EF">
        <w:rPr>
          <w:rStyle w:val="Emphasis"/>
          <w:highlight w:val="green"/>
        </w:rPr>
        <w:t>infinitesimally small</w:t>
      </w:r>
      <w:r w:rsidRPr="009E4CE1">
        <w:rPr>
          <w:rStyle w:val="Emphasis"/>
        </w:rPr>
        <w:t>.</w:t>
      </w:r>
      <w:r w:rsidRPr="00424BBE">
        <w:rPr>
          <w:sz w:val="16"/>
        </w:rPr>
        <w:t xml:space="preserve"> To </w:t>
      </w:r>
      <w:r w:rsidRPr="009E4CE1">
        <w:rPr>
          <w:rStyle w:val="StyleUnderline"/>
        </w:rPr>
        <w:t xml:space="preserve">the contrary, </w:t>
      </w:r>
      <w:r w:rsidRPr="00A810EF">
        <w:rPr>
          <w:rStyle w:val="StyleUnderline"/>
          <w:highlight w:val="green"/>
        </w:rPr>
        <w:t>private missions</w:t>
      </w:r>
      <w:r w:rsidRPr="009E4CE1">
        <w:rPr>
          <w:rStyle w:val="StyleUnderline"/>
        </w:rPr>
        <w:t xml:space="preserve"> are </w:t>
      </w:r>
      <w:r w:rsidRPr="00A810EF">
        <w:rPr>
          <w:rStyle w:val="StyleUnderline"/>
          <w:highlight w:val="green"/>
        </w:rPr>
        <w:t>likely to remain</w:t>
      </w:r>
      <w:r w:rsidRPr="009E4CE1">
        <w:rPr>
          <w:rStyle w:val="StyleUnderline"/>
        </w:rPr>
        <w:t xml:space="preserve"> </w:t>
      </w:r>
      <w:r w:rsidRPr="00A810EF">
        <w:rPr>
          <w:rStyle w:val="Emphasis"/>
          <w:highlight w:val="green"/>
        </w:rPr>
        <w:t>dependent on national jurisdictions</w:t>
      </w:r>
      <w:r w:rsidRPr="009E4CE1">
        <w:rPr>
          <w:rStyle w:val="StyleUnderline"/>
        </w:rPr>
        <w:t xml:space="preserve"> for launches and life support </w:t>
      </w:r>
      <w:r w:rsidRPr="00A810EF">
        <w:rPr>
          <w:rStyle w:val="StyleUnderline"/>
          <w:highlight w:val="green"/>
        </w:rPr>
        <w:t>for</w:t>
      </w:r>
      <w:r w:rsidRPr="009E4CE1">
        <w:rPr>
          <w:rStyle w:val="StyleUnderline"/>
        </w:rPr>
        <w:t xml:space="preserve"> </w:t>
      </w:r>
      <w:r w:rsidRPr="00A810EF">
        <w:rPr>
          <w:rStyle w:val="StyleUnderline"/>
          <w:highlight w:val="green"/>
        </w:rPr>
        <w:t>decades</w:t>
      </w:r>
      <w:r w:rsidRPr="009E4CE1">
        <w:rPr>
          <w:rStyle w:val="StyleUnderline"/>
        </w:rPr>
        <w:t xml:space="preserve">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w:t>
      </w:r>
      <w:r w:rsidRPr="00424BBE">
        <w:rPr>
          <w:sz w:val="16"/>
        </w:rPr>
        <w:lastRenderedPageBreak/>
        <w:t xml:space="preserve">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E4CE1">
        <w:rPr>
          <w:rStyle w:val="StyleUnderline"/>
        </w:rPr>
        <w:t xml:space="preserve">Unfortunately, the same cannot be said for </w:t>
      </w:r>
      <w:r w:rsidRPr="00A810EF">
        <w:rPr>
          <w:rStyle w:val="StyleUnderline"/>
          <w:highlight w:val="green"/>
        </w:rPr>
        <w:t>private enterprise</w:t>
      </w:r>
      <w:r w:rsidRPr="00A810EF">
        <w:rPr>
          <w:rStyle w:val="Emphasis"/>
          <w:highlight w:val="green"/>
        </w:rPr>
        <w:t>.</w:t>
      </w:r>
      <w:r w:rsidRPr="009E4CE1">
        <w:rPr>
          <w:rStyle w:val="Emphasis"/>
        </w:rPr>
        <w:t xml:space="preserve"> </w:t>
      </w:r>
      <w:r w:rsidRPr="00A810EF">
        <w:rPr>
          <w:rStyle w:val="Emphasis"/>
          <w:highlight w:val="green"/>
        </w:rPr>
        <w:t>A power-hungry space baron</w:t>
      </w:r>
      <w:r w:rsidRPr="00424BBE">
        <w:rPr>
          <w:sz w:val="16"/>
        </w:rPr>
        <w:t xml:space="preserve"> </w:t>
      </w:r>
      <w:r w:rsidRPr="009E4CE1">
        <w:rPr>
          <w:rStyle w:val="StyleUnderline"/>
        </w:rPr>
        <w:t>could feasibly argue that the UN treaty does not apply to them since they are not a sovereign state. Then there is also the caveat that the treaty only refers to celestial rather than man-made bodie</w:t>
      </w:r>
      <w:r w:rsidRPr="00424BBE">
        <w:rPr>
          <w:sz w:val="16"/>
        </w:rPr>
        <w:t xml:space="preserve">s. </w:t>
      </w:r>
      <w:r w:rsidRPr="009E4CE1">
        <w:rPr>
          <w:rStyle w:val="StyleUnderline"/>
        </w:rPr>
        <w:t xml:space="preserve">This is what you could call </w:t>
      </w:r>
      <w:r w:rsidRPr="00A810EF">
        <w:rPr>
          <w:rStyle w:val="StyleUnderline"/>
          <w:highlight w:val="green"/>
        </w:rPr>
        <w:t xml:space="preserve">the </w:t>
      </w:r>
      <w:r w:rsidRPr="00A810EF">
        <w:rPr>
          <w:rStyle w:val="Emphasis"/>
          <w:highlight w:val="green"/>
        </w:rPr>
        <w:t xml:space="preserve">dark side of space </w:t>
      </w:r>
      <w:proofErr w:type="spellStart"/>
      <w:r w:rsidRPr="00A810EF">
        <w:rPr>
          <w:rStyle w:val="Emphasis"/>
          <w:highlight w:val="green"/>
        </w:rPr>
        <w:t>commercialisation</w:t>
      </w:r>
      <w:proofErr w:type="spellEnd"/>
      <w:r w:rsidRPr="00424BBE">
        <w:rPr>
          <w:sz w:val="16"/>
        </w:rPr>
        <w:t xml:space="preserve">. </w:t>
      </w:r>
      <w:r w:rsidRPr="009E4CE1">
        <w:rPr>
          <w:rStyle w:val="StyleUnderline"/>
        </w:rPr>
        <w:t xml:space="preserve">The point at which </w:t>
      </w:r>
      <w:r w:rsidRPr="00A810EF">
        <w:rPr>
          <w:rStyle w:val="StyleUnderline"/>
          <w:highlight w:val="green"/>
        </w:rPr>
        <w:t>open access</w:t>
      </w:r>
      <w:r w:rsidRPr="009E4CE1">
        <w:rPr>
          <w:rStyle w:val="StyleUnderline"/>
        </w:rPr>
        <w:t xml:space="preserve"> to space </w:t>
      </w:r>
      <w:r w:rsidRPr="00A810EF">
        <w:rPr>
          <w:rStyle w:val="StyleUnderline"/>
          <w:highlight w:val="green"/>
        </w:rPr>
        <w:t xml:space="preserve">creates a </w:t>
      </w:r>
      <w:r w:rsidRPr="00A810EF">
        <w:rPr>
          <w:rStyle w:val="Emphasis"/>
          <w:highlight w:val="green"/>
        </w:rPr>
        <w:t>Pandora’s box</w:t>
      </w:r>
      <w:r w:rsidRPr="00A810EF">
        <w:rPr>
          <w:rStyle w:val="StyleUnderline"/>
          <w:highlight w:val="green"/>
        </w:rPr>
        <w:t xml:space="preserve"> effect</w:t>
      </w:r>
      <w:r w:rsidRPr="009E4CE1">
        <w:rPr>
          <w:rStyle w:val="StyleUnderline"/>
        </w:rPr>
        <w:t xml:space="preserve"> that in the name of competition </w:t>
      </w:r>
      <w:r w:rsidRPr="00A810EF">
        <w:rPr>
          <w:rStyle w:val="Emphasis"/>
          <w:highlight w:val="green"/>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w:t>
      </w:r>
      <w:r w:rsidRPr="00A810EF">
        <w:rPr>
          <w:rStyle w:val="StyleUnderline"/>
          <w:highlight w:val="green"/>
        </w:rPr>
        <w:t>power-hungry billionaire</w:t>
      </w:r>
      <w:r w:rsidRPr="009E4CE1">
        <w:rPr>
          <w:rStyle w:val="StyleUnderline"/>
        </w:rPr>
        <w:t xml:space="preserve"> could find a legal path to </w:t>
      </w:r>
      <w:r w:rsidRPr="00A810EF">
        <w:rPr>
          <w:rStyle w:val="Emphasis"/>
          <w:highlight w:val="green"/>
        </w:rPr>
        <w:t>building his own Death Star</w:t>
      </w:r>
      <w:r w:rsidRPr="009E4CE1">
        <w:rPr>
          <w:rStyle w:val="Emphasis"/>
        </w:rPr>
        <w:t>.</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in light of the latter’s de facto annexation of the Crimea region. It would be much better, says Musk, if the US transferred more of its business to private enterprises like SpaceX. To Musk, </w:t>
      </w:r>
      <w:r w:rsidRPr="006853F6">
        <w:rPr>
          <w:sz w:val="16"/>
        </w:rPr>
        <w:t xml:space="preserve">access to space should be treated the same way access to commodities is treated on Earth. </w:t>
      </w:r>
      <w:r w:rsidRPr="006853F6">
        <w:rPr>
          <w:rStyle w:val="StyleUnderline"/>
        </w:rPr>
        <w:t xml:space="preserve">The only problem with this analogy is that private corporations competing for commodities still have to abide by national rules. Commercial space enterprises, it seems, would prefer it if sovereign states </w:t>
      </w:r>
      <w:r w:rsidRPr="006853F6">
        <w:rPr>
          <w:rStyle w:val="Emphasis"/>
        </w:rPr>
        <w:t>became dependent on private enterprise instead</w:t>
      </w:r>
      <w:r w:rsidRPr="006853F6">
        <w:rPr>
          <w:rStyle w:val="StyleUnderline"/>
        </w:rPr>
        <w:t xml:space="preserve"> – the surest way of exposing Earth to the </w:t>
      </w:r>
      <w:r w:rsidRPr="006853F6">
        <w:rPr>
          <w:rStyle w:val="Emphasis"/>
        </w:rPr>
        <w:t>risk of a megalomaniac that wants to rename Mars one day</w:t>
      </w:r>
      <w:r w:rsidRPr="006853F6">
        <w:rPr>
          <w:rStyle w:val="StyleUnderline"/>
        </w:rPr>
        <w:t xml:space="preserve">. </w:t>
      </w:r>
    </w:p>
    <w:p w14:paraId="1B251DA4" w14:textId="77777777" w:rsidR="005B401C" w:rsidRDefault="005B401C" w:rsidP="005B401C"/>
    <w:p w14:paraId="79EEE7CE" w14:textId="77777777" w:rsidR="005B401C" w:rsidRDefault="005B401C" w:rsidP="005B401C">
      <w:pPr>
        <w:pStyle w:val="Heading4"/>
      </w:pPr>
      <w:r>
        <w:t>5. Utopian space fantasies are precisely that, they will never happen. Their purpose is to distract the public from a new age of capital accumulation</w:t>
      </w:r>
    </w:p>
    <w:p w14:paraId="5D3FB1C3" w14:textId="77777777" w:rsidR="005B401C" w:rsidRPr="00C454E1" w:rsidRDefault="005B401C" w:rsidP="005B401C">
      <w:pPr>
        <w:rPr>
          <w:rStyle w:val="Style13ptBold"/>
        </w:rPr>
      </w:pPr>
      <w:r w:rsidRPr="00C454E1">
        <w:rPr>
          <w:rStyle w:val="Style13ptBold"/>
        </w:rPr>
        <w:t xml:space="preserve">Marx 21 </w:t>
      </w:r>
    </w:p>
    <w:p w14:paraId="6F935D47" w14:textId="77777777" w:rsidR="005B401C" w:rsidRPr="00C454E1" w:rsidRDefault="005B401C" w:rsidP="005B401C">
      <w:pPr>
        <w:rPr>
          <w:sz w:val="16"/>
        </w:rPr>
      </w:pPr>
      <w:r w:rsidRPr="00C454E1">
        <w:rPr>
          <w:sz w:val="16"/>
        </w:rPr>
        <w:t xml:space="preserve">(Paris Marx is a socialist writer and host of the Tech Won't Save Us podcast. </w:t>
      </w:r>
      <w:hyperlink r:id="rId9" w:history="1">
        <w:r w:rsidRPr="00C454E1">
          <w:rPr>
            <w:rStyle w:val="Hyperlink"/>
            <w:sz w:val="16"/>
          </w:rPr>
          <w:t>https://www.jacobinmag.com/2021/07/billionaires-space-richard-branson-jeff-bezos-elon-musk</w:t>
        </w:r>
      </w:hyperlink>
      <w:r w:rsidRPr="00C454E1">
        <w:rPr>
          <w:sz w:val="16"/>
        </w:rPr>
        <w:t xml:space="preserve"> , 7-13)</w:t>
      </w:r>
    </w:p>
    <w:p w14:paraId="036E6C06" w14:textId="77777777" w:rsidR="005B401C" w:rsidRPr="0003789A" w:rsidRDefault="005B401C" w:rsidP="005B401C">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 </w:t>
      </w:r>
      <w:r w:rsidRPr="0003789A">
        <w:rPr>
          <w:rStyle w:val="StyleUnderline"/>
        </w:rPr>
        <w:t xml:space="preserve">the </w:t>
      </w:r>
      <w:r w:rsidRPr="0059234F">
        <w:rPr>
          <w:rStyle w:val="StyleUnderline"/>
          <w:highlight w:val="green"/>
        </w:rPr>
        <w:t>evidence</w:t>
      </w:r>
      <w:r w:rsidRPr="0003789A">
        <w:rPr>
          <w:rStyle w:val="StyleUnderline"/>
        </w:rPr>
        <w:t xml:space="preserve"> that the </w:t>
      </w:r>
      <w:r w:rsidRPr="0059234F">
        <w:rPr>
          <w:rStyle w:val="StyleUnderline"/>
          <w:highlight w:val="green"/>
        </w:rPr>
        <w:t>climate</w:t>
      </w:r>
      <w:r w:rsidRPr="0003789A">
        <w:rPr>
          <w:rStyle w:val="StyleUnderline"/>
        </w:rPr>
        <w:t xml:space="preserve"> of our planet </w:t>
      </w:r>
      <w:r w:rsidRPr="0059234F">
        <w:rPr>
          <w:rStyle w:val="StyleUnderline"/>
          <w:highlight w:val="green"/>
        </w:rPr>
        <w:t xml:space="preserve">is </w:t>
      </w:r>
      <w:r w:rsidRPr="0059234F">
        <w:rPr>
          <w:rStyle w:val="StyleUnderline"/>
        </w:rPr>
        <w:t>rapidly changing</w:t>
      </w:r>
      <w:r w:rsidRPr="0003789A">
        <w:rPr>
          <w:rStyle w:val="StyleUnderline"/>
        </w:rPr>
        <w:t xml:space="preserve"> in a way that </w:t>
      </w:r>
      <w:r w:rsidRPr="0059234F">
        <w:rPr>
          <w:rStyle w:val="StyleUnderline"/>
          <w:highlight w:val="green"/>
        </w:rPr>
        <w:t xml:space="preserve">is hostile </w:t>
      </w:r>
      <w:r w:rsidRPr="00326F17">
        <w:rPr>
          <w:rStyle w:val="StyleUnderline"/>
        </w:rPr>
        <w:t>to life — both</w:t>
      </w:r>
      <w:r w:rsidRPr="0003789A">
        <w:rPr>
          <w:rStyle w:val="StyleUnderline"/>
        </w:rPr>
        <w:t xml:space="preserve"> human and otherwise </w:t>
      </w:r>
      <w:r w:rsidRPr="00326F17">
        <w:rPr>
          <w:rStyle w:val="StyleUnderline"/>
        </w:rPr>
        <w:t xml:space="preserve">— </w:t>
      </w:r>
      <w:r w:rsidRPr="00326F17">
        <w:rPr>
          <w:rStyle w:val="Emphasis"/>
        </w:rPr>
        <w:t xml:space="preserve">was </w:t>
      </w:r>
      <w:r w:rsidRPr="0059234F">
        <w:rPr>
          <w:rStyle w:val="Emphasis"/>
          <w:highlight w:val="green"/>
        </w:rPr>
        <w:t>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59234F">
        <w:rPr>
          <w:rStyle w:val="StyleUnderline"/>
        </w:rPr>
        <w:t>The contrast</w:t>
      </w:r>
      <w:r w:rsidRPr="00C454E1">
        <w:rPr>
          <w:sz w:val="16"/>
        </w:rPr>
        <w:t xml:space="preserve"> between those stories </w:t>
      </w:r>
      <w:r w:rsidRPr="0003789A">
        <w:rPr>
          <w:rStyle w:val="StyleUnderline"/>
        </w:rPr>
        <w:t xml:space="preserve">is striking. On one hand, </w:t>
      </w:r>
      <w:r w:rsidRPr="0059234F">
        <w:rPr>
          <w:rStyle w:val="StyleUnderline"/>
          <w:highlight w:val="green"/>
        </w:rPr>
        <w:t>billionaires</w:t>
      </w:r>
      <w:r w:rsidRPr="0003789A">
        <w:rPr>
          <w:rStyle w:val="StyleUnderline"/>
        </w:rPr>
        <w:t xml:space="preserve"> are </w:t>
      </w:r>
      <w:r w:rsidRPr="0059234F">
        <w:rPr>
          <w:rStyle w:val="StyleUnderline"/>
          <w:highlight w:val="green"/>
        </w:rPr>
        <w:t xml:space="preserve">engaging in a </w:t>
      </w:r>
      <w:r w:rsidRPr="00326F17">
        <w:rPr>
          <w:rStyle w:val="StyleUnderline"/>
        </w:rPr>
        <w:t xml:space="preserve">dick-measuring </w:t>
      </w:r>
      <w:r w:rsidRPr="0059234F">
        <w:rPr>
          <w:rStyle w:val="StyleUnderline"/>
          <w:highlight w:val="green"/>
        </w:rPr>
        <w:t xml:space="preserve">contest </w:t>
      </w:r>
      <w:r w:rsidRPr="00326F17">
        <w:rPr>
          <w:rStyle w:val="StyleUnderline"/>
        </w:rPr>
        <w:t>to see who can exit the atmosphere first,</w:t>
      </w:r>
      <w:r w:rsidRPr="0003789A">
        <w:rPr>
          <w:rStyle w:val="StyleUnderline"/>
        </w:rPr>
        <w:t xml:space="preserve"> </w:t>
      </w:r>
      <w:r w:rsidRPr="0059234F">
        <w:rPr>
          <w:rStyle w:val="StyleUnderline"/>
          <w:highlight w:val="green"/>
        </w:rPr>
        <w:t>while</w:t>
      </w:r>
      <w:r w:rsidRPr="0003789A">
        <w:rPr>
          <w:rStyle w:val="StyleUnderline"/>
        </w:rPr>
        <w:t xml:space="preserve"> on the other, the </w:t>
      </w:r>
      <w:r w:rsidRPr="0059234F">
        <w:rPr>
          <w:rStyle w:val="StyleUnderline"/>
          <w:highlight w:val="green"/>
        </w:rPr>
        <w:t xml:space="preserve">billions </w:t>
      </w:r>
      <w:r w:rsidRPr="0059234F">
        <w:rPr>
          <w:rStyle w:val="StyleUnderline"/>
        </w:rPr>
        <w:t>of us</w:t>
      </w:r>
      <w:r w:rsidRPr="0003789A">
        <w:rPr>
          <w:rStyle w:val="StyleUnderline"/>
        </w:rPr>
        <w:t xml:space="preserve"> who will never make any such </w:t>
      </w:r>
      <w:r w:rsidRPr="00326F17">
        <w:rPr>
          <w:rStyle w:val="StyleUnderline"/>
        </w:rPr>
        <w:t>journey are increasing</w:t>
      </w:r>
      <w:r w:rsidRPr="0003789A">
        <w:rPr>
          <w:rStyle w:val="StyleUnderline"/>
        </w:rPr>
        <w:t xml:space="preserve"> </w:t>
      </w:r>
      <w:r w:rsidRPr="0059234F">
        <w:rPr>
          <w:rStyle w:val="StyleUnderline"/>
          <w:highlight w:val="green"/>
        </w:rPr>
        <w:t>deali</w:t>
      </w:r>
      <w:r w:rsidRPr="00326F17">
        <w:rPr>
          <w:rStyle w:val="StyleUnderline"/>
        </w:rPr>
        <w:t>ng</w:t>
      </w:r>
      <w:r w:rsidRPr="0059234F">
        <w:rPr>
          <w:rStyle w:val="StyleUnderline"/>
          <w:highlight w:val="green"/>
        </w:rPr>
        <w:t xml:space="preserve"> with</w:t>
      </w:r>
      <w:r w:rsidRPr="0003789A">
        <w:rPr>
          <w:rStyle w:val="StyleUnderline"/>
        </w:rPr>
        <w:t xml:space="preserve"> </w:t>
      </w:r>
      <w:r w:rsidRPr="0059234F">
        <w:rPr>
          <w:rStyle w:val="Emphasis"/>
          <w:highlight w:val="green"/>
        </w:rPr>
        <w:t>the consequences of capitalism’s effects on the climat</w:t>
      </w:r>
      <w:r w:rsidRPr="0003789A">
        <w:rPr>
          <w:rStyle w:val="Emphasis"/>
        </w:rPr>
        <w:t>e</w:t>
      </w:r>
      <w:r w:rsidRPr="00C454E1">
        <w:rPr>
          <w:sz w:val="16"/>
        </w:rPr>
        <w:t xml:space="preserve"> — and the decades its most powerful adherents have spent stifling action to curb them. </w:t>
      </w:r>
      <w:r w:rsidRPr="0003789A">
        <w:rPr>
          <w:rStyle w:val="StyleUnderline"/>
        </w:rPr>
        <w:t xml:space="preserve">At a moment when we should be throwing everything we have into ensuring the planet remains habitable, </w:t>
      </w:r>
      <w:r w:rsidRPr="0059234F">
        <w:rPr>
          <w:rStyle w:val="StyleUnderline"/>
          <w:highlight w:val="green"/>
        </w:rPr>
        <w:t>billionaires</w:t>
      </w:r>
      <w:r w:rsidRPr="0003789A">
        <w:rPr>
          <w:rStyle w:val="StyleUnderline"/>
        </w:rPr>
        <w:t xml:space="preserve"> are treating us to a spectacle to </w:t>
      </w:r>
      <w:r w:rsidRPr="0059234F">
        <w:rPr>
          <w:rStyle w:val="Emphasis"/>
          <w:highlight w:val="green"/>
        </w:rPr>
        <w:t xml:space="preserve">distract us from their quest </w:t>
      </w:r>
      <w:r w:rsidRPr="00326F17">
        <w:rPr>
          <w:rStyle w:val="Emphasis"/>
        </w:rPr>
        <w:t xml:space="preserve">for continued capitalist accumulation </w:t>
      </w:r>
      <w:r w:rsidRPr="0059234F">
        <w:rPr>
          <w:rStyle w:val="Emphasis"/>
          <w:highlight w:val="green"/>
        </w:rPr>
        <w:t>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to celebrate SpaceX’s first time launching astronauts to the International Space Station.</w:t>
      </w:r>
      <w:r>
        <w:rPr>
          <w:rStyle w:val="StyleUnderline"/>
        </w:rPr>
        <w:t xml:space="preserve"> </w:t>
      </w:r>
      <w:r w:rsidRPr="0003789A">
        <w:rPr>
          <w:rStyle w:val="StyleUnderline"/>
        </w:rPr>
        <w:t xml:space="preserve">As regular people were fighting for their lives, it felt like the elite were living in a completely separate world and had no qualms about showing it. They didn’t </w:t>
      </w:r>
      <w:r w:rsidRPr="0003789A">
        <w:rPr>
          <w:rStyle w:val="StyleUnderline"/>
        </w:rPr>
        <w:lastRenderedPageBreak/>
        <w:t>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as they’re called, we’ll take occasional vacations down to the surface to experience the wonder of the world we once called home</w:t>
      </w:r>
      <w:r w:rsidRPr="00326F17">
        <w:rPr>
          <w:sz w:val="16"/>
        </w:rPr>
        <w:t xml:space="preserve">. </w:t>
      </w:r>
      <w:r w:rsidRPr="00326F17">
        <w:rPr>
          <w:rStyle w:val="Emphasis"/>
        </w:rPr>
        <w:t xml:space="preserve">Neither of these futures are appealing </w:t>
      </w:r>
      <w:r w:rsidRPr="0059234F">
        <w:rPr>
          <w:rStyle w:val="Emphasis"/>
          <w:highlight w:val="green"/>
        </w:rPr>
        <w:t>if</w:t>
      </w:r>
      <w:r w:rsidRPr="00326F17">
        <w:rPr>
          <w:rStyle w:val="Emphasis"/>
        </w:rPr>
        <w:t xml:space="preserve"> </w:t>
      </w:r>
      <w:r w:rsidRPr="0059234F">
        <w:rPr>
          <w:rStyle w:val="Emphasis"/>
          <w:highlight w:val="green"/>
        </w:rPr>
        <w:t>you look past the billionaires</w:t>
      </w:r>
      <w:r w:rsidRPr="00F934D1">
        <w:rPr>
          <w:rStyle w:val="Emphasis"/>
        </w:rPr>
        <w:t>’</w:t>
      </w:r>
      <w:r w:rsidRPr="0059234F">
        <w:rPr>
          <w:rStyle w:val="Emphasis"/>
          <w:highlight w:val="green"/>
        </w:rPr>
        <w:t xml:space="preserve"> rosy pitch decks</w:t>
      </w:r>
      <w:r w:rsidRPr="0059234F">
        <w:rPr>
          <w:sz w:val="16"/>
          <w:highlight w:val="green"/>
        </w:rPr>
        <w:t xml:space="preserve">. </w:t>
      </w:r>
      <w:r w:rsidRPr="0059234F">
        <w:rPr>
          <w:rStyle w:val="StyleUnderline"/>
          <w:highlight w:val="green"/>
        </w:rPr>
        <w:t>Life on Mars would</w:t>
      </w:r>
      <w:r w:rsidRPr="0059234F">
        <w:rPr>
          <w:rStyle w:val="StyleUnderline"/>
        </w:rPr>
        <w:t xml:space="preserve"> be horrendous</w:t>
      </w:r>
      <w:r w:rsidRPr="00C454E1">
        <w:rPr>
          <w:sz w:val="16"/>
        </w:rPr>
        <w:t xml:space="preserve"> for hundreds of years, at least, </w:t>
      </w:r>
      <w:r w:rsidRPr="0003789A">
        <w:rPr>
          <w:rStyle w:val="StyleUnderline"/>
        </w:rPr>
        <w:t xml:space="preserve">and would likely </w:t>
      </w:r>
      <w:r w:rsidRPr="0059234F">
        <w:rPr>
          <w:rStyle w:val="StyleUnderline"/>
          <w:highlight w:val="green"/>
        </w:rPr>
        <w:t>kill</w:t>
      </w:r>
      <w:r w:rsidRPr="0003789A">
        <w:rPr>
          <w:rStyle w:val="StyleUnderline"/>
        </w:rPr>
        <w:t xml:space="preserve"> many of the </w:t>
      </w:r>
      <w:r w:rsidRPr="0059234F">
        <w:rPr>
          <w:rStyle w:val="StyleUnderline"/>
        </w:rPr>
        <w:t xml:space="preserve">people </w:t>
      </w:r>
      <w:r w:rsidRPr="0059234F">
        <w:rPr>
          <w:rStyle w:val="StyleUnderline"/>
          <w:highlight w:val="green"/>
        </w:rPr>
        <w:t>who made the journey</w:t>
      </w:r>
      <w:r w:rsidRPr="00C454E1">
        <w:rPr>
          <w:sz w:val="16"/>
        </w:rPr>
        <w:t xml:space="preserve">, while the </w:t>
      </w:r>
      <w:r w:rsidRPr="0003789A">
        <w:rPr>
          <w:rStyle w:val="StyleUnderline"/>
        </w:rPr>
        <w:t>technology for massive space colonies doesn’t exist and similarly won’t be feasible for a long time</w:t>
      </w:r>
      <w:r w:rsidRPr="00C454E1">
        <w:rPr>
          <w:sz w:val="16"/>
        </w:rPr>
        <w:t xml:space="preserve"> to come. So, </w:t>
      </w:r>
      <w:r w:rsidRPr="0059234F">
        <w:rPr>
          <w:rStyle w:val="Emphasis"/>
          <w:highlight w:val="green"/>
        </w:rPr>
        <w:t xml:space="preserve">what’s the point of promoting </w:t>
      </w:r>
      <w:r w:rsidRPr="00B50E82">
        <w:rPr>
          <w:rStyle w:val="Emphasis"/>
        </w:rPr>
        <w:t xml:space="preserve">these </w:t>
      </w:r>
      <w:r w:rsidRPr="0059234F">
        <w:rPr>
          <w:rStyle w:val="Emphasis"/>
          <w:highlight w:val="green"/>
        </w:rPr>
        <w:t xml:space="preserve">futures </w:t>
      </w:r>
      <w:r w:rsidRPr="00B50E82">
        <w:rPr>
          <w:rStyle w:val="Emphasis"/>
        </w:rPr>
        <w:t xml:space="preserve">in the face </w:t>
      </w:r>
      <w:r w:rsidRPr="0059234F">
        <w:rPr>
          <w:rStyle w:val="Emphasis"/>
          <w:highlight w:val="green"/>
        </w:rPr>
        <w:t xml:space="preserve">of </w:t>
      </w:r>
      <w:r w:rsidRPr="00B50E82">
        <w:rPr>
          <w:rStyle w:val="Emphasis"/>
        </w:rPr>
        <w:t xml:space="preserve">an </w:t>
      </w:r>
      <w:r w:rsidRPr="0059234F">
        <w:rPr>
          <w:rStyle w:val="Emphasis"/>
          <w:highlight w:val="green"/>
        </w:rPr>
        <w:t xml:space="preserve">unprecedented threat </w:t>
      </w:r>
      <w:r w:rsidRPr="00326F17">
        <w:rPr>
          <w:rStyle w:val="Emphasis"/>
        </w:rPr>
        <w:t>to our species</w:t>
      </w:r>
      <w:r w:rsidRPr="00B50E82">
        <w:rPr>
          <w:rStyle w:val="Emphasis"/>
        </w:rPr>
        <w:t xml:space="preserve"> here on Earth</w:t>
      </w:r>
      <w:r w:rsidRPr="00C454E1">
        <w:rPr>
          <w:sz w:val="16"/>
        </w:rPr>
        <w:t xml:space="preserve">? </w:t>
      </w:r>
      <w:r w:rsidRPr="00B50E82">
        <w:rPr>
          <w:rStyle w:val="StyleUnderline"/>
          <w:highlight w:val="green"/>
        </w:rPr>
        <w:t>It’s</w:t>
      </w:r>
      <w:r w:rsidRPr="0003789A">
        <w:rPr>
          <w:rStyle w:val="StyleUnderline"/>
        </w:rPr>
        <w:t xml:space="preserve"> </w:t>
      </w:r>
      <w:r w:rsidRPr="0059234F">
        <w:rPr>
          <w:rStyle w:val="StyleUnderline"/>
        </w:rPr>
        <w:t>to get the public</w:t>
      </w:r>
      <w:r w:rsidRPr="0003789A">
        <w:rPr>
          <w:rStyle w:val="StyleUnderline"/>
        </w:rPr>
        <w:t xml:space="preserve"> on board </w:t>
      </w:r>
      <w:r w:rsidRPr="00326F17">
        <w:rPr>
          <w:rStyle w:val="StyleUnderline"/>
        </w:rPr>
        <w:t>for</w:t>
      </w:r>
      <w:r w:rsidRPr="0059234F">
        <w:rPr>
          <w:rStyle w:val="StyleUnderline"/>
          <w:highlight w:val="green"/>
        </w:rPr>
        <w:t xml:space="preserve"> </w:t>
      </w:r>
      <w:r w:rsidRPr="0059234F">
        <w:rPr>
          <w:rStyle w:val="Emphasis"/>
          <w:highlight w:val="green"/>
        </w:rPr>
        <w:t>a new phase of capitalist accumulation</w:t>
      </w:r>
      <w:r w:rsidRPr="0003789A">
        <w:rPr>
          <w:rStyle w:val="StyleUnderline"/>
        </w:rPr>
        <w:t xml:space="preserve"> whose </w:t>
      </w:r>
      <w:r w:rsidRPr="0059234F">
        <w:rPr>
          <w:rStyle w:val="StyleUnderline"/>
          <w:highlight w:val="green"/>
        </w:rPr>
        <w:t>benefits</w:t>
      </w:r>
      <w:r w:rsidRPr="0003789A">
        <w:rPr>
          <w:rStyle w:val="StyleUnderline"/>
        </w:rPr>
        <w:t xml:space="preserve"> will be </w:t>
      </w:r>
      <w:r w:rsidRPr="0059234F">
        <w:rPr>
          <w:rStyle w:val="StyleUnderline"/>
          <w:highlight w:val="green"/>
        </w:rPr>
        <w:t>reaped by</w:t>
      </w:r>
      <w:r w:rsidRPr="0003789A">
        <w:rPr>
          <w:rStyle w:val="StyleUnderline"/>
        </w:rPr>
        <w:t xml:space="preserve"> those </w:t>
      </w:r>
      <w:r w:rsidRPr="0059234F">
        <w:rPr>
          <w:rStyle w:val="StyleUnderline"/>
          <w:highlight w:val="green"/>
        </w:rPr>
        <w:t>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3E32E624" w14:textId="77777777" w:rsidR="005B401C" w:rsidRDefault="005B401C" w:rsidP="005B401C"/>
    <w:p w14:paraId="41B3C340" w14:textId="77777777" w:rsidR="005B401C" w:rsidRPr="00585224" w:rsidRDefault="005B401C" w:rsidP="005B401C">
      <w:pPr>
        <w:pStyle w:val="Heading4"/>
      </w:pPr>
      <w:r>
        <w:t>6. Capitalism is the root cause of warming</w:t>
      </w:r>
    </w:p>
    <w:p w14:paraId="285655BA" w14:textId="77777777" w:rsidR="005B401C" w:rsidRPr="006B2E89" w:rsidRDefault="005B401C" w:rsidP="005B401C">
      <w:pPr>
        <w:rPr>
          <w:rStyle w:val="Style13ptBold"/>
          <w:b w:val="0"/>
          <w:bCs w:val="0"/>
        </w:rPr>
      </w:pPr>
      <w:r>
        <w:rPr>
          <w:rStyle w:val="Style13ptBold"/>
        </w:rPr>
        <w:t xml:space="preserve">Schutz 19 </w:t>
      </w:r>
      <w:r w:rsidRPr="00176C46">
        <w:rPr>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176C46">
        <w:rPr>
          <w:sz w:val="16"/>
          <w:szCs w:val="16"/>
        </w:rPr>
        <w:t>gordon</w:t>
      </w:r>
      <w:proofErr w:type="spellEnd"/>
    </w:p>
    <w:p w14:paraId="1323947E" w14:textId="77777777" w:rsidR="005B401C" w:rsidRPr="00520827" w:rsidRDefault="005B401C" w:rsidP="005B401C">
      <w:pPr>
        <w:rPr>
          <w:sz w:val="14"/>
          <w:szCs w:val="16"/>
        </w:rPr>
      </w:pPr>
      <w:r w:rsidRPr="00520827">
        <w:rPr>
          <w:sz w:val="14"/>
          <w:szCs w:val="16"/>
        </w:rPr>
        <w:t>Of course, anything like the revolution needed appears pretty unlikely from the vantage point of the present moment. Perhaps contrary to his reputation, Marx was sympathetic and hopeful of more peaceful and gradual approaches to achieving progress, but in this case he would probably be impatient, to say the least</w:t>
      </w:r>
      <w:r w:rsidRPr="00326F17">
        <w:rPr>
          <w:sz w:val="14"/>
          <w:szCs w:val="16"/>
        </w:rPr>
        <w:t>.</w:t>
      </w:r>
      <w:r w:rsidRPr="00326F17">
        <w:rPr>
          <w:sz w:val="14"/>
        </w:rPr>
        <w:t xml:space="preserve"> </w:t>
      </w:r>
      <w:r w:rsidRPr="00326F17">
        <w:rPr>
          <w:u w:val="single"/>
        </w:rPr>
        <w:t xml:space="preserve">A </w:t>
      </w:r>
      <w:r w:rsidRPr="00430C0C">
        <w:rPr>
          <w:highlight w:val="green"/>
          <w:u w:val="single"/>
        </w:rPr>
        <w:t>“</w:t>
      </w:r>
      <w:r w:rsidRPr="00430C0C">
        <w:rPr>
          <w:b/>
          <w:bCs/>
          <w:highlight w:val="green"/>
          <w:u w:val="single"/>
        </w:rPr>
        <w:t>reformist” approach</w:t>
      </w:r>
      <w:r w:rsidRPr="00216A3C">
        <w:rPr>
          <w:u w:val="single"/>
        </w:rPr>
        <w:t xml:space="preserve">, as is now being ostensibly attempted by most of the world’s nations </w:t>
      </w:r>
      <w:r w:rsidRPr="00520827">
        <w:rPr>
          <w:sz w:val="14"/>
          <w:szCs w:val="16"/>
        </w:rPr>
        <w:t>today in, for example, the United Nations Framework Convention on Climate Change (the “Paris Agreement</w:t>
      </w:r>
      <w:r w:rsidRPr="00326F17">
        <w:rPr>
          <w:sz w:val="14"/>
          <w:szCs w:val="16"/>
        </w:rPr>
        <w:t>”),</w:t>
      </w:r>
      <w:r w:rsidRPr="00326F17">
        <w:rPr>
          <w:sz w:val="14"/>
        </w:rPr>
        <w:t xml:space="preserve"> </w:t>
      </w:r>
      <w:r w:rsidRPr="00326F17">
        <w:rPr>
          <w:u w:val="single"/>
        </w:rPr>
        <w:t>appears</w:t>
      </w:r>
      <w:r w:rsidRPr="00520827">
        <w:rPr>
          <w:sz w:val="14"/>
        </w:rPr>
        <w:t xml:space="preserve"> </w:t>
      </w:r>
      <w:r w:rsidRPr="00520827">
        <w:rPr>
          <w:sz w:val="14"/>
          <w:szCs w:val="16"/>
        </w:rPr>
        <w:t>not only</w:t>
      </w:r>
      <w:r w:rsidRPr="00520827">
        <w:rPr>
          <w:sz w:val="14"/>
        </w:rPr>
        <w:t xml:space="preserve"> </w:t>
      </w:r>
      <w:r w:rsidRPr="00430C0C">
        <w:rPr>
          <w:b/>
          <w:bCs/>
          <w:highlight w:val="green"/>
          <w:u w:val="single"/>
        </w:rPr>
        <w:t>ineffective</w:t>
      </w:r>
      <w:r w:rsidRPr="00520827">
        <w:rPr>
          <w:sz w:val="14"/>
        </w:rPr>
        <w:t xml:space="preserve"> </w:t>
      </w:r>
      <w:r w:rsidRPr="00520827">
        <w:rPr>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520827">
        <w:rPr>
          <w:rFonts w:ascii="Times New Roman" w:hAnsi="Times New Roman" w:cs="Times New Roman"/>
          <w:sz w:val="14"/>
          <w:szCs w:val="16"/>
        </w:rPr>
        <w:t> </w:t>
      </w:r>
      <w:r w:rsidRPr="00520827">
        <w:rPr>
          <w:sz w:val="14"/>
          <w:szCs w:val="16"/>
        </w:rPr>
        <w:t>°C felt by the IPCC to be the limit short of total global catastrophe, emissions would need to be cut to zero within 75 years. In either case billions of tons of CO2 per year must also be removed from the atmosphere by means of technologies as yet undeveloped. The Paris Agreement’s aims seem lame at best.</w:t>
      </w:r>
      <w:r w:rsidRPr="00520827">
        <w:rPr>
          <w:sz w:val="14"/>
        </w:rPr>
        <w:t xml:space="preserve"> </w:t>
      </w:r>
      <w:r w:rsidRPr="00216A3C">
        <w:rPr>
          <w:u w:val="single"/>
        </w:rPr>
        <w:t xml:space="preserve">The march of </w:t>
      </w:r>
      <w:r w:rsidRPr="00430C0C">
        <w:rPr>
          <w:highlight w:val="green"/>
          <w:u w:val="single"/>
        </w:rPr>
        <w:t>planetary eco-collapse</w:t>
      </w:r>
      <w:r w:rsidRPr="00216A3C">
        <w:rPr>
          <w:u w:val="single"/>
        </w:rPr>
        <w:t xml:space="preserve"> and t</w:t>
      </w:r>
      <w:r w:rsidRPr="009A0BF6">
        <w:rPr>
          <w:u w:val="single"/>
        </w:rPr>
        <w:t xml:space="preserve">he impending </w:t>
      </w:r>
      <w:r w:rsidRPr="00430C0C">
        <w:rPr>
          <w:highlight w:val="green"/>
          <w:u w:val="single"/>
        </w:rPr>
        <w:t>rise of worldwide social upheaval and worse continue on</w:t>
      </w:r>
      <w:r w:rsidRPr="00216A3C">
        <w:rPr>
          <w:u w:val="single"/>
        </w:rPr>
        <w:t>. As the conclusion to this essay is being writte</w:t>
      </w:r>
      <w:r w:rsidRPr="00326F17">
        <w:rPr>
          <w:u w:val="single"/>
        </w:rPr>
        <w:t>n, three</w:t>
      </w:r>
      <w:r w:rsidRPr="00216A3C">
        <w:rPr>
          <w:u w:val="single"/>
        </w:rPr>
        <w:t xml:space="preserve"> </w:t>
      </w:r>
      <w:r w:rsidRPr="00430C0C">
        <w:rPr>
          <w:highlight w:val="green"/>
          <w:u w:val="single"/>
        </w:rPr>
        <w:t>record-breaking tropical cyclones</w:t>
      </w:r>
      <w:r w:rsidRPr="00216A3C">
        <w:rPr>
          <w:u w:val="single"/>
        </w:rPr>
        <w:t xml:space="preserve"> have just hit North America and Asia</w:t>
      </w:r>
      <w:r w:rsidRPr="00326F17">
        <w:rPr>
          <w:u w:val="single"/>
        </w:rPr>
        <w:t>, with serious losses of lives and staggering damages</w:t>
      </w:r>
      <w:r w:rsidRPr="00326F17">
        <w:rPr>
          <w:sz w:val="14"/>
          <w:szCs w:val="16"/>
        </w:rPr>
        <w:t>—and</w:t>
      </w:r>
      <w:r w:rsidRPr="00520827">
        <w:rPr>
          <w:sz w:val="14"/>
          <w:szCs w:val="16"/>
        </w:rPr>
        <w:t xml:space="preserve"> scientists expect that increasing cyclone strength will continue with ocean waters warming</w:t>
      </w:r>
      <w:r w:rsidRPr="00216A3C">
        <w:rPr>
          <w:u w:val="single"/>
        </w:rPr>
        <w:t xml:space="preserve">. </w:t>
      </w:r>
      <w:r w:rsidRPr="00430C0C">
        <w:rPr>
          <w:highlight w:val="green"/>
          <w:u w:val="single"/>
        </w:rPr>
        <w:t>Major drought continues</w:t>
      </w:r>
      <w:r w:rsidRPr="00216A3C">
        <w:rPr>
          <w:u w:val="single"/>
        </w:rPr>
        <w:t xml:space="preserve"> throughout the western U.S., </w:t>
      </w:r>
      <w:r w:rsidRPr="00326F17">
        <w:rPr>
          <w:u w:val="single"/>
        </w:rPr>
        <w:t>but summer rainfall this year in the eastern U.S. has been up by as mu</w:t>
      </w:r>
      <w:r w:rsidRPr="00216A3C">
        <w:rPr>
          <w:u w:val="single"/>
        </w:rPr>
        <w:t xml:space="preserve">ch as 200% above normal. </w:t>
      </w:r>
      <w:r w:rsidRPr="00326F17">
        <w:rPr>
          <w:u w:val="single"/>
        </w:rPr>
        <w:t xml:space="preserve">Farmers in the U.S. </w:t>
      </w:r>
      <w:proofErr w:type="spellStart"/>
      <w:r w:rsidRPr="00326F17">
        <w:rPr>
          <w:u w:val="single"/>
        </w:rPr>
        <w:t>midwest</w:t>
      </w:r>
      <w:proofErr w:type="spellEnd"/>
      <w:r w:rsidRPr="00326F17">
        <w:rPr>
          <w:u w:val="single"/>
        </w:rPr>
        <w:t xml:space="preserve"> are now “terrified,” according to one news report, at the near and long term prospects for soybeans, corn and livestock</w:t>
      </w:r>
      <w:r w:rsidRPr="00216A3C">
        <w:rPr>
          <w:u w:val="single"/>
        </w:rPr>
        <w:t xml:space="preserve">.11 As </w:t>
      </w:r>
      <w:r w:rsidRPr="00430C0C">
        <w:rPr>
          <w:b/>
          <w:bCs/>
          <w:highlight w:val="green"/>
          <w:u w:val="single"/>
        </w:rPr>
        <w:t>events such as these</w:t>
      </w:r>
      <w:r w:rsidRPr="00216A3C">
        <w:rPr>
          <w:u w:val="single"/>
        </w:rPr>
        <w:t xml:space="preserve"> all across the globe </w:t>
      </w:r>
      <w:r w:rsidRPr="00430C0C">
        <w:rPr>
          <w:b/>
          <w:bCs/>
          <w:highlight w:val="green"/>
          <w:u w:val="single"/>
        </w:rPr>
        <w:t>make clearer</w:t>
      </w:r>
      <w:r w:rsidRPr="00216A3C">
        <w:rPr>
          <w:u w:val="single"/>
        </w:rPr>
        <w:t xml:space="preserve"> the threat for people everywhere, so too is </w:t>
      </w:r>
      <w:r w:rsidRPr="00430C0C">
        <w:rPr>
          <w:b/>
          <w:bCs/>
          <w:highlight w:val="green"/>
          <w:u w:val="single"/>
        </w:rPr>
        <w:t>the role of the world capitalist socio-economic system</w:t>
      </w:r>
      <w:r w:rsidRPr="00216A3C">
        <w:rPr>
          <w:u w:val="single"/>
        </w:rPr>
        <w:t xml:space="preserve"> in all of this becoming clearer as well.</w:t>
      </w:r>
      <w:r>
        <w:rPr>
          <w:u w:val="single"/>
        </w:rPr>
        <w:t xml:space="preserve"> </w:t>
      </w:r>
      <w:r w:rsidRPr="00520827">
        <w:rPr>
          <w:sz w:val="14"/>
          <w:szCs w:val="16"/>
        </w:rPr>
        <w:t>Business-as-usual</w:t>
      </w:r>
      <w:r w:rsidRPr="00520827">
        <w:rPr>
          <w:sz w:val="14"/>
        </w:rPr>
        <w:t xml:space="preserve"> </w:t>
      </w:r>
      <w:r w:rsidRPr="008D3139">
        <w:rPr>
          <w:u w:val="single"/>
        </w:rPr>
        <w:t>capitalism directs the flow of human development only in response to private monetary inducements manifest in markets</w:t>
      </w:r>
      <w:r w:rsidRPr="00520827">
        <w:rPr>
          <w:sz w:val="14"/>
        </w:rPr>
        <w:t xml:space="preserve">. </w:t>
      </w:r>
      <w:r w:rsidRPr="00520827">
        <w:rPr>
          <w:sz w:val="14"/>
          <w:szCs w:val="16"/>
        </w:rPr>
        <w:t>Such things as</w:t>
      </w:r>
      <w:r w:rsidRPr="00520827">
        <w:rPr>
          <w:sz w:val="14"/>
        </w:rPr>
        <w:t xml:space="preserve"> </w:t>
      </w:r>
      <w:r w:rsidRPr="00430C0C">
        <w:rPr>
          <w:b/>
          <w:bCs/>
          <w:highlight w:val="green"/>
          <w:u w:val="single"/>
        </w:rPr>
        <w:t>pollution and resource over-use</w:t>
      </w:r>
      <w:r w:rsidRPr="00520827">
        <w:rPr>
          <w:sz w:val="14"/>
          <w:szCs w:val="16"/>
        </w:rPr>
        <w:t xml:space="preserve"> on the one hand, </w:t>
      </w:r>
      <w:r w:rsidRPr="00430C0C">
        <w:rPr>
          <w:b/>
          <w:bCs/>
          <w:highlight w:val="green"/>
          <w:u w:val="single"/>
        </w:rPr>
        <w:t>or</w:t>
      </w:r>
      <w:r w:rsidRPr="008D3139">
        <w:rPr>
          <w:b/>
          <w:bCs/>
          <w:u w:val="single"/>
        </w:rPr>
        <w:t xml:space="preserve"> clean, healthful and ecologically </w:t>
      </w:r>
      <w:r w:rsidRPr="00430C0C">
        <w:rPr>
          <w:b/>
          <w:bCs/>
          <w:highlight w:val="green"/>
          <w:u w:val="single"/>
        </w:rPr>
        <w:t>sustainable environments</w:t>
      </w:r>
      <w:r w:rsidRPr="00520827">
        <w:rPr>
          <w:sz w:val="14"/>
        </w:rPr>
        <w:t xml:space="preserve"> </w:t>
      </w:r>
      <w:r w:rsidRPr="00520827">
        <w:rPr>
          <w:sz w:val="14"/>
          <w:szCs w:val="16"/>
        </w:rPr>
        <w:t>on the other, simply</w:t>
      </w:r>
      <w:r w:rsidRPr="00520827">
        <w:rPr>
          <w:sz w:val="14"/>
        </w:rPr>
        <w:t xml:space="preserve"> </w:t>
      </w:r>
      <w:r w:rsidRPr="00430C0C">
        <w:rPr>
          <w:b/>
          <w:bCs/>
          <w:highlight w:val="green"/>
          <w:u w:val="single"/>
        </w:rPr>
        <w:t>do not</w:t>
      </w:r>
      <w:r w:rsidRPr="00216A3C">
        <w:rPr>
          <w:u w:val="single"/>
        </w:rPr>
        <w:t xml:space="preserve"> generally </w:t>
      </w:r>
      <w:r w:rsidRPr="00430C0C">
        <w:rPr>
          <w:b/>
          <w:bCs/>
          <w:highlight w:val="green"/>
          <w:u w:val="single"/>
        </w:rPr>
        <w:t>register in the capitalist accounting of things</w:t>
      </w:r>
      <w:r w:rsidRPr="00430C0C">
        <w:rPr>
          <w:highlight w:val="green"/>
          <w:u w:val="single"/>
        </w:rPr>
        <w:t xml:space="preserve">. The system </w:t>
      </w:r>
      <w:r w:rsidRPr="00326F17">
        <w:rPr>
          <w:u w:val="single"/>
        </w:rPr>
        <w:t>is</w:t>
      </w:r>
      <w:r w:rsidRPr="00430C0C">
        <w:rPr>
          <w:highlight w:val="green"/>
          <w:u w:val="single"/>
        </w:rPr>
        <w:t xml:space="preserve"> based </w:t>
      </w:r>
      <w:r w:rsidRPr="00326F17">
        <w:rPr>
          <w:u w:val="single"/>
        </w:rPr>
        <w:t xml:space="preserve">primarily </w:t>
      </w:r>
      <w:r w:rsidRPr="00430C0C">
        <w:rPr>
          <w:highlight w:val="green"/>
          <w:u w:val="single"/>
        </w:rPr>
        <w:t>on the interests of private owners</w:t>
      </w:r>
      <w:r w:rsidRPr="00216A3C">
        <w:rPr>
          <w:u w:val="single"/>
        </w:rPr>
        <w:t xml:space="preserve"> (that is, capitalists), </w:t>
      </w:r>
      <w:r w:rsidRPr="00430C0C">
        <w:rPr>
          <w:highlight w:val="green"/>
          <w:u w:val="single"/>
        </w:rPr>
        <w:t xml:space="preserve">not </w:t>
      </w:r>
      <w:r w:rsidRPr="00326F17">
        <w:rPr>
          <w:u w:val="single"/>
        </w:rPr>
        <w:t xml:space="preserve">a broader </w:t>
      </w:r>
      <w:r w:rsidRPr="00430C0C">
        <w:rPr>
          <w:highlight w:val="green"/>
          <w:u w:val="single"/>
        </w:rPr>
        <w:t>public</w:t>
      </w:r>
      <w:r w:rsidRPr="00216A3C">
        <w:rPr>
          <w:u w:val="single"/>
        </w:rPr>
        <w:t xml:space="preserve"> interest such as would be expressed in a fully democratic system—the electoral democracy of capitalist history does not well resist </w:t>
      </w:r>
      <w:r w:rsidRPr="00216A3C">
        <w:rPr>
          <w:u w:val="single"/>
        </w:rPr>
        <w:lastRenderedPageBreak/>
        <w:t>the power of money.</w:t>
      </w:r>
      <w:r w:rsidRPr="00520827">
        <w:rPr>
          <w:sz w:val="14"/>
          <w:szCs w:val="16"/>
        </w:rPr>
        <w:t>12 Thus, for example,</w:t>
      </w:r>
      <w:r w:rsidRPr="00520827">
        <w:rPr>
          <w:sz w:val="14"/>
        </w:rPr>
        <w:t xml:space="preserve"> </w:t>
      </w:r>
      <w:r w:rsidRPr="00430C0C">
        <w:rPr>
          <w:b/>
          <w:bCs/>
          <w:highlight w:val="green"/>
          <w:u w:val="single"/>
        </w:rPr>
        <w:t>attempts to “internalize externalities”</w:t>
      </w:r>
      <w:r w:rsidRPr="00520827">
        <w:rPr>
          <w:sz w:val="14"/>
        </w:rPr>
        <w:t xml:space="preserve"> </w:t>
      </w:r>
      <w:r w:rsidRPr="00520827">
        <w:rPr>
          <w:sz w:val="14"/>
          <w:szCs w:val="16"/>
        </w:rPr>
        <w:t>(such as the full costs of atmospheric heat-trapping gases released from fossil fuel burning)</w:t>
      </w:r>
      <w:r w:rsidRPr="00520827">
        <w:rPr>
          <w:sz w:val="14"/>
        </w:rPr>
        <w:t xml:space="preserve"> </w:t>
      </w:r>
      <w:r w:rsidRPr="00430C0C">
        <w:rPr>
          <w:b/>
          <w:bCs/>
          <w:highlight w:val="green"/>
          <w:u w:val="single"/>
        </w:rPr>
        <w:t>seldom succeed</w:t>
      </w:r>
      <w:r w:rsidRPr="00216A3C">
        <w:rPr>
          <w:u w:val="single"/>
        </w:rPr>
        <w:t xml:space="preserve"> very well </w:t>
      </w:r>
      <w:r w:rsidRPr="00430C0C">
        <w:rPr>
          <w:highlight w:val="green"/>
          <w:u w:val="single"/>
        </w:rPr>
        <w:t xml:space="preserve">when </w:t>
      </w:r>
      <w:r w:rsidRPr="00430C0C">
        <w:rPr>
          <w:b/>
          <w:bCs/>
          <w:highlight w:val="green"/>
          <w:u w:val="single"/>
        </w:rPr>
        <w:t xml:space="preserve">a major sector </w:t>
      </w:r>
      <w:r w:rsidRPr="00326F17">
        <w:rPr>
          <w:b/>
          <w:bCs/>
          <w:u w:val="single"/>
        </w:rPr>
        <w:t xml:space="preserve">of the capitalist class </w:t>
      </w:r>
      <w:r w:rsidRPr="00430C0C">
        <w:rPr>
          <w:b/>
          <w:bCs/>
          <w:highlight w:val="green"/>
          <w:u w:val="single"/>
        </w:rPr>
        <w:t xml:space="preserve">has </w:t>
      </w:r>
      <w:r w:rsidRPr="00326F17">
        <w:rPr>
          <w:b/>
          <w:bCs/>
          <w:u w:val="single"/>
        </w:rPr>
        <w:t xml:space="preserve">a great </w:t>
      </w:r>
      <w:r w:rsidRPr="00430C0C">
        <w:rPr>
          <w:b/>
          <w:bCs/>
          <w:highlight w:val="green"/>
          <w:u w:val="single"/>
        </w:rPr>
        <w:t>interest in the industries involved</w:t>
      </w:r>
      <w:r w:rsidRPr="006C5D87">
        <w:rPr>
          <w:u w:val="single"/>
        </w:rPr>
        <w:t xml:space="preserve"> (e.g., in this case, oil, coal and gas producers, the auto industry, road-building, plastics, etc.).</w:t>
      </w:r>
      <w:r w:rsidRPr="00520827">
        <w:rPr>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Thus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8D3139">
        <w:rPr>
          <w:u w:val="single"/>
        </w:rPr>
        <w:t xml:space="preserve">Contemporary </w:t>
      </w:r>
      <w:proofErr w:type="spellStart"/>
      <w:r w:rsidRPr="00430C0C">
        <w:rPr>
          <w:highlight w:val="green"/>
          <w:u w:val="single"/>
        </w:rPr>
        <w:t>marxists</w:t>
      </w:r>
      <w:proofErr w:type="spellEnd"/>
      <w:r w:rsidRPr="00520827">
        <w:rPr>
          <w:sz w:val="14"/>
        </w:rPr>
        <w:t xml:space="preserve">, </w:t>
      </w:r>
      <w:r w:rsidRPr="00520827">
        <w:rPr>
          <w:sz w:val="14"/>
          <w:szCs w:val="16"/>
        </w:rPr>
        <w:t>having also witnessed firsthand the booming of an entire sector of the capitalist socio-economy devoted to the sales effort, have</w:t>
      </w:r>
      <w:r w:rsidRPr="00520827">
        <w:rPr>
          <w:sz w:val="14"/>
        </w:rPr>
        <w:t xml:space="preserve"> </w:t>
      </w:r>
      <w:r w:rsidRPr="00430C0C">
        <w:rPr>
          <w:highlight w:val="green"/>
          <w:u w:val="single"/>
        </w:rPr>
        <w:t>highlight</w:t>
      </w:r>
      <w:r w:rsidRPr="00520827">
        <w:rPr>
          <w:sz w:val="14"/>
          <w:szCs w:val="16"/>
        </w:rPr>
        <w:t xml:space="preserve">ed as well </w:t>
      </w:r>
      <w:r w:rsidRPr="00430C0C">
        <w:rPr>
          <w:highlight w:val="green"/>
          <w:u w:val="single"/>
        </w:rPr>
        <w:t>how</w:t>
      </w:r>
      <w:r w:rsidRPr="006C5D87">
        <w:rPr>
          <w:u w:val="single"/>
        </w:rPr>
        <w:t xml:space="preserve"> the associated </w:t>
      </w:r>
      <w:r w:rsidRPr="00430C0C">
        <w:rPr>
          <w:highlight w:val="green"/>
          <w:u w:val="single"/>
        </w:rPr>
        <w:t xml:space="preserve">commercial culture </w:t>
      </w:r>
      <w:r w:rsidRPr="00326F17">
        <w:rPr>
          <w:u w:val="single"/>
        </w:rPr>
        <w:t xml:space="preserve">permeates all of capitalist society and </w:t>
      </w:r>
      <w:r w:rsidRPr="00430C0C">
        <w:rPr>
          <w:highlight w:val="green"/>
          <w:u w:val="single"/>
        </w:rPr>
        <w:t xml:space="preserve">functions to stimulate </w:t>
      </w:r>
      <w:r w:rsidRPr="00326F17">
        <w:rPr>
          <w:u w:val="single"/>
        </w:rPr>
        <w:t xml:space="preserve">a nearly unbounded </w:t>
      </w:r>
      <w:r w:rsidRPr="00430C0C">
        <w:rPr>
          <w:highlight w:val="green"/>
          <w:u w:val="single"/>
        </w:rPr>
        <w:t>consumerism in people</w:t>
      </w:r>
      <w:r w:rsidRPr="00520827">
        <w:rPr>
          <w:sz w:val="14"/>
        </w:rPr>
        <w:t>.</w:t>
      </w:r>
      <w:r w:rsidRPr="00520827">
        <w:rPr>
          <w:sz w:val="14"/>
          <w:szCs w:val="16"/>
        </w:rPr>
        <w:t xml:space="preserve"> Commercial culture is itself a primary alienating element in the life world of capitalism, as contemporary </w:t>
      </w:r>
      <w:proofErr w:type="spellStart"/>
      <w:r w:rsidRPr="00520827">
        <w:rPr>
          <w:sz w:val="14"/>
          <w:szCs w:val="16"/>
        </w:rPr>
        <w:t>marxists</w:t>
      </w:r>
      <w:proofErr w:type="spellEnd"/>
      <w:r w:rsidRPr="00520827">
        <w:rPr>
          <w:sz w:val="14"/>
          <w:szCs w:val="16"/>
        </w:rPr>
        <w:t xml:space="preserve"> have emphasized, and compounds the estrangement already built into the most basic owner–employee relationship of the capitalist firm and the capitalist society’s class structure</w:t>
      </w:r>
      <w:r w:rsidRPr="00520827">
        <w:rPr>
          <w:sz w:val="14"/>
        </w:rPr>
        <w:t xml:space="preserve">. </w:t>
      </w:r>
      <w:r w:rsidRPr="00430C0C">
        <w:rPr>
          <w:b/>
          <w:bCs/>
          <w:highlight w:val="green"/>
          <w:u w:val="single"/>
        </w:rPr>
        <w:t xml:space="preserve">Commercialized consumerism </w:t>
      </w:r>
      <w:r w:rsidRPr="00326F17">
        <w:rPr>
          <w:b/>
          <w:bCs/>
          <w:u w:val="single"/>
        </w:rPr>
        <w:t>thus</w:t>
      </w:r>
      <w:r w:rsidRPr="00430C0C">
        <w:rPr>
          <w:b/>
          <w:bCs/>
          <w:highlight w:val="green"/>
          <w:u w:val="single"/>
        </w:rPr>
        <w:t xml:space="preserve"> becomes</w:t>
      </w:r>
      <w:r w:rsidRPr="006C5D87">
        <w:rPr>
          <w:u w:val="single"/>
        </w:rPr>
        <w:t xml:space="preserve"> the substance of a true addiction: </w:t>
      </w:r>
      <w:r w:rsidRPr="00430C0C">
        <w:rPr>
          <w:highlight w:val="green"/>
          <w:u w:val="single"/>
        </w:rPr>
        <w:t>a false “cure” for a deep life deprivation</w:t>
      </w:r>
      <w:r w:rsidRPr="006C5D87">
        <w:rPr>
          <w:u w:val="single"/>
        </w:rPr>
        <w:t xml:space="preserve">, the source of the only “fulfillment” to be found in this system, </w:t>
      </w:r>
      <w:r w:rsidRPr="00326F17">
        <w:rPr>
          <w:u w:val="single"/>
        </w:rPr>
        <w:t xml:space="preserve">it is now </w:t>
      </w:r>
      <w:r w:rsidRPr="00430C0C">
        <w:rPr>
          <w:b/>
          <w:bCs/>
          <w:highlight w:val="green"/>
          <w:u w:val="single"/>
        </w:rPr>
        <w:t>the opium poppy that would deplete the very earth itself</w:t>
      </w:r>
      <w:r w:rsidRPr="006C5D87">
        <w:rPr>
          <w:u w:val="single"/>
        </w:rPr>
        <w:t>.</w:t>
      </w:r>
      <w:r>
        <w:rPr>
          <w:u w:val="single"/>
        </w:rPr>
        <w:t xml:space="preserve"> </w:t>
      </w:r>
      <w:r w:rsidRPr="00520827">
        <w:rPr>
          <w:sz w:val="14"/>
          <w:szCs w:val="16"/>
        </w:rPr>
        <w:t xml:space="preserve">Lastly and perhaps most significantly among the </w:t>
      </w:r>
      <w:r w:rsidRPr="00326F17">
        <w:rPr>
          <w:sz w:val="14"/>
          <w:szCs w:val="16"/>
        </w:rPr>
        <w:t>critical insights</w:t>
      </w:r>
      <w:r w:rsidRPr="00520827">
        <w:rPr>
          <w:sz w:val="14"/>
          <w:szCs w:val="16"/>
        </w:rPr>
        <w:t xml:space="preserve"> of </w:t>
      </w:r>
      <w:proofErr w:type="spellStart"/>
      <w:r w:rsidRPr="00520827">
        <w:rPr>
          <w:sz w:val="14"/>
          <w:szCs w:val="16"/>
        </w:rPr>
        <w:t>marxists</w:t>
      </w:r>
      <w:proofErr w:type="spellEnd"/>
      <w:r w:rsidRPr="00520827">
        <w:rPr>
          <w:sz w:val="14"/>
          <w:szCs w:val="16"/>
        </w:rPr>
        <w:t xml:space="preserve"> on the present planetary dilemma</w:t>
      </w:r>
      <w:r w:rsidRPr="00520827">
        <w:rPr>
          <w:sz w:val="14"/>
        </w:rPr>
        <w:t>,</w:t>
      </w:r>
      <w:r w:rsidRPr="006C5D87">
        <w:rPr>
          <w:u w:val="single"/>
        </w:rPr>
        <w:t xml:space="preserve"> </w:t>
      </w:r>
      <w:r w:rsidRPr="00326F17">
        <w:rPr>
          <w:u w:val="single"/>
        </w:rPr>
        <w:t>the capitalist system is</w:t>
      </w:r>
      <w:r w:rsidRPr="00430C0C">
        <w:rPr>
          <w:highlight w:val="green"/>
          <w:u w:val="single"/>
        </w:rPr>
        <w:t xml:space="preserve"> a class system.</w:t>
      </w:r>
      <w:r w:rsidRPr="006C5D87">
        <w:rPr>
          <w:u w:val="single"/>
        </w:rPr>
        <w:t xml:space="preserve"> The colossal social effort that will be required to avert the worst of the growing global eco-catastrophe is well appreciated by now</w:t>
      </w:r>
      <w:r w:rsidRPr="00520827">
        <w:rPr>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6C5D87">
        <w:rPr>
          <w:u w:val="single"/>
        </w:rPr>
        <w:t xml:space="preserve">But </w:t>
      </w:r>
      <w:r w:rsidRPr="00430C0C">
        <w:rPr>
          <w:highlight w:val="green"/>
          <w:u w:val="single"/>
        </w:rPr>
        <w:t xml:space="preserve">at the top </w:t>
      </w:r>
      <w:r w:rsidRPr="00326F17">
        <w:rPr>
          <w:u w:val="single"/>
        </w:rPr>
        <w:t xml:space="preserve">of the capitalist system presides </w:t>
      </w:r>
      <w:r w:rsidRPr="00430C0C">
        <w:rPr>
          <w:highlight w:val="green"/>
          <w:u w:val="single"/>
        </w:rPr>
        <w:t xml:space="preserve">a ruling elite </w:t>
      </w:r>
      <w:r w:rsidRPr="00326F17">
        <w:rPr>
          <w:u w:val="single"/>
        </w:rPr>
        <w:t xml:space="preserve">not really much </w:t>
      </w:r>
      <w:r w:rsidRPr="00430C0C">
        <w:rPr>
          <w:highlight w:val="green"/>
          <w:u w:val="single"/>
        </w:rPr>
        <w:t xml:space="preserve">concerned with nor responsible to </w:t>
      </w:r>
      <w:r w:rsidRPr="00326F17">
        <w:rPr>
          <w:u w:val="single"/>
        </w:rPr>
        <w:t xml:space="preserve">the rest of </w:t>
      </w:r>
      <w:r w:rsidRPr="00430C0C">
        <w:rPr>
          <w:highlight w:val="green"/>
          <w:u w:val="single"/>
        </w:rPr>
        <w:t>the people</w:t>
      </w:r>
      <w:r w:rsidRPr="00326F17">
        <w:rPr>
          <w:u w:val="single"/>
        </w:rPr>
        <w:t xml:space="preserve">. </w:t>
      </w:r>
      <w:r w:rsidRPr="00430C0C">
        <w:rPr>
          <w:b/>
          <w:bCs/>
          <w:highlight w:val="green"/>
          <w:u w:val="single"/>
        </w:rPr>
        <w:t xml:space="preserve">Their monetary interests </w:t>
      </w:r>
      <w:r w:rsidRPr="00326F17">
        <w:rPr>
          <w:b/>
          <w:bCs/>
          <w:u w:val="single"/>
        </w:rPr>
        <w:t xml:space="preserve">being </w:t>
      </w:r>
      <w:r w:rsidRPr="00430C0C">
        <w:rPr>
          <w:b/>
          <w:bCs/>
          <w:highlight w:val="green"/>
          <w:u w:val="single"/>
        </w:rPr>
        <w:t>the</w:t>
      </w:r>
      <w:r w:rsidRPr="006C5D87">
        <w:rPr>
          <w:u w:val="single"/>
        </w:rPr>
        <w:t xml:space="preserve"> private </w:t>
      </w:r>
      <w:r w:rsidRPr="00430C0C">
        <w:rPr>
          <w:b/>
          <w:bCs/>
          <w:highlight w:val="green"/>
          <w:u w:val="single"/>
        </w:rPr>
        <w:t>interests</w:t>
      </w:r>
      <w:r w:rsidRPr="00326F17">
        <w:rPr>
          <w:b/>
          <w:bCs/>
          <w:u w:val="single"/>
        </w:rPr>
        <w:t xml:space="preserve"> in which </w:t>
      </w:r>
      <w:r w:rsidRPr="00430C0C">
        <w:rPr>
          <w:b/>
          <w:bCs/>
          <w:highlight w:val="green"/>
          <w:u w:val="single"/>
        </w:rPr>
        <w:t>the system</w:t>
      </w:r>
      <w:r w:rsidRPr="00430C0C">
        <w:rPr>
          <w:highlight w:val="green"/>
          <w:u w:val="single"/>
        </w:rPr>
        <w:t xml:space="preserve"> </w:t>
      </w:r>
      <w:r w:rsidRPr="008D3139">
        <w:rPr>
          <w:u w:val="single"/>
        </w:rPr>
        <w:t xml:space="preserve">mostly </w:t>
      </w:r>
      <w:r w:rsidRPr="00430C0C">
        <w:rPr>
          <w:b/>
          <w:bCs/>
          <w:highlight w:val="green"/>
          <w:u w:val="single"/>
        </w:rPr>
        <w:t>operates</w:t>
      </w:r>
      <w:r w:rsidRPr="006C5D87">
        <w:rPr>
          <w:u w:val="single"/>
        </w:rPr>
        <w:t xml:space="preserve">, their powers consisting of nothing less than the system’s </w:t>
      </w:r>
      <w:r w:rsidRPr="009A0BF6">
        <w:rPr>
          <w:u w:val="single"/>
        </w:rPr>
        <w:t>powers, their ideas and attitudes being by and large the ruling ideas and</w:t>
      </w:r>
      <w:r w:rsidRPr="006C5D87">
        <w:rPr>
          <w:u w:val="single"/>
        </w:rPr>
        <w:t xml:space="preserve"> attitudes, and their life-styles being those to which most of the rest of the people aspire, </w:t>
      </w:r>
      <w:r w:rsidRPr="00430C0C">
        <w:rPr>
          <w:highlight w:val="green"/>
          <w:u w:val="single"/>
        </w:rPr>
        <w:t>they must be dealt with in order for real progress on this issue to occur</w:t>
      </w:r>
      <w:r w:rsidRPr="006C5D87">
        <w:rPr>
          <w:u w:val="single"/>
        </w:rPr>
        <w:t>.</w:t>
      </w:r>
      <w:r w:rsidRPr="00520827">
        <w:rPr>
          <w:sz w:val="14"/>
        </w:rPr>
        <w:t xml:space="preserve"> </w:t>
      </w:r>
      <w:r w:rsidRPr="00520827">
        <w:rPr>
          <w:sz w:val="14"/>
          <w:szCs w:val="16"/>
        </w:rPr>
        <w:t xml:space="preserve">As Karl Marx and Friedrich Engels put it, in words that certainly ring true a 170 years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430C0C">
        <w:rPr>
          <w:b/>
          <w:bCs/>
          <w:highlight w:val="green"/>
          <w:u w:val="single"/>
        </w:rPr>
        <w:t>What is needed is</w:t>
      </w:r>
      <w:r w:rsidRPr="006C5D87">
        <w:rPr>
          <w:u w:val="single"/>
        </w:rPr>
        <w:t xml:space="preserve"> what can only be called “</w:t>
      </w:r>
      <w:r w:rsidRPr="00430C0C">
        <w:rPr>
          <w:b/>
          <w:bCs/>
          <w:highlight w:val="green"/>
          <w:u w:val="single"/>
        </w:rPr>
        <w:t>a revolution</w:t>
      </w:r>
      <w:r w:rsidRPr="00986B6E">
        <w:rPr>
          <w:b/>
          <w:bCs/>
          <w:u w:val="single"/>
        </w:rPr>
        <w:t>.</w:t>
      </w:r>
      <w:r w:rsidRPr="00520827">
        <w:rPr>
          <w:b/>
          <w:bCs/>
          <w:sz w:val="14"/>
        </w:rPr>
        <w:t>”</w:t>
      </w:r>
      <w:r w:rsidRPr="00520827">
        <w:rPr>
          <w:sz w:val="14"/>
        </w:rPr>
        <w:t xml:space="preserve"> </w:t>
      </w:r>
      <w:r w:rsidRPr="00520827">
        <w:rPr>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57046A08" w14:textId="77777777" w:rsidR="005B401C" w:rsidRDefault="005B401C" w:rsidP="005B401C"/>
    <w:p w14:paraId="5F64A0F4" w14:textId="77777777" w:rsidR="005B401C" w:rsidRDefault="005B401C" w:rsidP="005B401C">
      <w:pPr>
        <w:pStyle w:val="Heading4"/>
      </w:pPr>
      <w:r>
        <w:t xml:space="preserve">7. Capitalist market competition makes </w:t>
      </w:r>
      <w:r w:rsidRPr="00715441">
        <w:rPr>
          <w:u w:val="single"/>
        </w:rPr>
        <w:t>arms racing</w:t>
      </w:r>
      <w:r>
        <w:t xml:space="preserve"> and </w:t>
      </w:r>
      <w:r w:rsidRPr="00715441">
        <w:rPr>
          <w:u w:val="single"/>
        </w:rPr>
        <w:t>escalation</w:t>
      </w:r>
      <w:r>
        <w:t xml:space="preserve"> inevitable. </w:t>
      </w:r>
    </w:p>
    <w:p w14:paraId="327F87A2" w14:textId="77777777" w:rsidR="005B401C" w:rsidRDefault="005B401C" w:rsidP="005B401C">
      <w:r w:rsidRPr="00B17E89">
        <w:rPr>
          <w:rStyle w:val="Heading4Char"/>
        </w:rPr>
        <w:t>Campbell, 14</w:t>
      </w:r>
      <w:r w:rsidRPr="00B17E89">
        <w:t xml:space="preserve"> (</w:t>
      </w:r>
      <w:r>
        <w:t>Sally Campbell</w:t>
      </w:r>
      <w:r w:rsidRPr="00B17E89">
        <w:t>,</w:t>
      </w:r>
      <w:r>
        <w:t xml:space="preserve"> is editor at the </w:t>
      </w:r>
      <w:r w:rsidRPr="00B17E89">
        <w:t>Socialist Review</w:t>
      </w:r>
      <w:r>
        <w:t xml:space="preserve"> and author of </w:t>
      </w:r>
      <w:r w:rsidRPr="00B17E89">
        <w:t>A Rebel's Guide to Rosa Luxemburg</w:t>
      </w:r>
      <w:r>
        <w:t xml:space="preserve">. </w:t>
      </w:r>
      <w:r w:rsidRPr="00B17E89">
        <w:t xml:space="preserve">"Why does Capitalism lead to war?", Socialist Review, </w:t>
      </w:r>
      <w:r>
        <w:t>September 2014</w:t>
      </w:r>
      <w:r w:rsidRPr="00B17E89">
        <w:t xml:space="preserve">, http://socialistreview.org.uk/394/why-does-capitalism-lead-war, </w:t>
      </w:r>
      <w:proofErr w:type="spellStart"/>
      <w:r w:rsidRPr="00B17E89">
        <w:t>mo</w:t>
      </w:r>
      <w:proofErr w:type="spellEnd"/>
      <w:r w:rsidRPr="00B17E89">
        <w:t>)</w:t>
      </w:r>
    </w:p>
    <w:p w14:paraId="61832745" w14:textId="77777777" w:rsidR="005B401C" w:rsidRPr="00D675D1" w:rsidRDefault="005B401C" w:rsidP="005B401C">
      <w:pPr>
        <w:rPr>
          <w:sz w:val="14"/>
          <w:szCs w:val="16"/>
        </w:rPr>
      </w:pPr>
      <w:r w:rsidRPr="00D675D1">
        <w:rPr>
          <w:sz w:val="14"/>
        </w:rPr>
        <w:t xml:space="preserve">His Russian contemporaries, Lenin and Bukharin, strongly challenged this idea. They developed </w:t>
      </w:r>
      <w:r w:rsidRPr="00B17E89">
        <w:rPr>
          <w:rStyle w:val="StyleUnderline"/>
        </w:rPr>
        <w:t>the classic Marxist theory of imperialism,</w:t>
      </w:r>
      <w:r w:rsidRPr="00D675D1">
        <w:rPr>
          <w:sz w:val="14"/>
        </w:rPr>
        <w:t xml:space="preserve"> centrally in Lenin’s Imperialism: The Highest Stage of Capitalism and Bukharin’s Imperialism and World Economy. They </w:t>
      </w:r>
      <w:r w:rsidRPr="00B17E89">
        <w:rPr>
          <w:rStyle w:val="StyleUnderline"/>
        </w:rPr>
        <w:t xml:space="preserve">argued that </w:t>
      </w:r>
      <w:r w:rsidRPr="00430C0C">
        <w:rPr>
          <w:rStyle w:val="Emphasis"/>
          <w:highlight w:val="green"/>
        </w:rPr>
        <w:t>military competition</w:t>
      </w:r>
      <w:r w:rsidRPr="00430C0C">
        <w:rPr>
          <w:rStyle w:val="StyleUnderline"/>
          <w:highlight w:val="green"/>
        </w:rPr>
        <w:t xml:space="preserve"> </w:t>
      </w:r>
      <w:r w:rsidRPr="009A0BF6">
        <w:rPr>
          <w:rStyle w:val="StyleUnderline"/>
        </w:rPr>
        <w:t xml:space="preserve">for markets </w:t>
      </w:r>
      <w:r w:rsidRPr="009A0BF6">
        <w:rPr>
          <w:rStyle w:val="StyleUnderline"/>
          <w:highlight w:val="green"/>
        </w:rPr>
        <w:t>between c</w:t>
      </w:r>
      <w:r w:rsidRPr="00430C0C">
        <w:rPr>
          <w:rStyle w:val="StyleUnderline"/>
          <w:highlight w:val="green"/>
        </w:rPr>
        <w:t xml:space="preserve">apitalist nations </w:t>
      </w:r>
      <w:r w:rsidRPr="009A0BF6">
        <w:rPr>
          <w:rStyle w:val="StyleUnderline"/>
        </w:rPr>
        <w:t xml:space="preserve">is an </w:t>
      </w:r>
      <w:r w:rsidRPr="00430C0C">
        <w:rPr>
          <w:rStyle w:val="Emphasis"/>
          <w:highlight w:val="green"/>
        </w:rPr>
        <w:t xml:space="preserve">inevitable </w:t>
      </w:r>
      <w:r w:rsidRPr="009A0BF6">
        <w:rPr>
          <w:rStyle w:val="Emphasis"/>
        </w:rPr>
        <w:t>development</w:t>
      </w:r>
      <w:r w:rsidRPr="009A0BF6">
        <w:rPr>
          <w:sz w:val="14"/>
        </w:rPr>
        <w:t xml:space="preserve"> of peaceful</w:t>
      </w:r>
      <w:r w:rsidRPr="00D675D1">
        <w:rPr>
          <w:sz w:val="14"/>
        </w:rPr>
        <w:t xml:space="preserve"> competition. As the system aged it changed — the small units of capital characteristic of early capitalism swallow each other up into larger and fewer concerns and monopolies. At this stage of development, Bukharin argued, </w:t>
      </w:r>
      <w:r w:rsidRPr="00430C0C">
        <w:rPr>
          <w:rStyle w:val="StyleUnderline"/>
          <w:highlight w:val="green"/>
        </w:rPr>
        <w:t xml:space="preserve">economics is </w:t>
      </w:r>
      <w:proofErr w:type="spellStart"/>
      <w:r w:rsidRPr="009A0BF6">
        <w:rPr>
          <w:rStyle w:val="StyleUnderline"/>
        </w:rPr>
        <w:t>organisationally</w:t>
      </w:r>
      <w:proofErr w:type="spellEnd"/>
      <w:r w:rsidRPr="009A0BF6">
        <w:rPr>
          <w:rStyle w:val="StyleUnderline"/>
        </w:rPr>
        <w:t xml:space="preserve"> </w:t>
      </w:r>
      <w:r w:rsidRPr="00430C0C">
        <w:rPr>
          <w:rStyle w:val="StyleUnderline"/>
          <w:highlight w:val="green"/>
        </w:rPr>
        <w:t>fused with politics</w:t>
      </w:r>
      <w:r w:rsidRPr="00B17E89">
        <w:rPr>
          <w:rStyle w:val="StyleUnderline"/>
        </w:rPr>
        <w:t>.</w:t>
      </w:r>
      <w:r w:rsidRPr="00D675D1">
        <w:rPr>
          <w:sz w:val="14"/>
        </w:rPr>
        <w:t xml:space="preserve"> The sheer scale of production in the </w:t>
      </w:r>
      <w:proofErr w:type="spellStart"/>
      <w:r w:rsidRPr="00D675D1">
        <w:rPr>
          <w:sz w:val="14"/>
        </w:rPr>
        <w:t>industrialising</w:t>
      </w:r>
      <w:proofErr w:type="spellEnd"/>
      <w:r w:rsidRPr="00D675D1">
        <w:rPr>
          <w:sz w:val="14"/>
        </w:rPr>
        <w:t xml:space="preserve"> nations could no longer be contained within the geographical boundaries of the state and had to reach out beyond those limits. </w:t>
      </w:r>
      <w:r w:rsidRPr="00B17E89">
        <w:rPr>
          <w:rStyle w:val="StyleUnderline"/>
        </w:rPr>
        <w:t xml:space="preserve">The interests of these large firms are increasingly merged with the state — and it backs them up politically and </w:t>
      </w:r>
      <w:r w:rsidRPr="00430C0C">
        <w:rPr>
          <w:rStyle w:val="Emphasis"/>
          <w:highlight w:val="green"/>
        </w:rPr>
        <w:t>militarily</w:t>
      </w:r>
      <w:r w:rsidRPr="00430C0C">
        <w:rPr>
          <w:rStyle w:val="StyleUnderline"/>
          <w:highlight w:val="green"/>
        </w:rPr>
        <w:t xml:space="preserve"> in the name of the national interest</w:t>
      </w:r>
      <w:r w:rsidRPr="00430C0C">
        <w:rPr>
          <w:rStyle w:val="Emphasis"/>
          <w:highlight w:val="green"/>
        </w:rPr>
        <w:t xml:space="preserve">. </w:t>
      </w:r>
      <w:r w:rsidRPr="009A0BF6">
        <w:rPr>
          <w:rStyle w:val="Emphasis"/>
        </w:rPr>
        <w:t xml:space="preserve">It </w:t>
      </w:r>
      <w:r w:rsidRPr="00430C0C">
        <w:rPr>
          <w:rStyle w:val="Emphasis"/>
          <w:highlight w:val="green"/>
        </w:rPr>
        <w:t>builds up armies and weapons, invades countries</w:t>
      </w:r>
      <w:r w:rsidRPr="00D675D1">
        <w:rPr>
          <w:sz w:val="14"/>
        </w:rPr>
        <w:t xml:space="preserve"> where necessary to grab resources or to safeguard trade routes and markets, </w:t>
      </w:r>
      <w:r w:rsidRPr="00B17E89">
        <w:rPr>
          <w:rStyle w:val="StyleUnderline"/>
        </w:rPr>
        <w:t>establishes spheres of influence and alliances</w:t>
      </w:r>
      <w:r w:rsidRPr="00D675D1">
        <w:rPr>
          <w:sz w:val="14"/>
        </w:rPr>
        <w:t xml:space="preserve"> — </w:t>
      </w:r>
      <w:r w:rsidRPr="00B17E89">
        <w:rPr>
          <w:rStyle w:val="Emphasis"/>
        </w:rPr>
        <w:t>and it will go to war against other powers</w:t>
      </w:r>
      <w:r w:rsidRPr="00D675D1">
        <w:rPr>
          <w:sz w:val="14"/>
        </w:rPr>
        <w:t xml:space="preserve"> to defend any of these things. Each war ends in a </w:t>
      </w:r>
      <w:r w:rsidRPr="00B17E89">
        <w:rPr>
          <w:rStyle w:val="Emphasis"/>
        </w:rPr>
        <w:t>settlement</w:t>
      </w:r>
      <w:r w:rsidRPr="00D675D1">
        <w:rPr>
          <w:sz w:val="14"/>
        </w:rPr>
        <w:t xml:space="preserve">, a new division of the world between the powers, but these </w:t>
      </w:r>
      <w:r w:rsidRPr="00B17E89">
        <w:rPr>
          <w:rStyle w:val="StyleUnderline"/>
        </w:rPr>
        <w:t>agreements never hold. Capitalism is</w:t>
      </w:r>
      <w:r w:rsidRPr="00D675D1">
        <w:rPr>
          <w:sz w:val="14"/>
        </w:rPr>
        <w:t xml:space="preserve"> a system </w:t>
      </w:r>
      <w:r w:rsidRPr="00430C0C">
        <w:rPr>
          <w:rStyle w:val="StyleUnderline"/>
          <w:highlight w:val="green"/>
        </w:rPr>
        <w:t xml:space="preserve">locked into relentless production, </w:t>
      </w:r>
      <w:r w:rsidRPr="009A0BF6">
        <w:rPr>
          <w:rStyle w:val="StyleUnderline"/>
        </w:rPr>
        <w:t xml:space="preserve">and this </w:t>
      </w:r>
      <w:r w:rsidRPr="00430C0C">
        <w:rPr>
          <w:rStyle w:val="StyleUnderline"/>
          <w:highlight w:val="green"/>
        </w:rPr>
        <w:lastRenderedPageBreak/>
        <w:t>develops unevenly</w:t>
      </w:r>
      <w:r w:rsidRPr="00D675D1">
        <w:rPr>
          <w:sz w:val="14"/>
        </w:rPr>
        <w:t xml:space="preserve"> — </w:t>
      </w:r>
      <w:r w:rsidRPr="00B17E89">
        <w:rPr>
          <w:rStyle w:val="StyleUnderline"/>
        </w:rPr>
        <w:t>some</w:t>
      </w:r>
      <w:r w:rsidRPr="00D675D1">
        <w:rPr>
          <w:sz w:val="14"/>
        </w:rPr>
        <w:t xml:space="preserve"> capitalist </w:t>
      </w:r>
      <w:r w:rsidRPr="00B17E89">
        <w:rPr>
          <w:rStyle w:val="StyleUnderline"/>
        </w:rPr>
        <w:t>states will grow more quickly</w:t>
      </w:r>
      <w:r w:rsidRPr="00D675D1">
        <w:rPr>
          <w:sz w:val="14"/>
        </w:rPr>
        <w:t xml:space="preserve"> than others, </w:t>
      </w:r>
      <w:r w:rsidRPr="00B17E89">
        <w:rPr>
          <w:rStyle w:val="StyleUnderline"/>
        </w:rPr>
        <w:t xml:space="preserve">and </w:t>
      </w:r>
      <w:r w:rsidRPr="00430C0C">
        <w:rPr>
          <w:rStyle w:val="StyleUnderline"/>
          <w:highlight w:val="green"/>
        </w:rPr>
        <w:t>demand a re-division</w:t>
      </w:r>
      <w:r w:rsidRPr="00B17E89">
        <w:rPr>
          <w:rStyle w:val="StyleUnderline"/>
        </w:rPr>
        <w:t xml:space="preserve"> of the world</w:t>
      </w:r>
      <w:r w:rsidRPr="00D675D1">
        <w:rPr>
          <w:sz w:val="14"/>
        </w:rPr>
        <w:t xml:space="preserve"> to </w:t>
      </w:r>
      <w:proofErr w:type="spellStart"/>
      <w:r w:rsidRPr="00D675D1">
        <w:rPr>
          <w:sz w:val="14"/>
        </w:rPr>
        <w:t>favour</w:t>
      </w:r>
      <w:proofErr w:type="spellEnd"/>
      <w:r w:rsidRPr="00D675D1">
        <w:rPr>
          <w:sz w:val="14"/>
        </w:rPr>
        <w:t xml:space="preserve"> them. </w:t>
      </w:r>
      <w:r w:rsidRPr="00B17E89">
        <w:rPr>
          <w:rStyle w:val="StyleUnderline"/>
        </w:rPr>
        <w:t>This analysis</w:t>
      </w:r>
      <w:r w:rsidRPr="00D675D1">
        <w:rPr>
          <w:sz w:val="14"/>
        </w:rPr>
        <w:t xml:space="preserve"> of imperialism as “the method of competition between state capitalist trusts” </w:t>
      </w:r>
      <w:r w:rsidRPr="00B17E89">
        <w:rPr>
          <w:rStyle w:val="StyleUnderline"/>
        </w:rPr>
        <w:t xml:space="preserve">was true of the First World War, and the </w:t>
      </w:r>
      <w:r w:rsidRPr="00430C0C">
        <w:rPr>
          <w:rStyle w:val="StyleUnderline"/>
          <w:highlight w:val="green"/>
        </w:rPr>
        <w:t xml:space="preserve">1920s and 1930s </w:t>
      </w:r>
      <w:r w:rsidRPr="00430C0C">
        <w:rPr>
          <w:rStyle w:val="Emphasis"/>
          <w:highlight w:val="green"/>
        </w:rPr>
        <w:t>confirmed</w:t>
      </w:r>
      <w:r w:rsidRPr="00B17E89">
        <w:rPr>
          <w:rStyle w:val="Emphasis"/>
        </w:rPr>
        <w:t xml:space="preserve"> it</w:t>
      </w:r>
      <w:r w:rsidRPr="00D675D1">
        <w:rPr>
          <w:sz w:val="14"/>
        </w:rPr>
        <w:t xml:space="preserve"> at a new level. The </w:t>
      </w:r>
      <w:r w:rsidRPr="00B17E89">
        <w:rPr>
          <w:rStyle w:val="StyleUnderline"/>
        </w:rPr>
        <w:t>unpre</w:t>
      </w:r>
      <w:r w:rsidRPr="009A0BF6">
        <w:rPr>
          <w:rStyle w:val="StyleUnderline"/>
        </w:rPr>
        <w:t>cedented</w:t>
      </w:r>
      <w:r w:rsidRPr="00430C0C">
        <w:rPr>
          <w:rStyle w:val="StyleUnderline"/>
          <w:highlight w:val="green"/>
        </w:rPr>
        <w:t xml:space="preserve"> economic crisis</w:t>
      </w:r>
      <w:r w:rsidRPr="00430C0C">
        <w:rPr>
          <w:sz w:val="14"/>
          <w:highlight w:val="green"/>
        </w:rPr>
        <w:t xml:space="preserve"> </w:t>
      </w:r>
      <w:r w:rsidRPr="009A0BF6">
        <w:rPr>
          <w:sz w:val="14"/>
        </w:rPr>
        <w:t xml:space="preserve">of the period </w:t>
      </w:r>
      <w:r w:rsidRPr="00430C0C">
        <w:rPr>
          <w:rStyle w:val="StyleUnderline"/>
          <w:highlight w:val="green"/>
        </w:rPr>
        <w:t xml:space="preserve">drove </w:t>
      </w:r>
      <w:r w:rsidRPr="009A0BF6">
        <w:rPr>
          <w:rStyle w:val="StyleUnderline"/>
        </w:rPr>
        <w:t xml:space="preserve">each </w:t>
      </w:r>
      <w:r w:rsidRPr="00430C0C">
        <w:rPr>
          <w:rStyle w:val="StyleUnderline"/>
          <w:highlight w:val="green"/>
        </w:rPr>
        <w:t xml:space="preserve">national capital to </w:t>
      </w:r>
      <w:r w:rsidRPr="009A0BF6">
        <w:rPr>
          <w:rStyle w:val="StyleUnderline"/>
        </w:rPr>
        <w:t xml:space="preserve">turn to </w:t>
      </w:r>
      <w:r w:rsidRPr="00430C0C">
        <w:rPr>
          <w:rStyle w:val="StyleUnderline"/>
          <w:highlight w:val="green"/>
        </w:rPr>
        <w:t>increasing degrees of state intervention</w:t>
      </w:r>
      <w:r w:rsidRPr="00B17E89">
        <w:rPr>
          <w:rStyle w:val="StyleUnderline"/>
        </w:rPr>
        <w:t xml:space="preserve"> and</w:t>
      </w:r>
      <w:r w:rsidRPr="00D675D1">
        <w:rPr>
          <w:sz w:val="14"/>
        </w:rPr>
        <w:t xml:space="preserve"> direction along with </w:t>
      </w:r>
      <w:r w:rsidRPr="00B17E89">
        <w:rPr>
          <w:rStyle w:val="StyleUnderline"/>
        </w:rPr>
        <w:t>protectionism</w:t>
      </w:r>
      <w:r w:rsidRPr="00D675D1">
        <w:rPr>
          <w:sz w:val="14"/>
        </w:rPr>
        <w:t xml:space="preserve"> and closed trading blocks. </w:t>
      </w:r>
      <w:r w:rsidRPr="00D675D1">
        <w:rPr>
          <w:sz w:val="14"/>
          <w:szCs w:val="16"/>
        </w:rPr>
        <w:t>Nazi Germany was an extreme example of a state-directed economy in which the needs of individual capitalists were subordinated to the needs of national capital. Production was geared towards the military with the aim of breaking into nearby markets currently closed to it. As in the First World War, German capital took a gamble that, as a latecomer to the imperialist table, it could grab the markets it needed to compete with more established powers.</w:t>
      </w:r>
    </w:p>
    <w:p w14:paraId="7F865E99" w14:textId="77777777" w:rsidR="005B401C" w:rsidRDefault="005B401C" w:rsidP="005B401C"/>
    <w:p w14:paraId="60E8204C" w14:textId="77777777" w:rsidR="005B401C" w:rsidRDefault="005B401C" w:rsidP="005B401C">
      <w:pPr>
        <w:pStyle w:val="Heading4"/>
      </w:pPr>
      <w:r>
        <w:t>8. Private entities in space lock in warming – an emphasis on speed over quality in innovation and profits over the populous cements in irreversible climate change via space tourism</w:t>
      </w:r>
    </w:p>
    <w:p w14:paraId="442BE23E" w14:textId="77777777" w:rsidR="005B401C" w:rsidRPr="00800657" w:rsidRDefault="005B401C" w:rsidP="005B401C">
      <w:pPr>
        <w:rPr>
          <w:rStyle w:val="Style13ptBold"/>
        </w:rPr>
      </w:pPr>
      <w:r w:rsidRPr="00800657">
        <w:rPr>
          <w:rStyle w:val="Style13ptBold"/>
        </w:rPr>
        <w:t>Gammon 7-19</w:t>
      </w:r>
    </w:p>
    <w:p w14:paraId="62934E2C" w14:textId="77777777" w:rsidR="005B401C" w:rsidRPr="00D40D68" w:rsidRDefault="005B401C" w:rsidP="005B401C">
      <w:r w:rsidRPr="00D40D68">
        <w:t>Katharine Gammon (award-winning independent science journalist, attended MIT and Princeton University.), 7-19-2021, "How the billionaire space race could be one giant leap for pollution," https://www.theguardian.com/science/2021/jul/19/billionaires-space-tourism-environment-emissions, // HW AW</w:t>
      </w:r>
    </w:p>
    <w:p w14:paraId="482ACC2B" w14:textId="77777777" w:rsidR="005B401C" w:rsidRPr="00D40D68" w:rsidRDefault="005B401C" w:rsidP="005B401C">
      <w:pPr>
        <w:rPr>
          <w:sz w:val="16"/>
        </w:rPr>
      </w:pPr>
      <w:r w:rsidRPr="00D40D68">
        <w:rPr>
          <w:sz w:val="16"/>
        </w:rPr>
        <w:t xml:space="preserve">How </w:t>
      </w:r>
      <w:r w:rsidRPr="00D40D68">
        <w:rPr>
          <w:u w:val="single"/>
        </w:rPr>
        <w:t xml:space="preserve">the </w:t>
      </w:r>
      <w:r w:rsidRPr="000305BC">
        <w:rPr>
          <w:highlight w:val="green"/>
          <w:u w:val="single"/>
        </w:rPr>
        <w:t>billionaire</w:t>
      </w:r>
      <w:r w:rsidRPr="00D40D68">
        <w:rPr>
          <w:u w:val="single"/>
        </w:rPr>
        <w:t xml:space="preserve"> </w:t>
      </w:r>
      <w:r w:rsidRPr="000305BC">
        <w:rPr>
          <w:highlight w:val="green"/>
          <w:u w:val="single"/>
        </w:rPr>
        <w:t>space</w:t>
      </w:r>
      <w:r w:rsidRPr="00D40D68">
        <w:rPr>
          <w:u w:val="single"/>
        </w:rPr>
        <w:t xml:space="preserve"> race could be one </w:t>
      </w:r>
      <w:r w:rsidRPr="000305BC">
        <w:rPr>
          <w:highlight w:val="green"/>
          <w:u w:val="single"/>
        </w:rPr>
        <w:t>giant leap for pollution</w:t>
      </w:r>
      <w:r w:rsidRPr="00D40D68">
        <w:rPr>
          <w:sz w:val="16"/>
        </w:rPr>
        <w:t xml:space="preserve"> One rocket launch produces up to </w:t>
      </w:r>
      <w:r w:rsidRPr="00D40D68">
        <w:rPr>
          <w:u w:val="single"/>
        </w:rPr>
        <w:t>300 tons of carbon dioxide into the upper atmosphere where it can remain for years</w:t>
      </w:r>
      <w:r w:rsidRPr="00D40D68">
        <w:rPr>
          <w:sz w:val="16"/>
        </w:rPr>
        <w:t xml:space="preserve"> Last week </w:t>
      </w:r>
      <w:hyperlink r:id="rId10" w:history="1">
        <w:r w:rsidRPr="00D40D68">
          <w:rPr>
            <w:rStyle w:val="Hyperlink"/>
            <w:sz w:val="16"/>
          </w:rPr>
          <w:t>Virgin Galactic</w:t>
        </w:r>
      </w:hyperlink>
      <w:r w:rsidRPr="00D40D68">
        <w:rPr>
          <w:sz w:val="16"/>
        </w:rPr>
        <w:t xml:space="preserve"> took Richard Branson past the edge of space, roughly 86 km up – part of a new space race with the Amazon billionaire Jeff Bezos, who aims to make a similar journey on Tuesday. Both very </w:t>
      </w:r>
      <w:r w:rsidRPr="00467C5F">
        <w:rPr>
          <w:u w:val="single"/>
        </w:rPr>
        <w:t>wealthy businessmen hope to vastly expand the number of people in space</w:t>
      </w:r>
      <w:r w:rsidRPr="00D40D68">
        <w:rPr>
          <w:sz w:val="16"/>
        </w:rPr>
        <w:t xml:space="preserve">. “We’re here to make space more accessible to all,” </w:t>
      </w:r>
      <w:hyperlink r:id="rId11" w:history="1">
        <w:r w:rsidRPr="00D40D68">
          <w:rPr>
            <w:rStyle w:val="Hyperlink"/>
            <w:sz w:val="16"/>
          </w:rPr>
          <w:t>said Branson</w:t>
        </w:r>
      </w:hyperlink>
      <w:r w:rsidRPr="00D40D68">
        <w:rPr>
          <w:sz w:val="16"/>
        </w:rPr>
        <w:t xml:space="preserve">, shortly after his flight. “Welcome to the dawn of a new space age.” Already, </w:t>
      </w:r>
      <w:r w:rsidRPr="00467C5F">
        <w:rPr>
          <w:u w:val="single"/>
        </w:rPr>
        <w:t>people are buying tickets to space</w:t>
      </w:r>
      <w:r w:rsidRPr="00D40D68">
        <w:rPr>
          <w:sz w:val="16"/>
        </w:rPr>
        <w:t xml:space="preserve">. </w:t>
      </w:r>
      <w:r w:rsidRPr="00467C5F">
        <w:rPr>
          <w:u w:val="single"/>
        </w:rPr>
        <w:t>Companies</w:t>
      </w:r>
      <w:r w:rsidRPr="00D40D68">
        <w:rPr>
          <w:sz w:val="16"/>
        </w:rPr>
        <w:t xml:space="preserve"> including </w:t>
      </w:r>
      <w:hyperlink r:id="rId12" w:history="1">
        <w:r w:rsidRPr="00D40D68">
          <w:rPr>
            <w:rStyle w:val="Hyperlink"/>
            <w:sz w:val="16"/>
          </w:rPr>
          <w:t>SpaceX</w:t>
        </w:r>
      </w:hyperlink>
      <w:r w:rsidRPr="00D40D68">
        <w:rPr>
          <w:sz w:val="16"/>
        </w:rPr>
        <w:t xml:space="preserve">, Virgin Galactic and Space Adventures </w:t>
      </w:r>
      <w:r w:rsidRPr="00467C5F">
        <w:rPr>
          <w:u w:val="single"/>
        </w:rPr>
        <w:t>want to make space tourism more common</w:t>
      </w:r>
      <w:r w:rsidRPr="00D40D68">
        <w:rPr>
          <w:sz w:val="16"/>
        </w:rPr>
        <w:t xml:space="preserve">. The Japanese billionaire Yusaku </w:t>
      </w:r>
      <w:proofErr w:type="spellStart"/>
      <w:r w:rsidRPr="00D40D68">
        <w:rPr>
          <w:sz w:val="16"/>
        </w:rPr>
        <w:t>Maezawa</w:t>
      </w:r>
      <w:proofErr w:type="spellEnd"/>
      <w:r w:rsidRPr="00D40D68">
        <w:rPr>
          <w:sz w:val="16"/>
        </w:rPr>
        <w:t xml:space="preserve"> spent an undisclosed sum of money with SpaceX in 2018 for a possible future private trip around the moon and back. And this June, an anonymous space lover paid $28m to fly on Blue Origin’s New Shepard with Bezos – though later backed out due to a </w:t>
      </w:r>
      <w:hyperlink r:id="rId13" w:history="1">
        <w:r w:rsidRPr="00D40D68">
          <w:rPr>
            <w:rStyle w:val="Hyperlink"/>
            <w:sz w:val="16"/>
          </w:rPr>
          <w:t>“scheduling conflict”</w:t>
        </w:r>
      </w:hyperlink>
      <w:r w:rsidRPr="00D40D68">
        <w:rPr>
          <w:sz w:val="16"/>
        </w:rPr>
        <w:t xml:space="preserve">. But </w:t>
      </w:r>
      <w:r w:rsidRPr="00C73C9A">
        <w:rPr>
          <w:b/>
          <w:bCs/>
          <w:u w:val="single"/>
        </w:rPr>
        <w:t xml:space="preserve">this launch of a new </w:t>
      </w:r>
      <w:r w:rsidRPr="00311E85">
        <w:rPr>
          <w:b/>
          <w:bCs/>
          <w:highlight w:val="green"/>
          <w:u w:val="single"/>
        </w:rPr>
        <w:t>private space industry</w:t>
      </w:r>
      <w:r w:rsidRPr="00C73C9A">
        <w:rPr>
          <w:b/>
          <w:bCs/>
          <w:u w:val="single"/>
        </w:rPr>
        <w:t xml:space="preserve"> that is cultivating tourism and popular use could come with </w:t>
      </w:r>
      <w:r w:rsidRPr="00311E85">
        <w:rPr>
          <w:b/>
          <w:bCs/>
          <w:highlight w:val="green"/>
          <w:u w:val="single"/>
        </w:rPr>
        <w:t>vast environmental costs</w:t>
      </w:r>
      <w:r w:rsidRPr="00D40D68">
        <w:rPr>
          <w:sz w:val="16"/>
        </w:rPr>
        <w:t xml:space="preserve">, says Eloise Marais, an associate professor of physical geography at University College London. </w:t>
      </w:r>
      <w:r w:rsidRPr="00C73C9A">
        <w:rPr>
          <w:u w:val="single"/>
        </w:rPr>
        <w:t xml:space="preserve">Marais studies the impact of fuels and industries on the atmosphere. When </w:t>
      </w:r>
      <w:r w:rsidRPr="00311E85">
        <w:rPr>
          <w:highlight w:val="green"/>
          <w:u w:val="single"/>
        </w:rPr>
        <w:t>rockets</w:t>
      </w:r>
      <w:r w:rsidRPr="00C73C9A">
        <w:rPr>
          <w:u w:val="single"/>
        </w:rPr>
        <w:t xml:space="preserve"> launch into space, they </w:t>
      </w:r>
      <w:r w:rsidRPr="00311E85">
        <w:rPr>
          <w:u w:val="single"/>
        </w:rPr>
        <w:t>require</w:t>
      </w:r>
      <w:r w:rsidRPr="00C73C9A">
        <w:rPr>
          <w:u w:val="single"/>
        </w:rPr>
        <w:t xml:space="preserve"> a huge amount of propellants to make it out of the Earth’s atmosphere. For SpaceX’s Falcon 9 rocket, it is </w:t>
      </w:r>
      <w:r w:rsidRPr="00311E85">
        <w:rPr>
          <w:u w:val="single"/>
        </w:rPr>
        <w:t>kerosene</w:t>
      </w:r>
      <w:r w:rsidRPr="00C73C9A">
        <w:rPr>
          <w:u w:val="single"/>
        </w:rPr>
        <w:t xml:space="preserve">, and for Nasa it is </w:t>
      </w:r>
      <w:r w:rsidRPr="00311E85">
        <w:rPr>
          <w:u w:val="single"/>
        </w:rPr>
        <w:t>liquid hydrogen</w:t>
      </w:r>
      <w:r w:rsidRPr="00C73C9A">
        <w:rPr>
          <w:u w:val="single"/>
        </w:rPr>
        <w:t xml:space="preserve"> in their new </w:t>
      </w:r>
      <w:hyperlink r:id="rId14" w:history="1">
        <w:r w:rsidRPr="00C73C9A">
          <w:rPr>
            <w:rStyle w:val="Hyperlink"/>
            <w:u w:val="single"/>
          </w:rPr>
          <w:t>Space</w:t>
        </w:r>
      </w:hyperlink>
      <w:r w:rsidRPr="00C73C9A">
        <w:rPr>
          <w:u w:val="single"/>
        </w:rPr>
        <w:t xml:space="preserve"> Launch System. Those </w:t>
      </w:r>
      <w:r w:rsidRPr="00311E85">
        <w:rPr>
          <w:u w:val="single"/>
        </w:rPr>
        <w:t xml:space="preserve">fuels </w:t>
      </w:r>
      <w:r w:rsidRPr="00311E85">
        <w:rPr>
          <w:highlight w:val="green"/>
          <w:u w:val="single"/>
        </w:rPr>
        <w:t>emit</w:t>
      </w:r>
      <w:r w:rsidRPr="00C73C9A">
        <w:rPr>
          <w:u w:val="single"/>
        </w:rPr>
        <w:t xml:space="preserve"> a variety of substances into the atmosphere, including </w:t>
      </w:r>
      <w:r w:rsidRPr="00311E85">
        <w:rPr>
          <w:highlight w:val="green"/>
          <w:u w:val="single"/>
        </w:rPr>
        <w:t xml:space="preserve">carbon dioxide, water, </w:t>
      </w:r>
      <w:r w:rsidRPr="00ED5156">
        <w:rPr>
          <w:u w:val="single"/>
        </w:rPr>
        <w:t>chlorine and other chemicals</w:t>
      </w:r>
      <w:r w:rsidRPr="00C73C9A">
        <w:rPr>
          <w:u w:val="single"/>
        </w:rPr>
        <w:t>. The carbon emissions from rockets are small compared with the aircraft industry</w:t>
      </w:r>
      <w:r w:rsidRPr="00D40D68">
        <w:rPr>
          <w:sz w:val="16"/>
        </w:rPr>
        <w:t>, she says. But they are increasing at nearly 5.6% a year, and Marais has been running a simulation for a decade, to figure out at what point will they compete with traditional sources we are familiar with. “</w:t>
      </w:r>
      <w:r w:rsidRPr="00C73C9A">
        <w:rPr>
          <w:u w:val="single"/>
        </w:rPr>
        <w:t>For one long-haul plane flight it’s one to three tons of carbon dioxide [per passenger],” says Marais. For one rocket launch 200-</w:t>
      </w:r>
      <w:r w:rsidRPr="00311E85">
        <w:rPr>
          <w:highlight w:val="green"/>
          <w:u w:val="single"/>
        </w:rPr>
        <w:t xml:space="preserve">300 </w:t>
      </w:r>
      <w:proofErr w:type="spellStart"/>
      <w:r w:rsidRPr="00311E85">
        <w:rPr>
          <w:highlight w:val="green"/>
          <w:u w:val="single"/>
        </w:rPr>
        <w:t>tonnes</w:t>
      </w:r>
      <w:proofErr w:type="spellEnd"/>
      <w:r w:rsidRPr="00C73C9A">
        <w:rPr>
          <w:u w:val="single"/>
        </w:rPr>
        <w:t xml:space="preserve"> of carbon dioxide are </w:t>
      </w:r>
      <w:r w:rsidRPr="00311E85">
        <w:rPr>
          <w:highlight w:val="green"/>
          <w:u w:val="single"/>
        </w:rPr>
        <w:t>split between 4</w:t>
      </w:r>
      <w:r w:rsidRPr="00C73C9A">
        <w:rPr>
          <w:u w:val="single"/>
        </w:rPr>
        <w:t xml:space="preserve"> or so </w:t>
      </w:r>
      <w:r w:rsidRPr="00311E85">
        <w:rPr>
          <w:highlight w:val="green"/>
          <w:u w:val="single"/>
        </w:rPr>
        <w:t>passengers</w:t>
      </w:r>
      <w:r w:rsidRPr="00C73C9A">
        <w:rPr>
          <w:u w:val="single"/>
        </w:rPr>
        <w:t xml:space="preserve">, according to Marais. “So </w:t>
      </w:r>
      <w:r w:rsidRPr="00247218">
        <w:rPr>
          <w:b/>
          <w:bCs/>
          <w:highlight w:val="green"/>
          <w:u w:val="single"/>
        </w:rPr>
        <w:t>it doesn’t need to grow that much more to compete</w:t>
      </w:r>
      <w:r w:rsidRPr="00C73C9A">
        <w:rPr>
          <w:b/>
          <w:bCs/>
          <w:u w:val="single"/>
        </w:rPr>
        <w:t xml:space="preserve"> with other sources</w:t>
      </w:r>
      <w:r w:rsidRPr="00C73C9A">
        <w:rPr>
          <w:u w:val="single"/>
        </w:rPr>
        <w:t>.”</w:t>
      </w:r>
      <w:r w:rsidRPr="00D40D68">
        <w:rPr>
          <w:sz w:val="16"/>
        </w:rPr>
        <w:t xml:space="preserve"> Right now, the number of rocket flights is very small: in the whole of 2020, for instance, there were 114 attempted orbital launches in the world, according to Nasa. That compares with the airline industry’s more than 100,000 flights each day on average. But </w:t>
      </w:r>
      <w:r w:rsidRPr="00247218">
        <w:rPr>
          <w:highlight w:val="green"/>
          <w:u w:val="single"/>
        </w:rPr>
        <w:t>emissions</w:t>
      </w:r>
      <w:r w:rsidRPr="00C73C9A">
        <w:rPr>
          <w:u w:val="single"/>
        </w:rPr>
        <w:t xml:space="preserve"> from rockets are </w:t>
      </w:r>
      <w:r w:rsidRPr="00247218">
        <w:rPr>
          <w:highlight w:val="green"/>
          <w:u w:val="single"/>
        </w:rPr>
        <w:t>emitted right into the upper atmosphere</w:t>
      </w:r>
      <w:r w:rsidRPr="00C73C9A">
        <w:rPr>
          <w:u w:val="single"/>
        </w:rPr>
        <w:t xml:space="preserve">, which means they </w:t>
      </w:r>
      <w:r w:rsidRPr="00247218">
        <w:rPr>
          <w:highlight w:val="green"/>
          <w:u w:val="single"/>
        </w:rPr>
        <w:t>stay</w:t>
      </w:r>
      <w:r w:rsidRPr="00C73C9A">
        <w:rPr>
          <w:u w:val="single"/>
        </w:rPr>
        <w:t xml:space="preserve"> there </w:t>
      </w:r>
      <w:r w:rsidRPr="00247218">
        <w:rPr>
          <w:highlight w:val="green"/>
          <w:u w:val="single"/>
        </w:rPr>
        <w:t>for a long time</w:t>
      </w:r>
      <w:r w:rsidRPr="00C73C9A">
        <w:rPr>
          <w:u w:val="single"/>
        </w:rPr>
        <w:t>: two to three years.</w:t>
      </w:r>
      <w:r w:rsidRPr="00D40D68">
        <w:rPr>
          <w:sz w:val="16"/>
        </w:rPr>
        <w:t xml:space="preserve"> Even water injected into the upper atmosphere – where it can form clouds – can have warming impacts, says Marais. “</w:t>
      </w:r>
      <w:r w:rsidRPr="00C73C9A">
        <w:rPr>
          <w:u w:val="single"/>
        </w:rPr>
        <w:t xml:space="preserve">Even something as seemingly innocuous as </w:t>
      </w:r>
      <w:r w:rsidRPr="00247218">
        <w:rPr>
          <w:highlight w:val="green"/>
          <w:u w:val="single"/>
        </w:rPr>
        <w:t>water can have an impact</w:t>
      </w:r>
      <w:r w:rsidRPr="00D40D68">
        <w:rPr>
          <w:sz w:val="16"/>
        </w:rPr>
        <w:t xml:space="preserve">.” Closer to the ground, all fuels emit huge amounts of heat, which can add ozone to the troposphere, where it acts like a greenhouse gas and retains heat. </w:t>
      </w:r>
      <w:r w:rsidRPr="00C73C9A">
        <w:rPr>
          <w:u w:val="single"/>
        </w:rPr>
        <w:t xml:space="preserve">In addition to carbon dioxide, </w:t>
      </w:r>
      <w:r w:rsidRPr="00247218">
        <w:rPr>
          <w:highlight w:val="green"/>
          <w:u w:val="single"/>
        </w:rPr>
        <w:t>fuels</w:t>
      </w:r>
      <w:r w:rsidRPr="00C73C9A">
        <w:rPr>
          <w:u w:val="single"/>
        </w:rPr>
        <w:t xml:space="preserve"> like kerosene and </w:t>
      </w:r>
      <w:r w:rsidRPr="00C73C9A">
        <w:rPr>
          <w:u w:val="single"/>
        </w:rPr>
        <w:lastRenderedPageBreak/>
        <w:t xml:space="preserve">methane also </w:t>
      </w:r>
      <w:r w:rsidRPr="00247218">
        <w:rPr>
          <w:highlight w:val="green"/>
          <w:u w:val="single"/>
        </w:rPr>
        <w:t>produce soot</w:t>
      </w:r>
      <w:r w:rsidRPr="00C73C9A">
        <w:rPr>
          <w:u w:val="single"/>
        </w:rPr>
        <w:t xml:space="preserve">. And in the upper atmosphere, the </w:t>
      </w:r>
      <w:r w:rsidRPr="00247218">
        <w:rPr>
          <w:highlight w:val="green"/>
          <w:u w:val="single"/>
        </w:rPr>
        <w:t>ozone layer</w:t>
      </w:r>
      <w:r w:rsidRPr="00C73C9A">
        <w:rPr>
          <w:u w:val="single"/>
        </w:rPr>
        <w:t xml:space="preserve"> can be </w:t>
      </w:r>
      <w:r w:rsidRPr="00247218">
        <w:rPr>
          <w:highlight w:val="green"/>
          <w:u w:val="single"/>
        </w:rPr>
        <w:t>destroyed</w:t>
      </w:r>
      <w:r w:rsidRPr="00C73C9A">
        <w:rPr>
          <w:u w:val="single"/>
        </w:rPr>
        <w:t xml:space="preserve"> </w:t>
      </w:r>
      <w:r w:rsidRPr="00247218">
        <w:rPr>
          <w:highlight w:val="green"/>
          <w:u w:val="single"/>
        </w:rPr>
        <w:t>by</w:t>
      </w:r>
      <w:r w:rsidRPr="00C73C9A">
        <w:rPr>
          <w:u w:val="single"/>
        </w:rPr>
        <w:t xml:space="preserve"> the combination of elements from burning </w:t>
      </w:r>
      <w:r w:rsidRPr="00247218">
        <w:rPr>
          <w:highlight w:val="green"/>
          <w:u w:val="single"/>
        </w:rPr>
        <w:t>fuels</w:t>
      </w:r>
      <w:r w:rsidRPr="00D40D68">
        <w:rPr>
          <w:sz w:val="16"/>
        </w:rPr>
        <w:t>. “</w:t>
      </w:r>
      <w:r w:rsidRPr="00C73C9A">
        <w:rPr>
          <w:u w:val="single"/>
        </w:rPr>
        <w:t>While there are a number of environmental impacts resulting from the launch of space vehicles</w:t>
      </w:r>
      <w:r w:rsidRPr="00D40D68">
        <w:rPr>
          <w:sz w:val="16"/>
        </w:rPr>
        <w:t xml:space="preserve">, </w:t>
      </w:r>
      <w:r w:rsidRPr="00247218">
        <w:rPr>
          <w:b/>
          <w:bCs/>
          <w:highlight w:val="green"/>
          <w:u w:val="single"/>
        </w:rPr>
        <w:t>the depletion of stratospheric ozone is the most studied and most immediately concerning</w:t>
      </w:r>
      <w:r w:rsidRPr="00D40D68">
        <w:rPr>
          <w:b/>
          <w:bCs/>
          <w:sz w:val="16"/>
        </w:rPr>
        <w:t>,”</w:t>
      </w:r>
      <w:r w:rsidRPr="00D40D68">
        <w:rPr>
          <w:sz w:val="16"/>
        </w:rPr>
        <w:t xml:space="preserve"> wrote Jessica Dallas, a senior policy adviser at the New Zealand Space Agency, in an analysis of </w:t>
      </w:r>
      <w:hyperlink r:id="rId15" w:history="1">
        <w:r w:rsidRPr="00D40D68">
          <w:rPr>
            <w:rStyle w:val="Hyperlink"/>
            <w:sz w:val="16"/>
          </w:rPr>
          <w:t>research on space launch emissions</w:t>
        </w:r>
      </w:hyperlink>
      <w:r w:rsidRPr="00D40D68">
        <w:rPr>
          <w:sz w:val="16"/>
        </w:rPr>
        <w:t xml:space="preserve"> published last year. Another </w:t>
      </w:r>
      <w:hyperlink r:id="rId16" w:history="1">
        <w:r w:rsidRPr="00D40D68">
          <w:rPr>
            <w:rStyle w:val="Hyperlink"/>
            <w:sz w:val="16"/>
          </w:rPr>
          <w:t>report from 2019</w:t>
        </w:r>
      </w:hyperlink>
      <w:r w:rsidRPr="00D40D68">
        <w:rPr>
          <w:sz w:val="16"/>
        </w:rPr>
        <w:t xml:space="preserve"> penned by the Center for Space Policy and Strategy likened the space emissions problem to that of space debris, which the authors say creates an existential risk to the industry. “Today, launch vehicle emissions present a distinctive echo of the space debris problem. </w:t>
      </w:r>
      <w:r w:rsidRPr="00C73C9A">
        <w:rPr>
          <w:u w:val="single"/>
        </w:rPr>
        <w:t>Rocket engine exhaust emitted into the stratosphere during ascent to orbit adversely impacts the global atmosphere</w:t>
      </w:r>
      <w:r w:rsidRPr="00D40D68">
        <w:rPr>
          <w:sz w:val="16"/>
        </w:rPr>
        <w:t>,” they wrote. “</w:t>
      </w:r>
      <w:r w:rsidRPr="00C73C9A">
        <w:rPr>
          <w:u w:val="single"/>
        </w:rPr>
        <w:t>We just don’t know how large the space tourism industry could become</w:t>
      </w:r>
      <w:r w:rsidRPr="00D40D68">
        <w:rPr>
          <w:sz w:val="16"/>
        </w:rPr>
        <w:t xml:space="preserv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w:t>
      </w:r>
      <w:hyperlink r:id="rId17" w:history="1">
        <w:r w:rsidRPr="00D40D68">
          <w:rPr>
            <w:rStyle w:val="Hyperlink"/>
            <w:sz w:val="16"/>
          </w:rPr>
          <w:t>report</w:t>
        </w:r>
      </w:hyperlink>
      <w:r w:rsidRPr="00D40D68">
        <w:rPr>
          <w:sz w:val="16"/>
        </w:rPr>
        <w:t xml:space="preserve">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w:t>
      </w:r>
      <w:r w:rsidRPr="00C73C9A">
        <w:rPr>
          <w:u w:val="single"/>
        </w:rPr>
        <w:t>Several companies, including SpaceX, Blue Origin and Virgin Galactic, have been focusing on developing platforms such as rocket-powered suborbital vehicles that will enable the industry to carry out suborbital transportation and space tourism.</w:t>
      </w:r>
      <w:r w:rsidRPr="00D40D68">
        <w:rPr>
          <w:sz w:val="16"/>
        </w:rPr>
        <w:t xml:space="preserve"> People have pointed out that </w:t>
      </w:r>
      <w:r w:rsidRPr="00C73C9A">
        <w:rPr>
          <w:b/>
          <w:bCs/>
          <w:u w:val="single"/>
        </w:rPr>
        <w:t xml:space="preserve">the </w:t>
      </w:r>
      <w:r w:rsidRPr="00247218">
        <w:rPr>
          <w:b/>
          <w:bCs/>
          <w:highlight w:val="green"/>
          <w:u w:val="single"/>
        </w:rPr>
        <w:t>money</w:t>
      </w:r>
      <w:r w:rsidRPr="00C73C9A">
        <w:rPr>
          <w:b/>
          <w:bCs/>
          <w:u w:val="single"/>
        </w:rPr>
        <w:t xml:space="preserve"> these billionaires have </w:t>
      </w:r>
      <w:r w:rsidRPr="00247218">
        <w:rPr>
          <w:b/>
          <w:bCs/>
          <w:highlight w:val="green"/>
          <w:u w:val="single"/>
        </w:rPr>
        <w:t>poured into space</w:t>
      </w:r>
      <w:r w:rsidRPr="00C73C9A">
        <w:rPr>
          <w:b/>
          <w:bCs/>
          <w:u w:val="single"/>
        </w:rPr>
        <w:t xml:space="preserve"> technology </w:t>
      </w:r>
      <w:r w:rsidRPr="00247218">
        <w:rPr>
          <w:b/>
          <w:bCs/>
          <w:highlight w:val="green"/>
          <w:u w:val="single"/>
        </w:rPr>
        <w:t>could be invested in</w:t>
      </w:r>
      <w:r w:rsidRPr="00C73C9A">
        <w:rPr>
          <w:b/>
          <w:bCs/>
          <w:u w:val="single"/>
        </w:rPr>
        <w:t xml:space="preserve"> making life better on </w:t>
      </w:r>
      <w:r w:rsidRPr="00247218">
        <w:rPr>
          <w:b/>
          <w:bCs/>
          <w:highlight w:val="green"/>
          <w:u w:val="single"/>
        </w:rPr>
        <w:t>our planet</w:t>
      </w:r>
      <w:r w:rsidRPr="00C73C9A">
        <w:rPr>
          <w:b/>
          <w:bCs/>
          <w:u w:val="single"/>
        </w:rPr>
        <w:t xml:space="preserve">, where wildfires, heatwaves and other </w:t>
      </w:r>
      <w:r w:rsidRPr="00247218">
        <w:rPr>
          <w:b/>
          <w:bCs/>
          <w:highlight w:val="green"/>
          <w:u w:val="single"/>
        </w:rPr>
        <w:t>climate disasters</w:t>
      </w:r>
      <w:r w:rsidRPr="00C73C9A">
        <w:rPr>
          <w:b/>
          <w:bCs/>
          <w:u w:val="single"/>
        </w:rPr>
        <w:t xml:space="preserve"> are </w:t>
      </w:r>
      <w:r w:rsidRPr="00247218">
        <w:rPr>
          <w:b/>
          <w:bCs/>
          <w:highlight w:val="green"/>
          <w:u w:val="single"/>
        </w:rPr>
        <w:t>becoming more frequent</w:t>
      </w:r>
      <w:r w:rsidRPr="00C73C9A">
        <w:rPr>
          <w:b/>
          <w:bCs/>
          <w:u w:val="single"/>
        </w:rPr>
        <w:t xml:space="preserve"> as the globe warms up in the climate crisis</w:t>
      </w:r>
      <w:r w:rsidRPr="00D40D68">
        <w:rPr>
          <w:sz w:val="16"/>
        </w:rPr>
        <w:t xml:space="preserve">. “Is anyone else alarmed that billionaires are having their own private space race while record-breaking heatwaves are sparking a ‘fire-breathing dragon of clouds’ and cooking sea creatures to death in their shells?” the former US Labor Secretary Robert Reich </w:t>
      </w:r>
      <w:hyperlink r:id="rId18" w:history="1">
        <w:r w:rsidRPr="00D40D68">
          <w:rPr>
            <w:rStyle w:val="Hyperlink"/>
            <w:sz w:val="16"/>
          </w:rPr>
          <w:t>tweeted</w:t>
        </w:r>
      </w:hyperlink>
      <w:r w:rsidRPr="00D40D68">
        <w:rPr>
          <w:sz w:val="16"/>
        </w:rPr>
        <w:t xml:space="preserve"> last week. Marais says that there is always an element of excitement to new developments in space – </w:t>
      </w:r>
      <w:r w:rsidRPr="00C73C9A">
        <w:rPr>
          <w:b/>
          <w:bCs/>
          <w:u w:val="single"/>
        </w:rPr>
        <w:t>but i</w:t>
      </w:r>
      <w:r w:rsidRPr="00247218">
        <w:rPr>
          <w:b/>
          <w:bCs/>
          <w:highlight w:val="green"/>
          <w:u w:val="single"/>
        </w:rPr>
        <w:t>t’s still possible to be responsible</w:t>
      </w:r>
      <w:r w:rsidRPr="00C73C9A">
        <w:rPr>
          <w:b/>
          <w:bCs/>
          <w:u w:val="single"/>
        </w:rPr>
        <w:t xml:space="preserve"> while doing something exciting</w:t>
      </w:r>
      <w:r w:rsidRPr="00D40D68">
        <w:rPr>
          <w:sz w:val="16"/>
        </w:rPr>
        <w:t xml:space="preserve">. She urges caution as the space tourism industry grows, and says </w:t>
      </w:r>
      <w:r w:rsidRPr="00C73C9A">
        <w:rPr>
          <w:b/>
          <w:bCs/>
          <w:u w:val="single"/>
        </w:rPr>
        <w:t xml:space="preserve">there are </w:t>
      </w:r>
      <w:r w:rsidRPr="00247218">
        <w:rPr>
          <w:b/>
          <w:bCs/>
          <w:highlight w:val="green"/>
          <w:u w:val="single"/>
        </w:rPr>
        <w:t>currently no international rules</w:t>
      </w:r>
      <w:r w:rsidRPr="00C73C9A">
        <w:rPr>
          <w:b/>
          <w:bCs/>
          <w:u w:val="single"/>
        </w:rPr>
        <w:t xml:space="preserve"> around the kinds of fuels used and their impact on the environment.</w:t>
      </w:r>
      <w:r w:rsidRPr="00D40D68">
        <w:rPr>
          <w:sz w:val="16"/>
        </w:rPr>
        <w:t xml:space="preserve"> “</w:t>
      </w:r>
      <w:r w:rsidRPr="00C73C9A">
        <w:rPr>
          <w:u w:val="single"/>
        </w:rPr>
        <w:t>We have no regulations currently around rocket emissions,”</w:t>
      </w:r>
      <w:r w:rsidRPr="00D40D68">
        <w:rPr>
          <w:sz w:val="16"/>
        </w:rPr>
        <w:t xml:space="preserve"> she says. “</w:t>
      </w:r>
      <w:r w:rsidRPr="00247218">
        <w:rPr>
          <w:b/>
          <w:bCs/>
          <w:highlight w:val="green"/>
          <w:u w:val="single"/>
        </w:rPr>
        <w:t>The time to act is now</w:t>
      </w:r>
      <w:r w:rsidRPr="00C73C9A">
        <w:rPr>
          <w:b/>
          <w:bCs/>
          <w:u w:val="single"/>
        </w:rPr>
        <w:t xml:space="preserve"> – while the billionaires are still buying their tickets.”</w:t>
      </w:r>
    </w:p>
    <w:p w14:paraId="2CE773D3" w14:textId="77777777" w:rsidR="005B401C" w:rsidRPr="00800657" w:rsidRDefault="005B401C" w:rsidP="005B401C"/>
    <w:p w14:paraId="46533633" w14:textId="77777777" w:rsidR="005B401C" w:rsidRDefault="005B401C" w:rsidP="005B401C"/>
    <w:p w14:paraId="0153267C" w14:textId="77777777" w:rsidR="005B401C" w:rsidRPr="003E1B95" w:rsidRDefault="005B401C" w:rsidP="005B401C">
      <w:pPr>
        <w:pStyle w:val="Heading3"/>
      </w:pPr>
      <w:r>
        <w:lastRenderedPageBreak/>
        <w:t xml:space="preserve">Contention 2: </w:t>
      </w:r>
      <w:proofErr w:type="spellStart"/>
      <w:r>
        <w:t>Thanos</w:t>
      </w:r>
      <w:proofErr w:type="spellEnd"/>
      <w:r>
        <w:t xml:space="preserve"> Paradox</w:t>
      </w:r>
    </w:p>
    <w:p w14:paraId="6DF8225C" w14:textId="77777777" w:rsidR="005B401C" w:rsidRDefault="005B401C" w:rsidP="005B401C">
      <w:pPr>
        <w:pStyle w:val="Heading4"/>
        <w:rPr>
          <w:i/>
        </w:rPr>
      </w:pPr>
      <w:r>
        <w:t xml:space="preserve">1. Capitalist futurism makes it easier to imagine </w:t>
      </w:r>
      <w:r w:rsidRPr="00CB6CFC">
        <w:rPr>
          <w:i/>
        </w:rPr>
        <w:t>the end of the world</w:t>
      </w:r>
      <w:r>
        <w:t xml:space="preserve"> than the </w:t>
      </w:r>
      <w:r w:rsidRPr="00CB6CFC">
        <w:rPr>
          <w:i/>
        </w:rPr>
        <w:t>end of capitalism</w:t>
      </w:r>
      <w:r>
        <w:t xml:space="preserve">. We don’t need a revolutionary break, we need a progressive series of steps that redefine political economy and space is a crucial starting point. The end of capitalism isn’t </w:t>
      </w:r>
      <w:r>
        <w:rPr>
          <w:i/>
        </w:rPr>
        <w:t>possible</w:t>
      </w:r>
      <w:r>
        <w:t xml:space="preserve">, it’s </w:t>
      </w:r>
      <w:r>
        <w:rPr>
          <w:i/>
        </w:rPr>
        <w:t xml:space="preserve">necessary </w:t>
      </w:r>
    </w:p>
    <w:p w14:paraId="634B0FEB" w14:textId="77777777" w:rsidR="005B401C" w:rsidRPr="002C2366" w:rsidRDefault="005B401C" w:rsidP="005B401C">
      <w:pPr>
        <w:rPr>
          <w:rStyle w:val="Style13ptBold"/>
        </w:rPr>
      </w:pPr>
      <w:r w:rsidRPr="002C2366">
        <w:rPr>
          <w:rStyle w:val="Style13ptBold"/>
        </w:rPr>
        <w:t xml:space="preserve">Robinson and O’Keefe 20 </w:t>
      </w:r>
    </w:p>
    <w:p w14:paraId="51AE9059" w14:textId="77777777" w:rsidR="005B401C" w:rsidRPr="002C2366" w:rsidRDefault="005B401C" w:rsidP="005B401C">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9" w:history="1">
        <w:r w:rsidRPr="002C2366">
          <w:rPr>
            <w:rStyle w:val="Hyperlink"/>
            <w:sz w:val="16"/>
          </w:rPr>
          <w:t>https://www.jacobinmag.com/2020/10/kim-stanley-robinson-ministry-future-science-fiction</w:t>
        </w:r>
      </w:hyperlink>
      <w:r w:rsidRPr="002C2366">
        <w:rPr>
          <w:sz w:val="16"/>
        </w:rPr>
        <w:t>, 10-22)</w:t>
      </w:r>
    </w:p>
    <w:p w14:paraId="30E48857" w14:textId="77777777" w:rsidR="005B401C" w:rsidRDefault="005B401C" w:rsidP="005B401C">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w:t>
      </w:r>
      <w:r w:rsidRPr="00E1615D">
        <w:rPr>
          <w:rStyle w:val="StyleUnderline"/>
        </w:rPr>
        <w:lastRenderedPageBreak/>
        <w:t xml:space="preserve">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 xml:space="preserve">think in a </w:t>
      </w:r>
      <w:r w:rsidRPr="000771E2">
        <w:rPr>
          <w:rStyle w:val="Emphasis"/>
          <w:highlight w:val="green"/>
        </w:rPr>
        <w:lastRenderedPageBreak/>
        <w:t>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4A4F3B8F" w14:textId="77777777" w:rsidR="005B401C" w:rsidRPr="00790B42" w:rsidRDefault="005B401C" w:rsidP="005B401C"/>
    <w:p w14:paraId="5CACC180" w14:textId="77777777" w:rsidR="005B401C" w:rsidRDefault="005B401C" w:rsidP="005B401C">
      <w:pPr>
        <w:pStyle w:val="Heading4"/>
      </w:pPr>
      <w:r>
        <w:t xml:space="preserve">2. Beware the space industrial complex- it’s only purpose is to bring unequal relations to the stars – futurism should be viewed with “extreme skepticism” </w:t>
      </w:r>
    </w:p>
    <w:p w14:paraId="6A88428F" w14:textId="77777777" w:rsidR="005B401C" w:rsidRPr="005516CE" w:rsidRDefault="005B401C" w:rsidP="005B401C">
      <w:pPr>
        <w:rPr>
          <w:rStyle w:val="Style13ptBold"/>
        </w:rPr>
      </w:pPr>
      <w:r w:rsidRPr="005516CE">
        <w:rPr>
          <w:rStyle w:val="Style13ptBold"/>
        </w:rPr>
        <w:t>Savage 21</w:t>
      </w:r>
    </w:p>
    <w:p w14:paraId="086E59D8" w14:textId="77777777" w:rsidR="005B401C" w:rsidRPr="005516CE" w:rsidRDefault="005B401C" w:rsidP="005B401C">
      <w:pPr>
        <w:rPr>
          <w:sz w:val="16"/>
        </w:rPr>
      </w:pPr>
      <w:r w:rsidRPr="005516CE">
        <w:rPr>
          <w:sz w:val="16"/>
        </w:rPr>
        <w:lastRenderedPageBreak/>
        <w:t>(Luke, Editor, https://www.jacobinmag.com/2021/05/spacex-blue-origin-musk-bezos-space-race-endless-frontier-act)</w:t>
      </w:r>
    </w:p>
    <w:p w14:paraId="3CBE580F" w14:textId="0F721F63" w:rsidR="005B401C" w:rsidRDefault="005B401C" w:rsidP="005B401C">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0C598395" w14:textId="77777777" w:rsidR="00395066" w:rsidRPr="00395066" w:rsidRDefault="00395066" w:rsidP="005B401C">
      <w:pPr>
        <w:rPr>
          <w:b/>
          <w:iCs/>
          <w:u w:val="single"/>
        </w:rPr>
      </w:pPr>
    </w:p>
    <w:p w14:paraId="6D4519FA" w14:textId="77777777" w:rsidR="005B401C" w:rsidRDefault="005B401C" w:rsidP="005B401C">
      <w:pPr>
        <w:pStyle w:val="Heading3"/>
      </w:pPr>
      <w:r>
        <w:lastRenderedPageBreak/>
        <w:t>Solvency</w:t>
      </w:r>
      <w:r>
        <w:br/>
      </w:r>
    </w:p>
    <w:p w14:paraId="0F02868E" w14:textId="77777777" w:rsidR="005B401C" w:rsidRPr="00151149" w:rsidRDefault="005B401C" w:rsidP="005B401C">
      <w:pPr>
        <w:pStyle w:val="Heading4"/>
      </w:pPr>
      <w:r w:rsidRPr="00151149">
        <w:t>A progressive vision of space would tax Billionaires to solve terrestrial problems first</w:t>
      </w:r>
    </w:p>
    <w:p w14:paraId="6EF0BD71" w14:textId="77777777" w:rsidR="005B401C" w:rsidRPr="00151149" w:rsidRDefault="005B401C" w:rsidP="005B401C">
      <w:pPr>
        <w:rPr>
          <w:rStyle w:val="StyleUnderline"/>
          <w:sz w:val="16"/>
          <w:u w:val="none"/>
        </w:rPr>
      </w:pPr>
      <w:r w:rsidRPr="00151149">
        <w:rPr>
          <w:rStyle w:val="Style13ptBold"/>
        </w:rPr>
        <w:t>Oxfam 7-19-</w:t>
      </w:r>
      <w:r w:rsidRPr="00151149">
        <w:rPr>
          <w:rStyle w:val="StyleUnderline"/>
          <w:sz w:val="16"/>
        </w:rPr>
        <w:t>21 https://www.oxfam.org/en/press-releases/billionaires-blast-space-billions-suffer-planet-earth</w:t>
      </w:r>
    </w:p>
    <w:p w14:paraId="24A0794F" w14:textId="77777777" w:rsidR="005B401C" w:rsidRDefault="005B401C" w:rsidP="005B401C">
      <w:pPr>
        <w:rPr>
          <w:sz w:val="16"/>
        </w:rPr>
      </w:pPr>
      <w:r w:rsidRPr="00151149">
        <w:rPr>
          <w:rStyle w:val="StyleUnderline"/>
        </w:rPr>
        <w:t>In response to</w:t>
      </w:r>
      <w:r w:rsidRPr="00151149">
        <w:rPr>
          <w:sz w:val="16"/>
        </w:rPr>
        <w:t xml:space="preserve"> Jeff </w:t>
      </w:r>
      <w:r w:rsidRPr="00151149">
        <w:rPr>
          <w:rStyle w:val="StyleUnderline"/>
        </w:rPr>
        <w:t>Bezos’ space flight</w:t>
      </w:r>
      <w:r w:rsidRPr="00151149">
        <w:rPr>
          <w:sz w:val="16"/>
        </w:rPr>
        <w:t xml:space="preserve"> scheduled for Tuesday, Deepak Xavier</w:t>
      </w:r>
      <w:r w:rsidRPr="00151149">
        <w:rPr>
          <w:rStyle w:val="StyleUnderline"/>
        </w:rPr>
        <w:t>, Oxfam</w:t>
      </w:r>
      <w:r w:rsidRPr="00151149">
        <w:rPr>
          <w:sz w:val="16"/>
        </w:rPr>
        <w:t xml:space="preserve"> International's Global Head of Inequality Campaign, </w:t>
      </w:r>
      <w:r w:rsidRPr="00151149">
        <w:rPr>
          <w:rStyle w:val="StyleUnderline"/>
        </w:rPr>
        <w:t>said:</w:t>
      </w:r>
      <w:r w:rsidRPr="00151149">
        <w:rPr>
          <w:sz w:val="16"/>
        </w:rPr>
        <w:t xml:space="preserve"> “</w:t>
      </w:r>
      <w:r w:rsidRPr="00384EA1">
        <w:rPr>
          <w:rStyle w:val="StyleUnderline"/>
          <w:highlight w:val="green"/>
        </w:rPr>
        <w:t>We’ve</w:t>
      </w:r>
      <w:r w:rsidRPr="00151149">
        <w:rPr>
          <w:rStyle w:val="StyleUnderline"/>
        </w:rPr>
        <w:t xml:space="preserve"> now </w:t>
      </w:r>
      <w:r w:rsidRPr="00384EA1">
        <w:rPr>
          <w:rStyle w:val="StyleUnderline"/>
          <w:highlight w:val="green"/>
        </w:rPr>
        <w:t xml:space="preserve">reached </w:t>
      </w:r>
      <w:r w:rsidRPr="00384EA1">
        <w:rPr>
          <w:rStyle w:val="Emphasis"/>
          <w:highlight w:val="green"/>
        </w:rPr>
        <w:t>stratospheric inequality</w:t>
      </w:r>
      <w:r w:rsidRPr="00151149">
        <w:rPr>
          <w:sz w:val="16"/>
        </w:rPr>
        <w:t xml:space="preserve">. </w:t>
      </w:r>
      <w:r w:rsidRPr="00151149">
        <w:rPr>
          <w:rStyle w:val="StyleUnderline"/>
        </w:rPr>
        <w:t>Billionaires burning into space, away from a world of pandemic, climate change and starvation</w:t>
      </w:r>
      <w:r w:rsidRPr="00151149">
        <w:rPr>
          <w:sz w:val="16"/>
        </w:rPr>
        <w:t xml:space="preserve">. 11 </w:t>
      </w:r>
      <w:r w:rsidRPr="00384EA1">
        <w:rPr>
          <w:sz w:val="16"/>
          <w:highlight w:val="green"/>
        </w:rPr>
        <w:t>pe</w:t>
      </w:r>
      <w:r w:rsidRPr="00384EA1">
        <w:rPr>
          <w:rStyle w:val="StyleUnderline"/>
          <w:highlight w:val="green"/>
        </w:rPr>
        <w:t>ople</w:t>
      </w:r>
      <w:r w:rsidRPr="00151149">
        <w:rPr>
          <w:rStyle w:val="StyleUnderline"/>
        </w:rPr>
        <w:t xml:space="preserve"> are likely now </w:t>
      </w:r>
      <w:r w:rsidRPr="00384EA1">
        <w:rPr>
          <w:rStyle w:val="StyleUnderline"/>
          <w:highlight w:val="green"/>
        </w:rPr>
        <w:t>dying of hunger</w:t>
      </w:r>
      <w:r w:rsidRPr="00151149">
        <w:rPr>
          <w:rStyle w:val="StyleUnderline"/>
        </w:rPr>
        <w:t xml:space="preserve"> each minute </w:t>
      </w:r>
      <w:r w:rsidRPr="00384EA1">
        <w:rPr>
          <w:rStyle w:val="StyleUnderline"/>
          <w:highlight w:val="green"/>
        </w:rPr>
        <w:t>while Bezos prepares</w:t>
      </w:r>
      <w:r w:rsidRPr="00151149">
        <w:rPr>
          <w:rStyle w:val="StyleUnderline"/>
        </w:rPr>
        <w:t xml:space="preserve"> for </w:t>
      </w:r>
      <w:r w:rsidRPr="00384EA1">
        <w:rPr>
          <w:rStyle w:val="StyleUnderline"/>
          <w:highlight w:val="green"/>
        </w:rPr>
        <w:t>a</w:t>
      </w:r>
      <w:r w:rsidRPr="00151149">
        <w:rPr>
          <w:rStyle w:val="StyleUnderline"/>
        </w:rPr>
        <w:t xml:space="preserve">n 11-minute </w:t>
      </w:r>
      <w:r w:rsidRPr="00384EA1">
        <w:rPr>
          <w:rStyle w:val="StyleUnderline"/>
          <w:highlight w:val="green"/>
        </w:rPr>
        <w:t>personal space flight</w:t>
      </w:r>
      <w:r w:rsidRPr="00151149">
        <w:rPr>
          <w:rStyle w:val="StyleUnderline"/>
        </w:rPr>
        <w:t xml:space="preserve">. This is </w:t>
      </w:r>
      <w:r w:rsidRPr="00384EA1">
        <w:rPr>
          <w:rStyle w:val="Emphasis"/>
          <w:highlight w:val="green"/>
        </w:rPr>
        <w:t>human folly, not human achievement</w:t>
      </w:r>
      <w:r w:rsidRPr="00384EA1">
        <w:rPr>
          <w:sz w:val="16"/>
          <w:highlight w:val="green"/>
        </w:rPr>
        <w:t>.</w:t>
      </w:r>
      <w:r w:rsidRPr="00151149">
        <w:rPr>
          <w:sz w:val="16"/>
        </w:rPr>
        <w:t xml:space="preserve"> "</w:t>
      </w:r>
      <w:r w:rsidRPr="00151149">
        <w:rPr>
          <w:rStyle w:val="StyleUnderline"/>
        </w:rPr>
        <w:t>The ultra-rich are</w:t>
      </w:r>
      <w:r w:rsidRPr="00151149">
        <w:rPr>
          <w:sz w:val="16"/>
        </w:rPr>
        <w:t xml:space="preserve"> being </w:t>
      </w:r>
      <w:r w:rsidRPr="00151149">
        <w:rPr>
          <w:rStyle w:val="StyleUnderline"/>
        </w:rPr>
        <w:t>propped up by unfair tax systems and pitiful labor protections</w:t>
      </w:r>
      <w:r w:rsidRPr="00151149">
        <w:rPr>
          <w:sz w:val="16"/>
        </w:rPr>
        <w:t xml:space="preserve">. </w:t>
      </w:r>
      <w:r w:rsidRPr="00151149">
        <w:rPr>
          <w:rStyle w:val="StyleUnderline"/>
        </w:rPr>
        <w:t>US billionaires got around $1.8 trillion richer since the beginning of the pandemic and nine new billionaires were created by Big Pharma’s monopoly on the COVID-19 vaccines</w:t>
      </w:r>
      <w:r w:rsidRPr="00151149">
        <w:rPr>
          <w:sz w:val="16"/>
        </w:rPr>
        <w:t xml:space="preserve">. </w:t>
      </w:r>
      <w:r w:rsidRPr="00151149">
        <w:rPr>
          <w:rStyle w:val="StyleUnderline"/>
        </w:rPr>
        <w:t xml:space="preserve">Bezos pays next to no US income tax but can spend $7.5 billion on his own aerospace adventure. </w:t>
      </w:r>
      <w:r w:rsidRPr="00384EA1">
        <w:rPr>
          <w:rStyle w:val="StyleUnderline"/>
          <w:highlight w:val="green"/>
        </w:rPr>
        <w:t>Bezos'</w:t>
      </w:r>
      <w:r w:rsidRPr="00151149">
        <w:rPr>
          <w:rStyle w:val="StyleUnderline"/>
        </w:rPr>
        <w:t xml:space="preserve"> fortune has almost doubled during the COVID-19 pandemic. He </w:t>
      </w:r>
      <w:r w:rsidRPr="00384EA1">
        <w:rPr>
          <w:rStyle w:val="StyleUnderline"/>
        </w:rPr>
        <w:t>could afford</w:t>
      </w:r>
      <w:r w:rsidRPr="00151149">
        <w:rPr>
          <w:rStyle w:val="StyleUnderline"/>
        </w:rPr>
        <w:t xml:space="preserve"> to pay for </w:t>
      </w:r>
      <w:r w:rsidRPr="00384EA1">
        <w:rPr>
          <w:rStyle w:val="StyleUnderline"/>
        </w:rPr>
        <w:t>everyone o</w:t>
      </w:r>
      <w:r w:rsidRPr="00151149">
        <w:rPr>
          <w:rStyle w:val="StyleUnderline"/>
        </w:rPr>
        <w:t xml:space="preserve">n </w:t>
      </w:r>
      <w:r w:rsidRPr="00384EA1">
        <w:rPr>
          <w:rStyle w:val="StyleUnderline"/>
        </w:rPr>
        <w:t>Earth to be vaccinated</w:t>
      </w:r>
      <w:r w:rsidRPr="00151149">
        <w:rPr>
          <w:rStyle w:val="StyleUnderline"/>
        </w:rPr>
        <w:t xml:space="preserve"> against COVID-19 </w:t>
      </w:r>
      <w:r w:rsidRPr="00384EA1">
        <w:rPr>
          <w:rStyle w:val="StyleUnderline"/>
        </w:rPr>
        <w:t xml:space="preserve">and </w:t>
      </w:r>
      <w:r w:rsidRPr="00384EA1">
        <w:rPr>
          <w:rStyle w:val="Emphasis"/>
          <w:highlight w:val="green"/>
        </w:rPr>
        <w:t>still</w:t>
      </w:r>
      <w:r w:rsidRPr="00BA2FAB">
        <w:rPr>
          <w:rStyle w:val="Emphasis"/>
        </w:rPr>
        <w:t xml:space="preserve"> be </w:t>
      </w:r>
      <w:r w:rsidRPr="00384EA1">
        <w:rPr>
          <w:rStyle w:val="Emphasis"/>
          <w:highlight w:val="green"/>
        </w:rPr>
        <w:t xml:space="preserve">richer than </w:t>
      </w:r>
      <w:r w:rsidRPr="00BA2FAB">
        <w:rPr>
          <w:rStyle w:val="Emphasis"/>
        </w:rPr>
        <w:t xml:space="preserve">he was </w:t>
      </w:r>
      <w:r w:rsidRPr="00384EA1">
        <w:rPr>
          <w:rStyle w:val="Emphasis"/>
          <w:highlight w:val="green"/>
        </w:rPr>
        <w:t>when the pandemic began</w:t>
      </w:r>
      <w:r w:rsidRPr="00151149">
        <w:rPr>
          <w:rStyle w:val="Emphasis"/>
        </w:rPr>
        <w:t>.</w:t>
      </w:r>
      <w:r>
        <w:rPr>
          <w:rStyle w:val="StyleUnderline"/>
        </w:rPr>
        <w:t xml:space="preserve"> </w:t>
      </w:r>
      <w:r w:rsidRPr="00151149">
        <w:rPr>
          <w:sz w:val="16"/>
        </w:rPr>
        <w:t>"</w:t>
      </w:r>
      <w:r w:rsidRPr="00384EA1">
        <w:rPr>
          <w:rStyle w:val="StyleUnderline"/>
          <w:highlight w:val="green"/>
        </w:rPr>
        <w:t>Billionaires</w:t>
      </w:r>
      <w:r w:rsidRPr="00151149">
        <w:rPr>
          <w:rStyle w:val="StyleUnderline"/>
        </w:rPr>
        <w:t xml:space="preserve"> </w:t>
      </w:r>
      <w:r w:rsidRPr="00384EA1">
        <w:rPr>
          <w:rStyle w:val="StyleUnderline"/>
          <w:highlight w:val="green"/>
        </w:rPr>
        <w:t>should pay their fair share of taxes</w:t>
      </w:r>
      <w:r w:rsidRPr="00151149">
        <w:rPr>
          <w:rStyle w:val="StyleUnderline"/>
        </w:rPr>
        <w:t xml:space="preserve"> for our hospitals, schools, roads and social care, too. Governments must adopt a much stronger global minimum tax on multinational corporations and look at new revenues. A </w:t>
      </w:r>
      <w:r w:rsidRPr="00384EA1">
        <w:rPr>
          <w:rStyle w:val="StyleUnderline"/>
          <w:highlight w:val="green"/>
        </w:rPr>
        <w:t>wealth tax</w:t>
      </w:r>
      <w:r w:rsidRPr="00151149">
        <w:rPr>
          <w:rStyle w:val="StyleUnderline"/>
        </w:rPr>
        <w:t xml:space="preserve">, for example of just 3 percent, would </w:t>
      </w:r>
      <w:r w:rsidRPr="00384EA1">
        <w:rPr>
          <w:rStyle w:val="StyleUnderline"/>
          <w:highlight w:val="green"/>
        </w:rPr>
        <w:t>generate $6 billion a year</w:t>
      </w:r>
      <w:r w:rsidRPr="00151149">
        <w:rPr>
          <w:rStyle w:val="StyleUnderline"/>
        </w:rPr>
        <w:t xml:space="preserve"> from Bezos’ $200 billion fortune alone ―a sixth of what the US spends on foreign aid. A COVID-19 profits tax on Amazon would yield $11 billion, enough to vaccinate nearly 600 million people.</w:t>
      </w:r>
      <w:r>
        <w:rPr>
          <w:rStyle w:val="StyleUnderline"/>
        </w:rPr>
        <w:t xml:space="preserve"> </w:t>
      </w:r>
      <w:r w:rsidRPr="00151149">
        <w:rPr>
          <w:rStyle w:val="StyleUnderline"/>
        </w:rPr>
        <w:t xml:space="preserve">"What we need is a fair tax system that allows more </w:t>
      </w:r>
      <w:r w:rsidRPr="00384EA1">
        <w:rPr>
          <w:rStyle w:val="StyleUnderline"/>
          <w:highlight w:val="green"/>
        </w:rPr>
        <w:t>investment into ending hunger and poverty</w:t>
      </w:r>
      <w:r w:rsidRPr="00151149">
        <w:rPr>
          <w:rStyle w:val="StyleUnderline"/>
        </w:rPr>
        <w:t xml:space="preserve">, into education and healthcare, and into </w:t>
      </w:r>
      <w:r w:rsidRPr="00384EA1">
        <w:rPr>
          <w:rStyle w:val="StyleUnderline"/>
          <w:highlight w:val="green"/>
        </w:rPr>
        <w:t>saving the planet from the growing climate crisis</w:t>
      </w:r>
      <w:r w:rsidRPr="00151149">
        <w:rPr>
          <w:rStyle w:val="StyleUnderline"/>
        </w:rPr>
        <w:t xml:space="preserve"> ―rather than leaving it</w:t>
      </w:r>
      <w:r w:rsidRPr="00151149">
        <w:rPr>
          <w:sz w:val="16"/>
        </w:rPr>
        <w:t>.”</w:t>
      </w:r>
    </w:p>
    <w:p w14:paraId="3B5A9CD9" w14:textId="77777777" w:rsidR="005B401C" w:rsidRDefault="005B401C" w:rsidP="005B401C"/>
    <w:p w14:paraId="1E3FFFCF" w14:textId="77777777" w:rsidR="005B401C" w:rsidRDefault="005B401C" w:rsidP="005B401C">
      <w:pPr>
        <w:pStyle w:val="Heading4"/>
      </w:pPr>
      <w:r>
        <w:t xml:space="preserve">2. Nationalizing space industries socializes risk and reward- public funding is the basis of most innovation, private space guts progress through brain drain </w:t>
      </w:r>
    </w:p>
    <w:p w14:paraId="18456CE9" w14:textId="77777777" w:rsidR="005B401C" w:rsidRPr="00C10E98" w:rsidRDefault="005B401C" w:rsidP="005B401C">
      <w:pPr>
        <w:rPr>
          <w:rStyle w:val="Style13ptBold"/>
        </w:rPr>
      </w:pPr>
      <w:proofErr w:type="spellStart"/>
      <w:r w:rsidRPr="00C10E98">
        <w:rPr>
          <w:rStyle w:val="Style13ptBold"/>
        </w:rPr>
        <w:t>Aronoff</w:t>
      </w:r>
      <w:proofErr w:type="spellEnd"/>
      <w:r w:rsidRPr="00C10E98">
        <w:rPr>
          <w:rStyle w:val="Style13ptBold"/>
        </w:rPr>
        <w:t xml:space="preserve"> 18</w:t>
      </w:r>
    </w:p>
    <w:p w14:paraId="3A6FEFC6" w14:textId="77777777" w:rsidR="005B401C" w:rsidRPr="00C10E98" w:rsidRDefault="005B401C" w:rsidP="005B401C">
      <w:pPr>
        <w:rPr>
          <w:sz w:val="16"/>
        </w:rPr>
      </w:pPr>
      <w:r w:rsidRPr="00C10E98">
        <w:rPr>
          <w:sz w:val="16"/>
        </w:rPr>
        <w:t>(</w:t>
      </w:r>
      <w:r>
        <w:rPr>
          <w:sz w:val="16"/>
        </w:rPr>
        <w:t xml:space="preserve">Kate </w:t>
      </w:r>
      <w:proofErr w:type="spellStart"/>
      <w:r>
        <w:rPr>
          <w:sz w:val="16"/>
        </w:rPr>
        <w:t>Aronoff</w:t>
      </w:r>
      <w:proofErr w:type="spellEnd"/>
      <w:r w:rsidRPr="00C10E98">
        <w:rPr>
          <w:sz w:val="16"/>
        </w:rPr>
        <w:t xml:space="preserve">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20" w:history="1">
        <w:r w:rsidRPr="00C10E98">
          <w:rPr>
            <w:rStyle w:val="Hyperlink"/>
            <w:sz w:val="16"/>
          </w:rPr>
          <w:t>https://inthesetimes.com/article/elon-musk-spacex-tesla-falcon-heavy-launch</w:t>
        </w:r>
      </w:hyperlink>
      <w:r w:rsidRPr="00C10E98">
        <w:rPr>
          <w:sz w:val="16"/>
        </w:rPr>
        <w:t xml:space="preserve"> , 2-8)</w:t>
      </w:r>
    </w:p>
    <w:p w14:paraId="734E638E" w14:textId="77777777" w:rsidR="005B401C" w:rsidRPr="00C10E98" w:rsidRDefault="005B401C" w:rsidP="005B401C">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One of Musk’s long-term goals</w:t>
      </w:r>
      <w:r w:rsidRPr="00C10E98">
        <w:rPr>
          <w:sz w:val="16"/>
        </w:rPr>
        <w:t xml:space="preserve"> is to create a self-sustaining colony on Mars, and </w:t>
      </w:r>
      <w:r w:rsidRPr="006A6DAB">
        <w:rPr>
          <w:rStyle w:val="StyleUnderline"/>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C82ABF">
        <w:rPr>
          <w:rStyle w:val="Emphasis"/>
          <w:highlight w:val="green"/>
        </w:rPr>
        <w:t>the case for nationalizing</w:t>
      </w:r>
      <w:r w:rsidRPr="00C10E98">
        <w:rPr>
          <w:sz w:val="16"/>
        </w:rPr>
        <w:t xml:space="preserve"> Elon Musk, and making the U.S. government a major stakeholder in his companies. </w:t>
      </w:r>
      <w:r w:rsidRPr="006A6DAB">
        <w:rPr>
          <w:rStyle w:val="StyleUnderline"/>
        </w:rPr>
        <w:t xml:space="preserve">The common </w:t>
      </w:r>
      <w:r w:rsidRPr="00C82ABF">
        <w:rPr>
          <w:rStyle w:val="StyleUnderline"/>
          <w:highlight w:val="green"/>
        </w:rPr>
        <w:t>logic</w:t>
      </w:r>
      <w:r w:rsidRPr="00C10E98">
        <w:rPr>
          <w:sz w:val="16"/>
        </w:rPr>
        <w:t xml:space="preserve"> now </w:t>
      </w:r>
      <w:r w:rsidRPr="00C82ABF">
        <w:rPr>
          <w:rStyle w:val="StyleUnderline"/>
          <w:highlight w:val="green"/>
        </w:rPr>
        <w:t>holds</w:t>
      </w:r>
      <w:r w:rsidRPr="006A6DAB">
        <w:rPr>
          <w:rStyle w:val="StyleUnderline"/>
        </w:rPr>
        <w:t xml:space="preserve"> that </w:t>
      </w:r>
      <w:r w:rsidRPr="00C82ABF">
        <w:rPr>
          <w:rStyle w:val="StyleUnderline"/>
          <w:highlight w:val="green"/>
        </w:rPr>
        <w:t xml:space="preserve">the </w:t>
      </w:r>
      <w:r w:rsidRPr="00C82ABF">
        <w:rPr>
          <w:rStyle w:val="Emphasis"/>
          <w:highlight w:val="green"/>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are </w:t>
      </w:r>
      <w:r w:rsidRPr="00C82ABF">
        <w:rPr>
          <w:rStyle w:val="StyleUnderline"/>
          <w:highlight w:val="green"/>
        </w:rPr>
        <w:t>better at coming up with</w:t>
      </w:r>
      <w:r w:rsidRPr="006A6DAB">
        <w:rPr>
          <w:rStyle w:val="StyleUnderline"/>
        </w:rPr>
        <w:t xml:space="preserve"> world-changing </w:t>
      </w:r>
      <w:r w:rsidRPr="00C82ABF">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w:t>
      </w:r>
      <w:r w:rsidRPr="00C10E98">
        <w:rPr>
          <w:sz w:val="16"/>
        </w:rPr>
        <w:lastRenderedPageBreak/>
        <w:t xml:space="preserve">the public interest. </w:t>
      </w:r>
      <w:r w:rsidRPr="009D1371">
        <w:rPr>
          <w:rStyle w:val="StyleUnderline"/>
          <w:highlight w:val="green"/>
        </w:rPr>
        <w:t>The reality,</w:t>
      </w:r>
      <w:r w:rsidRPr="006A6DAB">
        <w:rPr>
          <w:rStyle w:val="StyleUnderline"/>
        </w:rPr>
        <w:t xml:space="preserve"> as economist</w:t>
      </w:r>
      <w:r w:rsidRPr="00C10E98">
        <w:rPr>
          <w:sz w:val="16"/>
        </w:rPr>
        <w:t xml:space="preserve"> Mariana </w:t>
      </w:r>
      <w:proofErr w:type="spellStart"/>
      <w:r w:rsidRPr="006A6DAB">
        <w:rPr>
          <w:rStyle w:val="StyleUnderline"/>
        </w:rPr>
        <w:t>Mazzucato</w:t>
      </w:r>
      <w:proofErr w:type="spellEnd"/>
      <w:r w:rsidRPr="006A6DAB">
        <w:rPr>
          <w:rStyle w:val="StyleUnderline"/>
        </w:rPr>
        <w:t xml:space="preserve"> argues</w:t>
      </w:r>
      <w:r w:rsidRPr="00C10E98">
        <w:rPr>
          <w:sz w:val="16"/>
        </w:rPr>
        <w:t xml:space="preserve"> in her 2013 book The Entrepreneurial State: Debunking Public vs. Private Sector Myths</w:t>
      </w:r>
      <w:r w:rsidRPr="006A6DAB">
        <w:rPr>
          <w:rStyle w:val="Emphasis"/>
        </w:rPr>
        <w:t xml:space="preserve">, </w:t>
      </w:r>
      <w:r w:rsidRPr="009D1371">
        <w:rPr>
          <w:rStyle w:val="Emphasis"/>
          <w:highlight w:val="green"/>
        </w:rPr>
        <w:t>is very different</w:t>
      </w:r>
      <w:r w:rsidRPr="009D1371">
        <w:rPr>
          <w:sz w:val="16"/>
          <w:highlight w:val="green"/>
        </w:rPr>
        <w:t>.</w:t>
      </w:r>
      <w:r w:rsidRPr="00C10E98">
        <w:rPr>
          <w:sz w:val="16"/>
        </w:rPr>
        <w:t xml:space="preserve"> </w:t>
      </w:r>
      <w:r w:rsidRPr="006A6DAB">
        <w:rPr>
          <w:rStyle w:val="StyleUnderline"/>
        </w:rPr>
        <w:t xml:space="preserve">Many of the </w:t>
      </w:r>
      <w:r w:rsidRPr="00C82ABF">
        <w:rPr>
          <w:rStyle w:val="StyleUnderline"/>
          <w:highlight w:val="green"/>
        </w:rPr>
        <w:t>companies</w:t>
      </w:r>
      <w:r w:rsidRPr="00C82ABF">
        <w:rPr>
          <w:sz w:val="16"/>
          <w:highlight w:val="green"/>
        </w:rPr>
        <w:t xml:space="preserve"> </w:t>
      </w:r>
      <w:r w:rsidRPr="00C82ABF">
        <w:rPr>
          <w:sz w:val="16"/>
        </w:rPr>
        <w:t>that</w:t>
      </w:r>
      <w:r w:rsidRPr="00C10E98">
        <w:rPr>
          <w:sz w:val="16"/>
        </w:rPr>
        <w:t xml:space="preserve">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82ABF">
        <w:rPr>
          <w:rStyle w:val="StyleUnderline"/>
          <w:highlight w:val="green"/>
        </w:rPr>
        <w:t>owe</w:t>
      </w:r>
      <w:r w:rsidRPr="006A6DAB">
        <w:rPr>
          <w:rStyle w:val="StyleUnderline"/>
        </w:rPr>
        <w:t xml:space="preserve"> much of </w:t>
      </w:r>
      <w:r w:rsidRPr="00C82ABF">
        <w:rPr>
          <w:rStyle w:val="StyleUnderline"/>
          <w:highlight w:val="green"/>
        </w:rPr>
        <w:t xml:space="preserve">their success to </w:t>
      </w:r>
      <w:r w:rsidRPr="00C82ABF">
        <w:rPr>
          <w:rStyle w:val="Emphasis"/>
          <w:highlight w:val="green"/>
        </w:rPr>
        <w:t>decades of public sector innovation</w:t>
      </w:r>
      <w:r w:rsidRPr="00C82ABF">
        <w:rPr>
          <w:sz w:val="16"/>
          <w:highlight w:val="green"/>
        </w:rPr>
        <w:t>,</w:t>
      </w:r>
      <w:r w:rsidRPr="00C10E98">
        <w:rPr>
          <w:sz w:val="16"/>
        </w:rPr>
        <w:t xml:space="preserve">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w:t>
      </w:r>
      <w:proofErr w:type="spellStart"/>
      <w:r w:rsidRPr="00C10E98">
        <w:rPr>
          <w:sz w:val="16"/>
        </w:rPr>
        <w:t>Mazzucato</w:t>
      </w:r>
      <w:proofErr w:type="spellEnd"/>
      <w:r w:rsidRPr="00C10E98">
        <w:rPr>
          <w:sz w:val="16"/>
        </w:rPr>
        <w:t xml:space="preserve">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9D1371">
        <w:rPr>
          <w:rStyle w:val="StyleUnderline"/>
          <w:highlight w:val="green"/>
        </w:rPr>
        <w:t>Musk’s</w:t>
      </w:r>
      <w:r w:rsidRPr="006A6DAB">
        <w:rPr>
          <w:rStyle w:val="StyleUnderline"/>
        </w:rPr>
        <w:t xml:space="preserve"> future-oriented </w:t>
      </w:r>
      <w:r w:rsidRPr="009D1371">
        <w:rPr>
          <w:rStyle w:val="StyleUnderline"/>
          <w:highlight w:val="green"/>
        </w:rPr>
        <w:t>empire</w:t>
      </w:r>
      <w:r w:rsidRPr="009D1371">
        <w:rPr>
          <w:rFonts w:ascii="Times New Roman" w:hAnsi="Times New Roman" w:cs="Times New Roman"/>
          <w:sz w:val="16"/>
          <w:highlight w:val="green"/>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9D1371">
        <w:rPr>
          <w:rStyle w:val="StyleUnderline"/>
          <w:highlight w:val="green"/>
        </w:rPr>
        <w:t>benefitted</w:t>
      </w:r>
      <w:r w:rsidRPr="006A6DAB">
        <w:rPr>
          <w:rStyle w:val="StyleUnderline"/>
        </w:rPr>
        <w:t xml:space="preserve"> from around </w:t>
      </w:r>
      <w:r w:rsidRPr="009D1371">
        <w:rPr>
          <w:rStyle w:val="StyleUnderline"/>
          <w:highlight w:val="green"/>
        </w:rPr>
        <w:t>$5 billion in</w:t>
      </w:r>
      <w:r w:rsidRPr="006A6DAB">
        <w:rPr>
          <w:rStyle w:val="StyleUnderline"/>
        </w:rPr>
        <w:t xml:space="preserve"> local, state and federal </w:t>
      </w:r>
      <w:r w:rsidRPr="009D1371">
        <w:rPr>
          <w:rStyle w:val="StyleUnderline"/>
          <w:highlight w:val="green"/>
        </w:rPr>
        <w:t>government support</w:t>
      </w:r>
      <w:r w:rsidRPr="006A6DAB">
        <w:rPr>
          <w:rStyle w:val="StyleUnderline"/>
        </w:rPr>
        <w:t>,</w:t>
      </w:r>
      <w:r w:rsidRPr="00C10E98">
        <w:rPr>
          <w:sz w:val="16"/>
        </w:rPr>
        <w:t xml:space="preserve"> not to mention many years of foundational public research into programs like rocket technology. </w:t>
      </w:r>
      <w:r w:rsidRPr="009D1371">
        <w:rPr>
          <w:rStyle w:val="StyleUnderline"/>
          <w:highlight w:val="green"/>
        </w:rPr>
        <w:t>SpaceX</w:t>
      </w:r>
      <w:r w:rsidRPr="006A6DAB">
        <w:rPr>
          <w:rStyle w:val="StyleUnderline"/>
        </w:rPr>
        <w:t xml:space="preserve"> itself </w:t>
      </w:r>
      <w:r w:rsidRPr="009D1371">
        <w:rPr>
          <w:rStyle w:val="StyleUnderline"/>
          <w:highlight w:val="green"/>
        </w:rPr>
        <w:t>exists</w:t>
      </w:r>
      <w:r w:rsidRPr="006A6DAB">
        <w:rPr>
          <w:rStyle w:val="StyleUnderline"/>
        </w:rPr>
        <w:t xml:space="preserve"> largely </w:t>
      </w:r>
      <w:r w:rsidRPr="009D1371">
        <w:rPr>
          <w:rStyle w:val="StyleUnderline"/>
          <w:highlight w:val="green"/>
        </w:rPr>
        <w:t xml:space="preserve">for </w:t>
      </w:r>
      <w:r w:rsidRPr="009D1371">
        <w:rPr>
          <w:rStyle w:val="StyleUnderline"/>
        </w:rPr>
        <w:t xml:space="preserve">the sake of </w:t>
      </w:r>
      <w:r w:rsidRPr="009D1371">
        <w:rPr>
          <w:rStyle w:val="StyleUnderline"/>
          <w:highlight w:val="green"/>
        </w:rPr>
        <w:t>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w:t>
      </w:r>
      <w:proofErr w:type="spellStart"/>
      <w:r w:rsidRPr="00C10E98">
        <w:rPr>
          <w:sz w:val="16"/>
        </w:rPr>
        <w:t>Mazzucato</w:t>
      </w:r>
      <w:proofErr w:type="spellEnd"/>
      <w:r w:rsidRPr="00C10E98">
        <w:rPr>
          <w:sz w:val="16"/>
        </w:rPr>
        <w:t xml:space="preserve"> notes. As </w:t>
      </w:r>
      <w:proofErr w:type="spellStart"/>
      <w:r w:rsidRPr="00C10E98">
        <w:rPr>
          <w:sz w:val="16"/>
        </w:rPr>
        <w:t>Mazzucato</w:t>
      </w:r>
      <w:proofErr w:type="spellEnd"/>
      <w:r w:rsidRPr="00C10E98">
        <w:rPr>
          <w:sz w:val="16"/>
        </w:rPr>
        <w:t xml:space="preserve"> finds, </w:t>
      </w:r>
      <w:r w:rsidRPr="006A6DAB">
        <w:rPr>
          <w:rStyle w:val="StyleUnderline"/>
        </w:rPr>
        <w:t>the private sector hasn’t done much to earn its reputation as a risk-taker</w:t>
      </w:r>
      <w:r w:rsidRPr="00C10E98">
        <w:rPr>
          <w:sz w:val="16"/>
        </w:rPr>
        <w:t xml:space="preserve">. </w:t>
      </w:r>
      <w:r w:rsidRPr="009D1371">
        <w:rPr>
          <w:rStyle w:val="Emphasis"/>
          <w:highlight w:val="green"/>
        </w:rPr>
        <w:t>Corporations</w:t>
      </w:r>
      <w:r w:rsidRPr="006A6DAB">
        <w:rPr>
          <w:rStyle w:val="Emphasis"/>
        </w:rPr>
        <w:t xml:space="preserve"> and </w:t>
      </w:r>
      <w:r w:rsidRPr="009D1371">
        <w:rPr>
          <w:rStyle w:val="Emphasis"/>
          <w:highlight w:val="green"/>
        </w:rPr>
        <w:t>venture capitalists</w:t>
      </w:r>
      <w:r w:rsidRPr="006A6DAB">
        <w:rPr>
          <w:rStyle w:val="Emphasis"/>
        </w:rPr>
        <w:t xml:space="preserve"> often adopt conservative thinking and </w:t>
      </w:r>
      <w:r w:rsidRPr="009D1371">
        <w:rPr>
          <w:rStyle w:val="Emphasis"/>
          <w:highlight w:val="green"/>
        </w:rPr>
        <w:t xml:space="preserve">fall into </w:t>
      </w:r>
      <w:r w:rsidRPr="009D1371">
        <w:rPr>
          <w:rStyle w:val="Emphasis"/>
          <w:rFonts w:ascii="Times New Roman" w:hAnsi="Times New Roman" w:cs="Times New Roman"/>
          <w:highlight w:val="green"/>
        </w:rPr>
        <w:t>​</w:t>
      </w:r>
      <w:r w:rsidRPr="009D1371">
        <w:rPr>
          <w:rStyle w:val="Emphasis"/>
          <w:rFonts w:cs="Georgia"/>
          <w:highlight w:val="green"/>
        </w:rPr>
        <w:t>“</w:t>
      </w:r>
      <w:r w:rsidRPr="009D1371">
        <w:rPr>
          <w:rStyle w:val="Emphasis"/>
          <w:highlight w:val="green"/>
        </w:rPr>
        <w:t>path dependency</w:t>
      </w:r>
      <w:r w:rsidRPr="006A6DAB">
        <w:rPr>
          <w:rStyle w:val="Emphasis"/>
        </w:rPr>
        <w:t>,</w:t>
      </w:r>
      <w:r w:rsidRPr="006A6DAB">
        <w:rPr>
          <w:rStyle w:val="Emphasis"/>
          <w:rFonts w:cs="Georgia"/>
        </w:rPr>
        <w:t>”</w:t>
      </w:r>
      <w:r w:rsidRPr="006A6DAB">
        <w:rPr>
          <w:rStyle w:val="Emphasis"/>
        </w:rPr>
        <w:t xml:space="preserve"> and are generally </w:t>
      </w:r>
      <w:r w:rsidRPr="009D1371">
        <w:rPr>
          <w:rStyle w:val="Emphasis"/>
          <w:highlight w:val="green"/>
        </w:rPr>
        <w:t>reluctant to invest in important early-stage research that won’t necessarily turn a profit in the short-run</w:t>
      </w:r>
      <w:r w:rsidRPr="009D1371">
        <w:rPr>
          <w:sz w:val="16"/>
          <w:highlight w:val="green"/>
        </w:rPr>
        <w:t>.</w:t>
      </w:r>
      <w:r w:rsidRPr="00C10E98">
        <w:rPr>
          <w:sz w:val="16"/>
        </w:rPr>
        <w:t xml:space="preserve"> </w:t>
      </w:r>
      <w:r w:rsidRPr="006A6DAB">
        <w:rPr>
          <w:rStyle w:val="StyleUnderline"/>
        </w:rPr>
        <w:t>This kind of research is inherently risky, and the vast majority of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w:t>
      </w:r>
      <w:proofErr w:type="spellStart"/>
      <w:r w:rsidRPr="00C10E98">
        <w:rPr>
          <w:sz w:val="16"/>
        </w:rPr>
        <w:t>Solyndras</w:t>
      </w:r>
      <w:proofErr w:type="spellEnd"/>
      <w:r w:rsidRPr="00C10E98">
        <w:rPr>
          <w:sz w:val="16"/>
        </w:rPr>
        <w:t xml:space="preserve">,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9D1371">
        <w:rPr>
          <w:rStyle w:val="StyleUnderline"/>
          <w:highlight w:val="green"/>
        </w:rPr>
        <w:t xml:space="preserve">the myth that </w:t>
      </w:r>
      <w:r w:rsidRPr="009D1371">
        <w:rPr>
          <w:rStyle w:val="StyleUnderline"/>
        </w:rPr>
        <w:t xml:space="preserve">the </w:t>
      </w:r>
      <w:r w:rsidRPr="009D1371">
        <w:rPr>
          <w:rStyle w:val="StyleUnderline"/>
          <w:highlight w:val="green"/>
        </w:rPr>
        <w:t>private sector can do what the State can’t</w:t>
      </w:r>
      <w:r w:rsidRPr="006A6DAB">
        <w:rPr>
          <w:rStyle w:val="StyleUnderline"/>
        </w:rPr>
        <w:t xml:space="preserve"> has </w:t>
      </w:r>
      <w:r w:rsidRPr="009D1371">
        <w:rPr>
          <w:rStyle w:val="StyleUnderline"/>
          <w:highlight w:val="green"/>
        </w:rPr>
        <w:t xml:space="preserve">created </w:t>
      </w:r>
      <w:r w:rsidRPr="009D1371">
        <w:rPr>
          <w:rStyle w:val="Emphasis"/>
          <w:highlight w:val="green"/>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 xml:space="preserve">The </w:t>
      </w:r>
      <w:r w:rsidRPr="009D1371">
        <w:rPr>
          <w:rStyle w:val="StyleUnderline"/>
          <w:highlight w:val="green"/>
        </w:rPr>
        <w:t>alternative</w:t>
      </w:r>
      <w:r w:rsidRPr="00C10E98">
        <w:rPr>
          <w:sz w:val="16"/>
        </w:rPr>
        <w:t xml:space="preserve"> </w:t>
      </w:r>
      <w:proofErr w:type="spellStart"/>
      <w:r w:rsidRPr="00C10E98">
        <w:rPr>
          <w:sz w:val="16"/>
        </w:rPr>
        <w:t>Mazzucato</w:t>
      </w:r>
      <w:proofErr w:type="spellEnd"/>
      <w:r w:rsidRPr="00C10E98">
        <w:rPr>
          <w:sz w:val="16"/>
        </w:rPr>
        <w:t xml:space="preserve"> suggests </w:t>
      </w:r>
      <w:r w:rsidRPr="006A6DAB">
        <w:rPr>
          <w:rStyle w:val="Emphasis"/>
        </w:rPr>
        <w:t xml:space="preserve">is </w:t>
      </w:r>
      <w:r w:rsidRPr="009D1371">
        <w:rPr>
          <w:rStyle w:val="Emphasis"/>
          <w:highlight w:val="green"/>
        </w:rPr>
        <w:t>to socialize risk and reward alike</w:t>
      </w:r>
      <w:r w:rsidRPr="00C10E98">
        <w:rPr>
          <w:sz w:val="16"/>
        </w:rPr>
        <w:t xml:space="preserve">, </w:t>
      </w:r>
      <w:r w:rsidRPr="009D1371">
        <w:rPr>
          <w:rStyle w:val="StyleUnderline"/>
          <w:highlight w:val="green"/>
        </w:rPr>
        <w:t>rather than</w:t>
      </w:r>
      <w:r w:rsidRPr="006A6DAB">
        <w:rPr>
          <w:rStyle w:val="StyleUnderline"/>
        </w:rPr>
        <w:t xml:space="preserve"> simply </w:t>
      </w:r>
      <w:r w:rsidRPr="009D1371">
        <w:rPr>
          <w:rStyle w:val="StyleUnderline"/>
          <w:highlight w:val="green"/>
        </w:rPr>
        <w:t>allowing companies</w:t>
      </w:r>
      <w:r w:rsidRPr="006A6DAB">
        <w:rPr>
          <w:rStyle w:val="StyleUnderline"/>
        </w:rPr>
        <w:t xml:space="preserve"> that enjoy the </w:t>
      </w:r>
      <w:r w:rsidRPr="009D1371">
        <w:rPr>
          <w:rStyle w:val="StyleUnderline"/>
          <w:highlight w:val="green"/>
        </w:rPr>
        <w:t>benefits of public innovation to funnel their profits</w:t>
      </w:r>
      <w:r w:rsidRPr="006A6DAB">
        <w:rPr>
          <w:rStyle w:val="StyleUnderline"/>
        </w:rPr>
        <w:t xml:space="preserve">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9D1371">
        <w:rPr>
          <w:rStyle w:val="StyleUnderline"/>
          <w:highlight w:val="green"/>
        </w:rPr>
        <w:t>When companies</w:t>
      </w:r>
      <w:r w:rsidRPr="006A6DAB">
        <w:rPr>
          <w:rStyle w:val="StyleUnderline"/>
        </w:rPr>
        <w:t xml:space="preserve"> like SpaceX </w:t>
      </w:r>
      <w:r w:rsidRPr="009D1371">
        <w:rPr>
          <w:rStyle w:val="StyleUnderline"/>
          <w:highlight w:val="green"/>
        </w:rPr>
        <w:t>make it big,</w:t>
      </w:r>
      <w:r w:rsidRPr="006A6DAB">
        <w:rPr>
          <w:rStyle w:val="StyleUnderline"/>
        </w:rPr>
        <w:t xml:space="preserve"> </w:t>
      </w:r>
      <w:r w:rsidRPr="009D1371">
        <w:rPr>
          <w:rStyle w:val="StyleUnderline"/>
          <w:highlight w:val="green"/>
        </w:rPr>
        <w:t>they</w:t>
      </w:r>
      <w:r w:rsidRPr="006A6DAB">
        <w:rPr>
          <w:rStyle w:val="StyleUnderline"/>
        </w:rPr>
        <w:t xml:space="preserve">’d be </w:t>
      </w:r>
      <w:r w:rsidRPr="009D1371">
        <w:rPr>
          <w:rStyle w:val="StyleUnderline"/>
          <w:highlight w:val="green"/>
        </w:rPr>
        <w:t>obligated to return some portion</w:t>
      </w:r>
      <w:r w:rsidRPr="006A6DAB">
        <w:rPr>
          <w:rStyle w:val="StyleUnderline"/>
        </w:rPr>
        <w:t xml:space="preserve"> of their gains to the public infrastructure that helped them succeed, </w:t>
      </w:r>
      <w:r w:rsidRPr="009D1371">
        <w:rPr>
          <w:rStyle w:val="Emphasis"/>
          <w:highlight w:val="green"/>
        </w:rPr>
        <w:t>expanding the government’s capacity to facilitate more innovative development</w:t>
      </w:r>
      <w:r w:rsidRPr="006A6DAB">
        <w:rPr>
          <w:rStyle w:val="Emphasis"/>
        </w:rPr>
        <w: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In all likelihood,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C82ABF">
        <w:rPr>
          <w:rStyle w:val="Emphasis"/>
          <w:highlight w:val="green"/>
        </w:rPr>
        <w:t>dangerous series of myths about who’s responsible</w:t>
      </w:r>
      <w:r w:rsidRPr="00C82ABF">
        <w:rPr>
          <w:rStyle w:val="StyleUnderline"/>
          <w:highlight w:val="green"/>
        </w:rPr>
        <w:t xml:space="preserve"> </w:t>
      </w:r>
      <w:r w:rsidRPr="00C82ABF">
        <w:rPr>
          <w:rStyle w:val="StyleUnderline"/>
        </w:rPr>
        <w:t>for</w:t>
      </w:r>
      <w:r w:rsidRPr="006A6DAB">
        <w:rPr>
          <w:rStyle w:val="StyleUnderline"/>
        </w:rPr>
        <w:t xml:space="preserve"> such cutting-edge development</w:t>
      </w:r>
      <w:r w:rsidRPr="00C10E98">
        <w:rPr>
          <w:sz w:val="16"/>
        </w:rPr>
        <w:t xml:space="preserve">. </w:t>
      </w:r>
      <w:r w:rsidRPr="00C10E98">
        <w:rPr>
          <w:rStyle w:val="StyleUnderline"/>
        </w:rPr>
        <w:t xml:space="preserve">Through smart supply-and-demand-side policy, </w:t>
      </w:r>
      <w:r w:rsidRPr="00C82ABF">
        <w:rPr>
          <w:rStyle w:val="StyleUnderline"/>
          <w:highlight w:val="green"/>
        </w:rPr>
        <w:t xml:space="preserve">states </w:t>
      </w:r>
      <w:r w:rsidRPr="00C82ABF">
        <w:rPr>
          <w:rStyle w:val="StyleUnderline"/>
        </w:rPr>
        <w:t>c</w:t>
      </w:r>
      <w:r w:rsidRPr="00C10E98">
        <w:rPr>
          <w:rStyle w:val="StyleUnderline"/>
        </w:rPr>
        <w:t xml:space="preserve">an </w:t>
      </w:r>
      <w:r w:rsidRPr="00C82ABF">
        <w:rPr>
          <w:rStyle w:val="StyleUnderline"/>
          <w:highlight w:val="green"/>
        </w:rPr>
        <w:t>play</w:t>
      </w:r>
      <w:r w:rsidRPr="00C10E98">
        <w:rPr>
          <w:rStyle w:val="StyleUnderline"/>
        </w:rPr>
        <w:t xml:space="preserve"> a </w:t>
      </w:r>
      <w:r w:rsidRPr="00C82ABF">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This can happen not just through R&amp;D but also through developments like fuel efficiency standards, which encourage carmakers to prioritize vehicles that run off of renewable energy</w:t>
      </w:r>
      <w:r w:rsidRPr="00C10E98">
        <w:rPr>
          <w:sz w:val="16"/>
        </w:rPr>
        <w:t xml:space="preserve">. </w:t>
      </w:r>
      <w:r w:rsidRPr="00C10E98">
        <w:rPr>
          <w:rStyle w:val="StyleUnderline"/>
        </w:rPr>
        <w:t xml:space="preserve">Given the mounting reality of climate change and the necessity to rapidly switch over to a clean energy economy, </w:t>
      </w:r>
      <w:r w:rsidRPr="00497839">
        <w:rPr>
          <w:rStyle w:val="StyleUnderline"/>
        </w:rPr>
        <w:t>there’s also a bigger question about</w:t>
      </w:r>
      <w:r w:rsidRPr="00C10E98">
        <w:rPr>
          <w:rStyle w:val="StyleUnderline"/>
        </w:rPr>
        <w:t xml:space="preserve"> </w:t>
      </w:r>
      <w:r w:rsidRPr="000962D5">
        <w:rPr>
          <w:rStyle w:val="StyleUnderline"/>
          <w:highlight w:val="green"/>
        </w:rPr>
        <w:t>how</w:t>
      </w:r>
      <w:r w:rsidRPr="00C10E98">
        <w:rPr>
          <w:rStyle w:val="StyleUnderline"/>
        </w:rPr>
        <w:t xml:space="preserve"> actively </w:t>
      </w:r>
      <w:r w:rsidRPr="000962D5">
        <w:rPr>
          <w:rStyle w:val="StyleUnderline"/>
        </w:rPr>
        <w:t xml:space="preserve">the </w:t>
      </w:r>
      <w:r w:rsidRPr="000962D5">
        <w:rPr>
          <w:rStyle w:val="StyleUnderline"/>
          <w:highlight w:val="green"/>
        </w:rPr>
        <w:t>state should</w:t>
      </w:r>
      <w:r w:rsidRPr="00C10E98">
        <w:rPr>
          <w:rStyle w:val="StyleUnderline"/>
        </w:rPr>
        <w:t xml:space="preserve"> be </w:t>
      </w:r>
      <w:r w:rsidRPr="000962D5">
        <w:rPr>
          <w:rStyle w:val="StyleUnderline"/>
          <w:highlight w:val="green"/>
        </w:rPr>
        <w:t>encouragi</w:t>
      </w:r>
      <w:r w:rsidRPr="00C10E98">
        <w:rPr>
          <w:rStyle w:val="StyleUnderline"/>
        </w:rPr>
        <w:t xml:space="preserve">ng </w:t>
      </w:r>
      <w:r w:rsidRPr="000962D5">
        <w:rPr>
          <w:rStyle w:val="StyleUnderline"/>
          <w:highlight w:val="green"/>
        </w:rPr>
        <w:t>certain kinds of</w:t>
      </w:r>
      <w:r w:rsidRPr="00C10E98">
        <w:rPr>
          <w:rStyle w:val="StyleUnderline"/>
        </w:rPr>
        <w:t xml:space="preserve"> </w:t>
      </w:r>
      <w:r w:rsidRPr="000962D5">
        <w:rPr>
          <w:rStyle w:val="StyleUnderline"/>
          <w:highlight w:val="green"/>
        </w:rPr>
        <w:t>r</w:t>
      </w:r>
      <w:r w:rsidRPr="00C10E98">
        <w:rPr>
          <w:rStyle w:val="StyleUnderline"/>
        </w:rPr>
        <w:t xml:space="preserve">esearch </w:t>
      </w:r>
      <w:r w:rsidRPr="000962D5">
        <w:rPr>
          <w:rStyle w:val="StyleUnderline"/>
          <w:highlight w:val="green"/>
        </w:rPr>
        <w:t>and</w:t>
      </w:r>
      <w:r w:rsidRPr="00C10E98">
        <w:rPr>
          <w:rStyle w:val="StyleUnderline"/>
        </w:rPr>
        <w:t xml:space="preserve"> </w:t>
      </w:r>
      <w:r w:rsidRPr="000962D5">
        <w:rPr>
          <w:rStyle w:val="StyleUnderline"/>
          <w:highlight w:val="green"/>
        </w:rPr>
        <w:t>m</w:t>
      </w:r>
      <w:r w:rsidRPr="00C10E98">
        <w:rPr>
          <w:rStyle w:val="StyleUnderline"/>
        </w:rPr>
        <w:t>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the U.S. government saw an existential threat, and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 xml:space="preserve">Today, the </w:t>
      </w:r>
      <w:r w:rsidRPr="00C82ABF">
        <w:rPr>
          <w:rStyle w:val="StyleUnderline"/>
          <w:highlight w:val="green"/>
        </w:rPr>
        <w:t>risk posed by climate</w:t>
      </w:r>
      <w:r w:rsidRPr="00C10E98">
        <w:rPr>
          <w:rStyle w:val="StyleUnderline"/>
        </w:rPr>
        <w:t xml:space="preserve"> change </w:t>
      </w:r>
      <w:r w:rsidRPr="00C82ABF">
        <w:rPr>
          <w:rStyle w:val="StyleUnderline"/>
          <w:highlight w:val="green"/>
        </w:rPr>
        <w:t>is greater</w:t>
      </w:r>
      <w:r w:rsidRPr="00C10E98">
        <w:rPr>
          <w:rStyle w:val="StyleUnderline"/>
        </w:rPr>
        <w:t xml:space="preserve"> still than that posed by fascism on the eve of World War II, </w:t>
      </w:r>
      <w:r w:rsidRPr="00C82ABF">
        <w:rPr>
          <w:rStyle w:val="StyleUnderline"/>
          <w:highlight w:val="green"/>
        </w:rPr>
        <w:t>threatening</w:t>
      </w:r>
      <w:r w:rsidRPr="00C10E98">
        <w:rPr>
          <w:rStyle w:val="StyleUnderline"/>
        </w:rPr>
        <w:t xml:space="preserve"> to bring about </w:t>
      </w:r>
      <w:r w:rsidRPr="00C10E98">
        <w:rPr>
          <w:rStyle w:val="StyleUnderline"/>
        </w:rPr>
        <w:lastRenderedPageBreak/>
        <w:t xml:space="preserve">a planet that’s uninhabitable for </w:t>
      </w:r>
      <w:r w:rsidRPr="00C82ABF">
        <w:rPr>
          <w:rStyle w:val="StyleUnderline"/>
          <w:highlight w:val="green"/>
        </w:rPr>
        <w:t>humans,</w:t>
      </w:r>
      <w:r w:rsidRPr="00C10E98">
        <w:rPr>
          <w:rStyle w:val="StyleUnderline"/>
        </w:rPr>
        <w:t xml:space="preserve"> and plenty hostile to them </w:t>
      </w:r>
      <w:r w:rsidRPr="00497839">
        <w:rPr>
          <w:rStyle w:val="StyleUnderline"/>
        </w:rPr>
        <w:t>in the meantime. In such a context, do we need to launch cars into space? Maybe not. If the public sector is going to continue footing the bill for Elon Musk’s fantasies, though, he should at least have to give back some credit, and a cut of the profits</w:t>
      </w:r>
      <w:r w:rsidRPr="00497839">
        <w:rPr>
          <w:sz w:val="16"/>
        </w:rPr>
        <w:t>.</w:t>
      </w:r>
    </w:p>
    <w:p w14:paraId="214E3C9E" w14:textId="77777777" w:rsidR="005B401C" w:rsidRDefault="005B401C" w:rsidP="005B401C"/>
    <w:p w14:paraId="517840F4" w14:textId="77777777" w:rsidR="005B401C" w:rsidRDefault="005B401C" w:rsidP="005B401C">
      <w:pPr>
        <w:pStyle w:val="Heading4"/>
      </w:pPr>
      <w:r>
        <w:t>3. Nationalization of space replaces dystopian, militaristic visions with educational, valiant ones. Space has the possibility to transform national competition but must be vested from private hands</w:t>
      </w:r>
    </w:p>
    <w:p w14:paraId="0D60BC64" w14:textId="77777777" w:rsidR="005B401C" w:rsidRPr="00A4071D" w:rsidRDefault="005B401C" w:rsidP="005B401C">
      <w:pPr>
        <w:rPr>
          <w:rStyle w:val="Style13ptBold"/>
        </w:rPr>
      </w:pPr>
      <w:r w:rsidRPr="00A4071D">
        <w:rPr>
          <w:rStyle w:val="Style13ptBold"/>
        </w:rPr>
        <w:t xml:space="preserve">Roberts 21 </w:t>
      </w:r>
    </w:p>
    <w:p w14:paraId="53280372" w14:textId="77777777" w:rsidR="005B401C" w:rsidRPr="00A4071D" w:rsidRDefault="005B401C" w:rsidP="005B401C">
      <w:pPr>
        <w:rPr>
          <w:sz w:val="16"/>
        </w:rPr>
      </w:pPr>
      <w:r w:rsidRPr="00A4071D">
        <w:rPr>
          <w:sz w:val="16"/>
        </w:rPr>
        <w:t xml:space="preserve">(Spencer Roberts is a science writer, musician, ecologist, and rooftop solar engineer from Colorado. </w:t>
      </w:r>
      <w:hyperlink r:id="rId21" w:history="1">
        <w:r w:rsidRPr="00A4071D">
          <w:rPr>
            <w:rStyle w:val="Hyperlink"/>
            <w:sz w:val="16"/>
          </w:rPr>
          <w:t>https://www.jacobinmag.com/2021/09/socialist-space-exploration-publicly-funded-nasa-education-futurism</w:t>
        </w:r>
      </w:hyperlink>
      <w:r w:rsidRPr="00A4071D">
        <w:rPr>
          <w:sz w:val="16"/>
        </w:rPr>
        <w:t xml:space="preserve"> , 9-8)</w:t>
      </w:r>
    </w:p>
    <w:p w14:paraId="41191251" w14:textId="77777777" w:rsidR="005B401C" w:rsidRPr="0047664E" w:rsidRDefault="005B401C" w:rsidP="005B401C">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5A522F">
        <w:rPr>
          <w:rStyle w:val="StyleUnderline"/>
        </w:rPr>
        <w:t>Soviet cosmonaut</w:t>
      </w:r>
      <w:r w:rsidRPr="005A522F">
        <w:rPr>
          <w:sz w:val="16"/>
        </w:rPr>
        <w:t xml:space="preserve"> Yuri </w:t>
      </w:r>
      <w:r w:rsidRPr="005A522F">
        <w:rPr>
          <w:rStyle w:val="StyleUnderline"/>
        </w:rPr>
        <w:t>Gagarin flew higher and orbited longer than</w:t>
      </w:r>
      <w:r w:rsidRPr="005A522F">
        <w:rPr>
          <w:sz w:val="16"/>
        </w:rPr>
        <w:t xml:space="preserve"> Richard </w:t>
      </w:r>
      <w:r w:rsidRPr="005A522F">
        <w:rPr>
          <w:rStyle w:val="StyleUnderline"/>
        </w:rPr>
        <w:t>Branson and</w:t>
      </w:r>
      <w:r w:rsidRPr="005A522F">
        <w:rPr>
          <w:sz w:val="16"/>
        </w:rPr>
        <w:t xml:space="preserve"> Jeff </w:t>
      </w:r>
      <w:r w:rsidRPr="005A522F">
        <w:rPr>
          <w:rStyle w:val="StyleUnderline"/>
        </w:rPr>
        <w:t>Bezos combined aboard Vostok 1,</w:t>
      </w:r>
      <w:r w:rsidRPr="005A522F">
        <w:rPr>
          <w:sz w:val="16"/>
        </w:rPr>
        <w:t xml:space="preserve"> the world’s first piloted space flight. </w:t>
      </w:r>
      <w:r w:rsidRPr="005A522F">
        <w:rPr>
          <w:rStyle w:val="StyleUnderline"/>
        </w:rPr>
        <w:t>Upon his return</w:t>
      </w:r>
      <w:r w:rsidRPr="005A522F">
        <w:rPr>
          <w:sz w:val="16"/>
        </w:rPr>
        <w:t xml:space="preserve"> to Earth, </w:t>
      </w:r>
      <w:r w:rsidRPr="005A522F">
        <w:rPr>
          <w:rStyle w:val="StyleUnderline"/>
        </w:rPr>
        <w:t>Gagarin became a global celebrity</w:t>
      </w:r>
      <w:r w:rsidRPr="005A522F">
        <w:rPr>
          <w:sz w:val="16"/>
        </w:rPr>
        <w:t xml:space="preserve">, traveling the world and recounting what it felt like to drift weightless and see the planet from above. For a brief moment, </w:t>
      </w:r>
      <w:r w:rsidRPr="005A522F">
        <w:rPr>
          <w:rStyle w:val="Emphasis"/>
        </w:rPr>
        <w:t>he transcended the boundaries of the Cold War</w:t>
      </w:r>
      <w:r w:rsidRPr="005A522F">
        <w:rPr>
          <w:sz w:val="16"/>
        </w:rPr>
        <w:t>, greeting cheering crowds</w:t>
      </w:r>
      <w:r w:rsidRPr="008E3475">
        <w:rPr>
          <w:sz w:val="16"/>
        </w:rPr>
        <w:t xml:space="preserve"> in both Soviet and US-allied countries, </w:t>
      </w:r>
      <w:r w:rsidRPr="008E3475">
        <w:rPr>
          <w:rStyle w:val="StyleUnderline"/>
        </w:rPr>
        <w:t>capturing</w:t>
      </w:r>
      <w:r w:rsidRPr="00F3082F">
        <w:rPr>
          <w:rStyle w:val="StyleUnderline"/>
        </w:rPr>
        <w:t xml:space="preserve"> our collective fascination with the cosmos.</w:t>
      </w:r>
      <w:r>
        <w:rPr>
          <w:rStyle w:val="StyleUnderline"/>
        </w:rPr>
        <w:t xml:space="preserve"> </w:t>
      </w:r>
      <w:r w:rsidRPr="00A4071D">
        <w:rPr>
          <w:sz w:val="16"/>
        </w:rPr>
        <w:t>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w:t>
      </w:r>
      <w:r w:rsidRPr="005A522F">
        <w:rPr>
          <w:sz w:val="16"/>
        </w:rPr>
        <w:t>osmonaut Vladimir Komarov’s place piloting the doomed mission. In the end Komarov’s parachute failed to deploy and he burst into f</w:t>
      </w:r>
      <w:r w:rsidRPr="00A4071D">
        <w:rPr>
          <w:sz w:val="16"/>
        </w:rPr>
        <w:t xml:space="preserve">lames on reentry, plummeting at forty meters per second into the Earth. </w:t>
      </w:r>
      <w:r w:rsidRPr="00F3082F">
        <w:rPr>
          <w:rStyle w:val="StyleUnderline"/>
        </w:rPr>
        <w:t>In aeronautics, the margin between triumph and tragedy is narrow</w:t>
      </w:r>
      <w:r w:rsidRPr="00A4071D">
        <w:rPr>
          <w:sz w:val="16"/>
        </w:rPr>
        <w:t xml:space="preserve">. </w:t>
      </w:r>
      <w:r w:rsidRPr="00F3082F">
        <w:rPr>
          <w:rStyle w:val="StyleUnderline"/>
        </w:rPr>
        <w:t>While hubris may have been Soyuz 1’s fatal flaw</w:t>
      </w:r>
      <w:r w:rsidRPr="00A4071D">
        <w:rPr>
          <w:sz w:val="16"/>
        </w:rPr>
        <w:t xml:space="preserve">, the </w:t>
      </w:r>
      <w:r w:rsidRPr="008E3475">
        <w:rPr>
          <w:rStyle w:val="Emphasis"/>
          <w:highlight w:val="green"/>
        </w:rPr>
        <w:t>pursuit of profit</w:t>
      </w:r>
      <w:r w:rsidRPr="00A4071D">
        <w:rPr>
          <w:sz w:val="16"/>
        </w:rPr>
        <w:t xml:space="preserve"> </w:t>
      </w:r>
      <w:r w:rsidRPr="00F3082F">
        <w:rPr>
          <w:rStyle w:val="StyleUnderline"/>
        </w:rPr>
        <w:t xml:space="preserve">has similarly </w:t>
      </w:r>
      <w:r w:rsidRPr="005A522F">
        <w:rPr>
          <w:rStyle w:val="StyleUnderline"/>
        </w:rPr>
        <w:t>incentivized corner cutting</w:t>
      </w:r>
      <w:r w:rsidRPr="005A522F">
        <w:rPr>
          <w:sz w:val="16"/>
        </w:rPr>
        <w:t xml:space="preserve"> in the US space program. </w:t>
      </w:r>
      <w:r w:rsidRPr="005A522F">
        <w:rPr>
          <w:rStyle w:val="StyleUnderline"/>
        </w:rPr>
        <w:t>NASA, once</w:t>
      </w:r>
      <w:r w:rsidRPr="00F3082F">
        <w:rPr>
          <w:rStyle w:val="StyleUnderline"/>
        </w:rPr>
        <w:t xml:space="preserve"> the crown jewel of the public sector, has been </w:t>
      </w:r>
      <w:r w:rsidRPr="008E3475">
        <w:rPr>
          <w:rStyle w:val="Emphasis"/>
          <w:highlight w:val="green"/>
        </w:rPr>
        <w:t>slowly sold off to private contractors in the neoliberal era</w:t>
      </w:r>
      <w:r w:rsidRPr="00A4071D">
        <w:rPr>
          <w:sz w:val="16"/>
        </w:rPr>
        <w:t xml:space="preserve">. </w:t>
      </w:r>
      <w:r w:rsidRPr="00F3082F">
        <w:rPr>
          <w:rStyle w:val="StyleUnderline"/>
        </w:rPr>
        <w:t>Since 2020, NASA astronauts have ridden SpaceX Falcon 9 rockets</w:t>
      </w:r>
      <w:r w:rsidRPr="00A4071D">
        <w:rPr>
          <w:sz w:val="16"/>
        </w:rPr>
        <w:t xml:space="preserve"> into orbit, </w:t>
      </w:r>
      <w:r w:rsidRPr="00F3082F">
        <w:rPr>
          <w:rStyle w:val="StyleUnderline"/>
        </w:rPr>
        <w:t>a model that has raised safety concerns among engineers and logged more failures since its debut in 2006 than the space shuttle did in thirty years</w:t>
      </w:r>
      <w:r w:rsidRPr="00A4071D">
        <w:rPr>
          <w:sz w:val="16"/>
        </w:rPr>
        <w:t xml:space="preserve">. Recently, </w:t>
      </w:r>
      <w:r w:rsidRPr="00F3082F">
        <w:rPr>
          <w:rStyle w:val="StyleUnderline"/>
        </w:rPr>
        <w:t>another NASA contractor, Virgin Galactic, was grounded for investigation</w:t>
      </w:r>
      <w:r w:rsidRPr="00A4071D">
        <w:rPr>
          <w:sz w:val="16"/>
        </w:rPr>
        <w:t xml:space="preserve"> by the Federal Aviation Administration after its pilots failed to notify the agency that its celebrated Unity flight was veering into commercial airspace. </w:t>
      </w:r>
      <w:r w:rsidRPr="00F3082F">
        <w:rPr>
          <w:rStyle w:val="StyleUnderline"/>
        </w:rPr>
        <w:t>Mission objectives have changed as well</w:t>
      </w:r>
      <w:r w:rsidRPr="00A4071D">
        <w:rPr>
          <w:sz w:val="16"/>
        </w:rPr>
        <w:t xml:space="preserve">. While perhaps always mythic, </w:t>
      </w:r>
      <w:r w:rsidRPr="008E3475">
        <w:rPr>
          <w:rStyle w:val="Emphasis"/>
          <w:highlight w:val="green"/>
        </w:rPr>
        <w:t>the once allegedly valiant aspirations</w:t>
      </w:r>
      <w:r w:rsidRPr="008E3475">
        <w:rPr>
          <w:sz w:val="16"/>
          <w:highlight w:val="green"/>
        </w:rPr>
        <w:t xml:space="preserve"> </w:t>
      </w:r>
      <w:r w:rsidRPr="005A522F">
        <w:rPr>
          <w:rStyle w:val="StyleUnderline"/>
        </w:rPr>
        <w:t>of</w:t>
      </w:r>
      <w:r w:rsidRPr="00F3082F">
        <w:rPr>
          <w:rStyle w:val="StyleUnderline"/>
        </w:rPr>
        <w:t xml:space="preserve"> </w:t>
      </w:r>
      <w:r w:rsidRPr="005A522F">
        <w:rPr>
          <w:rStyle w:val="StyleUnderline"/>
        </w:rPr>
        <w:t>the space program</w:t>
      </w:r>
      <w:r w:rsidRPr="00F3082F">
        <w:rPr>
          <w:rStyle w:val="StyleUnderline"/>
        </w:rPr>
        <w:t xml:space="preserve"> </w:t>
      </w:r>
      <w:r w:rsidRPr="008E3475">
        <w:rPr>
          <w:rStyle w:val="StyleUnderline"/>
        </w:rPr>
        <w:t>have</w:t>
      </w:r>
      <w:r w:rsidRPr="008E3475">
        <w:rPr>
          <w:rStyle w:val="StyleUnderline"/>
          <w:highlight w:val="green"/>
        </w:rPr>
        <w:t xml:space="preserve"> given </w:t>
      </w:r>
      <w:r w:rsidRPr="008E3475">
        <w:rPr>
          <w:rStyle w:val="StyleUnderline"/>
        </w:rPr>
        <w:t xml:space="preserve">way </w:t>
      </w:r>
      <w:r w:rsidRPr="008E3475">
        <w:rPr>
          <w:rStyle w:val="StyleUnderline"/>
          <w:highlight w:val="green"/>
        </w:rPr>
        <w:t>to</w:t>
      </w:r>
      <w:r w:rsidRPr="00F3082F">
        <w:rPr>
          <w:rStyle w:val="StyleUnderline"/>
        </w:rPr>
        <w:t xml:space="preserve"> openly </w:t>
      </w:r>
      <w:r w:rsidRPr="008E3475">
        <w:rPr>
          <w:rStyle w:val="Emphasis"/>
          <w:highlight w:val="green"/>
        </w:rPr>
        <w:t>touristic and militaristic goals</w:t>
      </w:r>
      <w:r w:rsidRPr="00F3082F">
        <w:rPr>
          <w:rStyle w:val="StyleUnderline"/>
        </w:rPr>
        <w:t>.</w:t>
      </w:r>
      <w:r w:rsidRPr="00A4071D">
        <w:rPr>
          <w:sz w:val="16"/>
        </w:rPr>
        <w:t xml:space="preserve"> Corporations pursuing commercial space flight have received billions in public financing, and the US Space Force alone already has nearly three quarters the total budget of NASA. </w:t>
      </w:r>
      <w:r w:rsidRPr="008E3475">
        <w:rPr>
          <w:rStyle w:val="StyleUnderline"/>
          <w:highlight w:val="green"/>
        </w:rPr>
        <w:t xml:space="preserve">The true ethos </w:t>
      </w:r>
      <w:r w:rsidRPr="008E3475">
        <w:rPr>
          <w:rStyle w:val="StyleUnderline"/>
        </w:rPr>
        <w:t>of space</w:t>
      </w:r>
      <w:r w:rsidRPr="00F3082F">
        <w:rPr>
          <w:rStyle w:val="StyleUnderline"/>
        </w:rPr>
        <w:t xml:space="preserve"> exploration</w:t>
      </w:r>
      <w:r w:rsidRPr="00A4071D">
        <w:rPr>
          <w:sz w:val="16"/>
        </w:rPr>
        <w:t xml:space="preserve">, however, </w:t>
      </w:r>
      <w:r w:rsidRPr="00F3082F">
        <w:rPr>
          <w:rStyle w:val="Emphasis"/>
        </w:rPr>
        <w:t xml:space="preserve">is one of </w:t>
      </w:r>
      <w:r w:rsidRPr="008E3475">
        <w:rPr>
          <w:rStyle w:val="Emphasis"/>
          <w:highlight w:val="green"/>
        </w:rPr>
        <w:t>public works and education</w:t>
      </w:r>
      <w:r w:rsidRPr="00A4071D">
        <w:rPr>
          <w:sz w:val="16"/>
        </w:rPr>
        <w:t xml:space="preserve">. </w:t>
      </w:r>
      <w:r w:rsidRPr="00F3082F">
        <w:rPr>
          <w:rStyle w:val="StyleUnderline"/>
        </w:rPr>
        <w:t>Peering into the void of space inspires the deepest questions facing humanity:</w:t>
      </w:r>
      <w:r w:rsidRPr="00A4071D">
        <w:rPr>
          <w:sz w:val="16"/>
        </w:rPr>
        <w:t xml:space="preserve"> Who are we? Where do we come from? Where are we going? </w:t>
      </w:r>
      <w:r w:rsidRPr="00F3082F">
        <w:rPr>
          <w:rStyle w:val="StyleUnderline"/>
        </w:rPr>
        <w:t xml:space="preserve">While a </w:t>
      </w:r>
      <w:r w:rsidRPr="008E3475">
        <w:rPr>
          <w:rStyle w:val="StyleUnderline"/>
        </w:rPr>
        <w:t xml:space="preserve">space </w:t>
      </w:r>
      <w:r w:rsidRPr="005A522F">
        <w:rPr>
          <w:rStyle w:val="StyleUnderline"/>
        </w:rPr>
        <w:t>program</w:t>
      </w:r>
      <w:r w:rsidRPr="00F3082F">
        <w:rPr>
          <w:rStyle w:val="StyleUnderline"/>
        </w:rPr>
        <w:t xml:space="preserve"> </w:t>
      </w:r>
      <w:r w:rsidRPr="008E3475">
        <w:rPr>
          <w:rStyle w:val="StyleUnderline"/>
          <w:highlight w:val="green"/>
        </w:rPr>
        <w:t xml:space="preserve">catering </w:t>
      </w:r>
      <w:r w:rsidRPr="008E3475">
        <w:rPr>
          <w:rStyle w:val="StyleUnderline"/>
        </w:rPr>
        <w:t>to</w:t>
      </w:r>
      <w:r w:rsidRPr="00F3082F">
        <w:rPr>
          <w:rStyle w:val="StyleUnderline"/>
        </w:rPr>
        <w:t xml:space="preserve"> the </w:t>
      </w:r>
      <w:r w:rsidRPr="008E3475">
        <w:rPr>
          <w:rStyle w:val="StyleUnderline"/>
          <w:highlight w:val="green"/>
        </w:rPr>
        <w:t>science fiction</w:t>
      </w:r>
      <w:r w:rsidRPr="00F3082F">
        <w:rPr>
          <w:rStyle w:val="StyleUnderline"/>
        </w:rPr>
        <w:t xml:space="preserve"> fantasies of billionaires </w:t>
      </w:r>
      <w:r w:rsidRPr="008E3475">
        <w:rPr>
          <w:rStyle w:val="StyleUnderline"/>
          <w:highlight w:val="green"/>
        </w:rPr>
        <w:t>is</w:t>
      </w:r>
      <w:r w:rsidRPr="00F3082F">
        <w:rPr>
          <w:rStyle w:val="StyleUnderline"/>
        </w:rPr>
        <w:t xml:space="preserve"> </w:t>
      </w:r>
      <w:r w:rsidRPr="008E3475">
        <w:rPr>
          <w:rStyle w:val="Emphasis"/>
        </w:rPr>
        <w:t xml:space="preserve">decidedly </w:t>
      </w:r>
      <w:r w:rsidRPr="008E3475">
        <w:rPr>
          <w:rStyle w:val="Emphasis"/>
          <w:highlight w:val="green"/>
        </w:rPr>
        <w:t>dystopian</w:t>
      </w:r>
      <w:r w:rsidRPr="00F3082F">
        <w:rPr>
          <w:rStyle w:val="StyleUnderline"/>
        </w:rPr>
        <w:t xml:space="preserve">, </w:t>
      </w:r>
      <w:r w:rsidRPr="008E3475">
        <w:rPr>
          <w:rStyle w:val="StyleUnderline"/>
          <w:highlight w:val="green"/>
        </w:rPr>
        <w:t>conceptualizing</w:t>
      </w:r>
      <w:r w:rsidRPr="00F3082F">
        <w:rPr>
          <w:rStyle w:val="StyleUnderline"/>
        </w:rPr>
        <w:t xml:space="preserve"> space </w:t>
      </w:r>
      <w:r w:rsidRPr="008E3475">
        <w:rPr>
          <w:rStyle w:val="StyleUnderline"/>
        </w:rPr>
        <w:t>exploration as</w:t>
      </w:r>
      <w:r w:rsidRPr="008E3475">
        <w:rPr>
          <w:rStyle w:val="StyleUnderline"/>
          <w:highlight w:val="green"/>
        </w:rPr>
        <w:t xml:space="preserve"> an </w:t>
      </w:r>
      <w:r w:rsidRPr="008E3475">
        <w:rPr>
          <w:rStyle w:val="Emphasis"/>
          <w:highlight w:val="green"/>
        </w:rPr>
        <w:t>educational mission</w:t>
      </w:r>
      <w:r w:rsidRPr="00F3082F">
        <w:rPr>
          <w:rStyle w:val="StyleUnderline"/>
        </w:rPr>
        <w:t xml:space="preserve"> to remotely probe the depths of the galaxy can help </w:t>
      </w:r>
      <w:r w:rsidRPr="005A522F">
        <w:rPr>
          <w:rStyle w:val="StyleUnderline"/>
        </w:rPr>
        <w:t xml:space="preserve">animate a </w:t>
      </w:r>
      <w:r w:rsidRPr="008E3475">
        <w:rPr>
          <w:rStyle w:val="Emphasis"/>
          <w:highlight w:val="green"/>
        </w:rPr>
        <w:t>more equitable vision of futurism</w:t>
      </w:r>
      <w:r w:rsidRPr="00F3082F">
        <w:rPr>
          <w:rStyle w:val="Emphasis"/>
        </w:rPr>
        <w:t>.</w:t>
      </w:r>
      <w:r>
        <w:rPr>
          <w:rStyle w:val="Emphasis"/>
        </w:rPr>
        <w:t xml:space="preserve"> </w:t>
      </w:r>
      <w:r w:rsidRPr="00A4071D">
        <w:rPr>
          <w:sz w:val="16"/>
        </w:rPr>
        <w:t xml:space="preserve">Space Exploration for the People </w:t>
      </w:r>
      <w:r w:rsidRPr="00F3082F">
        <w:rPr>
          <w:rStyle w:val="StyleUnderline"/>
        </w:rPr>
        <w:t>How can space exploration serve society</w:t>
      </w:r>
      <w:r w:rsidRPr="00A4071D">
        <w:rPr>
          <w:sz w:val="16"/>
        </w:rPr>
        <w:t xml:space="preserve">? </w:t>
      </w:r>
      <w:r w:rsidRPr="00F3082F">
        <w:rPr>
          <w:rStyle w:val="StyleUnderline"/>
        </w:rPr>
        <w:t>Our first priority must be to decarbonize space flight</w:t>
      </w:r>
      <w:r w:rsidRPr="00A4071D">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F3082F">
        <w:rPr>
          <w:rStyle w:val="StyleUnderline"/>
        </w:rPr>
        <w:t>A publicly directed moonshot research program, coupled with tight restrictions on fossil-fueled rocket launches, could greatly accelerate the implementation of green hydrogen fuel cells in aviation and other difficult-to-decarbonize sectors</w:t>
      </w:r>
      <w:r w:rsidRPr="0047664E">
        <w:rPr>
          <w:sz w:val="14"/>
        </w:rPr>
        <w:t xml:space="preserve">. In addition to our atmosphere, </w:t>
      </w:r>
      <w:r w:rsidRPr="00F3082F">
        <w:rPr>
          <w:rStyle w:val="StyleUnderline"/>
        </w:rPr>
        <w:t>we must respect the sanctity of orbital space</w:t>
      </w:r>
      <w:r w:rsidRPr="0047664E">
        <w:rPr>
          <w:sz w:val="14"/>
        </w:rPr>
        <w:t xml:space="preserve">, which we </w:t>
      </w:r>
      <w:r w:rsidRPr="0047664E">
        <w:rPr>
          <w:sz w:val="14"/>
        </w:rPr>
        <w:lastRenderedPageBreak/>
        <w:t xml:space="preserve">have littered with trash. </w:t>
      </w:r>
      <w:r w:rsidRPr="00A4071D">
        <w:rPr>
          <w:rStyle w:val="StyleUnderline"/>
        </w:rPr>
        <w:t xml:space="preserve">The Defense Department’s Space Surveillance Network currently estimates there are more than twenty-seven thousand pieces of debris orbiting Earth. Yet even as their own ships run a gauntlet of garbage, </w:t>
      </w:r>
      <w:r w:rsidRPr="008E3475">
        <w:rPr>
          <w:rStyle w:val="StyleUnderline"/>
          <w:highlight w:val="green"/>
        </w:rPr>
        <w:t xml:space="preserve">billionaires are </w:t>
      </w:r>
      <w:r w:rsidRPr="008E3475">
        <w:rPr>
          <w:rStyle w:val="Emphasis"/>
          <w:highlight w:val="green"/>
        </w:rPr>
        <w:t xml:space="preserve">trashing space </w:t>
      </w:r>
      <w:r w:rsidRPr="005A522F">
        <w:rPr>
          <w:rStyle w:val="Emphasis"/>
        </w:rPr>
        <w:t>more than ever</w:t>
      </w:r>
      <w:r w:rsidRPr="00A4071D">
        <w:rPr>
          <w:rStyle w:val="StyleUnderline"/>
        </w:rPr>
        <w:t>.</w:t>
      </w:r>
      <w:r>
        <w:rPr>
          <w:rStyle w:val="StyleUnderline"/>
        </w:rPr>
        <w:t xml:space="preserve"> </w:t>
      </w:r>
      <w:r w:rsidRPr="0047664E">
        <w:rPr>
          <w:sz w:val="14"/>
        </w:rPr>
        <w:t xml:space="preserve">While perhaps none match the vanity of the Tesla Roadster, </w:t>
      </w:r>
      <w:r w:rsidRPr="00A4071D">
        <w:rPr>
          <w:rStyle w:val="StyleUnderline"/>
        </w:rPr>
        <w:t>com</w:t>
      </w:r>
      <w:r w:rsidRPr="005A522F">
        <w:rPr>
          <w:rStyle w:val="StyleUnderline"/>
        </w:rPr>
        <w:t>peting c</w:t>
      </w:r>
      <w:r w:rsidRPr="008E3475">
        <w:rPr>
          <w:rStyle w:val="StyleUnderline"/>
          <w:highlight w:val="green"/>
        </w:rPr>
        <w:t>ommercial satellite</w:t>
      </w:r>
      <w:r w:rsidRPr="00A4071D">
        <w:rPr>
          <w:rStyle w:val="StyleUnderline"/>
        </w:rPr>
        <w:t xml:space="preserve"> networks</w:t>
      </w:r>
      <w:r w:rsidRPr="0047664E">
        <w:rPr>
          <w:sz w:val="14"/>
        </w:rPr>
        <w:t xml:space="preserve"> like Musk’s </w:t>
      </w:r>
      <w:proofErr w:type="spellStart"/>
      <w:r w:rsidRPr="0047664E">
        <w:rPr>
          <w:sz w:val="14"/>
        </w:rPr>
        <w:t>Starlink</w:t>
      </w:r>
      <w:proofErr w:type="spellEnd"/>
      <w:r w:rsidRPr="0047664E">
        <w:rPr>
          <w:sz w:val="14"/>
        </w:rPr>
        <w:t xml:space="preserve"> and Bezos’ Project Kuiper actually </w:t>
      </w:r>
      <w:r w:rsidRPr="008E3475">
        <w:rPr>
          <w:rStyle w:val="Emphasis"/>
          <w:highlight w:val="green"/>
        </w:rPr>
        <w:t xml:space="preserve">pose a much greater collision threat </w:t>
      </w:r>
      <w:r w:rsidRPr="005A522F">
        <w:rPr>
          <w:rStyle w:val="Emphasis"/>
        </w:rPr>
        <w:t xml:space="preserve">and are also </w:t>
      </w:r>
      <w:r w:rsidRPr="008E3475">
        <w:rPr>
          <w:rStyle w:val="Emphasis"/>
          <w:highlight w:val="green"/>
        </w:rPr>
        <w:t xml:space="preserve">egregious sources of light pollution </w:t>
      </w:r>
      <w:r w:rsidRPr="005A522F">
        <w:rPr>
          <w:rStyle w:val="Emphasis"/>
        </w:rPr>
        <w:t>and electromagnetic interference</w:t>
      </w:r>
      <w:r w:rsidRPr="005A522F">
        <w:rPr>
          <w:sz w:val="14"/>
        </w:rPr>
        <w:t xml:space="preserve">. </w:t>
      </w:r>
      <w:r w:rsidRPr="005A522F">
        <w:rPr>
          <w:rStyle w:val="StyleUnderline"/>
        </w:rPr>
        <w:t>These</w:t>
      </w:r>
      <w:r w:rsidRPr="00A4071D">
        <w:rPr>
          <w:rStyle w:val="StyleUnderline"/>
        </w:rPr>
        <w:t xml:space="preserve"> redundant and dangerous </w:t>
      </w:r>
      <w:r w:rsidRPr="00A4071D">
        <w:rPr>
          <w:rStyle w:val="Emphasis"/>
        </w:rPr>
        <w:t>monuments to the egos of oligarchs ought</w:t>
      </w:r>
      <w:r w:rsidRPr="00A4071D">
        <w:rPr>
          <w:rStyle w:val="StyleUnderline"/>
        </w:rPr>
        <w:t xml:space="preserve"> to be taken down from our skies along with other forms of space trash.</w:t>
      </w:r>
      <w:r>
        <w:rPr>
          <w:rStyle w:val="StyleUnderline"/>
        </w:rPr>
        <w:t xml:space="preserve"> </w:t>
      </w:r>
      <w:r w:rsidRPr="008E3475">
        <w:rPr>
          <w:rStyle w:val="StyleUnderline"/>
          <w:highlight w:val="green"/>
        </w:rPr>
        <w:t>Rather</w:t>
      </w:r>
      <w:r w:rsidRPr="00A4071D">
        <w:rPr>
          <w:rStyle w:val="StyleUnderline"/>
        </w:rPr>
        <w:t xml:space="preserve"> than </w:t>
      </w:r>
      <w:r w:rsidRPr="008E3475">
        <w:rPr>
          <w:rStyle w:val="StyleUnderline"/>
          <w:highlight w:val="green"/>
        </w:rPr>
        <w:t>granting billions</w:t>
      </w:r>
      <w:r w:rsidRPr="00A4071D">
        <w:rPr>
          <w:rStyle w:val="StyleUnderline"/>
        </w:rPr>
        <w:t xml:space="preserve"> in subsidies </w:t>
      </w:r>
      <w:r w:rsidRPr="008E3475">
        <w:rPr>
          <w:rStyle w:val="StyleUnderline"/>
          <w:highlight w:val="green"/>
        </w:rPr>
        <w:t>to enable this</w:t>
      </w:r>
      <w:r w:rsidRPr="00A4071D">
        <w:rPr>
          <w:rStyle w:val="StyleUnderline"/>
        </w:rPr>
        <w:t xml:space="preserve"> pollution, </w:t>
      </w:r>
      <w:r w:rsidRPr="008E3475">
        <w:rPr>
          <w:rStyle w:val="StyleUnderline"/>
          <w:highlight w:val="green"/>
        </w:rPr>
        <w:t>governments should</w:t>
      </w:r>
      <w:r w:rsidRPr="00A4071D">
        <w:rPr>
          <w:rStyle w:val="StyleUnderline"/>
        </w:rPr>
        <w:t xml:space="preserve"> instead </w:t>
      </w:r>
      <w:r w:rsidRPr="008E3475">
        <w:rPr>
          <w:rStyle w:val="Emphasis"/>
          <w:highlight w:val="green"/>
        </w:rPr>
        <w:t xml:space="preserve">collect </w:t>
      </w:r>
      <w:r w:rsidRPr="008E3475">
        <w:rPr>
          <w:rStyle w:val="Emphasis"/>
        </w:rPr>
        <w:t xml:space="preserve">the </w:t>
      </w:r>
      <w:r w:rsidRPr="008E3475">
        <w:rPr>
          <w:rStyle w:val="Emphasis"/>
          <w:highlight w:val="green"/>
        </w:rPr>
        <w:t>taxes</w:t>
      </w:r>
      <w:r w:rsidRPr="0047664E">
        <w:rPr>
          <w:sz w:val="14"/>
        </w:rPr>
        <w:t xml:space="preserve"> that corporations like SpaceX, Blue Origin, and Virgin Galactic have evaded </w:t>
      </w:r>
      <w:r w:rsidRPr="00A4071D">
        <w:rPr>
          <w:rStyle w:val="StyleUnderline"/>
        </w:rPr>
        <w:t xml:space="preserve">and </w:t>
      </w:r>
      <w:r w:rsidRPr="008E3475">
        <w:rPr>
          <w:rStyle w:val="Emphasis"/>
          <w:highlight w:val="green"/>
        </w:rPr>
        <w:t>use them to create public sector careers</w:t>
      </w:r>
      <w:r>
        <w:rPr>
          <w:rStyle w:val="StyleUnderline"/>
        </w:rPr>
        <w:t xml:space="preserve"> </w:t>
      </w:r>
      <w:r w:rsidRPr="00A4071D">
        <w:rPr>
          <w:rStyle w:val="StyleUnderline"/>
        </w:rPr>
        <w:t>cleaning up their mess</w:t>
      </w:r>
      <w:r w:rsidRPr="0047664E">
        <w:rPr>
          <w:sz w:val="14"/>
        </w:rPr>
        <w:t xml:space="preserve">. To the extent that it is useful, </w:t>
      </w:r>
      <w:r w:rsidRPr="008E3475">
        <w:rPr>
          <w:rStyle w:val="Emphasis"/>
          <w:highlight w:val="green"/>
        </w:rPr>
        <w:t>publicly sponsored infrastructure in private hands should be nationalized and made accessible to all</w:t>
      </w:r>
      <w:r w:rsidRPr="00A4071D">
        <w:rPr>
          <w:rStyle w:val="Emphasis"/>
        </w:rPr>
        <w:t>.</w:t>
      </w:r>
      <w:r>
        <w:rPr>
          <w:rStyle w:val="Emphasis"/>
        </w:rPr>
        <w:t xml:space="preserve"> </w:t>
      </w:r>
      <w:r w:rsidRPr="0047664E">
        <w:rPr>
          <w:sz w:val="14"/>
        </w:rPr>
        <w:t xml:space="preserve">The </w:t>
      </w:r>
      <w:r w:rsidRPr="00A4071D">
        <w:rPr>
          <w:rStyle w:val="StyleUnderline"/>
        </w:rPr>
        <w:t xml:space="preserve">trade-offs between telecommunications infrastructure and preservation of dark skies highlight another core failure of NASA’s past: </w:t>
      </w:r>
      <w:r w:rsidRPr="008E3475">
        <w:rPr>
          <w:rStyle w:val="StyleUnderline"/>
          <w:highlight w:val="green"/>
        </w:rPr>
        <w:t xml:space="preserve">the </w:t>
      </w:r>
      <w:r w:rsidRPr="008E3475">
        <w:rPr>
          <w:rStyle w:val="Emphasis"/>
          <w:highlight w:val="green"/>
        </w:rPr>
        <w:t>lack of a planetary internationalism</w:t>
      </w:r>
      <w:r w:rsidRPr="0047664E">
        <w:rPr>
          <w:sz w:val="14"/>
        </w:rPr>
        <w:t xml:space="preserve">. </w:t>
      </w:r>
      <w:r w:rsidRPr="00A4071D">
        <w:rPr>
          <w:rStyle w:val="StyleUnderline"/>
        </w:rPr>
        <w:t xml:space="preserve">In 2013, the Bolivian Space Agency and the China National Space Administration collaboratively launched the </w:t>
      </w:r>
      <w:proofErr w:type="spellStart"/>
      <w:r w:rsidRPr="00A4071D">
        <w:rPr>
          <w:rStyle w:val="StyleUnderline"/>
        </w:rPr>
        <w:t>Túpac</w:t>
      </w:r>
      <w:proofErr w:type="spellEnd"/>
      <w:r w:rsidRPr="00A4071D">
        <w:rPr>
          <w:rStyle w:val="StyleUnderline"/>
        </w:rPr>
        <w:t xml:space="preserve"> </w:t>
      </w:r>
      <w:proofErr w:type="spellStart"/>
      <w:r w:rsidRPr="00A4071D">
        <w:rPr>
          <w:rStyle w:val="StyleUnderline"/>
        </w:rPr>
        <w:t>Katari</w:t>
      </w:r>
      <w:proofErr w:type="spellEnd"/>
      <w:r w:rsidRPr="00A4071D">
        <w:rPr>
          <w:rStyle w:val="StyleUnderline"/>
        </w:rPr>
        <w:t xml:space="preserve"> 1 satellite (</w:t>
      </w:r>
      <w:proofErr w:type="spellStart"/>
      <w:r w:rsidRPr="00A4071D">
        <w:rPr>
          <w:rStyle w:val="StyleUnderline"/>
        </w:rPr>
        <w:t>TKSat</w:t>
      </w:r>
      <w:proofErr w:type="spellEnd"/>
      <w:r w:rsidRPr="00A4071D">
        <w:rPr>
          <w:rStyle w:val="StyleUnderline"/>
        </w:rPr>
        <w:t xml:space="preserve"> 1), demonstrating how easy it could be to </w:t>
      </w:r>
      <w:r w:rsidRPr="008E3475">
        <w:rPr>
          <w:rStyle w:val="Emphasis"/>
          <w:highlight w:val="green"/>
        </w:rPr>
        <w:t>close the space infrastructure gap</w:t>
      </w:r>
      <w:r w:rsidRPr="00A4071D">
        <w:rPr>
          <w:rStyle w:val="StyleUnderline"/>
        </w:rPr>
        <w:t xml:space="preserve"> between the Global North and South</w:t>
      </w:r>
      <w:r w:rsidRPr="0047664E">
        <w:rPr>
          <w:sz w:val="14"/>
        </w:rPr>
        <w:t xml:space="preserve">. </w:t>
      </w:r>
      <w:r w:rsidRPr="00A4071D">
        <w:rPr>
          <w:rStyle w:val="StyleUnderline"/>
        </w:rPr>
        <w:t>The same year that the U</w:t>
      </w:r>
      <w:r w:rsidRPr="0047664E">
        <w:rPr>
          <w:sz w:val="14"/>
        </w:rPr>
        <w:t xml:space="preserve">nited </w:t>
      </w:r>
      <w:r w:rsidRPr="00A4071D">
        <w:rPr>
          <w:rStyle w:val="StyleUnderline"/>
        </w:rPr>
        <w:t>S</w:t>
      </w:r>
      <w:r w:rsidRPr="0047664E">
        <w:rPr>
          <w:sz w:val="14"/>
        </w:rPr>
        <w:t xml:space="preserve">tates </w:t>
      </w:r>
      <w:r w:rsidRPr="00A4071D">
        <w:rPr>
          <w:rStyle w:val="StyleUnderline"/>
        </w:rPr>
        <w:t>proposed to desecrate a Hawaiian sacred site for a telescope, Bolivia used space technology to bring internet and cell service for the first time to millions of Andean and Amazonian citizens</w:t>
      </w:r>
      <w:r w:rsidRPr="0047664E">
        <w:rPr>
          <w:sz w:val="12"/>
        </w:rPr>
        <w:t xml:space="preserve">. </w:t>
      </w:r>
      <w:r w:rsidRPr="00A4071D">
        <w:rPr>
          <w:rStyle w:val="StyleUnderline"/>
        </w:rPr>
        <w:t xml:space="preserve">Since then, </w:t>
      </w:r>
      <w:proofErr w:type="spellStart"/>
      <w:r w:rsidRPr="00A4071D">
        <w:rPr>
          <w:rStyle w:val="StyleUnderline"/>
        </w:rPr>
        <w:t>TKSat</w:t>
      </w:r>
      <w:proofErr w:type="spellEnd"/>
      <w:r w:rsidRPr="00A4071D">
        <w:rPr>
          <w:rStyle w:val="StyleUnderline"/>
        </w:rPr>
        <w:t xml:space="preserve"> 1 has boosted education and development initiatives and even helped defend Bolivian democracy by relaying the transmissions of campesinos resisting the US-backed coup government in real time</w:t>
      </w:r>
      <w:r w:rsidRPr="00BC46D8">
        <w:rPr>
          <w:sz w:val="12"/>
          <w:highlight w:val="green"/>
        </w:rPr>
        <w:t xml:space="preserve">. </w:t>
      </w:r>
      <w:r w:rsidRPr="00BC46D8">
        <w:rPr>
          <w:rStyle w:val="StyleUnderline"/>
          <w:highlight w:val="green"/>
        </w:rPr>
        <w:t>Satellites can</w:t>
      </w:r>
      <w:r w:rsidRPr="00A4071D">
        <w:rPr>
          <w:rStyle w:val="StyleUnderline"/>
        </w:rPr>
        <w:t xml:space="preserve"> serve many other public interests</w:t>
      </w:r>
      <w:r w:rsidRPr="0047664E">
        <w:rPr>
          <w:sz w:val="12"/>
        </w:rPr>
        <w:t xml:space="preserve">, </w:t>
      </w:r>
      <w:r w:rsidRPr="0047664E">
        <w:rPr>
          <w:rStyle w:val="StyleUnderline"/>
        </w:rPr>
        <w:t xml:space="preserve">such </w:t>
      </w:r>
      <w:r w:rsidRPr="005A522F">
        <w:rPr>
          <w:rStyle w:val="StyleUnderline"/>
        </w:rPr>
        <w:t>as facilitating research that helps</w:t>
      </w:r>
      <w:r w:rsidRPr="0047664E">
        <w:rPr>
          <w:rStyle w:val="StyleUnderline"/>
        </w:rPr>
        <w:t xml:space="preserve"> scientists </w:t>
      </w:r>
      <w:r w:rsidRPr="00BC46D8">
        <w:rPr>
          <w:rStyle w:val="StyleUnderline"/>
          <w:highlight w:val="green"/>
        </w:rPr>
        <w:t>monitor problems</w:t>
      </w:r>
      <w:r w:rsidRPr="0047664E">
        <w:rPr>
          <w:rStyle w:val="StyleUnderline"/>
        </w:rPr>
        <w:t xml:space="preserve"> like </w:t>
      </w:r>
      <w:r w:rsidRPr="00BC46D8">
        <w:rPr>
          <w:rStyle w:val="Emphasis"/>
          <w:highlight w:val="green"/>
        </w:rPr>
        <w:t>climate change, deforestation, and forced labor.</w:t>
      </w:r>
      <w:r w:rsidRPr="0047664E">
        <w:rPr>
          <w:sz w:val="12"/>
        </w:rPr>
        <w:t xml:space="preserve"> </w:t>
      </w:r>
      <w:r w:rsidRPr="0047664E">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46D8">
        <w:rPr>
          <w:rStyle w:val="Emphasis"/>
          <w:highlight w:val="green"/>
        </w:rPr>
        <w:t>balancing scientific advancement with our collective view of the stars</w:t>
      </w:r>
      <w:r w:rsidRPr="0047664E">
        <w:rPr>
          <w:rStyle w:val="Emphasis"/>
        </w:rPr>
        <w:t>.</w:t>
      </w:r>
      <w:r>
        <w:rPr>
          <w:rStyle w:val="Emphasis"/>
        </w:rPr>
        <w:t xml:space="preserve"> </w:t>
      </w:r>
      <w:r w:rsidRPr="0047664E">
        <w:rPr>
          <w:sz w:val="12"/>
        </w:rPr>
        <w:t xml:space="preserve">Finally, </w:t>
      </w:r>
      <w:r w:rsidRPr="0047664E">
        <w:rPr>
          <w:rStyle w:val="StyleUnderline"/>
        </w:rPr>
        <w:t>a socialist vision for space</w:t>
      </w:r>
      <w:r w:rsidRPr="0047664E">
        <w:rPr>
          <w:sz w:val="12"/>
        </w:rPr>
        <w:t xml:space="preserve"> exploration </w:t>
      </w:r>
      <w:r w:rsidRPr="0047664E">
        <w:rPr>
          <w:rStyle w:val="StyleUnderline"/>
        </w:rPr>
        <w:t xml:space="preserve">could enable us </w:t>
      </w:r>
      <w:r w:rsidRPr="00BC46D8">
        <w:rPr>
          <w:rStyle w:val="StyleUnderline"/>
          <w:highlight w:val="green"/>
        </w:rPr>
        <w:t xml:space="preserve">to </w:t>
      </w:r>
      <w:r w:rsidRPr="00BC46D8">
        <w:rPr>
          <w:rStyle w:val="Emphasis"/>
          <w:highlight w:val="green"/>
        </w:rPr>
        <w:t>reach our full potential</w:t>
      </w:r>
      <w:r w:rsidRPr="0047664E">
        <w:rPr>
          <w:rStyle w:val="StyleUnderline"/>
        </w:rPr>
        <w:t xml:space="preserve"> to venture into the unknown</w:t>
      </w:r>
      <w:r w:rsidRPr="0047664E">
        <w:rPr>
          <w:sz w:val="12"/>
        </w:rPr>
        <w:t xml:space="preserve">. </w:t>
      </w:r>
      <w:r w:rsidRPr="0047664E">
        <w:rPr>
          <w:rStyle w:val="StyleUnderline"/>
        </w:rPr>
        <w:t xml:space="preserve">History enshrines the intrepid explorers, but </w:t>
      </w:r>
      <w:r w:rsidRPr="00BC46D8">
        <w:rPr>
          <w:rStyle w:val="StyleUnderline"/>
          <w:highlight w:val="green"/>
        </w:rPr>
        <w:t>the true heroes</w:t>
      </w:r>
      <w:r w:rsidRPr="0047664E">
        <w:rPr>
          <w:rStyle w:val="StyleUnderline"/>
        </w:rPr>
        <w:t xml:space="preserve"> of the space age </w:t>
      </w:r>
      <w:r w:rsidRPr="00BC46D8">
        <w:rPr>
          <w:rStyle w:val="StyleUnderline"/>
          <w:highlight w:val="green"/>
        </w:rPr>
        <w:t>are</w:t>
      </w:r>
      <w:r w:rsidRPr="0047664E">
        <w:rPr>
          <w:rStyle w:val="StyleUnderline"/>
        </w:rPr>
        <w:t xml:space="preserve"> the </w:t>
      </w:r>
      <w:r w:rsidRPr="00BC46D8">
        <w:rPr>
          <w:rStyle w:val="Emphasis"/>
          <w:highlight w:val="green"/>
        </w:rPr>
        <w:t>workers at ground control</w:t>
      </w:r>
      <w:r w:rsidRPr="00BC46D8">
        <w:rPr>
          <w:rStyle w:val="StyleUnderline"/>
          <w:highlight w:val="green"/>
        </w:rPr>
        <w:t>.</w:t>
      </w:r>
      <w:r w:rsidRPr="0047664E">
        <w:rPr>
          <w:sz w:val="12"/>
        </w:rPr>
        <w:t xml:space="preserve"> Yuri Gagarin made it home safely because of his command crews stationed from Baikonur to Khabarovsk. Apollo 13 famously called on Houston when they had a problem. Today, </w:t>
      </w:r>
      <w:r w:rsidRPr="0047664E">
        <w:rPr>
          <w:rStyle w:val="StyleUnderline"/>
        </w:rPr>
        <w:t xml:space="preserve">many of our brightest astrophysicists and aerospace engineers are swept up by military departments and weapons manufacturers. We should </w:t>
      </w:r>
      <w:r w:rsidRPr="00BC46D8">
        <w:rPr>
          <w:rStyle w:val="Emphasis"/>
          <w:highlight w:val="green"/>
        </w:rPr>
        <w:t>use their talents for science and education instead</w:t>
      </w:r>
      <w:r w:rsidRPr="0047664E">
        <w:rPr>
          <w:rStyle w:val="Emphasis"/>
        </w:rPr>
        <w:t>.</w:t>
      </w:r>
      <w:r>
        <w:rPr>
          <w:rStyle w:val="Emphasis"/>
        </w:rPr>
        <w:t xml:space="preserve"> </w:t>
      </w:r>
      <w:r w:rsidRPr="0047664E">
        <w:rPr>
          <w:rStyle w:val="StyleUnderline"/>
        </w:rPr>
        <w:t>That doesn’t mean</w:t>
      </w:r>
      <w:r w:rsidRPr="0047664E">
        <w:rPr>
          <w:sz w:val="12"/>
        </w:rPr>
        <w:t xml:space="preserve">, however, </w:t>
      </w:r>
      <w:r w:rsidRPr="0047664E">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47664E">
        <w:rPr>
          <w:sz w:val="12"/>
        </w:rPr>
        <w:t xml:space="preserve">. In fact, </w:t>
      </w:r>
      <w:r w:rsidRPr="0047664E">
        <w:rPr>
          <w:rStyle w:val="StyleUnderline"/>
        </w:rPr>
        <w:t>everything we have learned from researching Mars has reinforced the importance of protecting the fragile atmosphere of our home planet</w:t>
      </w:r>
      <w:r w:rsidRPr="0047664E">
        <w:rPr>
          <w:sz w:val="12"/>
        </w:rPr>
        <w:t xml:space="preserve">. While piloted space flights may be useful in some </w:t>
      </w:r>
      <w:r w:rsidRPr="005A522F">
        <w:rPr>
          <w:sz w:val="12"/>
        </w:rPr>
        <w:t xml:space="preserve">situations, we should place far more emphasis on collaboratively building robots like the ones that have taught us about our planetary neighbors. </w:t>
      </w:r>
      <w:r w:rsidRPr="005A522F">
        <w:rPr>
          <w:rStyle w:val="StyleUnderline"/>
        </w:rPr>
        <w:t>In today’s space race, these initiatives compete for funding</w:t>
      </w:r>
      <w:r w:rsidRPr="0047664E">
        <w:rPr>
          <w:rStyle w:val="StyleUnderline"/>
        </w:rPr>
        <w:t xml:space="preserve">. By </w:t>
      </w:r>
      <w:r w:rsidRPr="00BC46D8">
        <w:rPr>
          <w:rStyle w:val="Emphasis"/>
          <w:highlight w:val="green"/>
        </w:rPr>
        <w:t>prioritizing cooperation over colonization</w:t>
      </w:r>
      <w:r w:rsidRPr="00BC46D8">
        <w:rPr>
          <w:sz w:val="12"/>
          <w:highlight w:val="green"/>
        </w:rPr>
        <w:t>,</w:t>
      </w:r>
      <w:r w:rsidRPr="0047664E">
        <w:rPr>
          <w:sz w:val="12"/>
        </w:rPr>
        <w:t xml:space="preserve"> however, </w:t>
      </w:r>
      <w:r w:rsidRPr="005A522F">
        <w:rPr>
          <w:rStyle w:val="Emphasis"/>
        </w:rPr>
        <w:t>we could pursue them all</w:t>
      </w:r>
      <w:r w:rsidRPr="005A522F">
        <w:rPr>
          <w:sz w:val="12"/>
        </w:rPr>
        <w:t xml:space="preserve">. </w:t>
      </w:r>
      <w:r w:rsidRPr="005A522F">
        <w:rPr>
          <w:rStyle w:val="StyleUnderline"/>
        </w:rPr>
        <w:t>We could</w:t>
      </w:r>
      <w:r w:rsidRPr="0047664E">
        <w:rPr>
          <w:rStyle w:val="StyleUnderline"/>
        </w:rPr>
        <w:t xml:space="preserve"> attempt to retrieve raw materials for green energy infrastructure from decommissioned satellites and uninhabited asteroids instead of mines in the Global South</w:t>
      </w:r>
      <w:r w:rsidRPr="0047664E">
        <w:rPr>
          <w:sz w:val="12"/>
        </w:rPr>
        <w:t xml:space="preserve">. We could </w:t>
      </w:r>
      <w:r w:rsidRPr="0047664E">
        <w:rPr>
          <w:rStyle w:val="StyleUnderline"/>
        </w:rPr>
        <w:t xml:space="preserve">search the solar system for extraterrestrial life by flying </w:t>
      </w:r>
      <w:r w:rsidRPr="009371A8">
        <w:rPr>
          <w:rStyle w:val="StyleUnderline"/>
        </w:rPr>
        <w:t xml:space="preserve">rotorcrafts into the hydrocarbon-rich atmosphere of Titan and boring submarines into the icy subsurface ocean of Europa. We could strive for the first landing on Pluto, Eris, or even beyond — not to plant a flag, but </w:t>
      </w:r>
      <w:r w:rsidRPr="009371A8">
        <w:rPr>
          <w:rStyle w:val="Emphasis"/>
        </w:rPr>
        <w:t xml:space="preserve">seed a concept of what we can collectively achieve. </w:t>
      </w:r>
      <w:r w:rsidRPr="009371A8">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9371A8">
        <w:rPr>
          <w:rStyle w:val="StyleUnderline"/>
        </w:rPr>
        <w:t xml:space="preserve">We can choose to collaboratively probe into the depths of the cosmos, conveying collections of human knowledge, or to taxi billionaires to spend four minutes at the edge of space, indulging their fantasy of escaping the planet they’re poisoning </w:t>
      </w:r>
      <w:r w:rsidRPr="009371A8">
        <w:rPr>
          <w:rStyle w:val="StyleUnderline"/>
        </w:rPr>
        <w:lastRenderedPageBreak/>
        <w:t xml:space="preserve">with the very fuel propelling them. In either case, the financial, intellectual, and human costs will be borne by the public. Fortunately, if there’s one thing that space exploration has taught us, it’s that </w:t>
      </w:r>
      <w:r w:rsidRPr="009371A8">
        <w:rPr>
          <w:rStyle w:val="Emphasis"/>
        </w:rPr>
        <w:t>fate isn’t written in the stars.</w:t>
      </w:r>
      <w:r w:rsidRPr="009371A8">
        <w:rPr>
          <w:rStyle w:val="StyleUnderline"/>
        </w:rPr>
        <w:t xml:space="preserve"> That</w:t>
      </w:r>
      <w:r w:rsidRPr="0047664E">
        <w:rPr>
          <w:rStyle w:val="StyleUnderline"/>
        </w:rPr>
        <w:t xml:space="preserve"> happens down here on Earth.</w:t>
      </w:r>
    </w:p>
    <w:p w14:paraId="79E08876" w14:textId="77777777" w:rsidR="005B401C" w:rsidRDefault="005B401C" w:rsidP="005B401C">
      <w:pPr>
        <w:rPr>
          <w:sz w:val="16"/>
        </w:rPr>
      </w:pPr>
    </w:p>
    <w:p w14:paraId="35E00B4F" w14:textId="77777777" w:rsidR="005B401C" w:rsidRPr="00B55AD5" w:rsidRDefault="005B401C" w:rsidP="005B401C"/>
    <w:p w14:paraId="6F1E93AA" w14:textId="77777777" w:rsidR="005B401C" w:rsidRPr="006E1E78" w:rsidRDefault="005B401C" w:rsidP="005B401C"/>
    <w:p w14:paraId="2E500DA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0"/>
  </w:num>
  <w:num w:numId="14">
    <w:abstractNumId w:val="14"/>
  </w:num>
  <w:num w:numId="15">
    <w:abstractNumId w:val="13"/>
  </w:num>
  <w:num w:numId="16">
    <w:abstractNumId w:val="11"/>
  </w:num>
  <w:num w:numId="17">
    <w:abstractNumId w:val="21"/>
  </w:num>
  <w:num w:numId="18">
    <w:abstractNumId w:val="19"/>
  </w:num>
  <w:num w:numId="19">
    <w:abstractNumId w:val="16"/>
  </w:num>
  <w:num w:numId="20">
    <w:abstractNumId w:val="12"/>
  </w:num>
  <w:num w:numId="21">
    <w:abstractNumId w:val="25"/>
  </w:num>
  <w:num w:numId="22">
    <w:abstractNumId w:val="17"/>
  </w:num>
  <w:num w:numId="23">
    <w:abstractNumId w:val="18"/>
  </w:num>
  <w:num w:numId="24">
    <w:abstractNumId w:val="22"/>
  </w:num>
  <w:num w:numId="25">
    <w:abstractNumId w:val="2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B401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5066"/>
    <w:rsid w:val="003A09E2"/>
    <w:rsid w:val="00407037"/>
    <w:rsid w:val="004605D6"/>
    <w:rsid w:val="004C60E8"/>
    <w:rsid w:val="004E3579"/>
    <w:rsid w:val="004E728B"/>
    <w:rsid w:val="004F39E0"/>
    <w:rsid w:val="00537BD5"/>
    <w:rsid w:val="0057268A"/>
    <w:rsid w:val="005B401C"/>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D1287"/>
  <w15:chartTrackingRefBased/>
  <w15:docId w15:val="{56D80A6F-B5F4-40C5-BF6B-1880F165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066"/>
    <w:rPr>
      <w:rFonts w:ascii="Calibri" w:hAnsi="Calibri"/>
    </w:rPr>
  </w:style>
  <w:style w:type="paragraph" w:styleId="Heading1">
    <w:name w:val="heading 1"/>
    <w:aliases w:val="Pocket"/>
    <w:basedOn w:val="Normal"/>
    <w:next w:val="Normal"/>
    <w:link w:val="Heading1Char"/>
    <w:qFormat/>
    <w:rsid w:val="003950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50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3950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3950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50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066"/>
  </w:style>
  <w:style w:type="character" w:customStyle="1" w:styleId="Heading1Char">
    <w:name w:val="Heading 1 Char"/>
    <w:aliases w:val="Pocket Char"/>
    <w:basedOn w:val="DefaultParagraphFont"/>
    <w:link w:val="Heading1"/>
    <w:rsid w:val="003950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506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39506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3950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39506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5066"/>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39506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95066"/>
    <w:rPr>
      <w:color w:val="auto"/>
      <w:u w:val="none"/>
    </w:rPr>
  </w:style>
  <w:style w:type="character" w:styleId="FollowedHyperlink">
    <w:name w:val="FollowedHyperlink"/>
    <w:basedOn w:val="DefaultParagraphFont"/>
    <w:uiPriority w:val="99"/>
    <w:semiHidden/>
    <w:unhideWhenUsed/>
    <w:rsid w:val="00395066"/>
    <w:rPr>
      <w:color w:val="auto"/>
      <w:u w:val="none"/>
    </w:rPr>
  </w:style>
  <w:style w:type="paragraph" w:styleId="DocumentMap">
    <w:name w:val="Document Map"/>
    <w:basedOn w:val="Normal"/>
    <w:link w:val="DocumentMapChar"/>
    <w:uiPriority w:val="99"/>
    <w:semiHidden/>
    <w:unhideWhenUsed/>
    <w:rsid w:val="005B40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401C"/>
    <w:rPr>
      <w:rFonts w:ascii="Lucida Grande" w:hAnsi="Lucida Grande" w:cs="Lucida Grande"/>
      <w:sz w:val="24"/>
    </w:rPr>
  </w:style>
  <w:style w:type="character" w:customStyle="1" w:styleId="underline">
    <w:name w:val="underline"/>
    <w:basedOn w:val="DefaultParagraphFont"/>
    <w:rsid w:val="005B401C"/>
    <w:rPr>
      <w:u w:val="single"/>
    </w:rPr>
  </w:style>
  <w:style w:type="paragraph" w:customStyle="1" w:styleId="card">
    <w:name w:val="card"/>
    <w:basedOn w:val="Normal"/>
    <w:uiPriority w:val="6"/>
    <w:qFormat/>
    <w:rsid w:val="005B401C"/>
    <w:pPr>
      <w:ind w:left="288" w:right="288"/>
    </w:pPr>
    <w:rPr>
      <w:szCs w:val="20"/>
    </w:rPr>
  </w:style>
  <w:style w:type="paragraph" w:customStyle="1" w:styleId="textbold">
    <w:name w:val="text bold"/>
    <w:basedOn w:val="Normal"/>
    <w:link w:val="Emphasis"/>
    <w:uiPriority w:val="7"/>
    <w:qFormat/>
    <w:rsid w:val="005B401C"/>
    <w:pPr>
      <w:ind w:left="720"/>
      <w:jc w:val="both"/>
    </w:pPr>
    <w:rPr>
      <w:b/>
      <w:iCs/>
      <w:u w:val="single"/>
    </w:rPr>
  </w:style>
  <w:style w:type="character" w:customStyle="1" w:styleId="TitleChar">
    <w:name w:val="Title Char"/>
    <w:basedOn w:val="DefaultParagraphFont"/>
    <w:link w:val="Title"/>
    <w:uiPriority w:val="6"/>
    <w:qFormat/>
    <w:rsid w:val="005B401C"/>
    <w:rPr>
      <w:u w:val="single"/>
    </w:rPr>
  </w:style>
  <w:style w:type="paragraph" w:styleId="Title">
    <w:name w:val="Title"/>
    <w:basedOn w:val="Normal"/>
    <w:next w:val="Normal"/>
    <w:link w:val="TitleChar"/>
    <w:uiPriority w:val="6"/>
    <w:qFormat/>
    <w:rsid w:val="005B401C"/>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5B401C"/>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5B401C"/>
    <w:rPr>
      <w:color w:val="605E5C"/>
      <w:shd w:val="clear" w:color="auto" w:fill="E1DFDD"/>
    </w:rPr>
  </w:style>
  <w:style w:type="paragraph" w:styleId="ListParagraph">
    <w:name w:val="List Paragraph"/>
    <w:basedOn w:val="Normal"/>
    <w:uiPriority w:val="34"/>
    <w:qFormat/>
    <w:rsid w:val="005B401C"/>
    <w:pPr>
      <w:ind w:left="720"/>
      <w:contextualSpacing/>
    </w:pPr>
  </w:style>
  <w:style w:type="character" w:customStyle="1" w:styleId="c-timestamplabel">
    <w:name w:val="c-timestamp__label"/>
    <w:basedOn w:val="DefaultParagraphFont"/>
    <w:rsid w:val="005B401C"/>
  </w:style>
  <w:style w:type="paragraph" w:styleId="Revision">
    <w:name w:val="Revision"/>
    <w:hidden/>
    <w:uiPriority w:val="99"/>
    <w:semiHidden/>
    <w:rsid w:val="005B401C"/>
    <w:pPr>
      <w:spacing w:after="0" w:line="240" w:lineRule="auto"/>
    </w:pPr>
    <w:rPr>
      <w:rFonts w:ascii="Calibri" w:eastAsiaTheme="minorEastAsia" w:hAnsi="Calibri" w:cs="Calibri"/>
      <w:szCs w:val="24"/>
    </w:rPr>
  </w:style>
  <w:style w:type="paragraph" w:customStyle="1" w:styleId="dcr-o5gy41">
    <w:name w:val="dcr-o5gy41"/>
    <w:basedOn w:val="Normal"/>
    <w:rsid w:val="005B401C"/>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5B401C"/>
  </w:style>
  <w:style w:type="paragraph" w:styleId="NormalWeb">
    <w:name w:val="Normal (Web)"/>
    <w:basedOn w:val="Normal"/>
    <w:uiPriority w:val="99"/>
    <w:semiHidden/>
    <w:unhideWhenUsed/>
    <w:rsid w:val="005B401C"/>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5B401C"/>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5B401C"/>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B401C"/>
    <w:pPr>
      <w:spacing w:after="0" w:line="240" w:lineRule="auto"/>
    </w:pPr>
    <w:rPr>
      <w:rFonts w:eastAsiaTheme="minorEastAsia"/>
      <w:szCs w:val="24"/>
      <w:u w:val="single"/>
    </w:rPr>
  </w:style>
  <w:style w:type="paragraph" w:customStyle="1" w:styleId="Emphasize">
    <w:name w:val="Emphasize"/>
    <w:basedOn w:val="Normal"/>
    <w:uiPriority w:val="7"/>
    <w:qFormat/>
    <w:rsid w:val="005B40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5B401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5B401C"/>
    <w:rPr>
      <w:rFonts w:ascii="Times New Roman" w:eastAsia="SimSun" w:hAnsi="Times New Roman" w:cs="Times New Roman"/>
      <w:sz w:val="20"/>
      <w:szCs w:val="24"/>
      <w:u w:val="single"/>
      <w:lang w:eastAsia="zh-CN"/>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B401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5B401C"/>
    <w:rPr>
      <w:b/>
      <w:bCs/>
    </w:rPr>
  </w:style>
  <w:style w:type="character" w:customStyle="1" w:styleId="related-itemeyebrow">
    <w:name w:val="related-item__eyebrow"/>
    <w:basedOn w:val="DefaultParagraphFont"/>
    <w:rsid w:val="005B401C"/>
  </w:style>
  <w:style w:type="character" w:customStyle="1" w:styleId="inline-videodetail">
    <w:name w:val="inline-video__detail"/>
    <w:basedOn w:val="DefaultParagraphFont"/>
    <w:rsid w:val="005B401C"/>
  </w:style>
  <w:style w:type="paragraph" w:customStyle="1" w:styleId="endmark">
    <w:name w:val="endmark"/>
    <w:basedOn w:val="Normal"/>
    <w:rsid w:val="005B401C"/>
    <w:pPr>
      <w:spacing w:before="100" w:beforeAutospacing="1" w:after="100" w:afterAutospacing="1"/>
    </w:pPr>
  </w:style>
  <w:style w:type="paragraph" w:customStyle="1" w:styleId="gy">
    <w:name w:val="gy"/>
    <w:basedOn w:val="Normal"/>
    <w:rsid w:val="005B401C"/>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5B401C"/>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5B401C"/>
  </w:style>
  <w:style w:type="paragraph" w:customStyle="1" w:styleId="more-ontitle">
    <w:name w:val="more-on__title"/>
    <w:basedOn w:val="Normal"/>
    <w:rsid w:val="005B401C"/>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5B401C"/>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5B4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02aac296-a920-11e3-bf0c-00144feab7de" TargetMode="External"/><Relationship Id="rId13" Type="http://schemas.openxmlformats.org/officeDocument/2006/relationships/hyperlink" Target="https://www.npr.org/2021/07/15/1016510564/blue-origin-space-18-year-old-bezos-oliver-daemen-netherlands" TargetMode="External"/><Relationship Id="rId18" Type="http://schemas.openxmlformats.org/officeDocument/2006/relationships/hyperlink" Target="https://twitter.com/RBReich/status/1413266215385001986" TargetMode="External"/><Relationship Id="rId3" Type="http://schemas.openxmlformats.org/officeDocument/2006/relationships/styles" Target="styles.xml"/><Relationship Id="rId21" Type="http://schemas.openxmlformats.org/officeDocument/2006/relationships/hyperlink" Target="https://www.jacobinmag.com/2021/09/socialist-space-exploration-publicly-funded-nasa-education-futurism" TargetMode="Externa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www.theguardian.com/science/spacex" TargetMode="External"/><Relationship Id="rId17" Type="http://schemas.openxmlformats.org/officeDocument/2006/relationships/hyperlink" Target="https://www.prnewswire.com/news-releases/outlook-on-the-sub-orbital-transportation-and-space-tourism-global-market-to-2031---featuring-blue-origin-spacex-and-virgin-galactic-among-others-301333701.html" TargetMode="External"/><Relationship Id="rId2" Type="http://schemas.openxmlformats.org/officeDocument/2006/relationships/numbering" Target="numbering.xml"/><Relationship Id="rId16" Type="http://schemas.openxmlformats.org/officeDocument/2006/relationships/hyperlink" Target="https://aerospace.org/sites/default/files/2018-05/RocketEmissions_0.pdf" TargetMode="External"/><Relationship Id="rId20" Type="http://schemas.openxmlformats.org/officeDocument/2006/relationships/hyperlink" Target="https://inthesetimes.com/article/elon-musk-spacex-tesla-falcon-heavy-launch" TargetMode="Externa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www.reuters.com/lifestyle/science/virgin-galactics-branson-ready-space-launch-aboard-rocket-plane-2021-07-11/" TargetMode="External"/><Relationship Id="rId5" Type="http://schemas.openxmlformats.org/officeDocument/2006/relationships/webSettings" Target="webSettings.xml"/><Relationship Id="rId15" Type="http://schemas.openxmlformats.org/officeDocument/2006/relationships/hyperlink" Target="https://www.sciencedirect.com/science/article/abs/pii/S0959652620302560" TargetMode="External"/><Relationship Id="rId23" Type="http://schemas.openxmlformats.org/officeDocument/2006/relationships/theme" Target="theme/theme1.xml"/><Relationship Id="rId10" Type="http://schemas.openxmlformats.org/officeDocument/2006/relationships/hyperlink" Target="https://www.theguardian.com/science/virgin-galactic" TargetMode="External"/><Relationship Id="rId19" Type="http://schemas.openxmlformats.org/officeDocument/2006/relationships/hyperlink" Target="https://www.jacobinmag.com/2020/10/kim-stanley-robinson-ministry-future-science-fiction" TargetMode="External"/><Relationship Id="rId4" Type="http://schemas.openxmlformats.org/officeDocument/2006/relationships/settings" Target="settings.xml"/><Relationship Id="rId9" Type="http://schemas.openxmlformats.org/officeDocument/2006/relationships/hyperlink" Target="https://www.jacobinmag.com/2021/07/billionaires-space-richard-branson-jeff-bezos-elon-musk" TargetMode="External"/><Relationship Id="rId14" Type="http://schemas.openxmlformats.org/officeDocument/2006/relationships/hyperlink" Target="https://www.theguardian.com/science/spac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19</Pages>
  <Words>12987</Words>
  <Characters>74029</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cp:revision>
  <dcterms:created xsi:type="dcterms:W3CDTF">2022-01-23T20:07:00Z</dcterms:created>
  <dcterms:modified xsi:type="dcterms:W3CDTF">2022-01-23T21:50:00Z</dcterms:modified>
</cp:coreProperties>
</file>