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49B4B" w14:textId="3088A87F" w:rsidR="00AF349A" w:rsidRPr="00AB0E37" w:rsidRDefault="00AF349A" w:rsidP="00AF349A">
      <w:pPr>
        <w:pStyle w:val="Heading3"/>
        <w:rPr>
          <w:rFonts w:cs="Calibri"/>
        </w:rPr>
      </w:pPr>
      <w:proofErr w:type="spellStart"/>
      <w:r>
        <w:rPr>
          <w:rFonts w:cs="Calibri"/>
        </w:rPr>
        <w:t>Setcol</w:t>
      </w:r>
      <w:proofErr w:type="spellEnd"/>
      <w:r w:rsidRPr="00AB0E37">
        <w:rPr>
          <w:rFonts w:cs="Calibri"/>
        </w:rPr>
        <w:t xml:space="preserve"> – 1NC</w:t>
      </w:r>
    </w:p>
    <w:p w14:paraId="2CED734E" w14:textId="77777777" w:rsidR="00AF349A" w:rsidRPr="00AB0E37" w:rsidRDefault="00AF349A" w:rsidP="00AF349A">
      <w:pPr>
        <w:pStyle w:val="Heading4"/>
        <w:rPr>
          <w:rFonts w:cs="Calibri"/>
        </w:rPr>
      </w:pPr>
      <w:r w:rsidRPr="00AB0E37">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2C6D4FFA" w14:textId="77777777" w:rsidR="00AF349A" w:rsidRPr="00AB0E37" w:rsidRDefault="00AF349A" w:rsidP="00AF349A">
      <w:pPr>
        <w:rPr>
          <w:rStyle w:val="Style13ptBold"/>
        </w:rPr>
      </w:pPr>
      <w:r w:rsidRPr="00AB0E37">
        <w:rPr>
          <w:rStyle w:val="Style13ptBold"/>
        </w:rPr>
        <w:t>Tuck and Yang 12</w:t>
      </w:r>
    </w:p>
    <w:p w14:paraId="78A1FF16" w14:textId="77777777" w:rsidR="00AF349A" w:rsidRPr="00AB0E37" w:rsidRDefault="00AF349A" w:rsidP="00AF349A">
      <w:pPr>
        <w:rPr>
          <w:rStyle w:val="Style13ptBold"/>
          <w:b w:val="0"/>
          <w:bCs/>
          <w:sz w:val="20"/>
          <w:szCs w:val="20"/>
        </w:rPr>
      </w:pPr>
      <w:r w:rsidRPr="00AB0E37">
        <w:rPr>
          <w:rStyle w:val="Style13ptBold"/>
          <w:b w:val="0"/>
          <w:bCs/>
          <w:sz w:val="20"/>
          <w:szCs w:val="20"/>
        </w:rPr>
        <w:t xml:space="preserve">(Eve Tuck, </w:t>
      </w:r>
      <w:proofErr w:type="spellStart"/>
      <w:r w:rsidRPr="00AB0E37">
        <w:rPr>
          <w:rStyle w:val="Style13ptBold"/>
          <w:b w:val="0"/>
          <w:bCs/>
          <w:sz w:val="20"/>
          <w:szCs w:val="20"/>
        </w:rPr>
        <w:t>Unangax</w:t>
      </w:r>
      <w:proofErr w:type="spellEnd"/>
      <w:r w:rsidRPr="00AB0E37">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6B0CF64F" w14:textId="6EED684C" w:rsidR="00AF349A" w:rsidRPr="00514B5C" w:rsidRDefault="00AF349A" w:rsidP="00AF349A">
      <w:pPr>
        <w:rPr>
          <w:b/>
          <w:iCs/>
          <w:u w:val="single"/>
        </w:rPr>
      </w:pPr>
      <w:r w:rsidRPr="00AB0E37">
        <w:rPr>
          <w:sz w:val="14"/>
        </w:rPr>
        <w:t xml:space="preserve">Our intention in this descriptive exercise </w:t>
      </w:r>
      <w:proofErr w:type="gramStart"/>
      <w:r w:rsidRPr="00AB0E37">
        <w:rPr>
          <w:sz w:val="14"/>
        </w:rPr>
        <w:t>is not be</w:t>
      </w:r>
      <w:proofErr w:type="gramEnd"/>
      <w:r w:rsidRPr="00AB0E37">
        <w:rPr>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B24036">
        <w:rPr>
          <w:rStyle w:val="StyleUnderline"/>
          <w:highlight w:val="green"/>
        </w:rPr>
        <w:t xml:space="preserve">Settler colonialism operates through internal/external colonial modes simultaneously </w:t>
      </w:r>
      <w:r w:rsidRPr="00AB0E37">
        <w:rPr>
          <w:rStyle w:val="StyleUnderline"/>
        </w:rPr>
        <w:t xml:space="preserve">because </w:t>
      </w:r>
      <w:r w:rsidRPr="00B24036">
        <w:rPr>
          <w:rStyle w:val="StyleUnderline"/>
          <w:highlight w:val="green"/>
        </w:rPr>
        <w:t>there is no spatial separation between metropole and colony.</w:t>
      </w:r>
      <w:r w:rsidRPr="00AB0E37">
        <w:rPr>
          <w:rStyle w:val="StyleUnderline"/>
        </w:rPr>
        <w:t xml:space="preserve"> </w:t>
      </w:r>
      <w:r w:rsidRPr="00AB0E37">
        <w:rPr>
          <w:sz w:val="14"/>
        </w:rPr>
        <w:t xml:space="preserve">For example, </w:t>
      </w:r>
      <w:r w:rsidRPr="00AB0E37">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AB0E37">
        <w:rPr>
          <w:sz w:val="14"/>
        </w:rPr>
        <w:t xml:space="preserve"> </w:t>
      </w:r>
      <w:r w:rsidRPr="00B24036">
        <w:rPr>
          <w:rStyle w:val="Emphasis"/>
          <w:highlight w:val="green"/>
        </w:rPr>
        <w:t xml:space="preserve">The horizons of the settler colonial nation-state </w:t>
      </w:r>
      <w:r w:rsidRPr="00AB0E37">
        <w:rPr>
          <w:sz w:val="14"/>
        </w:rPr>
        <w:t>are total and</w:t>
      </w:r>
      <w:r w:rsidRPr="00AB0E37">
        <w:rPr>
          <w:rStyle w:val="Emphasis"/>
        </w:rPr>
        <w:t xml:space="preserve"> </w:t>
      </w:r>
      <w:r w:rsidRPr="00B24036">
        <w:rPr>
          <w:rStyle w:val="Emphasis"/>
          <w:highlight w:val="green"/>
        </w:rPr>
        <w:t xml:space="preserve">require </w:t>
      </w:r>
      <w:r w:rsidRPr="00AB0E37">
        <w:rPr>
          <w:sz w:val="14"/>
        </w:rPr>
        <w:t>a mode of</w:t>
      </w:r>
      <w:r w:rsidRPr="00AB0E37">
        <w:rPr>
          <w:rStyle w:val="Emphasis"/>
        </w:rPr>
        <w:t xml:space="preserve"> </w:t>
      </w:r>
      <w:r w:rsidRPr="00B24036">
        <w:rPr>
          <w:rStyle w:val="Emphasis"/>
          <w:highlight w:val="green"/>
        </w:rPr>
        <w:t>total appropriation of Indigenous life and land</w:t>
      </w:r>
      <w:r w:rsidRPr="00B24036">
        <w:rPr>
          <w:sz w:val="14"/>
          <w:highlight w:val="green"/>
        </w:rPr>
        <w:t xml:space="preserve">, </w:t>
      </w:r>
      <w:r w:rsidRPr="00AB0E37">
        <w:rPr>
          <w:sz w:val="14"/>
        </w:rPr>
        <w:t xml:space="preserve">rather than the selective expropriation of profit-producing fragments. </w:t>
      </w:r>
      <w:r w:rsidRPr="00AB0E37">
        <w:rPr>
          <w:rStyle w:val="StyleUnderline"/>
        </w:rPr>
        <w:t xml:space="preserve">Settler colonialism is different from other forms of colonialism </w:t>
      </w:r>
      <w:r w:rsidRPr="00AB0E37">
        <w:rPr>
          <w:sz w:val="14"/>
        </w:rPr>
        <w:t>in that</w:t>
      </w:r>
      <w:r w:rsidRPr="00AB0E37">
        <w:rPr>
          <w:rStyle w:val="StyleUnderline"/>
        </w:rPr>
        <w:t xml:space="preserve"> </w:t>
      </w:r>
      <w:r w:rsidRPr="00B24036">
        <w:rPr>
          <w:rStyle w:val="StyleUnderline"/>
          <w:highlight w:val="green"/>
        </w:rPr>
        <w:t>settlers come with the intention of making a new home on the land</w:t>
      </w:r>
      <w:r w:rsidRPr="00AB0E37">
        <w:rPr>
          <w:rStyle w:val="StyleUnderline"/>
        </w:rPr>
        <w:t xml:space="preserve">, </w:t>
      </w:r>
      <w:r w:rsidRPr="00AB0E37">
        <w:rPr>
          <w:sz w:val="14"/>
        </w:rPr>
        <w:t>a homemaking</w:t>
      </w:r>
      <w:r w:rsidRPr="00AB0E37">
        <w:rPr>
          <w:rStyle w:val="StyleUnderline"/>
        </w:rPr>
        <w:t xml:space="preserve"> that insists on settler sovereignty over all things</w:t>
      </w:r>
      <w:r w:rsidRPr="00AB0E37">
        <w:rPr>
          <w:sz w:val="14"/>
        </w:rPr>
        <w:t xml:space="preserve"> in their new domain. Thus, </w:t>
      </w:r>
      <w:r w:rsidRPr="00B24036">
        <w:rPr>
          <w:rStyle w:val="Emphasis"/>
          <w:highlight w:val="green"/>
        </w:rPr>
        <w:t>relying</w:t>
      </w:r>
      <w:r w:rsidRPr="00B24036">
        <w:rPr>
          <w:sz w:val="14"/>
          <w:highlight w:val="green"/>
        </w:rPr>
        <w:t xml:space="preserve"> </w:t>
      </w:r>
      <w:r w:rsidRPr="00AB0E37">
        <w:rPr>
          <w:sz w:val="14"/>
        </w:rPr>
        <w:t xml:space="preserve">solely </w:t>
      </w:r>
      <w:r w:rsidRPr="00B24036">
        <w:rPr>
          <w:rStyle w:val="Emphasis"/>
          <w:highlight w:val="green"/>
        </w:rPr>
        <w:t>on postcolonial literature</w:t>
      </w:r>
      <w:r w:rsidRPr="00AB0E37">
        <w:rPr>
          <w:rStyle w:val="Emphasis"/>
        </w:rPr>
        <w:t xml:space="preserve">s or </w:t>
      </w:r>
      <w:r w:rsidRPr="00AB0E37">
        <w:rPr>
          <w:sz w:val="14"/>
        </w:rPr>
        <w:t>theories of</w:t>
      </w:r>
      <w:r w:rsidRPr="00AB0E37">
        <w:rPr>
          <w:rStyle w:val="Emphasis"/>
        </w:rPr>
        <w:t xml:space="preserve"> coloniality that ignore settler colonialism </w:t>
      </w:r>
      <w:r w:rsidRPr="00B24036">
        <w:rPr>
          <w:rStyle w:val="Emphasis"/>
          <w:highlight w:val="green"/>
        </w:rPr>
        <w:t xml:space="preserve">will not help to envision </w:t>
      </w:r>
      <w:r w:rsidRPr="00AB0E37">
        <w:rPr>
          <w:rStyle w:val="Emphasis"/>
        </w:rPr>
        <w:t xml:space="preserve">the shape that </w:t>
      </w:r>
      <w:r w:rsidRPr="00B24036">
        <w:rPr>
          <w:rStyle w:val="Emphasis"/>
          <w:highlight w:val="green"/>
        </w:rPr>
        <w:t xml:space="preserve">decolonization </w:t>
      </w:r>
      <w:r w:rsidRPr="00AB0E37">
        <w:rPr>
          <w:rStyle w:val="Emphasis"/>
        </w:rPr>
        <w:t>must take in settler colonial contexts</w:t>
      </w:r>
      <w:r w:rsidRPr="00AB0E37">
        <w:rPr>
          <w:sz w:val="14"/>
        </w:rPr>
        <w:t xml:space="preserve">. Within settler colonialism, the most important concern is land/water/air/subterranean earth (land, for shorthand, in this article.) </w:t>
      </w:r>
      <w:r w:rsidRPr="00AB0E37">
        <w:rPr>
          <w:rStyle w:val="StyleUnderline"/>
        </w:rPr>
        <w:t>Land is what is most valuable, contested, required</w:t>
      </w:r>
      <w:r w:rsidRPr="00AB0E37">
        <w:rPr>
          <w:sz w:val="14"/>
        </w:rPr>
        <w:t xml:space="preserve">. </w:t>
      </w:r>
      <w:r w:rsidRPr="00AB0E37">
        <w:rPr>
          <w:rStyle w:val="StyleUnderline"/>
        </w:rPr>
        <w:t xml:space="preserve">This is both because the settlers make </w:t>
      </w:r>
      <w:r w:rsidRPr="00AB0E37">
        <w:rPr>
          <w:sz w:val="14"/>
        </w:rPr>
        <w:t>Indigenous</w:t>
      </w:r>
      <w:r w:rsidRPr="00AB0E37">
        <w:rPr>
          <w:rStyle w:val="StyleUnderline"/>
        </w:rPr>
        <w:t xml:space="preserve"> land their </w:t>
      </w:r>
      <w:r w:rsidRPr="00AB0E37">
        <w:rPr>
          <w:sz w:val="14"/>
        </w:rPr>
        <w:t>new home and</w:t>
      </w:r>
      <w:r w:rsidRPr="00AB0E37">
        <w:rPr>
          <w:rStyle w:val="StyleUnderline"/>
        </w:rPr>
        <w:t xml:space="preserve"> source of capital, </w:t>
      </w:r>
      <w:proofErr w:type="gramStart"/>
      <w:r w:rsidRPr="00AB0E37">
        <w:rPr>
          <w:sz w:val="14"/>
        </w:rPr>
        <w:t>and also</w:t>
      </w:r>
      <w:proofErr w:type="gramEnd"/>
      <w:r w:rsidRPr="00AB0E37">
        <w:rPr>
          <w:sz w:val="14"/>
        </w:rPr>
        <w:t xml:space="preserve"> because</w:t>
      </w:r>
      <w:r w:rsidRPr="00AB0E37">
        <w:rPr>
          <w:rStyle w:val="StyleUnderline"/>
        </w:rPr>
        <w:t xml:space="preserve"> the disruption of Indigenous relationships to land represents </w:t>
      </w:r>
      <w:r w:rsidRPr="00AB0E37">
        <w:rPr>
          <w:sz w:val="14"/>
        </w:rPr>
        <w:t>a profound</w:t>
      </w:r>
      <w:r w:rsidRPr="00AB0E37">
        <w:rPr>
          <w:rStyle w:val="StyleUnderline"/>
        </w:rPr>
        <w:t xml:space="preserve"> </w:t>
      </w:r>
      <w:r w:rsidRPr="00AB0E37">
        <w:rPr>
          <w:rStyle w:val="Emphasis"/>
        </w:rPr>
        <w:t>epistemic, ontological, cosmological violence</w:t>
      </w:r>
      <w:r w:rsidRPr="00AB0E37">
        <w:rPr>
          <w:sz w:val="14"/>
        </w:rPr>
        <w:t xml:space="preserve">. </w:t>
      </w:r>
      <w:r w:rsidRPr="00AB0E37">
        <w:rPr>
          <w:rStyle w:val="StyleUnderline"/>
        </w:rPr>
        <w:t>This violence is not temporally contained in the arrival of the settler but is reasserted each day of occupation.</w:t>
      </w:r>
      <w:r w:rsidRPr="00AB0E37">
        <w:rPr>
          <w:sz w:val="14"/>
        </w:rPr>
        <w:t xml:space="preserve"> </w:t>
      </w:r>
      <w:proofErr w:type="gramStart"/>
      <w:r w:rsidRPr="00AB0E37">
        <w:rPr>
          <w:sz w:val="14"/>
        </w:rPr>
        <w:t>This is why</w:t>
      </w:r>
      <w:proofErr w:type="gramEnd"/>
      <w:r w:rsidRPr="00AB0E37">
        <w:rPr>
          <w:sz w:val="14"/>
        </w:rPr>
        <w:t xml:space="preserve"> Patrick Wolfe (1999) emphasizes that </w:t>
      </w:r>
      <w:r w:rsidRPr="00B24036">
        <w:rPr>
          <w:rStyle w:val="Emphasis"/>
          <w:highlight w:val="green"/>
        </w:rPr>
        <w:t>settler colonialism is a structure and not an event</w:t>
      </w:r>
      <w:r w:rsidRPr="00AB0E37">
        <w:rPr>
          <w:sz w:val="14"/>
        </w:rPr>
        <w:t xml:space="preserve">. In the process of settler colonialism, </w:t>
      </w:r>
      <w:r w:rsidRPr="00AB0E37">
        <w:rPr>
          <w:rStyle w:val="StyleUnderline"/>
        </w:rPr>
        <w:t>land is remade into property and human relationships to land are restricted to the relationship of the owner to his property</w:t>
      </w:r>
      <w:r w:rsidRPr="00AB0E37">
        <w:rPr>
          <w:sz w:val="14"/>
        </w:rPr>
        <w:t xml:space="preserve">. Epistemological, ontological, and cosmological relationships to land are interred, indeed made pre-modern and backward. Made savage. </w:t>
      </w:r>
      <w:proofErr w:type="gramStart"/>
      <w:r w:rsidRPr="00AB0E37">
        <w:rPr>
          <w:rStyle w:val="StyleUnderline"/>
        </w:rPr>
        <w:t>In order for</w:t>
      </w:r>
      <w:proofErr w:type="gramEnd"/>
      <w:r w:rsidRPr="00AB0E37">
        <w:rPr>
          <w:rStyle w:val="StyleUnderline"/>
        </w:rPr>
        <w:t xml:space="preserve"> the settlers to make a place their home, they must destroy and disappear the Indigenous peoples that live there.</w:t>
      </w:r>
      <w:r w:rsidRPr="00AB0E37">
        <w:rPr>
          <w:sz w:val="14"/>
        </w:rPr>
        <w:t xml:space="preserve"> Indigenous peoples are those who have creation stories, not colonization stories, about how we/they came to be in a particular place - indeed how we/they came to be a place. </w:t>
      </w:r>
      <w:r w:rsidRPr="00AB0E37">
        <w:rPr>
          <w:rStyle w:val="StyleUnderline"/>
        </w:rPr>
        <w:t>Our/their relationships to land comprise our/their epistemologies, ontologies, and cosmologies.</w:t>
      </w:r>
      <w:r w:rsidRPr="00AB0E37">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B24036">
        <w:rPr>
          <w:rStyle w:val="Emphasis"/>
          <w:highlight w:val="green"/>
        </w:rPr>
        <w:t>Indigenous peoples must be erased, must be made into ghosts</w:t>
      </w:r>
      <w:r w:rsidRPr="00B24036">
        <w:rPr>
          <w:sz w:val="14"/>
          <w:highlight w:val="green"/>
        </w:rPr>
        <w:t xml:space="preserve"> </w:t>
      </w:r>
      <w:r w:rsidRPr="00AB0E37">
        <w:rPr>
          <w:sz w:val="14"/>
        </w:rPr>
        <w:t xml:space="preserve">(Tuck and </w:t>
      </w:r>
      <w:proofErr w:type="spellStart"/>
      <w:r w:rsidRPr="00AB0E37">
        <w:rPr>
          <w:sz w:val="14"/>
        </w:rPr>
        <w:t>Ree</w:t>
      </w:r>
      <w:proofErr w:type="spellEnd"/>
      <w:r w:rsidRPr="00AB0E37">
        <w:rPr>
          <w:sz w:val="14"/>
        </w:rPr>
        <w:t xml:space="preserve">, forthcoming). At the same time, </w:t>
      </w:r>
      <w:r w:rsidRPr="00B24036">
        <w:rPr>
          <w:rStyle w:val="StyleUnderline"/>
          <w:highlight w:val="green"/>
        </w:rPr>
        <w:t xml:space="preserve">settler colonialism involves the subjugation </w:t>
      </w:r>
      <w:r w:rsidRPr="00AB0E37">
        <w:rPr>
          <w:rStyle w:val="StyleUnderline"/>
        </w:rPr>
        <w:t xml:space="preserve">and forced labor </w:t>
      </w:r>
      <w:r w:rsidRPr="00B24036">
        <w:rPr>
          <w:rStyle w:val="StyleUnderline"/>
          <w:highlight w:val="green"/>
        </w:rPr>
        <w:t>of chattel slaves</w:t>
      </w:r>
      <w:r w:rsidRPr="00AB0E37">
        <w:rPr>
          <w:rStyle w:val="StyleUnderline"/>
        </w:rPr>
        <w:t xml:space="preserve">, whose bodies and lives become the property, and </w:t>
      </w:r>
      <w:r w:rsidRPr="00B24036">
        <w:rPr>
          <w:rStyle w:val="StyleUnderline"/>
          <w:highlight w:val="green"/>
        </w:rPr>
        <w:t>who are kept landless</w:t>
      </w:r>
      <w:r w:rsidRPr="00AB0E37">
        <w:rPr>
          <w:rStyle w:val="StyleUnderline"/>
        </w:rPr>
        <w:t>.</w:t>
      </w:r>
      <w:r w:rsidRPr="00AB0E37">
        <w:rPr>
          <w:sz w:val="14"/>
        </w:rPr>
        <w:t xml:space="preserve"> Slavery in settler colonial contexts is distinct from other forms of indenture whereby excess labor is extracted from persons. First, </w:t>
      </w:r>
      <w:r w:rsidRPr="00AB0E37">
        <w:rPr>
          <w:rStyle w:val="StyleUnderline"/>
        </w:rPr>
        <w:t>chattels are commodities of labor and therefore it is the slave’s person that is the excess.</w:t>
      </w:r>
      <w:r w:rsidRPr="00AB0E37">
        <w:rPr>
          <w:sz w:val="14"/>
        </w:rPr>
        <w:t xml:space="preserve"> Second, unlike workers who </w:t>
      </w:r>
      <w:r w:rsidRPr="00AB0E37">
        <w:rPr>
          <w:sz w:val="14"/>
        </w:rPr>
        <w:lastRenderedPageBreak/>
        <w:t xml:space="preserve">may aspire to own land, the slave’s very presence on the land is already an excess that must be dis-located. Thus, </w:t>
      </w:r>
      <w:r w:rsidRPr="00AB0E37">
        <w:rPr>
          <w:rStyle w:val="StyleUnderline"/>
        </w:rPr>
        <w:t xml:space="preserve">the slave is a desirable </w:t>
      </w:r>
      <w:proofErr w:type="gramStart"/>
      <w:r w:rsidRPr="00AB0E37">
        <w:rPr>
          <w:rStyle w:val="StyleUnderline"/>
        </w:rPr>
        <w:t>commodity</w:t>
      </w:r>
      <w:proofErr w:type="gramEnd"/>
      <w:r w:rsidRPr="00AB0E37">
        <w:rPr>
          <w:rStyle w:val="StyleUnderline"/>
        </w:rPr>
        <w:t xml:space="preserve"> but the person underneath is imprisonable, punishable, and murderable. The violence of keeping/killing the chattel slave makes them deathlike monsters in the settler imagination</w:t>
      </w:r>
      <w:r w:rsidRPr="00AB0E37">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AB0E37">
        <w:rPr>
          <w:sz w:val="14"/>
        </w:rPr>
        <w:t>i.e.</w:t>
      </w:r>
      <w:proofErr w:type="gramEnd"/>
      <w:r w:rsidRPr="00AB0E37">
        <w:rPr>
          <w:sz w:val="14"/>
        </w:rPr>
        <w:t xml:space="preserve"> in excess of the sustainable production already present in the Indigenous world). </w:t>
      </w:r>
      <w:proofErr w:type="gramStart"/>
      <w:r w:rsidRPr="00AB0E37">
        <w:rPr>
          <w:sz w:val="14"/>
        </w:rPr>
        <w:t>In order for</w:t>
      </w:r>
      <w:proofErr w:type="gramEnd"/>
      <w:r w:rsidRPr="00AB0E37">
        <w:rPr>
          <w:sz w:val="14"/>
        </w:rPr>
        <w:t xml:space="preserve"> excess production, he needs excess labor, which he cannot provide himself. </w:t>
      </w:r>
      <w:r w:rsidRPr="00AB0E37">
        <w:rPr>
          <w:rStyle w:val="StyleUnderline"/>
        </w:rPr>
        <w:t>The chattel slave serves as that excess labor, labor that can never be paid because payment would have to be in the form of property (land).</w:t>
      </w:r>
      <w:r w:rsidRPr="00AB0E37">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AB0E37">
        <w:rPr>
          <w:rStyle w:val="StyleUnderline"/>
        </w:rPr>
        <w:t>Settlers are not immigrants.</w:t>
      </w:r>
      <w:r w:rsidRPr="00AB0E37">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AB0E37">
        <w:rPr>
          <w:rStyle w:val="StyleUnderline"/>
        </w:rPr>
        <w:t>.</w:t>
      </w:r>
      <w:r w:rsidRPr="00AB0E37">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AB0E37">
        <w:rPr>
          <w:sz w:val="14"/>
        </w:rPr>
        <w:t>wage</w:t>
      </w:r>
      <w:proofErr w:type="gramEnd"/>
      <w:r w:rsidRPr="00AB0E37">
        <w:rPr>
          <w:sz w:val="14"/>
        </w:rPr>
        <w:t xml:space="preserve"> and high-wage labor recruitment (such as agricultural workers and overseas-trained engineers), and displacement/migration (such as the coerced immigration from nations torn by U.S. wars or devastated by U.S. economic policy). </w:t>
      </w:r>
      <w:r w:rsidRPr="00B24036">
        <w:rPr>
          <w:rStyle w:val="StyleUnderline"/>
          <w:highlight w:val="green"/>
        </w:rPr>
        <w:t xml:space="preserve">In </w:t>
      </w:r>
      <w:r w:rsidRPr="00AB0E37">
        <w:rPr>
          <w:rStyle w:val="StyleUnderline"/>
        </w:rPr>
        <w:t xml:space="preserve">this set of </w:t>
      </w:r>
      <w:r w:rsidRPr="00B24036">
        <w:rPr>
          <w:rStyle w:val="StyleUnderline"/>
          <w:highlight w:val="green"/>
        </w:rPr>
        <w:t xml:space="preserve">settler colonial relations, colonial subjects </w:t>
      </w:r>
      <w:r w:rsidRPr="00AB0E37">
        <w:rPr>
          <w:rStyle w:val="StyleUnderline"/>
        </w:rPr>
        <w:t xml:space="preserve">who are displaced by external colonialism, as well as racialized and minoritized by internal colonialism, </w:t>
      </w:r>
      <w:r w:rsidRPr="00B24036">
        <w:rPr>
          <w:rStyle w:val="StyleUnderline"/>
          <w:highlight w:val="green"/>
        </w:rPr>
        <w:t>still occupy and settle stolen Indigenous land</w:t>
      </w:r>
      <w:r w:rsidRPr="00AB0E37">
        <w:rPr>
          <w:rStyle w:val="StyleUnderline"/>
        </w:rPr>
        <w:t xml:space="preserve">. Settlers are diverse, not just </w:t>
      </w:r>
      <w:r w:rsidRPr="00AB0E37">
        <w:rPr>
          <w:sz w:val="14"/>
        </w:rPr>
        <w:t xml:space="preserve">of </w:t>
      </w:r>
      <w:r w:rsidRPr="00AB0E37">
        <w:rPr>
          <w:rStyle w:val="StyleUnderline"/>
        </w:rPr>
        <w:t>white European descent, and include people of color</w:t>
      </w:r>
      <w:r w:rsidRPr="00AB0E37">
        <w:rPr>
          <w:sz w:val="14"/>
        </w:rPr>
        <w:t xml:space="preserve">, even from other colonial contexts. </w:t>
      </w:r>
      <w:r w:rsidRPr="00B24036">
        <w:rPr>
          <w:rStyle w:val="StyleUnderline"/>
          <w:highlight w:val="green"/>
        </w:rPr>
        <w:t xml:space="preserve">This </w:t>
      </w:r>
      <w:r w:rsidRPr="00AB0E37">
        <w:rPr>
          <w:rStyle w:val="StyleUnderline"/>
        </w:rPr>
        <w:t xml:space="preserve">tightly wound </w:t>
      </w:r>
      <w:r w:rsidRPr="00B24036">
        <w:rPr>
          <w:rStyle w:val="StyleUnderline"/>
          <w:highlight w:val="green"/>
        </w:rPr>
        <w:t xml:space="preserve">set of conditions </w:t>
      </w:r>
      <w:r w:rsidRPr="00AB0E37">
        <w:rPr>
          <w:rStyle w:val="StyleUnderline"/>
        </w:rPr>
        <w:t xml:space="preserve">and racialized, globalized relations exponentially </w:t>
      </w:r>
      <w:r w:rsidRPr="00B24036">
        <w:rPr>
          <w:rStyle w:val="StyleUnderline"/>
          <w:highlight w:val="green"/>
        </w:rPr>
        <w:t xml:space="preserve">complicates </w:t>
      </w:r>
      <w:r w:rsidRPr="00AB0E37">
        <w:rPr>
          <w:rStyle w:val="StyleUnderline"/>
        </w:rPr>
        <w:t xml:space="preserve">what is meant by </w:t>
      </w:r>
      <w:r w:rsidRPr="00B24036">
        <w:rPr>
          <w:rStyle w:val="StyleUnderline"/>
          <w:highlight w:val="green"/>
        </w:rPr>
        <w:t>decolonization</w:t>
      </w:r>
      <w:r w:rsidRPr="00AB0E37">
        <w:rPr>
          <w:rStyle w:val="StyleUnderline"/>
        </w:rPr>
        <w:t>, and by solidarity, against settler colonial forces.</w:t>
      </w:r>
      <w:r w:rsidRPr="00AB0E37">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B24036">
        <w:rPr>
          <w:rStyle w:val="Emphasis"/>
          <w:highlight w:val="green"/>
        </w:rPr>
        <w:t xml:space="preserve">Decolonization as metaphor allows people to equivocate </w:t>
      </w:r>
      <w:r w:rsidRPr="00AB0E37">
        <w:rPr>
          <w:sz w:val="14"/>
        </w:rPr>
        <w:t xml:space="preserve">these </w:t>
      </w:r>
      <w:r w:rsidRPr="00B24036">
        <w:rPr>
          <w:rStyle w:val="Emphasis"/>
          <w:highlight w:val="green"/>
        </w:rPr>
        <w:t>contradictory decolonial desires because it turns decolonization into an empty signifier to be filled by any track towards liberation</w:t>
      </w:r>
      <w:r w:rsidRPr="00AB0E37">
        <w:rPr>
          <w:rStyle w:val="Emphasis"/>
        </w:rPr>
        <w:t>.</w:t>
      </w:r>
      <w:r w:rsidRPr="00AB0E37">
        <w:rPr>
          <w:sz w:val="14"/>
        </w:rPr>
        <w:t xml:space="preserve"> </w:t>
      </w:r>
      <w:proofErr w:type="gramStart"/>
      <w:r w:rsidRPr="00AB0E37">
        <w:rPr>
          <w:sz w:val="14"/>
        </w:rPr>
        <w:t xml:space="preserve">In reality, </w:t>
      </w:r>
      <w:r w:rsidRPr="00AB0E37">
        <w:rPr>
          <w:rStyle w:val="StyleUnderline"/>
        </w:rPr>
        <w:t>the</w:t>
      </w:r>
      <w:proofErr w:type="gramEnd"/>
      <w:r w:rsidRPr="00AB0E37">
        <w:rPr>
          <w:rStyle w:val="StyleUnderline"/>
        </w:rPr>
        <w:t xml:space="preserve"> tracks walk all over land/people in settler contexts.</w:t>
      </w:r>
      <w:r w:rsidRPr="00AB0E37">
        <w:rPr>
          <w:sz w:val="14"/>
        </w:rPr>
        <w:t xml:space="preserve"> Though the details are not fixed or agreed upon, in our view, </w:t>
      </w:r>
      <w:r w:rsidRPr="00AB0E37">
        <w:rPr>
          <w:rStyle w:val="StyleUnderline"/>
        </w:rPr>
        <w:t xml:space="preserve">decolonization </w:t>
      </w:r>
      <w:r w:rsidRPr="00AB0E37">
        <w:rPr>
          <w:sz w:val="14"/>
        </w:rPr>
        <w:t>in the settler colonial context</w:t>
      </w:r>
      <w:r w:rsidRPr="00AB0E37">
        <w:rPr>
          <w:rStyle w:val="StyleUnderline"/>
        </w:rPr>
        <w:t xml:space="preserve"> must involve the repatriation of land simultaneous to the recognition of how land and relations to land have always already been differently understood and enacted; that is, </w:t>
      </w:r>
      <w:proofErr w:type="gramStart"/>
      <w:r w:rsidRPr="00AB0E37">
        <w:rPr>
          <w:rStyle w:val="StyleUnderline"/>
        </w:rPr>
        <w:t>all of</w:t>
      </w:r>
      <w:proofErr w:type="gramEnd"/>
      <w:r w:rsidRPr="00AB0E37">
        <w:rPr>
          <w:rStyle w:val="StyleUnderline"/>
        </w:rPr>
        <w:t xml:space="preserve"> the land, and not just symbolically.</w:t>
      </w:r>
      <w:r w:rsidRPr="00AB0E37">
        <w:rPr>
          <w:sz w:val="14"/>
        </w:rPr>
        <w:t xml:space="preserve"> </w:t>
      </w:r>
      <w:r w:rsidRPr="00AB0E37">
        <w:rPr>
          <w:rStyle w:val="StyleUnderline"/>
        </w:rPr>
        <w:t xml:space="preserve">This is precisely why decolonization is </w:t>
      </w:r>
      <w:r w:rsidRPr="00AB0E37">
        <w:rPr>
          <w:sz w:val="14"/>
        </w:rPr>
        <w:t>necessarily</w:t>
      </w:r>
      <w:r w:rsidRPr="00AB0E37">
        <w:rPr>
          <w:rStyle w:val="StyleUnderline"/>
        </w:rPr>
        <w:t xml:space="preserve"> unsettling, especially across lines of solidarity</w:t>
      </w:r>
      <w:r w:rsidRPr="00AB0E37">
        <w:rPr>
          <w:sz w:val="14"/>
        </w:rPr>
        <w:t xml:space="preserve">. “Decolonization never takes place unnoticed” (Fanon, 1963, p. 36). </w:t>
      </w:r>
      <w:r w:rsidRPr="00B24036">
        <w:rPr>
          <w:rStyle w:val="Emphasis"/>
          <w:highlight w:val="green"/>
        </w:rPr>
        <w:t>Settler colonialism and its decolonization implicates and unsettles everyone.</w:t>
      </w:r>
    </w:p>
    <w:p w14:paraId="6B52197A" w14:textId="0E18ACFC" w:rsidR="00AF349A" w:rsidRDefault="00AF349A" w:rsidP="00AF349A">
      <w:pPr>
        <w:pStyle w:val="Heading4"/>
      </w:pPr>
      <w:r>
        <w:t>The notion of the “commons”</w:t>
      </w:r>
      <w:r w:rsidR="009150F9">
        <w:t>-proven by 1ac</w:t>
      </w:r>
      <w:r>
        <w:t xml:space="preserve"> </w:t>
      </w:r>
      <w:r w:rsidR="008207F0">
        <w:t>Vollmer claiming that the commons are necessary in space-</w:t>
      </w:r>
      <w:r>
        <w:t xml:space="preserve">has historically been weaponized to build a state-sanctioned trust in white humanity – extending that trust to the stars does not make it less white </w:t>
      </w:r>
      <w:proofErr w:type="gramStart"/>
      <w:r>
        <w:t>supremacist, and</w:t>
      </w:r>
      <w:proofErr w:type="gramEnd"/>
      <w:r>
        <w:t xml:space="preserve"> doing it in the name of “pragmatism” does not make it less colonialist.</w:t>
      </w:r>
    </w:p>
    <w:p w14:paraId="47A842FF" w14:textId="77777777" w:rsidR="00AF349A" w:rsidRPr="00C54BCB" w:rsidRDefault="00AF349A" w:rsidP="00AF349A">
      <w:pPr>
        <w:rPr>
          <w:rStyle w:val="Style13ptBold"/>
        </w:rPr>
      </w:pPr>
      <w:r w:rsidRPr="00C54BCB">
        <w:rPr>
          <w:rStyle w:val="Style13ptBold"/>
        </w:rPr>
        <w:t>Goldstein, 18</w:t>
      </w:r>
    </w:p>
    <w:p w14:paraId="1D1F1D36" w14:textId="77777777" w:rsidR="00AF349A" w:rsidRPr="00C54BCB" w:rsidRDefault="00AF349A" w:rsidP="00AF349A">
      <w:r>
        <w:t xml:space="preserve">[Alyosha, Prof. American Studies @ </w:t>
      </w:r>
      <w:proofErr w:type="spellStart"/>
      <w:r>
        <w:t>UNewMexico</w:t>
      </w:r>
      <w:proofErr w:type="spellEnd"/>
      <w:r>
        <w:t>, PhD @ NYU: “By Force of Expectation: Colonization, Public Lands, and the Property Relation,” published by UCLA Law Review on 3-1-2018. https://www.uclalawreview.org/by-force-of-expectation/]//AD</w:t>
      </w:r>
    </w:p>
    <w:p w14:paraId="4DB05BA9" w14:textId="77777777" w:rsidR="00AF349A" w:rsidRPr="006E3791" w:rsidRDefault="00AF349A" w:rsidP="00AF349A">
      <w:pPr>
        <w:rPr>
          <w:rStyle w:val="Emphasis"/>
          <w:b w:val="0"/>
          <w:iCs w:val="0"/>
          <w:sz w:val="12"/>
        </w:rPr>
      </w:pPr>
      <w:r w:rsidRPr="00B3694B">
        <w:rPr>
          <w:sz w:val="12"/>
        </w:rPr>
        <w:lastRenderedPageBreak/>
        <w:t xml:space="preserve">Over the course of the long nineteenth century, </w:t>
      </w:r>
      <w:r w:rsidRPr="00B24036">
        <w:rPr>
          <w:rStyle w:val="StyleUnderline"/>
          <w:highlight w:val="green"/>
        </w:rPr>
        <w:t>land policy</w:t>
      </w:r>
      <w:r w:rsidRPr="00B3694B">
        <w:rPr>
          <w:sz w:val="12"/>
        </w:rPr>
        <w:t xml:space="preserve"> was increasingly </w:t>
      </w:r>
      <w:r w:rsidRPr="00C54BCB">
        <w:rPr>
          <w:rStyle w:val="StyleUnderline"/>
        </w:rPr>
        <w:t>deployed as</w:t>
      </w:r>
      <w:r w:rsidRPr="00B3694B">
        <w:rPr>
          <w:sz w:val="12"/>
        </w:rPr>
        <w:t xml:space="preserve"> a means of </w:t>
      </w:r>
      <w:r w:rsidRPr="00B24036">
        <w:rPr>
          <w:rStyle w:val="StyleUnderline"/>
          <w:highlight w:val="green"/>
        </w:rPr>
        <w:t>encourages western settlement</w:t>
      </w:r>
      <w:r w:rsidRPr="00C54BCB">
        <w:rPr>
          <w:rStyle w:val="StyleUnderline"/>
        </w:rPr>
        <w:t>, while also being symptomatic of the tensions among federal administration, private speculators, and extra-legal settler encroachment.</w:t>
      </w:r>
      <w:r w:rsidRPr="00B3694B">
        <w:rPr>
          <w:sz w:val="12"/>
        </w:rPr>
        <w:t xml:space="preserve">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w:t>
      </w:r>
      <w:proofErr w:type="spellStart"/>
      <w:r w:rsidRPr="00B3694B">
        <w:rPr>
          <w:sz w:val="12"/>
        </w:rPr>
        <w:t>Bundys</w:t>
      </w:r>
      <w:proofErr w:type="spellEnd"/>
      <w:r w:rsidRPr="00B3694B">
        <w:rPr>
          <w:sz w:val="12"/>
        </w:rPr>
        <w:t xml:space="preserve"> increasingly cast themselves as victims of government overreach, as the true embodiment of the American people oppressed by governmental tyranny. Moreover, as has been the case in other settler uprisings in the west, the </w:t>
      </w:r>
      <w:proofErr w:type="spellStart"/>
      <w:r w:rsidRPr="00B3694B">
        <w:rPr>
          <w:sz w:val="12"/>
        </w:rPr>
        <w:t>Bundys</w:t>
      </w:r>
      <w:proofErr w:type="spellEnd"/>
      <w:r w:rsidRPr="00B3694B">
        <w:rPr>
          <w:sz w:val="12"/>
        </w:rPr>
        <w:t xml:space="preserve">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w:t>
      </w:r>
      <w:proofErr w:type="gramStart"/>
      <w:r w:rsidRPr="00B3694B">
        <w:rPr>
          <w:sz w:val="12"/>
        </w:rPr>
        <w:t>. . . .</w:t>
      </w:r>
      <w:proofErr w:type="gramEnd"/>
      <w:r w:rsidRPr="00B3694B">
        <w:rPr>
          <w:sz w:val="12"/>
        </w:rPr>
        <w:t xml:space="preserve"> There are things to learn from cultures of the past, but the current culture is the most important.”18 In fact, </w:t>
      </w:r>
      <w:r w:rsidRPr="00C54BCB">
        <w:rPr>
          <w:rStyle w:val="StyleUnderline"/>
        </w:rPr>
        <w:t xml:space="preserve">a variety of </w:t>
      </w:r>
      <w:r w:rsidRPr="00B24036">
        <w:rPr>
          <w:rStyle w:val="Emphasis"/>
          <w:highlight w:val="green"/>
        </w:rPr>
        <w:t>claims to land are made in the name of “the public”</w:t>
      </w:r>
      <w:r w:rsidRPr="00C54BCB">
        <w:rPr>
          <w:rStyle w:val="Emphasis"/>
        </w:rPr>
        <w:t xml:space="preserve"> and “the people” </w:t>
      </w:r>
      <w:r w:rsidRPr="00B24036">
        <w:rPr>
          <w:rStyle w:val="Emphasis"/>
          <w:highlight w:val="green"/>
        </w:rPr>
        <w:t>as a collective interest</w:t>
      </w:r>
      <w:r w:rsidRPr="00C54BCB">
        <w:rPr>
          <w:rStyle w:val="StyleUnderline"/>
        </w:rPr>
        <w:t xml:space="preserve"> in opposition to</w:t>
      </w:r>
      <w:r w:rsidRPr="00B3694B">
        <w:rPr>
          <w:sz w:val="12"/>
        </w:rPr>
        <w:t xml:space="preserve"> the federal government, the </w:t>
      </w:r>
      <w:r w:rsidRPr="00C54BCB">
        <w:rPr>
          <w:rStyle w:val="StyleUnderline"/>
        </w:rPr>
        <w:t>extractive industries</w:t>
      </w:r>
      <w:r w:rsidRPr="00B3694B">
        <w:rPr>
          <w:sz w:val="12"/>
        </w:rPr>
        <w:t xml:space="preserve">, or the supposedly special interests of Native American tribes.19 Here, </w:t>
      </w:r>
      <w:r w:rsidRPr="00C54BCB">
        <w:rPr>
          <w:rStyle w:val="Emphasis"/>
        </w:rPr>
        <w:t xml:space="preserve">generalized claims to </w:t>
      </w:r>
      <w:r w:rsidRPr="00B24036">
        <w:rPr>
          <w:rStyle w:val="Emphasis"/>
          <w:highlight w:val="green"/>
        </w:rPr>
        <w:t>representing “the public</w:t>
      </w:r>
      <w:r w:rsidRPr="00C54BCB">
        <w:rPr>
          <w:rStyle w:val="Emphasis"/>
        </w:rPr>
        <w:t>”</w:t>
      </w:r>
      <w:r w:rsidRPr="00C54BCB">
        <w:rPr>
          <w:rStyle w:val="StyleUnderline"/>
        </w:rPr>
        <w:t xml:space="preserve"> and “the people” </w:t>
      </w:r>
      <w:r w:rsidRPr="00CD4A05">
        <w:rPr>
          <w:rStyle w:val="StyleUnderline"/>
        </w:rPr>
        <w:t>obscure</w:t>
      </w:r>
      <w:r w:rsidRPr="00C54BCB">
        <w:rPr>
          <w:rStyle w:val="StyleUnderline"/>
        </w:rPr>
        <w:t xml:space="preserve"> the particular and often </w:t>
      </w:r>
      <w:r w:rsidRPr="00C54BCB">
        <w:rPr>
          <w:rStyle w:val="Emphasis"/>
        </w:rPr>
        <w:t>antagonistic positions that galvanize such claims</w:t>
      </w:r>
      <w:r w:rsidRPr="00C54BCB">
        <w:rPr>
          <w:rStyle w:val="StyleUnderline"/>
        </w:rPr>
        <w:t xml:space="preserve">, as well as </w:t>
      </w:r>
      <w:r w:rsidRPr="00B24036">
        <w:rPr>
          <w:rStyle w:val="Emphasis"/>
          <w:highlight w:val="green"/>
        </w:rPr>
        <w:t>casts tribes as a single interest group that fraudulently make claims in the name of sovereignty</w:t>
      </w:r>
      <w:r w:rsidRPr="00C54BCB">
        <w:rPr>
          <w:rStyle w:val="StyleUnderline"/>
        </w:rPr>
        <w:t xml:space="preserve"> and treaty rights.</w:t>
      </w:r>
      <w:r w:rsidRPr="00B3694B">
        <w:rPr>
          <w:sz w:val="12"/>
        </w:rPr>
        <w:t xml:space="preserve"> The </w:t>
      </w:r>
      <w:r w:rsidRPr="00C54BCB">
        <w:rPr>
          <w:rStyle w:val="StyleUnderline"/>
        </w:rPr>
        <w:t xml:space="preserve">spectrum of </w:t>
      </w:r>
      <w:r w:rsidRPr="00B24036">
        <w:rPr>
          <w:rStyle w:val="Emphasis"/>
          <w:sz w:val="28"/>
          <w:highlight w:val="green"/>
        </w:rPr>
        <w:t>debate</w:t>
      </w:r>
      <w:r w:rsidRPr="00B24036">
        <w:rPr>
          <w:rStyle w:val="StyleUnderline"/>
          <w:sz w:val="28"/>
          <w:highlight w:val="green"/>
        </w:rPr>
        <w:t xml:space="preserve"> </w:t>
      </w:r>
      <w:r w:rsidRPr="00B24036">
        <w:rPr>
          <w:rStyle w:val="StyleUnderline"/>
          <w:highlight w:val="green"/>
        </w:rPr>
        <w:t>on public lands today</w:t>
      </w:r>
      <w:r w:rsidRPr="00B3694B">
        <w:rPr>
          <w:sz w:val="12"/>
        </w:rPr>
        <w:t xml:space="preserve"> tends to </w:t>
      </w:r>
      <w:r w:rsidRPr="00B24036">
        <w:rPr>
          <w:rStyle w:val="Emphasis"/>
          <w:highlight w:val="green"/>
        </w:rPr>
        <w:t>naturalize the white nationalism</w:t>
      </w:r>
      <w:r w:rsidRPr="00B3694B">
        <w:rPr>
          <w:sz w:val="12"/>
        </w:rPr>
        <w:t xml:space="preserve"> espoused by the </w:t>
      </w:r>
      <w:proofErr w:type="spellStart"/>
      <w:r w:rsidRPr="00B3694B">
        <w:rPr>
          <w:sz w:val="12"/>
        </w:rPr>
        <w:t>Bundys</w:t>
      </w:r>
      <w:proofErr w:type="spellEnd"/>
      <w:r w:rsidRPr="00B3694B">
        <w:rPr>
          <w:sz w:val="12"/>
        </w:rPr>
        <w:t>—even when ostensibly criticizing the occupations as extremist or without merit—</w:t>
      </w:r>
      <w:r w:rsidRPr="00C54BCB">
        <w:rPr>
          <w:rStyle w:val="StyleUnderline"/>
        </w:rPr>
        <w:t xml:space="preserve">by recourse to conceptions of the national public and </w:t>
      </w:r>
      <w:r w:rsidRPr="00C54BCB">
        <w:rPr>
          <w:rStyle w:val="Emphasis"/>
        </w:rPr>
        <w:t>natural resources as national commons</w:t>
      </w:r>
      <w:r w:rsidRPr="00C54BCB">
        <w:rPr>
          <w:rStyle w:val="StyleUnderline"/>
        </w:rPr>
        <w:t>.</w:t>
      </w:r>
      <w:r w:rsidRPr="00B3694B">
        <w:rPr>
          <w:sz w:val="12"/>
        </w:rPr>
        <w:t xml:space="preserve">20 </w:t>
      </w:r>
      <w:r w:rsidRPr="00C54BCB">
        <w:rPr>
          <w:rStyle w:val="StyleUnderline"/>
        </w:rPr>
        <w:t xml:space="preserve">The notion of the commons itself is a </w:t>
      </w:r>
      <w:r w:rsidRPr="00C54BCB">
        <w:rPr>
          <w:rStyle w:val="Emphasis"/>
        </w:rPr>
        <w:t>logic</w:t>
      </w:r>
      <w:r w:rsidRPr="00C54BCB">
        <w:rPr>
          <w:rStyle w:val="StyleUnderline"/>
        </w:rPr>
        <w:t xml:space="preserve"> of apparent universal access and public good that is </w:t>
      </w:r>
      <w:r w:rsidRPr="00C54BCB">
        <w:rPr>
          <w:rStyle w:val="Emphasis"/>
        </w:rPr>
        <w:t>used to justify indigenous dispossession</w:t>
      </w:r>
      <w:r w:rsidRPr="00C54BCB">
        <w:rPr>
          <w:rStyle w:val="StyleUnderline"/>
        </w:rPr>
        <w:t>,</w:t>
      </w:r>
      <w:r w:rsidRPr="00B3694B">
        <w:rPr>
          <w:sz w:val="12"/>
        </w:rPr>
        <w:t xml:space="preserve"> </w:t>
      </w:r>
      <w:r w:rsidRPr="00C54BCB">
        <w:rPr>
          <w:rStyle w:val="StyleUnderline"/>
        </w:rPr>
        <w:t>depicting</w:t>
      </w:r>
      <w:r w:rsidRPr="00B3694B">
        <w:rPr>
          <w:sz w:val="12"/>
        </w:rPr>
        <w:t xml:space="preserve"> the particular and historical belonging of </w:t>
      </w:r>
      <w:r w:rsidRPr="00C54BCB">
        <w:rPr>
          <w:rStyle w:val="StyleUnderline"/>
        </w:rPr>
        <w:t>Native peoples as an overly self-interested obstacle to t</w:t>
      </w:r>
      <w:r>
        <w:rPr>
          <w:rStyle w:val="StyleUnderline"/>
        </w:rPr>
        <w:t>he greater good of the commons.</w:t>
      </w:r>
      <w:r>
        <w:rPr>
          <w:b/>
          <w:u w:val="single"/>
        </w:rPr>
        <w:t xml:space="preserve"> </w:t>
      </w:r>
      <w:r w:rsidRPr="00B3694B">
        <w:rPr>
          <w:sz w:val="12"/>
        </w:rPr>
        <w:t xml:space="preserve">At the same time, recourse to an </w:t>
      </w:r>
      <w:proofErr w:type="spellStart"/>
      <w:r w:rsidRPr="00B3694B">
        <w:rPr>
          <w:sz w:val="12"/>
        </w:rPr>
        <w:t>exceptionalist</w:t>
      </w:r>
      <w:proofErr w:type="spellEnd"/>
      <w:r w:rsidRPr="00B3694B">
        <w:rPr>
          <w:sz w:val="12"/>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C54BCB">
        <w:rPr>
          <w:rStyle w:val="StyleUnderline"/>
        </w:rPr>
        <w:t xml:space="preserve">both proponents of the populist “to whom the land actually belongs” and legislators espouse a </w:t>
      </w:r>
      <w:r w:rsidRPr="00C54BCB">
        <w:rPr>
          <w:rStyle w:val="Emphasis"/>
        </w:rPr>
        <w:t>defensive nationalism</w:t>
      </w:r>
      <w:r w:rsidRPr="00C54BCB">
        <w:rPr>
          <w:rStyle w:val="StyleUnderline"/>
        </w:rPr>
        <w:t xml:space="preserve"> and incontrovertible possession </w:t>
      </w:r>
      <w:r w:rsidRPr="00C54BCB">
        <w:rPr>
          <w:rStyle w:val="Emphasis"/>
        </w:rPr>
        <w:t>contingent upon the presumed comprehensive dispossession of indigenous peoples</w:t>
      </w:r>
      <w:r>
        <w:rPr>
          <w:rStyle w:val="StyleUnderline"/>
        </w:rPr>
        <w:t>.</w:t>
      </w:r>
      <w:r>
        <w:rPr>
          <w:b/>
          <w:u w:val="single"/>
        </w:rPr>
        <w:t xml:space="preserve"> </w:t>
      </w:r>
      <w:r w:rsidRPr="00B3694B">
        <w:rPr>
          <w:sz w:val="12"/>
        </w:rPr>
        <w:t xml:space="preserve">The pattern of settler trespass and land claims over and against indigenous peoples </w:t>
      </w:r>
      <w:proofErr w:type="gramStart"/>
      <w:r w:rsidRPr="00B3694B">
        <w:rPr>
          <w:sz w:val="12"/>
        </w:rPr>
        <w:t>in excess of</w:t>
      </w:r>
      <w:proofErr w:type="gramEnd"/>
      <w:r w:rsidRPr="00B3694B">
        <w:rPr>
          <w:sz w:val="12"/>
        </w:rPr>
        <w:t xml:space="preserve">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w:t>
      </w:r>
      <w:proofErr w:type="gramStart"/>
      <w:r w:rsidRPr="00B3694B">
        <w:rPr>
          <w:sz w:val="12"/>
        </w:rPr>
        <w:t>as a means to</w:t>
      </w:r>
      <w:proofErr w:type="gramEnd"/>
      <w:r w:rsidRPr="00B3694B">
        <w:rPr>
          <w:sz w:val="12"/>
        </w:rPr>
        <w:t xml:space="preserve">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w:t>
      </w:r>
      <w:proofErr w:type="gramStart"/>
      <w:r w:rsidRPr="00B3694B">
        <w:rPr>
          <w:sz w:val="12"/>
        </w:rPr>
        <w:t>The</w:t>
      </w:r>
      <w:proofErr w:type="gramEnd"/>
      <w:r w:rsidRPr="00B3694B">
        <w:rPr>
          <w:sz w:val="12"/>
        </w:rPr>
        <w:t xml:space="preserv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w:t>
      </w:r>
      <w:proofErr w:type="spellStart"/>
      <w:r w:rsidRPr="00B3694B">
        <w:rPr>
          <w:sz w:val="12"/>
        </w:rPr>
        <w:t>Bundys</w:t>
      </w:r>
      <w:proofErr w:type="spellEnd"/>
      <w:r w:rsidRPr="00B3694B">
        <w:rPr>
          <w:sz w:val="12"/>
        </w:rPr>
        <w:t xml:space="preserve">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w:t>
      </w:r>
      <w:proofErr w:type="spellStart"/>
      <w:r w:rsidRPr="00B3694B">
        <w:rPr>
          <w:sz w:val="12"/>
        </w:rPr>
        <w:t>Bundys</w:t>
      </w:r>
      <w:proofErr w:type="spellEnd"/>
      <w:r w:rsidRPr="00B3694B">
        <w:rPr>
          <w:sz w:val="12"/>
        </w:rPr>
        <w:t xml:space="preserve">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w:t>
      </w:r>
      <w:proofErr w:type="spellStart"/>
      <w:r w:rsidRPr="00B3694B">
        <w:rPr>
          <w:sz w:val="12"/>
        </w:rPr>
        <w:t>Bundys</w:t>
      </w:r>
      <w:proofErr w:type="spellEnd"/>
      <w:r w:rsidRPr="00B3694B">
        <w:rPr>
          <w:sz w:val="12"/>
        </w:rPr>
        <w:t xml:space="preserve">, to state’s </w:t>
      </w:r>
      <w:r w:rsidRPr="00B3694B">
        <w:rPr>
          <w:sz w:val="12"/>
        </w:rPr>
        <w:lastRenderedPageBreak/>
        <w:t xml:space="preserve">rights agendas and the terms of continental colonization negotiated among settlers, states, and the federal government. In April 2014, Cliven Bundy’s confrontation with the Bureau of Land Management in the aptly named </w:t>
      </w:r>
      <w:proofErr w:type="spellStart"/>
      <w:r w:rsidRPr="00B3694B">
        <w:rPr>
          <w:sz w:val="12"/>
        </w:rPr>
        <w:t>Bunkerville</w:t>
      </w:r>
      <w:proofErr w:type="spellEnd"/>
      <w:r w:rsidRPr="00B3694B">
        <w:rPr>
          <w:sz w:val="12"/>
        </w:rPr>
        <w:t xml:space="preserv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w:t>
      </w:r>
      <w:proofErr w:type="gramStart"/>
      <w:r w:rsidRPr="00B3694B">
        <w:rPr>
          <w:sz w:val="12"/>
        </w:rPr>
        <w:t>Paiute</w:t>
      </w:r>
      <w:proofErr w:type="gramEnd"/>
      <w:r w:rsidRPr="00B3694B">
        <w:rPr>
          <w:sz w:val="12"/>
        </w:rPr>
        <w:t xml:space="preserv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w:t>
      </w:r>
      <w:proofErr w:type="gramStart"/>
      <w:r w:rsidRPr="00B3694B">
        <w:rPr>
          <w:sz w:val="12"/>
        </w:rPr>
        <w:t>development, and</w:t>
      </w:r>
      <w:proofErr w:type="gramEnd"/>
      <w:r w:rsidRPr="00B3694B">
        <w:rPr>
          <w:sz w:val="12"/>
        </w:rPr>
        <w:t xml:space="preserve">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w:t>
      </w:r>
      <w:proofErr w:type="spellStart"/>
      <w:r w:rsidRPr="00B3694B">
        <w:rPr>
          <w:sz w:val="12"/>
        </w:rPr>
        <w:t>exceptionalist</w:t>
      </w:r>
      <w:proofErr w:type="spellEnd"/>
      <w:r w:rsidRPr="00B3694B">
        <w:rPr>
          <w:sz w:val="12"/>
        </w:rPr>
        <w:t xml:space="preserve">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w:t>
      </w:r>
      <w:proofErr w:type="spellStart"/>
      <w:r w:rsidRPr="00B3694B">
        <w:rPr>
          <w:sz w:val="12"/>
        </w:rPr>
        <w:t>Bunkerville</w:t>
      </w:r>
      <w:proofErr w:type="spellEnd"/>
      <w:r w:rsidRPr="00B3694B">
        <w:rPr>
          <w:sz w:val="12"/>
        </w:rPr>
        <w:t xml:space="preserv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w:t>
      </w:r>
      <w:proofErr w:type="gramStart"/>
      <w:r w:rsidRPr="00B3694B">
        <w:rPr>
          <w:sz w:val="12"/>
        </w:rPr>
        <w:t>. . . .</w:t>
      </w:r>
      <w:proofErr w:type="gramEnd"/>
      <w:r w:rsidRPr="00B3694B">
        <w:rPr>
          <w:sz w:val="12"/>
        </w:rPr>
        <w:t xml:space="preserve">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w:t>
      </w:r>
      <w:proofErr w:type="gramStart"/>
      <w:r w:rsidRPr="00B3694B">
        <w:rPr>
          <w:sz w:val="12"/>
        </w:rPr>
        <w:t>. . . .</w:t>
      </w:r>
      <w:proofErr w:type="gramEnd"/>
      <w:r w:rsidRPr="00B3694B">
        <w:rPr>
          <w:sz w:val="12"/>
        </w:rPr>
        <w:t xml:space="preserve">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C54BCB">
        <w:rPr>
          <w:rStyle w:val="StyleUnderline"/>
        </w:rPr>
        <w:t xml:space="preserve">This </w:t>
      </w:r>
      <w:proofErr w:type="gramStart"/>
      <w:r w:rsidRPr="00B24036">
        <w:rPr>
          <w:rStyle w:val="Emphasis"/>
          <w:highlight w:val="green"/>
        </w:rPr>
        <w:t>general public</w:t>
      </w:r>
      <w:proofErr w:type="gramEnd"/>
      <w:r w:rsidRPr="00B24036">
        <w:rPr>
          <w:rStyle w:val="Emphasis"/>
          <w:highlight w:val="green"/>
        </w:rPr>
        <w:t xml:space="preserve"> is </w:t>
      </w:r>
      <w:r w:rsidRPr="00CD4A05">
        <w:rPr>
          <w:rStyle w:val="Emphasis"/>
        </w:rPr>
        <w:t xml:space="preserve">always already a particular </w:t>
      </w:r>
      <w:r w:rsidRPr="00B24036">
        <w:rPr>
          <w:rStyle w:val="Emphasis"/>
          <w:highlight w:val="green"/>
        </w:rPr>
        <w:t xml:space="preserve">settler </w:t>
      </w:r>
      <w:r w:rsidRPr="00CD4A05">
        <w:rPr>
          <w:rStyle w:val="Emphasis"/>
        </w:rPr>
        <w:t>public</w:t>
      </w:r>
      <w:r w:rsidRPr="00B3694B">
        <w:rPr>
          <w:sz w:val="12"/>
        </w:rPr>
        <w:t>—itself composed of specific antagonisms and divisions—</w:t>
      </w:r>
      <w:r w:rsidRPr="00B24036">
        <w:rPr>
          <w:rStyle w:val="StyleUnderline"/>
          <w:highlight w:val="green"/>
        </w:rPr>
        <w:t xml:space="preserve">that strives to </w:t>
      </w:r>
      <w:r w:rsidRPr="00B24036">
        <w:rPr>
          <w:rStyle w:val="Emphasis"/>
          <w:highlight w:val="green"/>
        </w:rPr>
        <w:t>secure national certainty</w:t>
      </w:r>
      <w:r w:rsidRPr="00BF272A">
        <w:rPr>
          <w:rStyle w:val="StyleUnderline"/>
        </w:rPr>
        <w:t xml:space="preserve"> and capacity </w:t>
      </w:r>
      <w:r w:rsidRPr="00B24036">
        <w:rPr>
          <w:rStyle w:val="Emphasis"/>
          <w:highlight w:val="green"/>
        </w:rPr>
        <w:t>through indigenous dispossession</w:t>
      </w:r>
      <w:r>
        <w:rPr>
          <w:rStyle w:val="StyleUnderline"/>
        </w:rPr>
        <w:t>.</w:t>
      </w:r>
      <w:r>
        <w:rPr>
          <w:b/>
          <w:u w:val="single"/>
        </w:rPr>
        <w:t xml:space="preserve"> </w:t>
      </w:r>
      <w:r w:rsidRPr="00B3694B">
        <w:rPr>
          <w:sz w:val="12"/>
        </w:rPr>
        <w:t xml:space="preserve">It is instructive to compare Lee’s statement with </w:t>
      </w:r>
      <w:r w:rsidRPr="00BF272A">
        <w:rPr>
          <w:rStyle w:val="StyleUnderline"/>
        </w:rPr>
        <w:t>Nevada Senator Harry Reid</w:t>
      </w:r>
      <w:r w:rsidRPr="00B3694B">
        <w:rPr>
          <w:sz w:val="12"/>
        </w:rPr>
        <w:t xml:space="preserve">, who </w:t>
      </w:r>
      <w:r w:rsidRPr="00BF272A">
        <w:rPr>
          <w:rStyle w:val="StyleUnderline"/>
        </w:rPr>
        <w:t>championed the initiative to set aside Gold Butte as a national monument.</w:t>
      </w:r>
      <w:r>
        <w:rPr>
          <w:rStyle w:val="StyleUnderline"/>
        </w:rPr>
        <w:t xml:space="preserve"> </w:t>
      </w:r>
      <w:r w:rsidRPr="00BF272A">
        <w:rPr>
          <w:rStyle w:val="StyleUnderline"/>
        </w:rPr>
        <w:t>Reid declared: “Threats to our public lands are threats to our economy, our environment, and our culture.</w:t>
      </w:r>
      <w:r>
        <w:rPr>
          <w:rStyle w:val="StyleUnderline"/>
        </w:rPr>
        <w:t xml:space="preserve"> </w:t>
      </w:r>
      <w:r w:rsidRPr="00CD4A05">
        <w:rPr>
          <w:rStyle w:val="Emphasis"/>
        </w:rPr>
        <w:t>When we preserve our lands, we preserve America</w:t>
      </w:r>
      <w:r w:rsidRPr="00BF272A">
        <w:rPr>
          <w:rStyle w:val="StyleUnderline"/>
        </w:rPr>
        <w:t>.”</w:t>
      </w:r>
      <w:r w:rsidRPr="00B3694B">
        <w:rPr>
          <w:sz w:val="12"/>
        </w:rPr>
        <w:t xml:space="preserve">44 </w:t>
      </w:r>
      <w:r w:rsidRPr="00BF272A">
        <w:rPr>
          <w:rStyle w:val="StyleUnderline"/>
        </w:rPr>
        <w:t xml:space="preserve">The force of </w:t>
      </w:r>
      <w:r w:rsidRPr="00B24036">
        <w:rPr>
          <w:rStyle w:val="StyleUnderline"/>
          <w:highlight w:val="green"/>
        </w:rPr>
        <w:t>colonial dispossession</w:t>
      </w:r>
      <w:r w:rsidRPr="00BF272A">
        <w:rPr>
          <w:rStyle w:val="StyleUnderline"/>
        </w:rPr>
        <w:t xml:space="preserve"> and disavowal </w:t>
      </w:r>
      <w:r w:rsidRPr="00B24036">
        <w:rPr>
          <w:rStyle w:val="StyleUnderline"/>
          <w:highlight w:val="green"/>
        </w:rPr>
        <w:t xml:space="preserve">as settler common sense </w:t>
      </w:r>
      <w:r w:rsidRPr="00B24036">
        <w:rPr>
          <w:rStyle w:val="Emphasis"/>
          <w:highlight w:val="green"/>
        </w:rPr>
        <w:t>obscures</w:t>
      </w:r>
      <w:r w:rsidRPr="00BF272A">
        <w:rPr>
          <w:rStyle w:val="StyleUnderline"/>
        </w:rPr>
        <w:t xml:space="preserve"> the gap between</w:t>
      </w:r>
      <w:r w:rsidRPr="00B3694B">
        <w:rPr>
          <w:sz w:val="12"/>
        </w:rPr>
        <w:t xml:space="preserve"> the </w:t>
      </w:r>
      <w:r w:rsidRPr="00BF272A">
        <w:rPr>
          <w:rStyle w:val="StyleUnderline"/>
        </w:rPr>
        <w:t xml:space="preserve">strategic </w:t>
      </w:r>
      <w:r w:rsidRPr="00BF272A">
        <w:rPr>
          <w:rStyle w:val="Emphasis"/>
        </w:rPr>
        <w:t>pragmatism</w:t>
      </w:r>
      <w:r w:rsidRPr="00B3694B">
        <w:rPr>
          <w:sz w:val="12"/>
        </w:rPr>
        <w:t xml:space="preserve"> of “right now, the best thing we can think of” espoused by Lee—a pragmatism I take to be ultimately </w:t>
      </w:r>
      <w:r w:rsidRPr="00BF272A">
        <w:rPr>
          <w:rStyle w:val="StyleUnderline"/>
        </w:rPr>
        <w:t xml:space="preserve">in the service of </w:t>
      </w:r>
      <w:r w:rsidRPr="00B24036">
        <w:rPr>
          <w:rStyle w:val="StyleUnderline"/>
          <w:highlight w:val="green"/>
        </w:rPr>
        <w:t>tribal sovereignty</w:t>
      </w:r>
      <w:r w:rsidRPr="00B3694B">
        <w:rPr>
          <w:sz w:val="12"/>
        </w:rPr>
        <w:t>—</w:t>
      </w:r>
      <w:r w:rsidRPr="00BF272A">
        <w:rPr>
          <w:rStyle w:val="StyleUnderline"/>
        </w:rPr>
        <w:t>and the national purpose invoked by Reid, that “we preserve America.”</w:t>
      </w:r>
      <w:r w:rsidRPr="00B3694B">
        <w:rPr>
          <w:sz w:val="12"/>
        </w:rPr>
        <w:t xml:space="preserve"> Where Lee speaks to the limited options for asserting Moapa relations to place and Moapa authority in relation to lands taken under colonization, Reid’s remarks suggest the ways in which </w:t>
      </w:r>
      <w:r w:rsidRPr="00BF272A">
        <w:rPr>
          <w:rStyle w:val="StyleUnderline"/>
        </w:rPr>
        <w:t>the past and futurity of the United States are at stake in preserving a uniquely American heritage and landscape.</w:t>
      </w:r>
      <w:r w:rsidRPr="00B3694B">
        <w:rPr>
          <w:sz w:val="12"/>
        </w:rPr>
        <w:t xml:space="preserve"> </w:t>
      </w:r>
      <w:r w:rsidRPr="00BF272A">
        <w:rPr>
          <w:rStyle w:val="StyleUnderline"/>
        </w:rPr>
        <w:t>To ignore the racial and colonial constitution of the property relation</w:t>
      </w:r>
      <w:r w:rsidRPr="00B3694B">
        <w:rPr>
          <w:sz w:val="12"/>
        </w:rPr>
        <w:t xml:space="preserve"> threatens </w:t>
      </w:r>
      <w:r w:rsidRPr="00BF272A">
        <w:rPr>
          <w:rStyle w:val="StyleUnderline"/>
        </w:rPr>
        <w:t>not only</w:t>
      </w:r>
      <w:r w:rsidRPr="00B3694B">
        <w:rPr>
          <w:sz w:val="12"/>
        </w:rPr>
        <w:t xml:space="preserve"> to </w:t>
      </w:r>
      <w:r w:rsidRPr="00BF272A">
        <w:rPr>
          <w:rStyle w:val="StyleUnderline"/>
        </w:rPr>
        <w:t>perpetuate, but also</w:t>
      </w:r>
      <w:r w:rsidRPr="00B3694B">
        <w:rPr>
          <w:sz w:val="12"/>
        </w:rPr>
        <w:t xml:space="preserve"> to </w:t>
      </w:r>
      <w:r w:rsidRPr="00BF272A">
        <w:rPr>
          <w:rStyle w:val="StyleUnderline"/>
        </w:rPr>
        <w:t>intensify the ways</w:t>
      </w:r>
      <w:r w:rsidRPr="00B3694B">
        <w:rPr>
          <w:sz w:val="12"/>
        </w:rPr>
        <w:t xml:space="preserve"> in which </w:t>
      </w:r>
      <w:r w:rsidRPr="00BF272A">
        <w:rPr>
          <w:rStyle w:val="StyleUnderline"/>
        </w:rPr>
        <w:t xml:space="preserve">property itself as a historical and material relation is </w:t>
      </w:r>
      <w:r w:rsidRPr="00BF272A">
        <w:rPr>
          <w:rStyle w:val="Emphasis"/>
        </w:rPr>
        <w:t>predicated upon racial and colonial dispossession</w:t>
      </w:r>
      <w:r w:rsidRPr="00BF272A">
        <w:rPr>
          <w:rStyle w:val="StyleUnderline"/>
        </w:rPr>
        <w:t>.</w:t>
      </w:r>
      <w:r w:rsidRPr="00B3694B">
        <w:rPr>
          <w:sz w:val="12"/>
        </w:rPr>
        <w:t xml:space="preserve"> </w:t>
      </w:r>
      <w:r w:rsidRPr="00BF272A">
        <w:rPr>
          <w:rStyle w:val="Emphasis"/>
        </w:rPr>
        <w:t>Nor, is it possible to simply substitute a supposedly colorblind ethic</w:t>
      </w:r>
      <w:r w:rsidRPr="00BF272A">
        <w:rPr>
          <w:rStyle w:val="StyleUnderline"/>
        </w:rPr>
        <w:t xml:space="preserve">—such as ending de jure racist property exclusions or redlining in real estate markets—that renders the property relation more </w:t>
      </w:r>
      <w:proofErr w:type="gramStart"/>
      <w:r w:rsidRPr="00BF272A">
        <w:rPr>
          <w:rStyle w:val="StyleUnderline"/>
        </w:rPr>
        <w:t>equitable.</w:t>
      </w:r>
      <w:proofErr w:type="gramEnd"/>
      <w:r w:rsidRPr="00B3694B">
        <w:rPr>
          <w:sz w:val="12"/>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BF272A">
        <w:rPr>
          <w:rStyle w:val="StyleUnderline"/>
        </w:rPr>
        <w:t>In prevailing conceptions of possession and property</w:t>
      </w:r>
      <w:r w:rsidRPr="00B3694B">
        <w:rPr>
          <w:sz w:val="12"/>
        </w:rPr>
        <w:t>, as Eva Mackey points out, “</w:t>
      </w:r>
      <w:r w:rsidRPr="00BF272A">
        <w:rPr>
          <w:rStyle w:val="Emphasis"/>
        </w:rPr>
        <w:t>jurisprudence has legally entrenched and attempted to materialize the fantasy of certainty and stability for settlers</w:t>
      </w:r>
      <w:r w:rsidRPr="00B3694B">
        <w:rPr>
          <w:sz w:val="12"/>
        </w:rPr>
        <w:t xml:space="preserve">”—precisely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w:t>
      </w:r>
      <w:r w:rsidRPr="00B3694B">
        <w:rPr>
          <w:sz w:val="12"/>
        </w:rPr>
        <w:lastRenderedPageBreak/>
        <w:t xml:space="preserve">remaking and reiteration, in effect, conveys in part how the property relation as a colonial relation remains uncertain, unstable, and open to contestation. </w:t>
      </w:r>
      <w:r w:rsidRPr="00BF272A">
        <w:rPr>
          <w:rStyle w:val="StyleUnderline"/>
        </w:rPr>
        <w:t>The genealogy of white supremacy in the United States is made in shifting material relations of colonial and racial dispossession.</w:t>
      </w:r>
      <w:r w:rsidRPr="00B3694B">
        <w:rPr>
          <w:sz w:val="12"/>
        </w:rPr>
        <w:t xml:space="preserve"> Both white supremacy and what Mark Rifkin calls “settler common sense” are used to mediate inequalities among white people over and against indigenous peoples, people of color, and migrants.46 The Bundy </w:t>
      </w:r>
      <w:r w:rsidRPr="00BF272A">
        <w:rPr>
          <w:rStyle w:val="StyleUnderline"/>
        </w:rPr>
        <w:t xml:space="preserve">claims provide an example of these ideologies, which </w:t>
      </w:r>
      <w:r w:rsidRPr="00BF272A">
        <w:rPr>
          <w:rStyle w:val="Emphasis"/>
        </w:rPr>
        <w:t>assert a particular conception of collective belonging and nationalist imaginary</w:t>
      </w:r>
      <w:r w:rsidRPr="00BF272A">
        <w:rPr>
          <w:rStyle w:val="StyleUnderline"/>
        </w:rPr>
        <w:t>.</w:t>
      </w:r>
      <w:r w:rsidRPr="00B3694B">
        <w:rPr>
          <w:sz w:val="12"/>
        </w:rPr>
        <w:t xml:space="preserve"> This is a settler nation that gains a semblance of coherence over and against indigenous and racialized others. </w:t>
      </w:r>
      <w:r w:rsidRPr="00BF272A">
        <w:rPr>
          <w:rStyle w:val="StyleUnderline"/>
        </w:rPr>
        <w:t xml:space="preserve">To challenge this claim by asserting a more inclusive national public and the celebration of national commons may provide a seemingly effective counter-discourse, but it does so </w:t>
      </w:r>
      <w:r w:rsidRPr="00BF272A">
        <w:rPr>
          <w:rStyle w:val="Emphasis"/>
        </w:rPr>
        <w:t>only by further inscribing settler prerogative and naturalizing colonial and racialized dispossession</w:t>
      </w:r>
      <w:r w:rsidRPr="00BF272A">
        <w:rPr>
          <w:rStyle w:val="StyleUnderline"/>
        </w:rPr>
        <w:t>.</w:t>
      </w:r>
      <w:r>
        <w:rPr>
          <w:rStyle w:val="StyleUnderline"/>
        </w:rPr>
        <w:t xml:space="preserve"> </w:t>
      </w:r>
      <w:r w:rsidRPr="00B3694B">
        <w:rPr>
          <w:sz w:val="12"/>
        </w:rPr>
        <w:t>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01B94155" w14:textId="77777777" w:rsidR="00AF349A" w:rsidRDefault="00AF349A" w:rsidP="00AF349A"/>
    <w:p w14:paraId="3B0C12AD" w14:textId="347382A5" w:rsidR="00AF349A" w:rsidRPr="00681B96" w:rsidRDefault="00AF349A" w:rsidP="00AF349A">
      <w:pPr>
        <w:pStyle w:val="Heading4"/>
        <w:rPr>
          <w:rFonts w:cs="Calibri"/>
        </w:rPr>
      </w:pPr>
      <w:r w:rsidRPr="00681B96">
        <w:rPr>
          <w:rFonts w:cs="Calibri"/>
        </w:rPr>
        <w:t>Cooperation</w:t>
      </w:r>
      <w:r w:rsidR="006924D1">
        <w:rPr>
          <w:rFonts w:cs="Calibri"/>
        </w:rPr>
        <w:t>-like in 1ac Silverstein claiming that states need to work together to organize the commons-</w:t>
      </w:r>
      <w:r w:rsidRPr="00681B96">
        <w:rPr>
          <w:rFonts w:cs="Calibri"/>
        </w:rPr>
        <w:t xml:space="preserve"> assumes that space is a unique area that can transcend Earthly politics.</w:t>
      </w:r>
      <w:r w:rsidR="008207F0">
        <w:rPr>
          <w:rFonts w:cs="Calibri"/>
        </w:rPr>
        <w:t xml:space="preserve">  </w:t>
      </w:r>
      <w:r w:rsidRPr="00681B96">
        <w:rPr>
          <w:rFonts w:cs="Calibri"/>
        </w:rPr>
        <w:t xml:space="preserve"> This naïve assumption ignores the settler power dynamics that shape the process of cooperation. </w:t>
      </w:r>
    </w:p>
    <w:p w14:paraId="5935448D" w14:textId="77777777" w:rsidR="00AF349A" w:rsidRPr="00681B96" w:rsidRDefault="00AF349A" w:rsidP="00AF349A">
      <w:pPr>
        <w:rPr>
          <w:rStyle w:val="Style13ptBold"/>
        </w:rPr>
      </w:pPr>
      <w:r w:rsidRPr="00681B96">
        <w:rPr>
          <w:rStyle w:val="Style13ptBold"/>
        </w:rPr>
        <w:t>Genovese 16</w:t>
      </w:r>
    </w:p>
    <w:p w14:paraId="6B93AD90" w14:textId="77777777" w:rsidR="00AF349A" w:rsidRPr="00681B96" w:rsidRDefault="00AF349A" w:rsidP="00AF349A">
      <w:pPr>
        <w:rPr>
          <w:b/>
          <w:sz w:val="20"/>
          <w:szCs w:val="20"/>
        </w:rPr>
      </w:pPr>
      <w:r w:rsidRPr="00681B96">
        <w:rPr>
          <w:rStyle w:val="Style13ptBold"/>
          <w:sz w:val="20"/>
          <w:szCs w:val="20"/>
        </w:rPr>
        <w:t xml:space="preserve">(Genovese, Taylor R. Doctoral student in the Human and Social Dimensions of Science and Technology (HSD) program at Arizona State University, where he is pursuing his interest in the social imaginaries of human futures on Earth and in outer space. 2016. “Fear and Loathing in Truth or Consequences: Neoliberalism, Colonialism and the Lineage of the Frontier at Spaceport America.” </w:t>
      </w:r>
      <w:proofErr w:type="spellStart"/>
      <w:r w:rsidRPr="00681B96">
        <w:rPr>
          <w:rStyle w:val="Style13ptBold"/>
          <w:sz w:val="20"/>
          <w:szCs w:val="20"/>
        </w:rPr>
        <w:t>Space+Anthropology</w:t>
      </w:r>
      <w:proofErr w:type="spellEnd"/>
      <w:r w:rsidRPr="00681B96">
        <w:rPr>
          <w:rStyle w:val="Style13ptBold"/>
          <w:sz w:val="20"/>
          <w:szCs w:val="20"/>
        </w:rPr>
        <w:t>, JKS)</w:t>
      </w:r>
    </w:p>
    <w:p w14:paraId="1B764D13" w14:textId="77777777" w:rsidR="00AF349A" w:rsidRDefault="00AF349A" w:rsidP="00AF349A">
      <w:pPr>
        <w:rPr>
          <w:sz w:val="14"/>
        </w:rPr>
      </w:pPr>
      <w:r w:rsidRPr="00681B96">
        <w:rPr>
          <w:sz w:val="14"/>
        </w:rPr>
        <w:t xml:space="preserve">“This isn’t the government space age,” the tour guide continues. “This is the commercial space age. As a space corporation, you have two choices: cede the business and die...or innovate. There will be no more government hand-outs and that forces innovation.” I knew that I would be confronted with the neoliberal, capitalist mythos eventually; the </w:t>
      </w:r>
      <w:proofErr w:type="spellStart"/>
      <w:r w:rsidRPr="00681B96">
        <w:rPr>
          <w:sz w:val="14"/>
        </w:rPr>
        <w:t>NewSpace</w:t>
      </w:r>
      <w:proofErr w:type="spellEnd"/>
      <w:r w:rsidRPr="00681B96">
        <w:rPr>
          <w:sz w:val="14"/>
        </w:rPr>
        <w:t xml:space="preserve"> mantra of “pull yourself up by the </w:t>
      </w:r>
      <w:proofErr w:type="spellStart"/>
      <w:r w:rsidRPr="00681B96">
        <w:rPr>
          <w:sz w:val="14"/>
        </w:rPr>
        <w:t>spaceboot</w:t>
      </w:r>
      <w:proofErr w:type="spellEnd"/>
      <w:r w:rsidRPr="00681B96">
        <w:rPr>
          <w:sz w:val="14"/>
        </w:rPr>
        <w:t>-straps.” However, what the tour guide said is not entirely true, considering the New Mexico General Fund Plus Special Appropriation is slated to give Spaceport America $2,262,000 in the 2017 budget. That means that 35% of the spaceport’s operating budget next year will be taxpayer money</w:t>
      </w:r>
      <w:proofErr w:type="gramStart"/>
      <w:r w:rsidRPr="00681B96">
        <w:rPr>
          <w:sz w:val="14"/>
        </w:rPr>
        <w:t>—“</w:t>
      </w:r>
      <w:proofErr w:type="gramEnd"/>
      <w:r w:rsidRPr="00681B96">
        <w:rPr>
          <w:sz w:val="14"/>
        </w:rPr>
        <w:t xml:space="preserve">government hand-outs,” if you will. However, this is not a novel situation, corporate subsidies are an important tradition within the capitalist system. “Movement of people and goods is a natural progression,” preaches the tour guide. “The goal of humanity is to make the world a smaller place. Space travel can do that. For example, take what happened at Benghazi. Imagine we could deploy a SEAL team on rocket planes anywhere in the world within minutes!” I can barely take it. This is my first time visiting any </w:t>
      </w:r>
      <w:proofErr w:type="spellStart"/>
      <w:r w:rsidRPr="00681B96">
        <w:rPr>
          <w:sz w:val="14"/>
        </w:rPr>
        <w:t>NewSpace</w:t>
      </w:r>
      <w:proofErr w:type="spellEnd"/>
      <w:r w:rsidRPr="00681B96">
        <w:rPr>
          <w:sz w:val="14"/>
        </w:rPr>
        <w:t xml:space="preserve"> facility and—as an anthropologist—I want to remain a fly-on-the-wall for this initial visit. But the activist in me begins screaming and clawing its way up my throat. I was about to burst when </w:t>
      </w:r>
      <w:r w:rsidRPr="00681B96">
        <w:rPr>
          <w:rStyle w:val="StyleUnderline"/>
        </w:rPr>
        <w:t>a voice calls out from behind me. “</w:t>
      </w:r>
      <w:r w:rsidRPr="00681B96">
        <w:rPr>
          <w:rStyle w:val="Emphasis"/>
        </w:rPr>
        <w:t xml:space="preserve">OK, but </w:t>
      </w:r>
      <w:r w:rsidRPr="00B24036">
        <w:rPr>
          <w:rStyle w:val="Emphasis"/>
          <w:highlight w:val="green"/>
        </w:rPr>
        <w:t>wouldn’t it be great if we all worked together in space</w:t>
      </w:r>
      <w:r w:rsidRPr="00681B96">
        <w:rPr>
          <w:rStyle w:val="Emphasis"/>
        </w:rPr>
        <w:t>? Shouldn’t space be without a military application?”</w:t>
      </w:r>
      <w:r w:rsidRPr="00681B96">
        <w:rPr>
          <w:sz w:val="14"/>
        </w:rPr>
        <w:t xml:space="preserve"> I breathe a sigh of relief as my activist personality begins to settle down. The tour guide begins with the double-speak that continues throughout the remainder of the tour. “</w:t>
      </w:r>
      <w:r w:rsidRPr="00681B96">
        <w:rPr>
          <w:rStyle w:val="StyleUnderline"/>
        </w:rPr>
        <w:t xml:space="preserve">That’s the good thing about </w:t>
      </w:r>
      <w:r w:rsidRPr="000E3741">
        <w:rPr>
          <w:rStyle w:val="StyleUnderline"/>
        </w:rPr>
        <w:t>space</w:t>
      </w:r>
      <w:r w:rsidRPr="00681B96">
        <w:rPr>
          <w:rStyle w:val="StyleUnderline"/>
        </w:rPr>
        <w:t xml:space="preserve">,” he says, floundering slightly at the tourist’s audacity to challenge corporate policy. “It </w:t>
      </w:r>
      <w:r w:rsidRPr="000E3741">
        <w:rPr>
          <w:rStyle w:val="StyleUnderline"/>
        </w:rPr>
        <w:t>transcends politics</w:t>
      </w:r>
      <w:r w:rsidRPr="00681B96">
        <w:rPr>
          <w:rStyle w:val="StyleUnderline"/>
        </w:rPr>
        <w:t>. The good thing about space is it’s a Trump- free zone. A Hillary-free zone.”</w:t>
      </w:r>
      <w:r w:rsidRPr="00681B96">
        <w:rPr>
          <w:sz w:val="14"/>
        </w:rPr>
        <w:t xml:space="preserve"> </w:t>
      </w:r>
      <w:r w:rsidRPr="00681B96">
        <w:rPr>
          <w:rStyle w:val="StyleUnderline"/>
        </w:rPr>
        <w:t xml:space="preserve">Except </w:t>
      </w:r>
      <w:r w:rsidRPr="00B24036">
        <w:rPr>
          <w:rStyle w:val="StyleUnderline"/>
          <w:highlight w:val="green"/>
        </w:rPr>
        <w:t>that is obviously not true</w:t>
      </w:r>
      <w:r w:rsidRPr="00681B96">
        <w:rPr>
          <w:rStyle w:val="StyleUnderline"/>
        </w:rPr>
        <w:t>; and not just in the Foucauldian “everything is political” sense</w:t>
      </w:r>
      <w:r w:rsidRPr="00681B96">
        <w:rPr>
          <w:sz w:val="14"/>
        </w:rPr>
        <w:t xml:space="preserve"> (</w:t>
      </w:r>
      <w:proofErr w:type="gramStart"/>
      <w:r w:rsidRPr="00681B96">
        <w:rPr>
          <w:sz w:val="14"/>
        </w:rPr>
        <w:t>i.e.</w:t>
      </w:r>
      <w:proofErr w:type="gramEnd"/>
      <w:r w:rsidRPr="00681B96">
        <w:rPr>
          <w:sz w:val="14"/>
        </w:rPr>
        <w:t xml:space="preserve"> </w:t>
      </w:r>
      <w:r w:rsidRPr="00681B96">
        <w:rPr>
          <w:rStyle w:val="Emphasis"/>
        </w:rPr>
        <w:t xml:space="preserve">that </w:t>
      </w:r>
      <w:r w:rsidRPr="00B24036">
        <w:rPr>
          <w:rStyle w:val="Emphasis"/>
          <w:highlight w:val="green"/>
        </w:rPr>
        <w:t>power dynamics exist in every facet of human interaction</w:t>
      </w:r>
      <w:r w:rsidRPr="00681B96">
        <w:rPr>
          <w:sz w:val="14"/>
        </w:rPr>
        <w:t xml:space="preserve">). Abu Dhabi’s </w:t>
      </w:r>
      <w:proofErr w:type="spellStart"/>
      <w:r w:rsidRPr="00681B96">
        <w:rPr>
          <w:rStyle w:val="StyleUnderline"/>
        </w:rPr>
        <w:t>Aabar</w:t>
      </w:r>
      <w:proofErr w:type="spellEnd"/>
      <w:r w:rsidRPr="00681B96">
        <w:rPr>
          <w:rStyle w:val="StyleUnderline"/>
        </w:rPr>
        <w:t xml:space="preserve"> Investments has a 37.8% stake in Virgin Galactic. SpaceX has put in unsolicited bids to launch American spy satellites.</w:t>
      </w:r>
      <w:r w:rsidRPr="00681B96">
        <w:rPr>
          <w:sz w:val="14"/>
        </w:rPr>
        <w:t xml:space="preserve"> </w:t>
      </w:r>
      <w:r w:rsidRPr="00681B96">
        <w:rPr>
          <w:rStyle w:val="Emphasis"/>
        </w:rPr>
        <w:t xml:space="preserve">The </w:t>
      </w:r>
      <w:r w:rsidRPr="00B24036">
        <w:rPr>
          <w:rStyle w:val="Emphasis"/>
          <w:highlight w:val="green"/>
        </w:rPr>
        <w:t xml:space="preserve">metaphysical ideal of outer space may be a place beyond politics, but the reality in this “second space age” </w:t>
      </w:r>
      <w:r w:rsidRPr="000E3741">
        <w:rPr>
          <w:rStyle w:val="Emphasis"/>
        </w:rPr>
        <w:t>is that globalized capitalism</w:t>
      </w:r>
      <w:r w:rsidRPr="00681B96">
        <w:rPr>
          <w:rStyle w:val="StyleUnderline"/>
        </w:rPr>
        <w:t>—and all the politics that are inherently intertwined within it—are alive and well in the commercial space industry.</w:t>
      </w:r>
      <w:r w:rsidRPr="00681B96">
        <w:rPr>
          <w:sz w:val="14"/>
        </w:rPr>
        <w:t xml:space="preserve"> The tour guide turns to the launching capabilities of the Boeing 747, especially as it pertains to Virgin Galactic’s </w:t>
      </w:r>
      <w:proofErr w:type="spellStart"/>
      <w:r w:rsidRPr="00681B96">
        <w:rPr>
          <w:sz w:val="14"/>
        </w:rPr>
        <w:t>LauncherOne</w:t>
      </w:r>
      <w:proofErr w:type="spellEnd"/>
      <w:r w:rsidRPr="00681B96">
        <w:rPr>
          <w:sz w:val="14"/>
        </w:rPr>
        <w:t xml:space="preserve"> program which hopes to strap a rocket to one of the wings of a 747, fly up to around 50,000 feet, and release the rocket to be launched the rest of the way to space. “Does anyone else see a problem with this photograph?” asks the tour guide—holding his iPad out for us to see— referencing the fact that there exists only one missile on one of the wings. “What about a 747 carrying missiles on both wings? What about bomb bay doors? There’s a lot of volume inside of a 747! It carried the Space Shuttle on its back, it seems like a waste to only carry a single </w:t>
      </w:r>
      <w:r w:rsidRPr="00681B96">
        <w:rPr>
          <w:sz w:val="14"/>
        </w:rPr>
        <w:lastRenderedPageBreak/>
        <w:t xml:space="preserve">missile.” He holds his hand flat and horizontal to us, as if his fingers are a 747 and then uses the index finger of his other hand to simulate spacecraft dropping from the belly of the aircraft—his palm. Almost a neoliberal haiku. I begin to feel sick. The tour guide continues with the double- speak. “But it’s not about spaceports. It’s not about spaceships. It’s </w:t>
      </w:r>
      <w:r w:rsidRPr="004F2AB8">
        <w:rPr>
          <w:sz w:val="14"/>
          <w:szCs w:val="14"/>
        </w:rPr>
        <w:t xml:space="preserve">about how can space better humanity?” We finally disembark the shuttle and head to the visitor exhibits inside of the terminal and hanger facility. A large mural—titled The Journey Upward—is adorned on one of the walls. This mural served as a summation of the </w:t>
      </w:r>
      <w:proofErr w:type="spellStart"/>
      <w:r w:rsidRPr="004F2AB8">
        <w:rPr>
          <w:sz w:val="14"/>
          <w:szCs w:val="14"/>
        </w:rPr>
        <w:t>NewSpace</w:t>
      </w:r>
      <w:proofErr w:type="spellEnd"/>
      <w:r w:rsidRPr="004F2AB8">
        <w:rPr>
          <w:sz w:val="14"/>
          <w:szCs w:val="14"/>
        </w:rPr>
        <w:t xml:space="preserve"> worldview and ideology. A natural, inescapable, linear progression toward human beings spreading into the cosmos: from dinosaurs (?) to Anglo-looking Paleo Indians to settler-colonists to space migration. </w:t>
      </w:r>
      <w:r w:rsidRPr="004F2AB8">
        <w:rPr>
          <w:rStyle w:val="StyleUnderline"/>
          <w:sz w:val="14"/>
          <w:szCs w:val="14"/>
          <w:u w:val="none"/>
        </w:rPr>
        <w:t>This romanticized “lineage of the frontier” is tied to the capitalist dream—and mythology—of untold profits and constantly expanding markets.</w:t>
      </w:r>
      <w:r w:rsidRPr="004F2AB8">
        <w:rPr>
          <w:sz w:val="14"/>
          <w:szCs w:val="14"/>
        </w:rPr>
        <w:t xml:space="preserve"> Of course, the capitalist mythology also likes to ignore the horre</w:t>
      </w:r>
      <w:r w:rsidRPr="00681B96">
        <w:rPr>
          <w:sz w:val="14"/>
        </w:rPr>
        <w:t xml:space="preserve">ndous inequality and violence that tends to attach itself to the frontier mentality. </w:t>
      </w:r>
      <w:r w:rsidRPr="00B24036">
        <w:rPr>
          <w:rStyle w:val="Emphasis"/>
          <w:highlight w:val="green"/>
        </w:rPr>
        <w:t xml:space="preserve">When frontiers are seen as limitless, </w:t>
      </w:r>
      <w:proofErr w:type="gramStart"/>
      <w:r w:rsidRPr="00B24036">
        <w:rPr>
          <w:rStyle w:val="Emphasis"/>
          <w:highlight w:val="green"/>
        </w:rPr>
        <w:t>uninhabited</w:t>
      </w:r>
      <w:proofErr w:type="gramEnd"/>
      <w:r w:rsidRPr="00B24036">
        <w:rPr>
          <w:rStyle w:val="Emphasis"/>
          <w:highlight w:val="green"/>
        </w:rPr>
        <w:t xml:space="preserve"> and uncivilized, it encourages doctrines like slavery and Manifest Destiny</w:t>
      </w:r>
      <w:r w:rsidRPr="00681B96">
        <w:rPr>
          <w:rStyle w:val="Emphasis"/>
        </w:rPr>
        <w:t>.</w:t>
      </w:r>
      <w:r w:rsidRPr="00681B96">
        <w:rPr>
          <w:sz w:val="14"/>
        </w:rPr>
        <w:t xml:space="preserve"> Yet </w:t>
      </w:r>
      <w:proofErr w:type="spellStart"/>
      <w:r w:rsidRPr="00681B96">
        <w:rPr>
          <w:sz w:val="14"/>
        </w:rPr>
        <w:t>NewSpace</w:t>
      </w:r>
      <w:proofErr w:type="spellEnd"/>
      <w:r w:rsidRPr="00681B96">
        <w:rPr>
          <w:sz w:val="14"/>
        </w:rPr>
        <w:t xml:space="preserve"> corporations seem to be overlooking the bigger picture and instead focus on the “glory of the frontier” as endless profit potential and romantic adventure.</w:t>
      </w:r>
    </w:p>
    <w:p w14:paraId="24778AC6" w14:textId="77777777" w:rsidR="00AF349A" w:rsidRPr="00CC3894" w:rsidRDefault="00AF349A" w:rsidP="00AF349A"/>
    <w:p w14:paraId="1913A29A" w14:textId="45DB5322" w:rsidR="00AF349A" w:rsidRPr="00AB0E37" w:rsidRDefault="00AF349A" w:rsidP="00AF349A">
      <w:pPr>
        <w:pStyle w:val="Heading4"/>
        <w:rPr>
          <w:rFonts w:cs="Calibri"/>
        </w:rPr>
      </w:pPr>
      <w:r w:rsidRPr="00AB0E37">
        <w:rPr>
          <w:rFonts w:cs="Calibri"/>
        </w:rPr>
        <w:t>Space management</w:t>
      </w:r>
      <w:r w:rsidR="006924D1">
        <w:rPr>
          <w:rFonts w:cs="Calibri"/>
        </w:rPr>
        <w:t xml:space="preserve">, like in 1ac </w:t>
      </w:r>
      <w:proofErr w:type="spellStart"/>
      <w:r w:rsidR="006D39AB">
        <w:rPr>
          <w:rFonts w:cs="Calibri"/>
        </w:rPr>
        <w:t>silverstein</w:t>
      </w:r>
      <w:proofErr w:type="spellEnd"/>
      <w:r w:rsidR="006D39AB">
        <w:rPr>
          <w:rFonts w:cs="Calibri"/>
        </w:rPr>
        <w:t xml:space="preserve"> and 1ac </w:t>
      </w:r>
      <w:proofErr w:type="spellStart"/>
      <w:r w:rsidR="006D39AB">
        <w:rPr>
          <w:rFonts w:cs="Calibri"/>
        </w:rPr>
        <w:t>dardot</w:t>
      </w:r>
      <w:proofErr w:type="spellEnd"/>
      <w:r w:rsidR="006924D1">
        <w:rPr>
          <w:rFonts w:cs="Calibri"/>
        </w:rPr>
        <w:t xml:space="preserve"> talking about how the commons must be managed,</w:t>
      </w:r>
      <w:r w:rsidRPr="00AB0E37">
        <w:rPr>
          <w:rFonts w:cs="Calibri"/>
        </w:rPr>
        <w:t xml:space="preserve"> cannot be understood outside of settler colonialism. The infrastructure, institutions, and Eurocentric values of space policy are considered the hallmarks of science and progress, which become weaponized against Indigenous resistance.</w:t>
      </w:r>
    </w:p>
    <w:p w14:paraId="2151AB2A" w14:textId="77777777" w:rsidR="00AF349A" w:rsidRPr="00AB0E37" w:rsidRDefault="00AF349A" w:rsidP="00AF349A">
      <w:pPr>
        <w:rPr>
          <w:rStyle w:val="Style13ptBold"/>
        </w:rPr>
      </w:pPr>
      <w:r w:rsidRPr="00AB0E37">
        <w:rPr>
          <w:rStyle w:val="Style13ptBold"/>
        </w:rPr>
        <w:t>Matson and Nunn 17</w:t>
      </w:r>
    </w:p>
    <w:p w14:paraId="55202D18" w14:textId="77777777" w:rsidR="00AF349A" w:rsidRPr="00AB0E37" w:rsidRDefault="00AF349A" w:rsidP="00AF349A">
      <w:pPr>
        <w:rPr>
          <w:rStyle w:val="Style13ptBold"/>
          <w:b w:val="0"/>
          <w:bCs/>
          <w:sz w:val="20"/>
          <w:szCs w:val="20"/>
        </w:rPr>
      </w:pPr>
      <w:r w:rsidRPr="00AB0E37">
        <w:rPr>
          <w:rStyle w:val="Style13ptBold"/>
          <w:b w:val="0"/>
          <w:bCs/>
          <w:sz w:val="20"/>
          <w:szCs w:val="20"/>
        </w:rPr>
        <w:t>(</w:t>
      </w:r>
      <w:proofErr w:type="spellStart"/>
      <w:r w:rsidRPr="00AB0E37">
        <w:rPr>
          <w:rStyle w:val="Style13ptBold"/>
          <w:b w:val="0"/>
          <w:bCs/>
          <w:sz w:val="20"/>
          <w:szCs w:val="20"/>
        </w:rPr>
        <w:t>Zannah</w:t>
      </w:r>
      <w:proofErr w:type="spellEnd"/>
      <w:r w:rsidRPr="00AB0E37">
        <w:rPr>
          <w:rStyle w:val="Style13ptBold"/>
          <w:b w:val="0"/>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AB0E37">
          <w:rPr>
            <w:rStyle w:val="Style13ptBold"/>
            <w:b w:val="0"/>
            <w:bCs/>
            <w:sz w:val="20"/>
            <w:szCs w:val="20"/>
          </w:rPr>
          <w:t>https://societyan</w:t>
        </w:r>
        <w:r w:rsidRPr="00AB0E37">
          <w:rPr>
            <w:rStyle w:val="Style13ptBold"/>
            <w:b w:val="0"/>
            <w:bCs/>
            <w:sz w:val="20"/>
            <w:szCs w:val="20"/>
          </w:rPr>
          <w:t>d</w:t>
        </w:r>
        <w:r w:rsidRPr="00AB0E37">
          <w:rPr>
            <w:rStyle w:val="Style13ptBold"/>
            <w:b w:val="0"/>
            <w:bCs/>
            <w:sz w:val="20"/>
            <w:szCs w:val="20"/>
          </w:rPr>
          <w:t>space.org/2017/10/03/space-infrastructure-empire-and-the-final-frontier-what-the-mauna-kea-land-defenders-teach-us-about-colonial-totality/</w:t>
        </w:r>
      </w:hyperlink>
      <w:r w:rsidRPr="00AB0E37">
        <w:rPr>
          <w:rStyle w:val="Style13ptBold"/>
          <w:b w:val="0"/>
          <w:bCs/>
          <w:sz w:val="20"/>
          <w:szCs w:val="20"/>
        </w:rPr>
        <w:t>, JKS)</w:t>
      </w:r>
    </w:p>
    <w:p w14:paraId="544D1B10" w14:textId="2595199D" w:rsidR="00AF349A" w:rsidRPr="00B60E82" w:rsidRDefault="00AF349A" w:rsidP="00AF349A">
      <w:pPr>
        <w:rPr>
          <w:u w:val="single"/>
        </w:rPr>
      </w:pPr>
      <w:r w:rsidRPr="00AB0E37">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AB0E37">
        <w:rPr>
          <w:rStyle w:val="StyleUnderline"/>
        </w:rPr>
        <w:t>These divergent perspectives are embedded within a larger relationship of imperial domination that has seeded a century of unrest</w:t>
      </w:r>
      <w:r w:rsidRPr="00AB0E37">
        <w:rPr>
          <w:sz w:val="14"/>
        </w:rPr>
        <w:t xml:space="preserve">. </w:t>
      </w:r>
      <w:r w:rsidRPr="00AB0E37">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AB0E37">
        <w:rPr>
          <w:sz w:val="14"/>
        </w:rPr>
        <w:t xml:space="preserve">. In 1893, the Hawaiian Kingdom and its Queen, Lydia </w:t>
      </w:r>
      <w:proofErr w:type="spellStart"/>
      <w:r w:rsidRPr="00AB0E37">
        <w:rPr>
          <w:sz w:val="14"/>
        </w:rPr>
        <w:t>Kamaka’eha</w:t>
      </w:r>
      <w:proofErr w:type="spellEnd"/>
      <w:r w:rsidRPr="00AB0E37">
        <w:rPr>
          <w:sz w:val="14"/>
        </w:rPr>
        <w:t xml:space="preserve"> </w:t>
      </w:r>
      <w:proofErr w:type="spellStart"/>
      <w:r w:rsidRPr="00AB0E37">
        <w:rPr>
          <w:sz w:val="14"/>
        </w:rPr>
        <w:t>Lili’uokalani</w:t>
      </w:r>
      <w:proofErr w:type="spellEnd"/>
      <w:r w:rsidRPr="00AB0E37">
        <w:rPr>
          <w:sz w:val="14"/>
        </w:rPr>
        <w:t xml:space="preserve">, were overthrown by a US led military coup (Long, 2017). Speaking to a spirit of resistance that has existed on the islands since the coup, scholar-activist K. </w:t>
      </w:r>
      <w:proofErr w:type="spellStart"/>
      <w:r w:rsidRPr="00AB0E37">
        <w:rPr>
          <w:sz w:val="14"/>
        </w:rPr>
        <w:t>Kamakaoka’ilima</w:t>
      </w:r>
      <w:proofErr w:type="spellEnd"/>
      <w:r w:rsidRPr="00AB0E37">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AB0E37">
        <w:rPr>
          <w:rStyle w:val="StyleUnderline"/>
        </w:rPr>
        <w:t xml:space="preserve">More than just a source of inspiration for the groundswell anti-colonial movements around the world, this story provides </w:t>
      </w:r>
      <w:r w:rsidRPr="00AB0E37">
        <w:rPr>
          <w:rStyle w:val="Emphasis"/>
        </w:rPr>
        <w:t xml:space="preserve">a context to better understand ongoing </w:t>
      </w:r>
      <w:r w:rsidRPr="00B24036">
        <w:rPr>
          <w:rStyle w:val="Emphasis"/>
          <w:highlight w:val="green"/>
        </w:rPr>
        <w:t>colonial occupation</w:t>
      </w:r>
      <w:r w:rsidRPr="00AB0E37">
        <w:rPr>
          <w:rStyle w:val="Emphasis"/>
        </w:rPr>
        <w:t xml:space="preserve"> </w:t>
      </w:r>
      <w:r w:rsidRPr="00B24036">
        <w:rPr>
          <w:rStyle w:val="Emphasis"/>
          <w:highlight w:val="green"/>
        </w:rPr>
        <w:t>that is reinforced through</w:t>
      </w:r>
      <w:r w:rsidRPr="00AB0E37">
        <w:rPr>
          <w:rStyle w:val="Emphasis"/>
        </w:rPr>
        <w:t xml:space="preserve"> </w:t>
      </w:r>
      <w:r w:rsidRPr="00B24036">
        <w:rPr>
          <w:rStyle w:val="Emphasis"/>
          <w:highlight w:val="green"/>
        </w:rPr>
        <w:t>the constitutive power of space infrastructure</w:t>
      </w:r>
      <w:r w:rsidRPr="00AB0E37">
        <w:rPr>
          <w:rStyle w:val="StyleUnderline"/>
        </w:rPr>
        <w:t>.</w:t>
      </w:r>
      <w:r w:rsidRPr="00AB0E37">
        <w:rPr>
          <w:sz w:val="14"/>
        </w:rPr>
        <w:t xml:space="preserve"> Working from decades of resistance that culminated in the “battle for Mauna Kea,” </w:t>
      </w:r>
      <w:r w:rsidRPr="00AB0E37">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AB0E37">
        <w:rPr>
          <w:sz w:val="14"/>
        </w:rPr>
        <w:t xml:space="preserve">. </w:t>
      </w:r>
      <w:r w:rsidRPr="00AB0E37">
        <w:rPr>
          <w:rStyle w:val="StyleUnderline"/>
        </w:rPr>
        <w:t xml:space="preserve">The notion of totality describes the process by which </w:t>
      </w:r>
      <w:r w:rsidRPr="00B24036">
        <w:rPr>
          <w:rStyle w:val="StyleUnderline"/>
          <w:highlight w:val="green"/>
        </w:rPr>
        <w:t>occupied spaces are coded with Western values</w:t>
      </w:r>
      <w:r w:rsidRPr="00AB0E37">
        <w:rPr>
          <w:rStyle w:val="StyleUnderline"/>
        </w:rPr>
        <w:t xml:space="preserve"> in the form of normalized cultures, epistemologies, and institutions </w:t>
      </w:r>
      <w:r w:rsidRPr="00B24036">
        <w:rPr>
          <w:rStyle w:val="StyleUnderline"/>
          <w:highlight w:val="green"/>
        </w:rPr>
        <w:t>that produces an “atomistic image of social existence</w:t>
      </w:r>
      <w:r w:rsidRPr="00AB0E37">
        <w:rPr>
          <w:rStyle w:val="StyleUnderline"/>
        </w:rPr>
        <w:t xml:space="preserve">” </w:t>
      </w:r>
      <w:r w:rsidRPr="00AB0E37">
        <w:rPr>
          <w:sz w:val="14"/>
        </w:rPr>
        <w:t xml:space="preserve">(Quijano, 2007: 174). </w:t>
      </w:r>
      <w:r w:rsidRPr="00AB0E37">
        <w:rPr>
          <w:rStyle w:val="Emphasis"/>
        </w:rPr>
        <w:t xml:space="preserve">The institutions, ideologies and systems that advocate for the construction of space infrastructure </w:t>
      </w:r>
      <w:r w:rsidRPr="00AB0E37">
        <w:rPr>
          <w:rStyle w:val="Emphasis"/>
        </w:rPr>
        <w:lastRenderedPageBreak/>
        <w:t>exemplify this process</w:t>
      </w:r>
      <w:r w:rsidRPr="00AB0E37">
        <w:rPr>
          <w:sz w:val="14"/>
        </w:rPr>
        <w:t xml:space="preserve">. </w:t>
      </w:r>
      <w:r w:rsidRPr="00AB0E37">
        <w:rPr>
          <w:rStyle w:val="StyleUnderline"/>
        </w:rPr>
        <w:t>Astronomers frame</w:t>
      </w:r>
      <w:r w:rsidRPr="00AB0E37">
        <w:rPr>
          <w:sz w:val="14"/>
        </w:rPr>
        <w:t xml:space="preserve"> the building of the observatory </w:t>
      </w:r>
      <w:r w:rsidRPr="00B24036">
        <w:rPr>
          <w:rStyle w:val="StyleUnderline"/>
          <w:highlight w:val="green"/>
        </w:rPr>
        <w:t>infrastructure</w:t>
      </w:r>
      <w:r w:rsidRPr="00AB0E37">
        <w:rPr>
          <w:rStyle w:val="StyleUnderline"/>
        </w:rPr>
        <w:t xml:space="preserve"> as </w:t>
      </w:r>
      <w:r w:rsidRPr="00B24036">
        <w:rPr>
          <w:rStyle w:val="StyleUnderline"/>
          <w:highlight w:val="green"/>
        </w:rPr>
        <w:t>an essential piece in advancing our knowledge of outer space and</w:t>
      </w:r>
      <w:r w:rsidRPr="00AB0E37">
        <w:rPr>
          <w:rStyle w:val="StyleUnderline"/>
        </w:rPr>
        <w:t xml:space="preserve"> ultimately </w:t>
      </w:r>
      <w:r w:rsidRPr="00B24036">
        <w:rPr>
          <w:rStyle w:val="StyleUnderline"/>
          <w:highlight w:val="green"/>
        </w:rPr>
        <w:t>achieving ‘universal’ progress</w:t>
      </w:r>
      <w:r w:rsidRPr="00AB0E37">
        <w:rPr>
          <w:sz w:val="14"/>
        </w:rPr>
        <w:t xml:space="preserve">. </w:t>
      </w:r>
      <w:r w:rsidRPr="00AB0E37">
        <w:rPr>
          <w:rStyle w:val="StyleUnderline"/>
        </w:rPr>
        <w:t xml:space="preserve">The resistance to development of these infrastructural systems is an invitation to consider </w:t>
      </w:r>
      <w:r w:rsidRPr="00B24036">
        <w:rPr>
          <w:rStyle w:val="Emphasis"/>
          <w:highlight w:val="green"/>
        </w:rPr>
        <w:t>the relationship between space as a frontier of discovery and ongoing questions of settler colonialism</w:t>
      </w:r>
      <w:r w:rsidRPr="00AB0E37">
        <w:rPr>
          <w:sz w:val="14"/>
        </w:rPr>
        <w:t xml:space="preserve">; the blockade has made visible </w:t>
      </w:r>
      <w:r w:rsidRPr="00B24036">
        <w:rPr>
          <w:rStyle w:val="StyleUnderline"/>
          <w:highlight w:val="green"/>
        </w:rPr>
        <w:t>the inherent relationship between the infrastructure of scientific exploration</w:t>
      </w:r>
      <w:r w:rsidRPr="00AB0E37">
        <w:rPr>
          <w:rStyle w:val="StyleUnderline"/>
        </w:rPr>
        <w:t xml:space="preserve"> and the logic of totalizing colonial rationality that </w:t>
      </w:r>
      <w:r w:rsidRPr="00B24036">
        <w:rPr>
          <w:rStyle w:val="StyleUnderline"/>
          <w:highlight w:val="green"/>
        </w:rPr>
        <w:t>enables the development of massive telescopes on occupied land</w:t>
      </w:r>
      <w:r w:rsidRPr="00AB0E37">
        <w:rPr>
          <w:rStyle w:val="StyleUnderline"/>
        </w:rPr>
        <w:t>.</w:t>
      </w:r>
      <w:r w:rsidRPr="00AB0E37">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AB0E37">
        <w:rPr>
          <w:sz w:val="14"/>
        </w:rPr>
        <w:t>Hawai‘</w:t>
      </w:r>
      <w:proofErr w:type="gramEnd"/>
      <w:r w:rsidRPr="00AB0E37">
        <w:rPr>
          <w:sz w:val="14"/>
        </w:rPr>
        <w:t xml:space="preserve">i Board of Regents meeting, Dr. </w:t>
      </w:r>
      <w:proofErr w:type="spellStart"/>
      <w:r w:rsidRPr="00AB0E37">
        <w:rPr>
          <w:sz w:val="14"/>
        </w:rPr>
        <w:t>Pualani</w:t>
      </w:r>
      <w:proofErr w:type="spellEnd"/>
      <w:r w:rsidRPr="00AB0E37">
        <w:rPr>
          <w:sz w:val="14"/>
        </w:rPr>
        <w:t xml:space="preserve"> </w:t>
      </w:r>
      <w:proofErr w:type="spellStart"/>
      <w:r w:rsidRPr="00AB0E37">
        <w:rPr>
          <w:sz w:val="14"/>
        </w:rPr>
        <w:t>Kanaka’ole</w:t>
      </w:r>
      <w:proofErr w:type="spellEnd"/>
      <w:r w:rsidRPr="00AB0E37">
        <w:rPr>
          <w:sz w:val="14"/>
        </w:rPr>
        <w:t xml:space="preserve"> </w:t>
      </w:r>
      <w:proofErr w:type="spellStart"/>
      <w:r w:rsidRPr="00AB0E37">
        <w:rPr>
          <w:sz w:val="14"/>
        </w:rPr>
        <w:t>Kanahele</w:t>
      </w:r>
      <w:proofErr w:type="spellEnd"/>
      <w:r w:rsidRPr="00AB0E37">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AB0E37">
        <w:rPr>
          <w:sz w:val="14"/>
        </w:rPr>
        <w:t>Kanahele</w:t>
      </w:r>
      <w:proofErr w:type="spellEnd"/>
      <w:r w:rsidRPr="00AB0E37">
        <w:rPr>
          <w:sz w:val="14"/>
        </w:rPr>
        <w:t xml:space="preserve"> speaks of goes beyond the physical destruction of the sacred ancestral site, to describe a hegemonic normalization and occupation that actively effaces traditional Hawaiian ways of being in the world. </w:t>
      </w:r>
      <w:r w:rsidRPr="00AB0E37">
        <w:rPr>
          <w:rStyle w:val="StyleUnderline"/>
        </w:rPr>
        <w:t>The words and actions of the land defenders challenge totalizing structures that classify space according to a narrow set of beliefs about the world.</w:t>
      </w:r>
      <w:r w:rsidRPr="00AB0E37">
        <w:rPr>
          <w:sz w:val="14"/>
        </w:rPr>
        <w:t xml:space="preserve"> Working from these acts of resistance, we want to suggest that </w:t>
      </w:r>
      <w:r w:rsidRPr="00AB0E37">
        <w:rPr>
          <w:rStyle w:val="StyleUnderline"/>
        </w:rPr>
        <w:t xml:space="preserve">the Hawaiian sovereignty movement illuminates how </w:t>
      </w:r>
      <w:r w:rsidRPr="00AB0E37">
        <w:rPr>
          <w:rStyle w:val="Emphasis"/>
        </w:rPr>
        <w:t xml:space="preserve">systems of scientific thought and </w:t>
      </w:r>
      <w:r w:rsidRPr="00B24036">
        <w:rPr>
          <w:rStyle w:val="Emphasis"/>
          <w:highlight w:val="green"/>
        </w:rPr>
        <w:t>the project of space exploration rely on Euro-western values being the standard by which all other values are measured</w:t>
      </w:r>
      <w:r w:rsidRPr="00AB0E37">
        <w:rPr>
          <w:sz w:val="14"/>
        </w:rPr>
        <w:t xml:space="preserve">. It is this wide acceptance of these structures and principles of reasoning that serve to justify the construction of infrastructure that at once reproduces and fortifies these myths. </w:t>
      </w:r>
      <w:r w:rsidRPr="00AB0E37">
        <w:rPr>
          <w:rStyle w:val="StyleUnderline"/>
        </w:rPr>
        <w:t xml:space="preserve">This self-reinforcing relationship between the production of space infrastructure and the logics that justify it speaks to a </w:t>
      </w:r>
      <w:proofErr w:type="gramStart"/>
      <w:r w:rsidRPr="00AB0E37">
        <w:rPr>
          <w:rStyle w:val="StyleUnderline"/>
        </w:rPr>
        <w:t>powerful aspects of colonial totality</w:t>
      </w:r>
      <w:proofErr w:type="gramEnd"/>
      <w:r w:rsidRPr="00AB0E37">
        <w:rPr>
          <w:rStyle w:val="StyleUnderline"/>
        </w:rPr>
        <w:t>: the way it gains power by rendering illegible the very elements relied upon to actively produce the other.</w:t>
      </w:r>
      <w:r w:rsidRPr="00AB0E37">
        <w:rPr>
          <w:sz w:val="14"/>
        </w:rPr>
        <w:t xml:space="preserve"> The generally unquestioned salience of space infrastructure is a powerful example of this. As Quijano (2007: 174) </w:t>
      </w:r>
      <w:proofErr w:type="gramStart"/>
      <w:r w:rsidRPr="00AB0E37">
        <w:rPr>
          <w:sz w:val="14"/>
        </w:rPr>
        <w:t>describes,</w:t>
      </w:r>
      <w:proofErr w:type="gramEnd"/>
      <w:r w:rsidRPr="00AB0E37">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AB0E37">
        <w:rPr>
          <w:sz w:val="14"/>
        </w:rPr>
        <w:t>spatialities</w:t>
      </w:r>
      <w:proofErr w:type="spellEnd"/>
      <w:r w:rsidRPr="00AB0E37">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B24036">
        <w:rPr>
          <w:rStyle w:val="StyleUnderline"/>
          <w:highlight w:val="green"/>
        </w:rPr>
        <w:t xml:space="preserve">, space as the </w:t>
      </w:r>
      <w:r w:rsidRPr="00B24036">
        <w:rPr>
          <w:rStyle w:val="Emphasis"/>
          <w:highlight w:val="green"/>
        </w:rPr>
        <w:t>‘final frontier</w:t>
      </w:r>
      <w:r w:rsidRPr="00AB0E37">
        <w:rPr>
          <w:rStyle w:val="Emphasis"/>
        </w:rPr>
        <w:t>’</w:t>
      </w:r>
      <w:r w:rsidRPr="00AB0E37">
        <w:rPr>
          <w:rStyle w:val="StyleUnderline"/>
        </w:rPr>
        <w:t xml:space="preserve"> is not simply a metaphor but </w:t>
      </w:r>
      <w:r w:rsidRPr="00B24036">
        <w:rPr>
          <w:rStyle w:val="StyleUnderline"/>
          <w:highlight w:val="green"/>
        </w:rPr>
        <w:t>speaks to the role of astronomy in upholding the ongoing projection of values onto new territories</w:t>
      </w:r>
      <w:r w:rsidRPr="00AB0E37">
        <w:rPr>
          <w:rStyle w:val="StyleUnderline"/>
        </w:rPr>
        <w:t xml:space="preserve"> </w:t>
      </w:r>
      <w:r w:rsidRPr="00B24036">
        <w:rPr>
          <w:rStyle w:val="StyleUnderline"/>
          <w:highlight w:val="green"/>
        </w:rPr>
        <w:t>and extending power</w:t>
      </w:r>
      <w:r w:rsidRPr="00AB0E37">
        <w:rPr>
          <w:rStyle w:val="StyleUnderline"/>
        </w:rPr>
        <w:t xml:space="preserve"> and acquisition of territory to those </w:t>
      </w:r>
      <w:r w:rsidRPr="00B24036">
        <w:rPr>
          <w:rStyle w:val="StyleUnderline"/>
          <w:highlight w:val="green"/>
        </w:rPr>
        <w:t>complicit in colonial processes</w:t>
      </w:r>
      <w:r w:rsidRPr="00AB0E37">
        <w:rPr>
          <w:rStyle w:val="StyleUnderline"/>
        </w:rPr>
        <w:t>.</w:t>
      </w:r>
      <w:r w:rsidRPr="00AB0E37">
        <w:rPr>
          <w:sz w:val="14"/>
        </w:rPr>
        <w:t xml:space="preserve"> This extends both to the world’s highest peaks and into the heavens</w:t>
      </w:r>
      <w:r w:rsidRPr="00AB0E37">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AB0E37">
        <w:rPr>
          <w:sz w:val="14"/>
        </w:rPr>
        <w:t xml:space="preserve"> However, as Lowe (2015: 2) warns, </w:t>
      </w:r>
      <w:r w:rsidRPr="00AB0E37">
        <w:rPr>
          <w:rStyle w:val="StyleUnderline"/>
        </w:rPr>
        <w:t>these abstract promises of human freedoms and rational progress are necessarily discordant with the “global conditions on which they depend.”</w:t>
      </w:r>
      <w:r w:rsidRPr="00AB0E37">
        <w:rPr>
          <w:sz w:val="14"/>
        </w:rPr>
        <w:t xml:space="preserve"> Which is to say that </w:t>
      </w:r>
      <w:r w:rsidRPr="00AB0E37">
        <w:rPr>
          <w:rStyle w:val="StyleUnderline"/>
        </w:rPr>
        <w:t>these atomistic systems dispose of the very relationships and elements of life that make them possible.</w:t>
      </w:r>
      <w:r w:rsidRPr="00AB0E37">
        <w:rPr>
          <w:sz w:val="14"/>
        </w:rPr>
        <w:t xml:space="preserve"> </w:t>
      </w:r>
      <w:r w:rsidRPr="00AB0E37">
        <w:rPr>
          <w:rStyle w:val="StyleUnderline"/>
        </w:rPr>
        <w:t>A belief in respecting the sacredness of the world is just one example of this. It is also essential to recognize the process of establishing colonial totality is one that imperial forces have worked tirelessly to instill</w:t>
      </w:r>
      <w:r w:rsidRPr="00AB0E37">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AB0E37">
        <w:rPr>
          <w:sz w:val="14"/>
        </w:rPr>
        <w:t>wa</w:t>
      </w:r>
      <w:proofErr w:type="spellEnd"/>
      <w:r w:rsidRPr="00AB0E37">
        <w:rPr>
          <w:sz w:val="14"/>
        </w:rPr>
        <w:t xml:space="preserve"> </w:t>
      </w:r>
      <w:proofErr w:type="spellStart"/>
      <w:r w:rsidRPr="00AB0E37">
        <w:rPr>
          <w:sz w:val="14"/>
        </w:rPr>
        <w:t>Thiong’o</w:t>
      </w:r>
      <w:proofErr w:type="spellEnd"/>
      <w:r w:rsidRPr="00AB0E37">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AB0E37">
        <w:rPr>
          <w:rStyle w:val="StyleUnderline"/>
        </w:rPr>
        <w:t>continually reflecting on the historical and ongoing work that maintains the conditions of settler colonialism is essential to resisting the tendency for colonial constraint to appear inevitable, unresolvable, and complete</w:t>
      </w:r>
      <w:r w:rsidRPr="00AB0E37">
        <w:rPr>
          <w:sz w:val="14"/>
        </w:rPr>
        <w:t xml:space="preserve"> (Byrd, 2011; see also Simpson, 2014). </w:t>
      </w:r>
      <w:r w:rsidRPr="00AB0E37">
        <w:rPr>
          <w:rStyle w:val="StyleUnderline"/>
        </w:rPr>
        <w:t>There was nothing, easy, given, or natural about processes of colonial occupation.</w:t>
      </w:r>
      <w:r w:rsidRPr="00AB0E37">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w:t>
      </w:r>
      <w:r w:rsidRPr="00AB0E37">
        <w:rPr>
          <w:sz w:val="14"/>
        </w:rPr>
        <w:lastRenderedPageBreak/>
        <w:t xml:space="preserve">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AB0E37">
        <w:rPr>
          <w:rStyle w:val="StyleUnderline"/>
        </w:rPr>
        <w:t xml:space="preserve">The </w:t>
      </w:r>
      <w:r w:rsidRPr="00B24036">
        <w:rPr>
          <w:rStyle w:val="StyleUnderline"/>
          <w:highlight w:val="green"/>
        </w:rPr>
        <w:t>resistance at Mauna Kea</w:t>
      </w:r>
      <w:r w:rsidRPr="00AB0E37">
        <w:rPr>
          <w:rStyle w:val="StyleUnderline"/>
        </w:rPr>
        <w:t>, then</w:t>
      </w:r>
      <w:r w:rsidRPr="00B24036">
        <w:rPr>
          <w:rStyle w:val="StyleUnderline"/>
          <w:highlight w:val="green"/>
        </w:rPr>
        <w:t>, is a powerful symbol of the possibility of rupturing the normative totality of Modernist scientific rationality</w:t>
      </w:r>
      <w:r w:rsidRPr="00AB0E37">
        <w:rPr>
          <w:rStyle w:val="StyleUnderline"/>
        </w:rPr>
        <w:t>, but it also underscores the recalcitrance of the structures of control and the challenges of pushing back against colonial occupation.</w:t>
      </w:r>
      <w:r w:rsidRPr="00AB0E37">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AB0E37">
        <w:rPr>
          <w:rStyle w:val="Emphasis"/>
        </w:rPr>
        <w:t xml:space="preserve">For these representatives of state and international institutions, </w:t>
      </w:r>
      <w:r w:rsidRPr="00B24036">
        <w:rPr>
          <w:rStyle w:val="Emphasis"/>
          <w:highlight w:val="green"/>
        </w:rPr>
        <w:t>violent control is re-framed as co-existence to</w:t>
      </w:r>
      <w:r w:rsidRPr="00AB0E37">
        <w:rPr>
          <w:rStyle w:val="Emphasis"/>
        </w:rPr>
        <w:t xml:space="preserve"> </w:t>
      </w:r>
      <w:r w:rsidRPr="00B24036">
        <w:rPr>
          <w:rStyle w:val="Emphasis"/>
          <w:highlight w:val="green"/>
        </w:rPr>
        <w:t>achieve Modernist notions of progress, while the claims of Indigenous people are reduced to frivolous demands with primitive and irrational connections to the past</w:t>
      </w:r>
      <w:r w:rsidRPr="00AB0E37">
        <w:rPr>
          <w:rStyle w:val="Emphasis"/>
        </w:rPr>
        <w:t>.</w:t>
      </w:r>
      <w:r w:rsidRPr="00AB0E37">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AB0E37">
        <w:rPr>
          <w:rStyle w:val="StyleUnderline"/>
        </w:rPr>
        <w:t>It is important to recognize the extant materiality of these infrastructures as a manifestation of hegemonic systems that perpetuate myths of rationality and Euro-western cultural supremacy</w:t>
      </w:r>
      <w:r w:rsidRPr="00AB0E37">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AB0E37">
        <w:rPr>
          <w:sz w:val="14"/>
        </w:rPr>
        <w:t>In spite of</w:t>
      </w:r>
      <w:proofErr w:type="gramEnd"/>
      <w:r w:rsidRPr="00AB0E37">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AB0E37">
        <w:rPr>
          <w:rStyle w:val="StyleUnderline"/>
        </w:rPr>
        <w:t>It is within these ruptures that we see a potential for a continued learning from the stars and our social existence.</w:t>
      </w:r>
    </w:p>
    <w:p w14:paraId="2D141C37" w14:textId="77777777" w:rsidR="00AF349A" w:rsidRPr="00AB0E37" w:rsidRDefault="00AF349A" w:rsidP="00AF349A">
      <w:pPr>
        <w:pStyle w:val="Heading4"/>
        <w:rPr>
          <w:rFonts w:cs="Calibri"/>
        </w:rPr>
      </w:pPr>
      <w:r w:rsidRPr="00AB0E37">
        <w:rPr>
          <w:rFonts w:cs="Calibri"/>
        </w:rPr>
        <w:t xml:space="preserve">This debate is </w:t>
      </w:r>
      <w:r w:rsidRPr="00AB0E37">
        <w:rPr>
          <w:rFonts w:cs="Calibri"/>
          <w:u w:val="single"/>
        </w:rPr>
        <w:t>not</w:t>
      </w:r>
      <w:r w:rsidRPr="00AB0E37">
        <w:rPr>
          <w:rFonts w:cs="Calibri"/>
        </w:rPr>
        <w:t xml:space="preserve"> private space good/bad, but instead a question of Native </w:t>
      </w:r>
      <w:r w:rsidRPr="00AB0E37">
        <w:rPr>
          <w:rFonts w:cs="Calibri"/>
          <w:u w:val="single"/>
        </w:rPr>
        <w:t>sovereignty</w:t>
      </w:r>
      <w:r w:rsidRPr="00AB0E37">
        <w:rPr>
          <w:rFonts w:cs="Calibri"/>
        </w:rPr>
        <w:t xml:space="preserve"> and the power to </w:t>
      </w:r>
      <w:r w:rsidRPr="00AB0E37">
        <w:rPr>
          <w:rFonts w:cs="Calibri"/>
          <w:u w:val="single"/>
        </w:rPr>
        <w:t>invoke</w:t>
      </w:r>
      <w:r w:rsidRPr="00AB0E37">
        <w:rPr>
          <w:rFonts w:cs="Calibri"/>
        </w:rPr>
        <w:t xml:space="preserve"> the plan. The 1AC eclipses the authority of Native nations, so in response we affirm the long tradition of </w:t>
      </w:r>
      <w:r w:rsidRPr="00AB0E37">
        <w:rPr>
          <w:rFonts w:cs="Calibri"/>
          <w:u w:val="single"/>
        </w:rPr>
        <w:t>Indigenous internationalism</w:t>
      </w:r>
      <w:r w:rsidRPr="00AB0E37">
        <w:rPr>
          <w:rFonts w:cs="Calibri"/>
        </w:rPr>
        <w:t xml:space="preserve"> across colonial borders. </w:t>
      </w:r>
    </w:p>
    <w:p w14:paraId="778B36EE" w14:textId="77777777" w:rsidR="00AF349A" w:rsidRPr="00AB0E37" w:rsidRDefault="00AF349A" w:rsidP="00AF349A">
      <w:pPr>
        <w:rPr>
          <w:rStyle w:val="Style13ptBold"/>
        </w:rPr>
      </w:pPr>
      <w:r w:rsidRPr="00AB0E37">
        <w:rPr>
          <w:rStyle w:val="Style13ptBold"/>
        </w:rPr>
        <w:t>Estes 19</w:t>
      </w:r>
    </w:p>
    <w:p w14:paraId="32C73735" w14:textId="77777777" w:rsidR="00AF349A" w:rsidRPr="00AB0E37" w:rsidRDefault="00AF349A" w:rsidP="00AF349A">
      <w:pPr>
        <w:rPr>
          <w:rStyle w:val="Style13ptBold"/>
          <w:sz w:val="20"/>
          <w:szCs w:val="20"/>
        </w:rPr>
      </w:pPr>
      <w:r w:rsidRPr="00AB0E37">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7FB77B90" w14:textId="078120F8" w:rsidR="00AF349A" w:rsidRPr="00514B5C" w:rsidRDefault="00AF349A" w:rsidP="00AF349A">
      <w:pPr>
        <w:rPr>
          <w:sz w:val="14"/>
        </w:rPr>
      </w:pPr>
      <w:r w:rsidRPr="00AB0E37">
        <w:rPr>
          <w:rStyle w:val="StyleUnderline"/>
        </w:rPr>
        <w:t>The Treaty Council</w:t>
      </w:r>
      <w:r w:rsidRPr="00AB0E37">
        <w:rPr>
          <w:sz w:val="14"/>
        </w:rPr>
        <w:t xml:space="preserve">, however, </w:t>
      </w:r>
      <w:r w:rsidRPr="00AB0E37">
        <w:rPr>
          <w:rStyle w:val="StyleUnderline"/>
        </w:rPr>
        <w:t xml:space="preserve">was not the first or only version of </w:t>
      </w:r>
      <w:r w:rsidRPr="00AB0E37">
        <w:rPr>
          <w:sz w:val="14"/>
        </w:rPr>
        <w:t>what historian Daniel Cobb calls a “</w:t>
      </w:r>
      <w:r w:rsidRPr="00AB0E37">
        <w:rPr>
          <w:rStyle w:val="StyleUnderline"/>
        </w:rPr>
        <w:t>global Indigenous identity.</w:t>
      </w:r>
      <w:r w:rsidRPr="00AB0E37">
        <w:rPr>
          <w:sz w:val="14"/>
        </w:rPr>
        <w:t xml:space="preserve">” Rather, </w:t>
      </w:r>
      <w:r w:rsidRPr="00AB0E37">
        <w:rPr>
          <w:rStyle w:val="StyleUnderline"/>
        </w:rPr>
        <w:t xml:space="preserve">it belonged to and drew from a long tradition of </w:t>
      </w:r>
      <w:r w:rsidRPr="00B24036">
        <w:rPr>
          <w:rStyle w:val="Emphasis"/>
          <w:highlight w:val="green"/>
        </w:rPr>
        <w:t>Indigenous internationalism</w:t>
      </w:r>
      <w:r w:rsidRPr="00AB0E37">
        <w:rPr>
          <w:sz w:val="14"/>
        </w:rPr>
        <w:t xml:space="preserve">.5 Prior to European contact, </w:t>
      </w:r>
      <w:r w:rsidRPr="00AB0E37">
        <w:rPr>
          <w:rStyle w:val="StyleUnderline"/>
        </w:rPr>
        <w:t xml:space="preserve">Indigenous nations had </w:t>
      </w:r>
      <w:r w:rsidRPr="00B24036">
        <w:rPr>
          <w:rStyle w:val="StyleUnderline"/>
          <w:highlight w:val="green"/>
        </w:rPr>
        <w:t xml:space="preserve">often </w:t>
      </w:r>
      <w:proofErr w:type="gramStart"/>
      <w:r w:rsidRPr="00B24036">
        <w:rPr>
          <w:rStyle w:val="StyleUnderline"/>
          <w:highlight w:val="green"/>
        </w:rPr>
        <w:t>entered into</w:t>
      </w:r>
      <w:proofErr w:type="gramEnd"/>
      <w:r w:rsidRPr="00B24036">
        <w:rPr>
          <w:rStyle w:val="StyleUnderline"/>
          <w:highlight w:val="green"/>
        </w:rPr>
        <w:t xml:space="preserve"> relations</w:t>
      </w:r>
      <w:r w:rsidRPr="00AB0E37">
        <w:rPr>
          <w:rStyle w:val="StyleUnderline"/>
        </w:rPr>
        <w:t xml:space="preserve"> with each other for alliance, kinship, war, peace, or trade.</w:t>
      </w:r>
      <w:r w:rsidRPr="00AB0E37">
        <w:rPr>
          <w:sz w:val="14"/>
        </w:rPr>
        <w:t xml:space="preserve"> As shown in previous chapters, agreements were made not solely between human nations, but also among nonhuman nations as well, such as the buffalo and the land. </w:t>
      </w:r>
      <w:r w:rsidRPr="00AB0E37">
        <w:rPr>
          <w:rStyle w:val="StyleUnderline"/>
        </w:rPr>
        <w:t xml:space="preserve">Such </w:t>
      </w:r>
      <w:r w:rsidRPr="00B24036">
        <w:rPr>
          <w:rStyle w:val="StyleUnderline"/>
          <w:highlight w:val="green"/>
        </w:rPr>
        <w:t>treaties were</w:t>
      </w:r>
      <w:r w:rsidRPr="00AB0E37">
        <w:rPr>
          <w:rStyle w:val="StyleUnderline"/>
        </w:rPr>
        <w:t xml:space="preserve">, and continue to be, </w:t>
      </w:r>
      <w:r w:rsidRPr="00B24036">
        <w:rPr>
          <w:rStyle w:val="StyleUnderline"/>
          <w:highlight w:val="green"/>
        </w:rPr>
        <w:t>the basis of diplomacy</w:t>
      </w:r>
      <w:r w:rsidRPr="00AB0E37">
        <w:rPr>
          <w:rStyle w:val="StyleUnderline"/>
        </w:rPr>
        <w:t xml:space="preserve"> and the evidence of a prior and continuing status of Indigenous nationhood</w:t>
      </w:r>
      <w:r w:rsidRPr="00B24036">
        <w:rPr>
          <w:rStyle w:val="StyleUnderline"/>
          <w:highlight w:val="green"/>
        </w:rPr>
        <w:t>.</w:t>
      </w:r>
      <w:r w:rsidRPr="00B24036">
        <w:rPr>
          <w:sz w:val="14"/>
          <w:highlight w:val="green"/>
        </w:rPr>
        <w:t xml:space="preserve"> </w:t>
      </w:r>
      <w:r w:rsidRPr="00B24036">
        <w:rPr>
          <w:rStyle w:val="Emphasis"/>
          <w:highlight w:val="green"/>
        </w:rPr>
        <w:t xml:space="preserve">Sovereign nations do not </w:t>
      </w:r>
      <w:proofErr w:type="gramStart"/>
      <w:r w:rsidRPr="00B24036">
        <w:rPr>
          <w:rStyle w:val="Emphasis"/>
          <w:highlight w:val="green"/>
        </w:rPr>
        <w:t>enter into</w:t>
      </w:r>
      <w:proofErr w:type="gramEnd"/>
      <w:r w:rsidRPr="00B24036">
        <w:rPr>
          <w:rStyle w:val="Emphasis"/>
          <w:highlight w:val="green"/>
        </w:rPr>
        <w:t xml:space="preserve"> </w:t>
      </w:r>
      <w:r w:rsidRPr="00AB0E37">
        <w:rPr>
          <w:rStyle w:val="Emphasis"/>
        </w:rPr>
        <w:t xml:space="preserve">international relations or </w:t>
      </w:r>
      <w:r w:rsidRPr="00B24036">
        <w:rPr>
          <w:rStyle w:val="Emphasis"/>
          <w:highlight w:val="green"/>
        </w:rPr>
        <w:t>treaties with domestic</w:t>
      </w:r>
      <w:r w:rsidRPr="00AB0E37">
        <w:rPr>
          <w:rStyle w:val="Emphasis"/>
        </w:rPr>
        <w:t xml:space="preserve"> or “internal” </w:t>
      </w:r>
      <w:r w:rsidRPr="00B24036">
        <w:rPr>
          <w:rStyle w:val="Emphasis"/>
          <w:highlight w:val="green"/>
        </w:rPr>
        <w:t>populations</w:t>
      </w:r>
      <w:r w:rsidRPr="00AB0E37">
        <w:rPr>
          <w:rStyle w:val="Emphasis"/>
        </w:rPr>
        <w:t>.</w:t>
      </w:r>
      <w:r w:rsidRPr="00AB0E37">
        <w:rPr>
          <w:sz w:val="14"/>
        </w:rPr>
        <w:t xml:space="preserve"> On the contrary, </w:t>
      </w:r>
      <w:r w:rsidRPr="00AB0E37">
        <w:rPr>
          <w:rStyle w:val="StyleUnderline"/>
          <w:sz w:val="24"/>
        </w:rPr>
        <w:t xml:space="preserve">the very basis of </w:t>
      </w:r>
      <w:r w:rsidRPr="00B24036">
        <w:rPr>
          <w:rStyle w:val="StyleUnderline"/>
          <w:sz w:val="24"/>
          <w:highlight w:val="green"/>
        </w:rPr>
        <w:t>sovereignty is</w:t>
      </w:r>
      <w:r w:rsidRPr="00AB0E37">
        <w:rPr>
          <w:rStyle w:val="StyleUnderline"/>
          <w:sz w:val="24"/>
        </w:rPr>
        <w:t xml:space="preserve"> the </w:t>
      </w:r>
      <w:r w:rsidRPr="00B24036">
        <w:rPr>
          <w:rStyle w:val="StyleUnderline"/>
          <w:sz w:val="24"/>
          <w:highlight w:val="green"/>
        </w:rPr>
        <w:t xml:space="preserve">power to negotiate </w:t>
      </w:r>
      <w:r w:rsidRPr="00AB0E37">
        <w:rPr>
          <w:rStyle w:val="StyleUnderline"/>
          <w:sz w:val="24"/>
        </w:rPr>
        <w:t xml:space="preserve">relationships </w:t>
      </w:r>
      <w:r w:rsidRPr="00B24036">
        <w:rPr>
          <w:rStyle w:val="StyleUnderline"/>
          <w:sz w:val="24"/>
          <w:highlight w:val="green"/>
        </w:rPr>
        <w:t>between those who are</w:t>
      </w:r>
      <w:r w:rsidRPr="00AB0E37">
        <w:rPr>
          <w:rStyle w:val="StyleUnderline"/>
          <w:sz w:val="24"/>
        </w:rPr>
        <w:t xml:space="preserve"> seen as </w:t>
      </w:r>
      <w:r w:rsidRPr="00B24036">
        <w:rPr>
          <w:rStyle w:val="StyleUnderline"/>
          <w:sz w:val="24"/>
          <w:highlight w:val="green"/>
        </w:rPr>
        <w:t>different</w:t>
      </w:r>
      <w:r w:rsidRPr="00AB0E37">
        <w:rPr>
          <w:rStyle w:val="StyleUnderline"/>
        </w:rPr>
        <w:t xml:space="preserve">— between </w:t>
      </w:r>
      <w:r w:rsidRPr="00AB0E37">
        <w:rPr>
          <w:rStyle w:val="StyleUnderline"/>
        </w:rPr>
        <w:lastRenderedPageBreak/>
        <w:t>other sovereigns and nations. But concepts of “sovereignty” and “nation” possess different meanings for Indigenous peoples</w:t>
      </w:r>
      <w:r w:rsidRPr="00AB0E37">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AB0E37">
        <w:rPr>
          <w:rStyle w:val="Emphasis"/>
        </w:rPr>
        <w:t xml:space="preserve">Far beyond the project of seeking equality within the colonial state, the tradition of radical </w:t>
      </w:r>
      <w:r w:rsidRPr="00B24036">
        <w:rPr>
          <w:rStyle w:val="Emphasis"/>
          <w:highlight w:val="green"/>
        </w:rPr>
        <w:t xml:space="preserve">Indigenous internationalism imagined a world altogether free of colonial hierarchies </w:t>
      </w:r>
      <w:r w:rsidRPr="00AB0E37">
        <w:rPr>
          <w:rStyle w:val="Emphasis"/>
        </w:rPr>
        <w:t>of race, class, and nation</w:t>
      </w:r>
      <w:r w:rsidRPr="00AB0E37">
        <w:rPr>
          <w:sz w:val="14"/>
        </w:rPr>
        <w:t xml:space="preserve">. </w:t>
      </w:r>
      <w:r w:rsidRPr="00B24036">
        <w:rPr>
          <w:rStyle w:val="StyleUnderline"/>
          <w:highlight w:val="green"/>
        </w:rPr>
        <w:t>This vision allowed</w:t>
      </w:r>
      <w:r w:rsidRPr="00AB0E37">
        <w:rPr>
          <w:rStyle w:val="StyleUnderline"/>
        </w:rPr>
        <w:t xml:space="preserve"> revolutionary </w:t>
      </w:r>
      <w:r w:rsidRPr="00B24036">
        <w:rPr>
          <w:rStyle w:val="StyleUnderline"/>
          <w:highlight w:val="green"/>
        </w:rPr>
        <w:t xml:space="preserve">Indigenous </w:t>
      </w:r>
      <w:r w:rsidRPr="00AB0E37">
        <w:rPr>
          <w:rStyle w:val="StyleUnderline"/>
        </w:rPr>
        <w:t xml:space="preserve">organizations such as the Treaty Council </w:t>
      </w:r>
      <w:r w:rsidRPr="00B24036">
        <w:rPr>
          <w:rStyle w:val="StyleUnderline"/>
          <w:highlight w:val="green"/>
        </w:rPr>
        <w:t>to</w:t>
      </w:r>
      <w:r w:rsidRPr="00AB0E37">
        <w:rPr>
          <w:rStyle w:val="StyleUnderline"/>
        </w:rPr>
        <w:t xml:space="preserve"> make relative</w:t>
      </w:r>
      <w:r w:rsidRPr="00AB0E37">
        <w:rPr>
          <w:sz w:val="14"/>
        </w:rPr>
        <w:t xml:space="preserve">s, so to speak, </w:t>
      </w:r>
      <w:r w:rsidRPr="00AB0E37">
        <w:rPr>
          <w:rStyle w:val="StyleUnderline"/>
        </w:rPr>
        <w:t xml:space="preserve">with those they saw as different, </w:t>
      </w:r>
      <w:r w:rsidRPr="00AB0E37">
        <w:rPr>
          <w:rStyle w:val="Emphasis"/>
        </w:rPr>
        <w:t>imagining themselves as part of Third World struggles and ideologies</w:t>
      </w:r>
      <w:r w:rsidRPr="00AB0E37">
        <w:rPr>
          <w:rStyle w:val="StyleUnderline"/>
        </w:rPr>
        <w:t xml:space="preserve">, and entirely </w:t>
      </w:r>
      <w:r w:rsidRPr="00B24036">
        <w:rPr>
          <w:rStyle w:val="StyleUnderline"/>
          <w:highlight w:val="green"/>
        </w:rPr>
        <w:t>renouncing the</w:t>
      </w:r>
      <w:r w:rsidRPr="00AB0E37">
        <w:rPr>
          <w:rStyle w:val="StyleUnderline"/>
        </w:rPr>
        <w:t xml:space="preserve"> </w:t>
      </w:r>
      <w:r w:rsidRPr="00B24036">
        <w:rPr>
          <w:rStyle w:val="StyleUnderline"/>
          <w:highlight w:val="green"/>
        </w:rPr>
        <w:t>imperialism</w:t>
      </w:r>
      <w:r w:rsidRPr="00AB0E37">
        <w:rPr>
          <w:rStyle w:val="StyleUnderline"/>
        </w:rPr>
        <w:t xml:space="preserve"> and exceptionalism </w:t>
      </w:r>
      <w:r w:rsidRPr="00B24036">
        <w:rPr>
          <w:rStyle w:val="StyleUnderline"/>
          <w:highlight w:val="green"/>
        </w:rPr>
        <w:t>of the First World</w:t>
      </w:r>
      <w:r w:rsidRPr="00AB0E37">
        <w:rPr>
          <w:rStyle w:val="StyleUnderline"/>
        </w:rPr>
        <w:t xml:space="preserve"> </w:t>
      </w:r>
      <w:r w:rsidRPr="00AB0E37">
        <w:rPr>
          <w:sz w:val="14"/>
        </w:rPr>
        <w:t xml:space="preserve">(while still living in it). They were in the First World but not of it—much like American Indians are in, but not entirely of, the United States. </w:t>
      </w:r>
      <w:r w:rsidRPr="00B24036">
        <w:rPr>
          <w:rStyle w:val="StyleUnderline"/>
          <w:highlight w:val="green"/>
        </w:rPr>
        <w:t>Indigenous</w:t>
      </w:r>
      <w:r w:rsidRPr="00AB0E37">
        <w:rPr>
          <w:rStyle w:val="StyleUnderline"/>
        </w:rPr>
        <w:t xml:space="preserve"> peoples </w:t>
      </w:r>
      <w:r w:rsidRPr="00B24036">
        <w:rPr>
          <w:rStyle w:val="StyleUnderline"/>
          <w:highlight w:val="green"/>
        </w:rPr>
        <w:t>across</w:t>
      </w:r>
      <w:r w:rsidRPr="00AB0E37">
        <w:rPr>
          <w:rStyle w:val="StyleUnderline"/>
        </w:rPr>
        <w:t xml:space="preserve"> North America and </w:t>
      </w:r>
      <w:r w:rsidRPr="00B24036">
        <w:rPr>
          <w:rStyle w:val="StyleUnderline"/>
          <w:highlight w:val="green"/>
        </w:rPr>
        <w:t xml:space="preserve">the world have </w:t>
      </w:r>
      <w:r w:rsidRPr="00AB0E37">
        <w:rPr>
          <w:rStyle w:val="StyleUnderline"/>
        </w:rPr>
        <w:t xml:space="preserve">fought, died, and </w:t>
      </w:r>
      <w:r w:rsidRPr="00B24036">
        <w:rPr>
          <w:rStyle w:val="StyleUnderline"/>
          <w:highlight w:val="green"/>
        </w:rPr>
        <w:t>struggled to reclaim</w:t>
      </w:r>
      <w:r w:rsidRPr="00AB0E37">
        <w:rPr>
          <w:rStyle w:val="StyleUnderline"/>
        </w:rPr>
        <w:t xml:space="preserve">, restore, and redefine </w:t>
      </w:r>
      <w:r w:rsidRPr="00B24036">
        <w:rPr>
          <w:rStyle w:val="StyleUnderline"/>
          <w:highlight w:val="green"/>
        </w:rPr>
        <w:t>these powerful ideas</w:t>
      </w:r>
      <w:r w:rsidRPr="00AB0E37">
        <w:rPr>
          <w:sz w:val="14"/>
        </w:rPr>
        <w:t xml:space="preserve">. </w:t>
      </w:r>
      <w:r w:rsidRPr="00AB0E37">
        <w:rPr>
          <w:rStyle w:val="Emphasis"/>
        </w:rPr>
        <w:t xml:space="preserve">Their goal has been to take their proper place in the family of nations. </w:t>
      </w:r>
      <w:r w:rsidRPr="00AB0E37">
        <w:rPr>
          <w:sz w:val="14"/>
        </w:rPr>
        <w:t xml:space="preserve">Radical Indigenous internationalism, however, predates AIM and the Treaty Council. </w:t>
      </w:r>
      <w:r w:rsidRPr="00AB0E37">
        <w:rPr>
          <w:rStyle w:val="StyleUnderline"/>
        </w:rPr>
        <w:t xml:space="preserve">Contemporary pan-Indigenous movements were a result of more than a decade of Red Power organizing </w:t>
      </w:r>
      <w:r w:rsidRPr="00AB0E37">
        <w:rPr>
          <w:sz w:val="14"/>
        </w:rPr>
        <w:t xml:space="preserve">that began in the early 1960s, nearly a decade before the creation of AIM. Earlier, in the 1950s, Flathead scholar and writer </w:t>
      </w:r>
      <w:r w:rsidRPr="00AB0E37">
        <w:rPr>
          <w:rStyle w:val="StyleUnderline"/>
        </w:rPr>
        <w:t xml:space="preserve">D’Arcy </w:t>
      </w:r>
      <w:proofErr w:type="spellStart"/>
      <w:r w:rsidRPr="00AB0E37">
        <w:rPr>
          <w:rStyle w:val="StyleUnderline"/>
        </w:rPr>
        <w:t>McNickle</w:t>
      </w:r>
      <w:proofErr w:type="spellEnd"/>
      <w:r w:rsidRPr="00AB0E37">
        <w:rPr>
          <w:rStyle w:val="StyleUnderline"/>
        </w:rPr>
        <w:t xml:space="preserve"> and the National Congress of American Indian</w:t>
      </w:r>
      <w:r w:rsidRPr="00AB0E37">
        <w:rPr>
          <w:sz w:val="14"/>
        </w:rPr>
        <w:t xml:space="preserve">s had explored a similar intellectual and political terrain of internationalism. And before that, </w:t>
      </w:r>
      <w:r w:rsidRPr="00AB0E37">
        <w:rPr>
          <w:rStyle w:val="StyleUnderline"/>
        </w:rPr>
        <w:t>the Society of American Indians advocated for a seat at the table during the 1919 Paris peace talks and representation at the League of Nations</w:t>
      </w:r>
      <w:r w:rsidRPr="00AB0E37">
        <w:rPr>
          <w:sz w:val="14"/>
        </w:rPr>
        <w:t xml:space="preserve">. </w:t>
      </w:r>
      <w:r w:rsidRPr="00AB0E37">
        <w:rPr>
          <w:rStyle w:val="StyleUnderline"/>
        </w:rPr>
        <w:t xml:space="preserve">Each distinct instance posed a similar question: </w:t>
      </w:r>
      <w:r w:rsidRPr="00B24036">
        <w:rPr>
          <w:rStyle w:val="Emphasis"/>
          <w:sz w:val="24"/>
          <w:highlight w:val="green"/>
        </w:rPr>
        <w:t>If Indigenous peoples are nations, why are they not afforded the right to self-determination?</w:t>
      </w:r>
      <w:r w:rsidRPr="00AB0E37">
        <w:rPr>
          <w:rStyle w:val="Emphasis"/>
          <w:sz w:val="24"/>
        </w:rPr>
        <w:t xml:space="preserve"> </w:t>
      </w:r>
      <w:r w:rsidRPr="00AB0E37">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w:t>
      </w:r>
      <w:proofErr w:type="spellStart"/>
      <w:r w:rsidRPr="00AB0E37">
        <w:rPr>
          <w:sz w:val="14"/>
        </w:rPr>
        <w:t>Chicanx</w:t>
      </w:r>
      <w:proofErr w:type="spellEnd"/>
      <w:r w:rsidRPr="00AB0E37">
        <w:rPr>
          <w:sz w:val="14"/>
        </w:rPr>
        <w:t xml:space="preserve"> national liberation movements. </w:t>
      </w:r>
      <w:r w:rsidRPr="00AB0E37">
        <w:rPr>
          <w:rStyle w:val="StyleUnderline"/>
        </w:rPr>
        <w:t>The Treaty Council advocated Indigenous nationhood as part of this global anti-colonial movement and in line with Third World liberation</w:t>
      </w:r>
      <w:r w:rsidRPr="00AB0E37">
        <w:rPr>
          <w:sz w:val="14"/>
        </w:rPr>
        <w:t xml:space="preserve"> movements. </w:t>
      </w:r>
      <w:r w:rsidRPr="00AB0E37">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AB0E37">
        <w:rPr>
          <w:rStyle w:val="StyleUnderline"/>
        </w:rPr>
        <w:t>Oceti</w:t>
      </w:r>
      <w:proofErr w:type="spellEnd"/>
      <w:r w:rsidRPr="00AB0E37">
        <w:rPr>
          <w:rStyle w:val="StyleUnderline"/>
        </w:rPr>
        <w:t xml:space="preserve"> Sakowin sovereignty went from ambition to prescription</w:t>
      </w:r>
      <w:r w:rsidRPr="00AB0E37">
        <w:rPr>
          <w:sz w:val="14"/>
        </w:rPr>
        <w:t xml:space="preserve">. Few avenues remained other than the pursuit of international treaty rights. </w:t>
      </w:r>
      <w:r w:rsidRPr="00AB0E37">
        <w:rPr>
          <w:rStyle w:val="StyleUnderline"/>
        </w:rPr>
        <w:t>Treaties made with the United States were proof of nationhood. But what legal institution would uphold this position if the United States refused to?</w:t>
      </w:r>
      <w:r w:rsidRPr="00AB0E37">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AB0E37">
        <w:rPr>
          <w:rStyle w:val="StyleUnderline"/>
        </w:rPr>
        <w:t>To survive, AIM and the Treaty Council therefore had to look elsewhere to make their case</w:t>
      </w:r>
      <w:r w:rsidRPr="00AB0E37">
        <w:rPr>
          <w:sz w:val="14"/>
        </w:rPr>
        <w:t xml:space="preserve">—beyond the confines of the most powerful political construct in world history, the nation-state. </w:t>
      </w:r>
      <w:r w:rsidRPr="00B24036">
        <w:rPr>
          <w:rStyle w:val="StyleUnderline"/>
          <w:highlight w:val="green"/>
        </w:rPr>
        <w:t>Prior to and during colonization, Indigenous</w:t>
      </w:r>
      <w:r w:rsidRPr="00AB0E37">
        <w:rPr>
          <w:rStyle w:val="StyleUnderline"/>
        </w:rPr>
        <w:t xml:space="preserve"> nations </w:t>
      </w:r>
      <w:r w:rsidRPr="00B24036">
        <w:rPr>
          <w:rStyle w:val="StyleUnderline"/>
          <w:highlight w:val="green"/>
        </w:rPr>
        <w:t>had self-organized into</w:t>
      </w:r>
      <w:r w:rsidRPr="00AB0E37">
        <w:rPr>
          <w:rStyle w:val="StyleUnderline"/>
        </w:rPr>
        <w:t xml:space="preserve"> deliberate confederacies, alliances, and </w:t>
      </w:r>
      <w:r w:rsidRPr="00B24036">
        <w:rPr>
          <w:rStyle w:val="StyleUnderline"/>
          <w:highlight w:val="green"/>
        </w:rPr>
        <w:t>governments</w:t>
      </w:r>
      <w:r w:rsidRPr="00AB0E37">
        <w:rPr>
          <w:rStyle w:val="StyleUnderline"/>
        </w:rPr>
        <w:t>.</w:t>
      </w:r>
      <w:r w:rsidRPr="00AB0E37">
        <w:rPr>
          <w:sz w:val="14"/>
        </w:rPr>
        <w:t xml:space="preserve"> </w:t>
      </w:r>
      <w:r w:rsidRPr="00AB0E37">
        <w:rPr>
          <w:rStyle w:val="StyleUnderline"/>
        </w:rPr>
        <w:t xml:space="preserve">The Nation of the Seven Council Fires (the </w:t>
      </w:r>
      <w:proofErr w:type="spellStart"/>
      <w:r w:rsidRPr="00AB0E37">
        <w:rPr>
          <w:rStyle w:val="StyleUnderline"/>
        </w:rPr>
        <w:t>Oceti</w:t>
      </w:r>
      <w:proofErr w:type="spellEnd"/>
      <w:r w:rsidRPr="00AB0E37">
        <w:rPr>
          <w:rStyle w:val="StyleUnderline"/>
        </w:rPr>
        <w:t xml:space="preserve"> Sakowin),</w:t>
      </w:r>
      <w:r w:rsidRPr="00AB0E37">
        <w:rPr>
          <w:sz w:val="14"/>
        </w:rPr>
        <w:t xml:space="preserve"> for instance</w:t>
      </w:r>
      <w:r w:rsidRPr="00AB0E37">
        <w:rPr>
          <w:rStyle w:val="StyleUnderline"/>
        </w:rPr>
        <w:t xml:space="preserve">, is a confederacy of seven different nations of Lakota-, Dakota-, and </w:t>
      </w:r>
      <w:proofErr w:type="spellStart"/>
      <w:r w:rsidRPr="00AB0E37">
        <w:rPr>
          <w:rStyle w:val="StyleUnderline"/>
        </w:rPr>
        <w:t>Nakota</w:t>
      </w:r>
      <w:proofErr w:type="spellEnd"/>
      <w:r w:rsidRPr="00AB0E37">
        <w:rPr>
          <w:rStyle w:val="StyleUnderline"/>
        </w:rPr>
        <w:t>-speaking peoples in the Northern Plains and Western Great Lakes</w:t>
      </w:r>
      <w:r w:rsidRPr="00AB0E37">
        <w:rPr>
          <w:sz w:val="14"/>
        </w:rPr>
        <w:t xml:space="preserve">. They are hardly unique; </w:t>
      </w:r>
      <w:r w:rsidRPr="00AB0E37">
        <w:rPr>
          <w:rStyle w:val="StyleUnderline"/>
        </w:rPr>
        <w:t>in North America alone there are the Creek Confederacy in the Southeast, the Haudenosaunee Confederacy of Six Nations in the Northeast, the Council of Three Fires</w:t>
      </w:r>
      <w:r w:rsidRPr="00AB0E37">
        <w:rPr>
          <w:sz w:val="14"/>
        </w:rPr>
        <w:t xml:space="preserve"> (made up of </w:t>
      </w:r>
      <w:proofErr w:type="spellStart"/>
      <w:r w:rsidRPr="00AB0E37">
        <w:rPr>
          <w:sz w:val="14"/>
        </w:rPr>
        <w:t>Ojibwes</w:t>
      </w:r>
      <w:proofErr w:type="spellEnd"/>
      <w:r w:rsidRPr="00AB0E37">
        <w:rPr>
          <w:sz w:val="14"/>
        </w:rPr>
        <w:t xml:space="preserve">, </w:t>
      </w:r>
      <w:proofErr w:type="spellStart"/>
      <w:r w:rsidRPr="00AB0E37">
        <w:rPr>
          <w:sz w:val="14"/>
        </w:rPr>
        <w:t>Odawas</w:t>
      </w:r>
      <w:proofErr w:type="spellEnd"/>
      <w:r w:rsidRPr="00AB0E37">
        <w:rPr>
          <w:sz w:val="14"/>
        </w:rPr>
        <w:t xml:space="preserve">, and </w:t>
      </w:r>
      <w:proofErr w:type="spellStart"/>
      <w:r w:rsidRPr="00AB0E37">
        <w:rPr>
          <w:sz w:val="14"/>
        </w:rPr>
        <w:t>Potawatomis</w:t>
      </w:r>
      <w:proofErr w:type="spellEnd"/>
      <w:r w:rsidRPr="00AB0E37">
        <w:rPr>
          <w:sz w:val="14"/>
        </w:rPr>
        <w:t xml:space="preserve">) in the Great Lakes region, </w:t>
      </w:r>
      <w:r w:rsidRPr="00AB0E37">
        <w:rPr>
          <w:rStyle w:val="StyleUnderline"/>
        </w:rPr>
        <w:t>the United Indian Nations in the Ohio River valley</w:t>
      </w:r>
      <w:r w:rsidRPr="00AB0E37">
        <w:rPr>
          <w:sz w:val="14"/>
        </w:rPr>
        <w:t xml:space="preserve"> (under the Shawnee leadership of Tecumseh</w:t>
      </w:r>
      <w:r w:rsidRPr="00AB0E37">
        <w:rPr>
          <w:rStyle w:val="StyleUnderline"/>
        </w:rPr>
        <w:t xml:space="preserve">), the </w:t>
      </w:r>
      <w:proofErr w:type="gramStart"/>
      <w:r w:rsidRPr="00AB0E37">
        <w:rPr>
          <w:rStyle w:val="StyleUnderline"/>
        </w:rPr>
        <w:t>All Indian</w:t>
      </w:r>
      <w:proofErr w:type="gramEnd"/>
      <w:r w:rsidRPr="00AB0E37">
        <w:rPr>
          <w:rStyle w:val="StyleUnderline"/>
        </w:rPr>
        <w:t xml:space="preserve"> Pueblo Council of the Southwest, and the Iron Confederacy of the Northern Plains. </w:t>
      </w:r>
      <w:r w:rsidRPr="00AB0E37">
        <w:rPr>
          <w:sz w:val="14"/>
        </w:rPr>
        <w:t xml:space="preserve">Many other political confederacies also flourished prior to, alongside, and </w:t>
      </w:r>
      <w:proofErr w:type="gramStart"/>
      <w:r w:rsidRPr="00AB0E37">
        <w:rPr>
          <w:sz w:val="14"/>
        </w:rPr>
        <w:t>in spite of</w:t>
      </w:r>
      <w:proofErr w:type="gramEnd"/>
      <w:r w:rsidRPr="00AB0E37">
        <w:rPr>
          <w:sz w:val="14"/>
        </w:rPr>
        <w:t xml:space="preserve"> settler states in North America. And their legacies are hardly relegated to the primordial past. </w:t>
      </w:r>
      <w:r w:rsidRPr="00AB0E37">
        <w:rPr>
          <w:rStyle w:val="StyleUnderline"/>
        </w:rPr>
        <w:t xml:space="preserve">Modern </w:t>
      </w:r>
      <w:proofErr w:type="spellStart"/>
      <w:r w:rsidRPr="00AB0E37">
        <w:rPr>
          <w:rStyle w:val="StyleUnderline"/>
        </w:rPr>
        <w:t>Oceti</w:t>
      </w:r>
      <w:proofErr w:type="spellEnd"/>
      <w:r w:rsidRPr="00AB0E37">
        <w:rPr>
          <w:rStyle w:val="StyleUnderline"/>
        </w:rPr>
        <w:t xml:space="preserve"> Sakowin internationalism, for instance, traces its origins to the early twentieth century, an era generally viewed as a low point for </w:t>
      </w:r>
      <w:r w:rsidRPr="00AB0E37">
        <w:rPr>
          <w:rStyle w:val="StyleUnderline"/>
        </w:rPr>
        <w:lastRenderedPageBreak/>
        <w:t>Indigenous activism and resistance</w:t>
      </w:r>
      <w:r w:rsidRPr="00AB0E37">
        <w:rPr>
          <w:sz w:val="14"/>
        </w:rPr>
        <w:t xml:space="preserve">. In North America alone, an estimated precolonial population of tens of millions of Indigenous peoples had been reduced to about 300,000, and for Flathead historian D’Arcy </w:t>
      </w:r>
      <w:proofErr w:type="spellStart"/>
      <w:r w:rsidRPr="00AB0E37">
        <w:rPr>
          <w:sz w:val="14"/>
        </w:rPr>
        <w:t>McNickle</w:t>
      </w:r>
      <w:proofErr w:type="spellEnd"/>
      <w:r w:rsidRPr="00AB0E37">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AB0E37">
        <w:rPr>
          <w:sz w:val="14"/>
        </w:rPr>
        <w:t>McNickle</w:t>
      </w:r>
      <w:proofErr w:type="spellEnd"/>
      <w:r w:rsidRPr="00AB0E37">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AB0E37">
        <w:rPr>
          <w:rStyle w:val="StyleUnderline"/>
        </w:rPr>
        <w:t xml:space="preserve">And </w:t>
      </w:r>
      <w:r w:rsidRPr="00B24036">
        <w:rPr>
          <w:rStyle w:val="StyleUnderline"/>
          <w:highlight w:val="green"/>
        </w:rPr>
        <w:t>despite</w:t>
      </w:r>
      <w:r w:rsidRPr="00AB0E37">
        <w:rPr>
          <w:rStyle w:val="StyleUnderline"/>
        </w:rPr>
        <w:t xml:space="preserve"> otherwise </w:t>
      </w:r>
      <w:r w:rsidRPr="00B24036">
        <w:rPr>
          <w:rStyle w:val="StyleUnderline"/>
          <w:highlight w:val="green"/>
        </w:rPr>
        <w:t>stating</w:t>
      </w:r>
      <w:r w:rsidRPr="00AB0E37">
        <w:rPr>
          <w:rStyle w:val="StyleUnderline"/>
        </w:rPr>
        <w:t xml:space="preserve"> pluralistic </w:t>
      </w:r>
      <w:r w:rsidRPr="00B24036">
        <w:rPr>
          <w:rStyle w:val="StyleUnderline"/>
          <w:highlight w:val="green"/>
        </w:rPr>
        <w:t>claims to inclusion</w:t>
      </w:r>
      <w:r w:rsidRPr="00AB0E37">
        <w:rPr>
          <w:sz w:val="14"/>
        </w:rPr>
        <w:t xml:space="preserve">, </w:t>
      </w:r>
      <w:proofErr w:type="spellStart"/>
      <w:r w:rsidRPr="00AB0E37">
        <w:rPr>
          <w:sz w:val="14"/>
        </w:rPr>
        <w:t>McNickle</w:t>
      </w:r>
      <w:proofErr w:type="spellEnd"/>
      <w:r w:rsidRPr="00AB0E37">
        <w:rPr>
          <w:sz w:val="14"/>
        </w:rPr>
        <w:t xml:space="preserve"> concluded that </w:t>
      </w:r>
      <w:r w:rsidRPr="00B24036">
        <w:rPr>
          <w:rStyle w:val="Emphasis"/>
          <w:highlight w:val="green"/>
        </w:rPr>
        <w:t>the U</w:t>
      </w:r>
      <w:r w:rsidRPr="00AB0E37">
        <w:rPr>
          <w:rStyle w:val="Emphasis"/>
        </w:rPr>
        <w:t xml:space="preserve">nited </w:t>
      </w:r>
      <w:r w:rsidRPr="00B24036">
        <w:rPr>
          <w:rStyle w:val="Emphasis"/>
          <w:highlight w:val="green"/>
        </w:rPr>
        <w:t>S</w:t>
      </w:r>
      <w:r w:rsidRPr="00AB0E37">
        <w:rPr>
          <w:rStyle w:val="Emphasis"/>
        </w:rPr>
        <w:t xml:space="preserve">tates </w:t>
      </w:r>
      <w:r w:rsidRPr="00B24036">
        <w:rPr>
          <w:rStyle w:val="Emphasis"/>
          <w:highlight w:val="green"/>
        </w:rPr>
        <w:t>simply “</w:t>
      </w:r>
      <w:proofErr w:type="spellStart"/>
      <w:r w:rsidRPr="00B24036">
        <w:rPr>
          <w:rStyle w:val="Emphasis"/>
          <w:highlight w:val="green"/>
        </w:rPr>
        <w:t>can not</w:t>
      </w:r>
      <w:proofErr w:type="spellEnd"/>
      <w:r w:rsidRPr="00B24036">
        <w:rPr>
          <w:rStyle w:val="Emphasis"/>
          <w:highlight w:val="green"/>
        </w:rPr>
        <w:t xml:space="preserve"> tolerate a nation within a nation</w:t>
      </w:r>
      <w:r w:rsidRPr="00AB0E37">
        <w:rPr>
          <w:rStyle w:val="Emphasis"/>
        </w:rPr>
        <w:t>.” I</w:t>
      </w:r>
      <w:r w:rsidRPr="00AB0E37">
        <w:rPr>
          <w:sz w:val="14"/>
        </w:rPr>
        <w:t xml:space="preserve">f Natives were to be assimilated, they would be assimilated as individuals and not as nations. </w:t>
      </w:r>
      <w:r w:rsidRPr="00AB0E37">
        <w:rPr>
          <w:rStyle w:val="StyleUnderline"/>
        </w:rPr>
        <w:t xml:space="preserve">In the popular imaginary, </w:t>
      </w:r>
      <w:r w:rsidRPr="00B24036">
        <w:rPr>
          <w:rStyle w:val="StyleUnderline"/>
          <w:highlight w:val="green"/>
        </w:rPr>
        <w:t>Natives disappeared</w:t>
      </w:r>
      <w:r w:rsidRPr="00AB0E37">
        <w:rPr>
          <w:rStyle w:val="StyleUnderline"/>
        </w:rPr>
        <w:t xml:space="preserve"> into the wilderness of history, were never truly nations, </w:t>
      </w:r>
      <w:r w:rsidRPr="00B24036">
        <w:rPr>
          <w:rStyle w:val="StyleUnderline"/>
          <w:highlight w:val="green"/>
        </w:rPr>
        <w:t>and had been overpowered</w:t>
      </w:r>
      <w:r w:rsidRPr="00AB0E37">
        <w:rPr>
          <w:rStyle w:val="StyleUnderline"/>
        </w:rPr>
        <w:t xml:space="preserve"> by a superior civilization. If they were nations, </w:t>
      </w:r>
      <w:r w:rsidRPr="00B24036">
        <w:rPr>
          <w:rStyle w:val="StyleUnderline"/>
          <w:highlight w:val="green"/>
        </w:rPr>
        <w:t xml:space="preserve">they were eclipsed and </w:t>
      </w:r>
      <w:r w:rsidRPr="00B24036">
        <w:rPr>
          <w:rStyle w:val="Emphasis"/>
          <w:highlight w:val="green"/>
        </w:rPr>
        <w:t>replaced</w:t>
      </w:r>
      <w:r w:rsidRPr="00AB0E37">
        <w:rPr>
          <w:rStyle w:val="Emphasis"/>
        </w:rPr>
        <w:t xml:space="preserve"> by the real nation—the United States</w:t>
      </w:r>
      <w:r w:rsidRPr="00AB0E37">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3D0C4B75" w14:textId="77777777" w:rsidR="00AF349A" w:rsidRPr="00AB0E37" w:rsidRDefault="00AF349A" w:rsidP="00AF349A">
      <w:pPr>
        <w:pStyle w:val="Heading4"/>
        <w:rPr>
          <w:rFonts w:cs="Calibri"/>
        </w:rPr>
      </w:pPr>
      <w:r w:rsidRPr="00AB0E37">
        <w:rPr>
          <w:rFonts w:cs="Calibri"/>
        </w:rPr>
        <w:t xml:space="preserve">The </w:t>
      </w:r>
      <w:r w:rsidRPr="00AB0E37">
        <w:rPr>
          <w:rFonts w:cs="Calibri"/>
          <w:u w:val="single"/>
        </w:rPr>
        <w:t xml:space="preserve">process and agents </w:t>
      </w:r>
      <w:r w:rsidRPr="00AB0E37">
        <w:rPr>
          <w:rFonts w:cs="Calibri"/>
        </w:rPr>
        <w:t xml:space="preserve">of political change matter. Indigenous internationalism must be asserted through Native sovereignty and organizing. We preempt the perm and the plan- they still collude with </w:t>
      </w:r>
      <w:proofErr w:type="spellStart"/>
      <w:r w:rsidRPr="00AB0E37">
        <w:rPr>
          <w:rFonts w:cs="Calibri"/>
        </w:rPr>
        <w:t>settlerism</w:t>
      </w:r>
      <w:proofErr w:type="spellEnd"/>
      <w:r w:rsidRPr="00AB0E37">
        <w:rPr>
          <w:rFonts w:cs="Calibri"/>
        </w:rPr>
        <w:t xml:space="preserve">, which trades off with meaningful resistance. </w:t>
      </w:r>
    </w:p>
    <w:p w14:paraId="1BB7A2FE" w14:textId="77777777" w:rsidR="00AF349A" w:rsidRPr="00AB0E37" w:rsidRDefault="00AF349A" w:rsidP="00AF349A">
      <w:pPr>
        <w:rPr>
          <w:rStyle w:val="Style13ptBold"/>
        </w:rPr>
      </w:pPr>
      <w:r w:rsidRPr="00AB0E37">
        <w:rPr>
          <w:rStyle w:val="Style13ptBold"/>
        </w:rPr>
        <w:t>Simpson 16</w:t>
      </w:r>
    </w:p>
    <w:p w14:paraId="6EF4BBCB" w14:textId="77777777" w:rsidR="00AF349A" w:rsidRPr="00AB0E37" w:rsidRDefault="00AF349A" w:rsidP="00AF349A">
      <w:pPr>
        <w:rPr>
          <w:rStyle w:val="Style13ptBold"/>
          <w:sz w:val="20"/>
          <w:szCs w:val="20"/>
        </w:rPr>
      </w:pPr>
      <w:r w:rsidRPr="00AB0E37">
        <w:rPr>
          <w:rStyle w:val="Style13ptBold"/>
          <w:sz w:val="20"/>
          <w:szCs w:val="20"/>
        </w:rPr>
        <w:t xml:space="preserve">(Leanne </w:t>
      </w:r>
      <w:proofErr w:type="spellStart"/>
      <w:r w:rsidRPr="00AB0E37">
        <w:rPr>
          <w:rStyle w:val="Style13ptBold"/>
          <w:sz w:val="20"/>
          <w:szCs w:val="20"/>
        </w:rPr>
        <w:t>Betasamosake</w:t>
      </w:r>
      <w:proofErr w:type="spellEnd"/>
      <w:r w:rsidRPr="00AB0E37">
        <w:rPr>
          <w:rStyle w:val="Style13ptBold"/>
          <w:sz w:val="20"/>
          <w:szCs w:val="20"/>
        </w:rPr>
        <w:t xml:space="preserve"> Simpson, renowned Michi </w:t>
      </w:r>
      <w:proofErr w:type="spellStart"/>
      <w:r w:rsidRPr="00AB0E37">
        <w:rPr>
          <w:rStyle w:val="Style13ptBold"/>
          <w:sz w:val="20"/>
          <w:szCs w:val="20"/>
        </w:rPr>
        <w:t>Saagiig</w:t>
      </w:r>
      <w:proofErr w:type="spellEnd"/>
      <w:r w:rsidRPr="00AB0E37">
        <w:rPr>
          <w:rStyle w:val="Style13ptBold"/>
          <w:sz w:val="20"/>
          <w:szCs w:val="20"/>
        </w:rPr>
        <w:t xml:space="preserve"> </w:t>
      </w:r>
      <w:proofErr w:type="spellStart"/>
      <w:r w:rsidRPr="00AB0E37">
        <w:rPr>
          <w:rStyle w:val="Style13ptBold"/>
          <w:sz w:val="20"/>
          <w:szCs w:val="20"/>
        </w:rPr>
        <w:t>Nishnaabeg</w:t>
      </w:r>
      <w:proofErr w:type="spellEnd"/>
      <w:r w:rsidRPr="00AB0E37">
        <w:rPr>
          <w:rStyle w:val="Style13ptBold"/>
          <w:sz w:val="20"/>
          <w:szCs w:val="20"/>
        </w:rPr>
        <w:t xml:space="preserve"> scholar. She holds a PhD from the University of </w:t>
      </w:r>
      <w:proofErr w:type="gramStart"/>
      <w:r w:rsidRPr="00AB0E37">
        <w:rPr>
          <w:rStyle w:val="Style13ptBold"/>
          <w:sz w:val="20"/>
          <w:szCs w:val="20"/>
        </w:rPr>
        <w:t>Manitoba, and</w:t>
      </w:r>
      <w:proofErr w:type="gramEnd"/>
      <w:r w:rsidRPr="00AB0E37">
        <w:rPr>
          <w:rStyle w:val="Style13ptBold"/>
          <w:sz w:val="20"/>
          <w:szCs w:val="20"/>
        </w:rPr>
        <w:t xml:space="preserve"> teaches at the </w:t>
      </w:r>
      <w:proofErr w:type="spellStart"/>
      <w:r w:rsidRPr="00AB0E37">
        <w:rPr>
          <w:rStyle w:val="Style13ptBold"/>
          <w:sz w:val="20"/>
          <w:szCs w:val="20"/>
        </w:rPr>
        <w:t>Dechinta</w:t>
      </w:r>
      <w:proofErr w:type="spellEnd"/>
      <w:r w:rsidRPr="00AB0E37">
        <w:rPr>
          <w:rStyle w:val="Style13ptBold"/>
          <w:sz w:val="20"/>
          <w:szCs w:val="20"/>
        </w:rPr>
        <w:t xml:space="preserve"> Centre for Research &amp; Learning in </w:t>
      </w:r>
      <w:proofErr w:type="spellStart"/>
      <w:r w:rsidRPr="00AB0E37">
        <w:rPr>
          <w:rStyle w:val="Style13ptBold"/>
          <w:sz w:val="20"/>
          <w:szCs w:val="20"/>
        </w:rPr>
        <w:t>Denendeh</w:t>
      </w:r>
      <w:proofErr w:type="spellEnd"/>
      <w:r w:rsidRPr="00AB0E37">
        <w:rPr>
          <w:rStyle w:val="Style13ptBold"/>
          <w:sz w:val="20"/>
          <w:szCs w:val="20"/>
        </w:rPr>
        <w:t>. An Interview with Eve Tuck (</w:t>
      </w:r>
      <w:proofErr w:type="spellStart"/>
      <w:r w:rsidRPr="00AB0E37">
        <w:rPr>
          <w:rStyle w:val="Style13ptBold"/>
          <w:sz w:val="20"/>
          <w:szCs w:val="20"/>
        </w:rPr>
        <w:t>Unangax</w:t>
      </w:r>
      <w:proofErr w:type="spellEnd"/>
      <w:r w:rsidRPr="00AB0E37">
        <w:rPr>
          <w:rStyle w:val="Style13ptBold"/>
          <w:sz w:val="20"/>
          <w:szCs w:val="20"/>
        </w:rPr>
        <w:t>̂), Indigenous Resurgence and Co-resistance, Critical Ethnic Studies, Vol. 2, No. 2 (Fall 2016), pp. 19-34, JKS)</w:t>
      </w:r>
    </w:p>
    <w:p w14:paraId="3DD54C90" w14:textId="77777777" w:rsidR="00AF349A" w:rsidRPr="00AB0E37" w:rsidRDefault="00AF349A" w:rsidP="00AF349A">
      <w:pPr>
        <w:rPr>
          <w:rStyle w:val="Emphasis"/>
        </w:rPr>
      </w:pPr>
      <w:r w:rsidRPr="00AB0E37">
        <w:rPr>
          <w:rStyle w:val="Emphasis"/>
        </w:rPr>
        <w:t>PLACE-BASED INTERNATIONALISM</w:t>
      </w:r>
    </w:p>
    <w:p w14:paraId="3AE706DB" w14:textId="77777777" w:rsidR="00AF349A" w:rsidRPr="00AB0E37" w:rsidRDefault="00AF349A" w:rsidP="00AF349A">
      <w:r w:rsidRPr="00AB0E37">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09B91D4F" w14:textId="24C7291E" w:rsidR="00AF349A" w:rsidRPr="00514B5C" w:rsidRDefault="00AF349A" w:rsidP="00AF349A">
      <w:pPr>
        <w:rPr>
          <w:sz w:val="14"/>
        </w:rPr>
      </w:pPr>
      <w:r w:rsidRPr="00AB0E37">
        <w:rPr>
          <w:sz w:val="14"/>
        </w:rPr>
        <w:t xml:space="preserve">Leanne: I think we need to be a bit careful here, particularly in the academy. I think Indigenous peoples understand </w:t>
      </w:r>
      <w:proofErr w:type="gramStart"/>
      <w:r w:rsidRPr="00AB0E37">
        <w:rPr>
          <w:sz w:val="14"/>
        </w:rPr>
        <w:t>pretty well</w:t>
      </w:r>
      <w:proofErr w:type="gramEnd"/>
      <w:r w:rsidRPr="00AB0E37">
        <w:rPr>
          <w:sz w:val="14"/>
        </w:rPr>
        <w:t xml:space="preserve"> injustice in their own lives whether or not they can articulate it using the language of colonialism or decolonization. </w:t>
      </w:r>
      <w:r w:rsidRPr="00AB0E37">
        <w:rPr>
          <w:rStyle w:val="StyleUnderline"/>
        </w:rPr>
        <w:t xml:space="preserve">I think movements that link social realities with political systems and focus on creating </w:t>
      </w:r>
      <w:r w:rsidRPr="00B24036">
        <w:rPr>
          <w:rStyle w:val="StyleUnderline"/>
          <w:highlight w:val="green"/>
        </w:rPr>
        <w:t>real-world</w:t>
      </w:r>
      <w:r w:rsidRPr="00AB0E37">
        <w:rPr>
          <w:rStyle w:val="StyleUnderline"/>
        </w:rPr>
        <w:t xml:space="preserve">-on-the-ground </w:t>
      </w:r>
      <w:r w:rsidRPr="00B24036">
        <w:rPr>
          <w:rStyle w:val="StyleUnderline"/>
          <w:highlight w:val="green"/>
        </w:rPr>
        <w:t>alternatives are powerful</w:t>
      </w:r>
      <w:r w:rsidRPr="00AB0E37">
        <w:rPr>
          <w:rStyle w:val="StyleUnderline"/>
        </w:rPr>
        <w:t>. I worry that too much of our energy goes into trying to influence the system rather than creating the alternatives</w:t>
      </w:r>
      <w:r w:rsidRPr="00B24036">
        <w:rPr>
          <w:sz w:val="14"/>
          <w:highlight w:val="green"/>
        </w:rPr>
        <w:t xml:space="preserve">. </w:t>
      </w:r>
      <w:r w:rsidRPr="00B24036">
        <w:rPr>
          <w:rStyle w:val="Emphasis"/>
          <w:sz w:val="28"/>
          <w:szCs w:val="28"/>
          <w:highlight w:val="green"/>
        </w:rPr>
        <w:t>It matters to me how change is achieved</w:t>
      </w:r>
      <w:r w:rsidRPr="00B24036">
        <w:rPr>
          <w:sz w:val="28"/>
          <w:szCs w:val="28"/>
          <w:highlight w:val="green"/>
        </w:rPr>
        <w:t xml:space="preserve">. </w:t>
      </w:r>
      <w:r w:rsidRPr="00B24036">
        <w:rPr>
          <w:rStyle w:val="Emphasis"/>
          <w:highlight w:val="green"/>
        </w:rPr>
        <w:t xml:space="preserve">Change achieved through </w:t>
      </w:r>
      <w:r w:rsidRPr="00AB0E37">
        <w:rPr>
          <w:rStyle w:val="Emphasis"/>
        </w:rPr>
        <w:t xml:space="preserve">struggle, organizing, and </w:t>
      </w:r>
      <w:r w:rsidRPr="00B24036">
        <w:rPr>
          <w:rStyle w:val="Emphasis"/>
          <w:highlight w:val="green"/>
        </w:rPr>
        <w:t xml:space="preserve">creating the alternatives produces </w:t>
      </w:r>
      <w:r w:rsidRPr="00AB0E37">
        <w:rPr>
          <w:rStyle w:val="Emphasis"/>
        </w:rPr>
        <w:t xml:space="preserve">profoundly </w:t>
      </w:r>
      <w:r w:rsidRPr="00B24036">
        <w:rPr>
          <w:rStyle w:val="Emphasis"/>
          <w:highlight w:val="green"/>
        </w:rPr>
        <w:t>different outcomes than change achieved through</w:t>
      </w:r>
      <w:r w:rsidRPr="00AB0E37">
        <w:rPr>
          <w:rStyle w:val="Emphasis"/>
        </w:rPr>
        <w:t xml:space="preserve"> recognition-focused </w:t>
      </w:r>
      <w:r w:rsidRPr="00B24036">
        <w:rPr>
          <w:rStyle w:val="Emphasis"/>
          <w:highlight w:val="green"/>
        </w:rPr>
        <w:t>protest</w:t>
      </w:r>
      <w:r w:rsidRPr="00AB0E37">
        <w:rPr>
          <w:rStyle w:val="Emphasis"/>
        </w:rPr>
        <w:t xml:space="preserve">, </w:t>
      </w:r>
      <w:r w:rsidRPr="00B24036">
        <w:rPr>
          <w:rStyle w:val="Emphasis"/>
          <w:highlight w:val="green"/>
        </w:rPr>
        <w:t>and pressuring the state</w:t>
      </w:r>
      <w:r w:rsidRPr="00AB0E37">
        <w:rPr>
          <w:rStyle w:val="Emphasis"/>
        </w:rPr>
        <w:t xml:space="preserve"> to make the changes for us. </w:t>
      </w:r>
      <w:r w:rsidRPr="00B24036">
        <w:rPr>
          <w:rStyle w:val="Emphasis"/>
          <w:sz w:val="24"/>
          <w:highlight w:val="green"/>
        </w:rPr>
        <w:t>That is a recipe for co-option</w:t>
      </w:r>
      <w:r w:rsidRPr="00AB0E37">
        <w:rPr>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B24036">
        <w:rPr>
          <w:rStyle w:val="StyleUnderline"/>
          <w:highlight w:val="green"/>
        </w:rPr>
        <w:t>Indigenous thought</w:t>
      </w:r>
      <w:r w:rsidRPr="00AB0E37">
        <w:rPr>
          <w:rStyle w:val="StyleUnderline"/>
        </w:rPr>
        <w:t xml:space="preserve"> has a tradition of place-based internationalism that I think is this beautifully fertile spot because it </w:t>
      </w:r>
      <w:r w:rsidRPr="00B24036">
        <w:rPr>
          <w:rStyle w:val="StyleUnderline"/>
          <w:highlight w:val="green"/>
        </w:rPr>
        <w:t>links</w:t>
      </w:r>
      <w:r w:rsidRPr="00AB0E37">
        <w:rPr>
          <w:rStyle w:val="StyleUnderline"/>
        </w:rPr>
        <w:t xml:space="preserve"> place-based thinking and </w:t>
      </w:r>
      <w:r w:rsidRPr="00B24036">
        <w:rPr>
          <w:rStyle w:val="StyleUnderline"/>
          <w:highlight w:val="green"/>
        </w:rPr>
        <w:t>struggle with</w:t>
      </w:r>
      <w:r w:rsidRPr="00AB0E37">
        <w:rPr>
          <w:rStyle w:val="StyleUnderline"/>
        </w:rPr>
        <w:t xml:space="preserve"> the same </w:t>
      </w:r>
      <w:r w:rsidRPr="00B24036">
        <w:rPr>
          <w:rStyle w:val="StyleUnderline"/>
          <w:highlight w:val="green"/>
        </w:rPr>
        <w:t>decolonial pockets of thinking</w:t>
      </w:r>
      <w:r w:rsidRPr="00AB0E37">
        <w:rPr>
          <w:rStyle w:val="StyleUnderline"/>
        </w:rPr>
        <w:t xml:space="preserve"> throughout the world.</w:t>
      </w:r>
      <w:r w:rsidRPr="00AB0E37">
        <w:rPr>
          <w:sz w:val="14"/>
        </w:rPr>
        <w:t xml:space="preserve"> </w:t>
      </w:r>
      <w:proofErr w:type="spellStart"/>
      <w:r w:rsidRPr="00AB0E37">
        <w:rPr>
          <w:rStyle w:val="StyleUnderline"/>
        </w:rPr>
        <w:t>Nishnaa</w:t>
      </w:r>
      <w:proofErr w:type="spellEnd"/>
      <w:r w:rsidRPr="00AB0E37">
        <w:rPr>
          <w:rStyle w:val="StyleUnderline"/>
        </w:rPr>
        <w:t xml:space="preserve">- beg have been linking ourselves to the rest of the world since the beginning of time, and throughout our resistance to colonialism we have our </w:t>
      </w:r>
      <w:r w:rsidRPr="00AB0E37">
        <w:rPr>
          <w:rStyle w:val="Emphasis"/>
        </w:rPr>
        <w:t>people traveling throughout the world to link with other communities of resistors.</w:t>
      </w:r>
      <w:r w:rsidRPr="00AB0E37">
        <w:rPr>
          <w:sz w:val="14"/>
        </w:rPr>
        <w:t xml:space="preserve"> </w:t>
      </w:r>
      <w:r w:rsidRPr="00AB0E37">
        <w:rPr>
          <w:rStyle w:val="StyleUnderline"/>
        </w:rPr>
        <w:t>Grassy Narrows First Nation comes to mind in their nearly four- decade fight against mercury poisoning in their river system and the relationship they have made with the Japanese community in Mnimata</w:t>
      </w:r>
      <w:r w:rsidRPr="00AB0E37">
        <w:rPr>
          <w:sz w:val="14"/>
        </w:rPr>
        <w:t xml:space="preserve">.6 We need to use our experiences in </w:t>
      </w:r>
      <w:r w:rsidRPr="00AB0E37">
        <w:rPr>
          <w:sz w:val="14"/>
        </w:rPr>
        <w:lastRenderedPageBreak/>
        <w:t xml:space="preserve">the past to think critically about how we respond to injustice today. Right now, Indigenous peoples in Canada need to be thinking critically about the implications of seeking </w:t>
      </w:r>
      <w:proofErr w:type="spellStart"/>
      <w:r w:rsidRPr="00AB0E37">
        <w:rPr>
          <w:sz w:val="14"/>
        </w:rPr>
        <w:t>recogni</w:t>
      </w:r>
      <w:proofErr w:type="spellEnd"/>
      <w:r w:rsidRPr="00AB0E37">
        <w:rPr>
          <w:sz w:val="14"/>
        </w:rPr>
        <w:t xml:space="preserve">- </w:t>
      </w:r>
      <w:proofErr w:type="spellStart"/>
      <w:r w:rsidRPr="00AB0E37">
        <w:rPr>
          <w:sz w:val="14"/>
        </w:rPr>
        <w:t>tion</w:t>
      </w:r>
      <w:proofErr w:type="spellEnd"/>
      <w:r w:rsidRPr="00AB0E37">
        <w:rPr>
          <w:sz w:val="14"/>
        </w:rPr>
        <w:t xml:space="preserve"> within the colonial state because we have a government that is very good at neoliberalism and seducing our hope for their purposes. Again, Glen Sean </w:t>
      </w:r>
      <w:proofErr w:type="spellStart"/>
      <w:r w:rsidRPr="00AB0E37">
        <w:rPr>
          <w:sz w:val="14"/>
        </w:rPr>
        <w:t>Coulthard</w:t>
      </w:r>
      <w:proofErr w:type="spellEnd"/>
      <w:r w:rsidRPr="00AB0E37">
        <w:rPr>
          <w:sz w:val="14"/>
        </w:rPr>
        <w:t xml:space="preserve">, in Red Skin, White Masks, using the Dene nation’s experience in the 1970s, provides a blistering critique of the pitfalls of seeking political recognition within state structures. He makes the point that </w:t>
      </w:r>
      <w:r w:rsidRPr="00B24036">
        <w:rPr>
          <w:rStyle w:val="Emphasis"/>
          <w:sz w:val="28"/>
          <w:szCs w:val="28"/>
          <w:highlight w:val="green"/>
        </w:rPr>
        <w:t>continually seeking recognition with the settler-colonial state</w:t>
      </w:r>
      <w:r w:rsidRPr="00AB0E37">
        <w:rPr>
          <w:rStyle w:val="StyleUnderline"/>
          <w:sz w:val="28"/>
          <w:szCs w:val="28"/>
        </w:rPr>
        <w:t xml:space="preserve"> </w:t>
      </w:r>
      <w:r w:rsidRPr="00AB0E37">
        <w:rPr>
          <w:rStyle w:val="StyleUnderline"/>
        </w:rPr>
        <w:t xml:space="preserve">is a process of co-option and neutralization, and is a way of bringing Indigenous peoples into the systems that guts our resistance movements, </w:t>
      </w:r>
      <w:r w:rsidRPr="00AB0E37">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AB0E37">
        <w:t>Engagement with the system</w:t>
      </w:r>
      <w:r w:rsidRPr="00AB0E37">
        <w:rPr>
          <w:rStyle w:val="Emphasis"/>
          <w:sz w:val="28"/>
          <w:szCs w:val="28"/>
        </w:rPr>
        <w:t xml:space="preserve"> </w:t>
      </w:r>
      <w:r w:rsidRPr="00B24036">
        <w:rPr>
          <w:rStyle w:val="Emphasis"/>
          <w:sz w:val="28"/>
          <w:szCs w:val="28"/>
          <w:highlight w:val="green"/>
        </w:rPr>
        <w:t>changes Indigenous peoples more than it changes the system.</w:t>
      </w:r>
      <w:r w:rsidRPr="00AB0E37">
        <w:rPr>
          <w:sz w:val="14"/>
        </w:rPr>
        <w:t xml:space="preserve"> </w:t>
      </w:r>
      <w:r w:rsidRPr="00AB0E37">
        <w:rPr>
          <w:rStyle w:val="StyleUnderline"/>
        </w:rPr>
        <w:t>This can be destructive in terms of resurgence because resurgent movements are trying to do the opposite—</w:t>
      </w:r>
      <w:r w:rsidRPr="00B24036">
        <w:rPr>
          <w:rStyle w:val="StyleUnderline"/>
          <w:highlight w:val="green"/>
        </w:rPr>
        <w:t>we are trying to center Indigenous practices and thoughts</w:t>
      </w:r>
      <w:r w:rsidRPr="00AB0E37">
        <w:rPr>
          <w:rStyle w:val="StyleUnderline"/>
        </w:rPr>
        <w:t xml:space="preserve"> in our lives as everyday acts of </w:t>
      </w:r>
      <w:proofErr w:type="gramStart"/>
      <w:r w:rsidRPr="00AB0E37">
        <w:rPr>
          <w:rStyle w:val="StyleUnderline"/>
        </w:rPr>
        <w:t>resistance, and</w:t>
      </w:r>
      <w:proofErr w:type="gramEnd"/>
      <w:r w:rsidRPr="00AB0E37">
        <w:rPr>
          <w:rStyle w:val="StyleUnderline"/>
        </w:rPr>
        <w:t xml:space="preserve"> grow those actions and processes into a mass mobilization.</w:t>
      </w:r>
      <w:r w:rsidRPr="00AB0E37">
        <w:rPr>
          <w:sz w:val="14"/>
        </w:rPr>
        <w:t xml:space="preserve"> I think it is useful to apply this same critique of recognition to </w:t>
      </w:r>
      <w:proofErr w:type="spellStart"/>
      <w:r w:rsidRPr="00AB0E37">
        <w:rPr>
          <w:sz w:val="14"/>
        </w:rPr>
        <w:t>orga</w:t>
      </w:r>
      <w:proofErr w:type="spellEnd"/>
      <w:r w:rsidRPr="00AB0E37">
        <w:rPr>
          <w:sz w:val="14"/>
        </w:rPr>
        <w:t xml:space="preserve">- </w:t>
      </w:r>
      <w:proofErr w:type="spellStart"/>
      <w:r w:rsidRPr="00AB0E37">
        <w:rPr>
          <w:sz w:val="14"/>
        </w:rPr>
        <w:t>nizing</w:t>
      </w:r>
      <w:proofErr w:type="spellEnd"/>
      <w:r w:rsidRPr="00AB0E37">
        <w:rPr>
          <w:sz w:val="14"/>
        </w:rPr>
        <w:t xml:space="preserve"> and mobilizing with the purpose of making a switch from </w:t>
      </w:r>
      <w:proofErr w:type="spellStart"/>
      <w:r w:rsidRPr="00AB0E37">
        <w:rPr>
          <w:sz w:val="14"/>
        </w:rPr>
        <w:t>mobi</w:t>
      </w:r>
      <w:proofErr w:type="spellEnd"/>
      <w:r w:rsidRPr="00AB0E37">
        <w:rPr>
          <w:sz w:val="14"/>
        </w:rPr>
        <w:t xml:space="preserve">- </w:t>
      </w:r>
      <w:proofErr w:type="spellStart"/>
      <w:r w:rsidRPr="00AB0E37">
        <w:rPr>
          <w:sz w:val="14"/>
        </w:rPr>
        <w:t>lizing</w:t>
      </w:r>
      <w:proofErr w:type="spellEnd"/>
      <w:r w:rsidRPr="00AB0E37">
        <w:rPr>
          <w:sz w:val="14"/>
        </w:rPr>
        <w:t xml:space="preserve"> around victim-based narratives—that is, </w:t>
      </w:r>
      <w:proofErr w:type="spellStart"/>
      <w:r w:rsidRPr="00AB0E37">
        <w:rPr>
          <w:sz w:val="14"/>
        </w:rPr>
        <w:t>publically</w:t>
      </w:r>
      <w:proofErr w:type="spellEnd"/>
      <w:r w:rsidRPr="00AB0E37">
        <w:rPr>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AB0E37">
        <w:rPr>
          <w:rStyle w:val="StyleUnderline"/>
        </w:rPr>
        <w:t>This organizing from within grounded normativity has always fueled Indigenous resistance and continues to happen all the time in Indigenous communities</w:t>
      </w:r>
      <w:r w:rsidRPr="00AB0E37">
        <w:rPr>
          <w:sz w:val="14"/>
        </w:rPr>
        <w:t xml:space="preserve">—it is just often misread by others. </w:t>
      </w:r>
      <w:r w:rsidRPr="00AB0E37">
        <w:rPr>
          <w:rStyle w:val="StyleUnderline"/>
        </w:rPr>
        <w:t xml:space="preserve">The community of Hollow Water First Nation created the Community Holistic Circle of Healing as a </w:t>
      </w:r>
      <w:proofErr w:type="spellStart"/>
      <w:r w:rsidRPr="00AB0E37">
        <w:rPr>
          <w:rStyle w:val="StyleUnderline"/>
        </w:rPr>
        <w:t>Nishnaabeg</w:t>
      </w:r>
      <w:proofErr w:type="spellEnd"/>
      <w:r w:rsidRPr="00AB0E37">
        <w:rPr>
          <w:rStyle w:val="StyleUnderline"/>
        </w:rPr>
        <w:t xml:space="preserve"> restoration of relationships, or a restorative justice model to address sexual violence in their community</w:t>
      </w:r>
      <w:r w:rsidRPr="00AB0E37">
        <w:rPr>
          <w:sz w:val="14"/>
        </w:rPr>
        <w:t xml:space="preserve">.8 </w:t>
      </w:r>
      <w:r w:rsidRPr="00AB0E37">
        <w:rPr>
          <w:rStyle w:val="StyleUnderline"/>
        </w:rPr>
        <w:t>Christi Belcourt’s Walking with Our Sisters exhibit has created a traveling display of 1,800 moccasin vamps as a way of honoring and commemorating missing and murdered Indigenous women and children</w:t>
      </w:r>
      <w:r w:rsidRPr="00AB0E37">
        <w:rPr>
          <w:sz w:val="14"/>
        </w:rPr>
        <w:t xml:space="preserve"> in Canada and the United States. </w:t>
      </w:r>
      <w:r w:rsidRPr="00AB0E37">
        <w:rPr>
          <w:rStyle w:val="StyleUnderline"/>
        </w:rPr>
        <w:t>The exhibit does not rely on state funding</w:t>
      </w:r>
      <w:r w:rsidRPr="00AB0E37">
        <w:rPr>
          <w:sz w:val="14"/>
        </w:rPr>
        <w:t xml:space="preserve">.9 </w:t>
      </w:r>
      <w:proofErr w:type="gramStart"/>
      <w:r w:rsidRPr="00AB0E37">
        <w:rPr>
          <w:sz w:val="14"/>
        </w:rPr>
        <w:t>Thousands</w:t>
      </w:r>
      <w:proofErr w:type="gramEnd"/>
      <w:r w:rsidRPr="00AB0E37">
        <w:rPr>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AB0E37">
        <w:rPr>
          <w:rStyle w:val="StyleUnderline"/>
        </w:rPr>
        <w:t>There is also the work of countless urban Indigenous organizations supporting the families of MMIWG2S people. The Native Youth Sexual Health Network provides on-the-ground, community-embedded, peer-to-peer support</w:t>
      </w:r>
      <w:r w:rsidRPr="00AB0E37">
        <w:rPr>
          <w:sz w:val="14"/>
        </w:rPr>
        <w:t xml:space="preserve"> around sex- </w:t>
      </w:r>
      <w:proofErr w:type="spellStart"/>
      <w:r w:rsidRPr="00AB0E37">
        <w:rPr>
          <w:sz w:val="14"/>
        </w:rPr>
        <w:t>ual</w:t>
      </w:r>
      <w:proofErr w:type="spellEnd"/>
      <w:r w:rsidRPr="00AB0E37">
        <w:rPr>
          <w:sz w:val="14"/>
        </w:rPr>
        <w:t xml:space="preserve"> health and addiction for youth.10 </w:t>
      </w:r>
      <w:r w:rsidRPr="00AB0E37">
        <w:rPr>
          <w:rStyle w:val="StyleUnderline"/>
        </w:rPr>
        <w:t>The Akwesasne Freedom School provides Mohawk education for Mohawk children</w:t>
      </w:r>
      <w:r w:rsidRPr="00AB0E37">
        <w:rPr>
          <w:sz w:val="14"/>
        </w:rPr>
        <w:t xml:space="preserve">.11 </w:t>
      </w:r>
      <w:r w:rsidRPr="00AB0E37">
        <w:rPr>
          <w:rStyle w:val="StyleUnderline"/>
        </w:rPr>
        <w:t xml:space="preserve">The Iroquois national and Haudenosaunee women’s lacrosse teams travel using </w:t>
      </w:r>
      <w:proofErr w:type="spellStart"/>
      <w:r w:rsidRPr="00AB0E37">
        <w:rPr>
          <w:rStyle w:val="StyleUnderline"/>
        </w:rPr>
        <w:t>Haudenosau</w:t>
      </w:r>
      <w:proofErr w:type="spellEnd"/>
      <w:r w:rsidRPr="00AB0E37">
        <w:rPr>
          <w:rStyle w:val="StyleUnderline"/>
        </w:rPr>
        <w:t>- nee passports instead of American or Canadian ones.</w:t>
      </w:r>
      <w:r w:rsidRPr="00AB0E37">
        <w:rPr>
          <w:sz w:val="14"/>
        </w:rPr>
        <w:t xml:space="preserve">12 </w:t>
      </w:r>
      <w:r w:rsidRPr="00AB0E37">
        <w:rPr>
          <w:rStyle w:val="StyleUnderline"/>
        </w:rPr>
        <w:t xml:space="preserve">The </w:t>
      </w:r>
      <w:proofErr w:type="spellStart"/>
      <w:r w:rsidRPr="00AB0E37">
        <w:rPr>
          <w:rStyle w:val="StyleUnderline"/>
        </w:rPr>
        <w:t>Unist’ot’en</w:t>
      </w:r>
      <w:proofErr w:type="spellEnd"/>
      <w:r w:rsidRPr="00AB0E37">
        <w:rPr>
          <w:rStyle w:val="StyleUnderline"/>
        </w:rPr>
        <w:t xml:space="preserve"> Camp pursues land protection resurgent action and the reclamation of the original name of Mount Douglas, PKOLS, in the city of Victoria, British Columbia</w:t>
      </w:r>
      <w:r w:rsidRPr="00AB0E37">
        <w:rPr>
          <w:sz w:val="14"/>
        </w:rPr>
        <w:t>.13</w:t>
      </w:r>
    </w:p>
    <w:p w14:paraId="22BB5E39" w14:textId="091A7EA3" w:rsidR="00DB4B7C" w:rsidRPr="00DB4B7C" w:rsidRDefault="00DB4B7C" w:rsidP="00DB4B7C">
      <w:pPr>
        <w:pStyle w:val="Heading4"/>
        <w:rPr>
          <w:rFonts w:ascii="Times New Roman" w:hAnsi="Times New Roman" w:cs="Times New Roman"/>
        </w:rPr>
      </w:pPr>
      <w:r w:rsidRPr="00DB4B7C">
        <w:rPr>
          <w:shd w:val="clear" w:color="auto" w:fill="F8F8F8"/>
        </w:rPr>
        <w:lastRenderedPageBreak/>
        <w:t>The 1AC is an object of research. The role of the neg should be to disprove the various meanings of that object.</w:t>
      </w:r>
      <w:r w:rsidRPr="00DB4B7C">
        <w:br/>
      </w:r>
      <w:r w:rsidRPr="00DB4B7C">
        <w:rPr>
          <w:shd w:val="clear" w:color="auto" w:fill="F8F8F8"/>
        </w:rPr>
        <w:t xml:space="preserve">1] Plan focus restricts the debate to a ten second statement and leaves the rest of the </w:t>
      </w:r>
      <w:proofErr w:type="spellStart"/>
      <w:r w:rsidRPr="00DB4B7C">
        <w:rPr>
          <w:shd w:val="clear" w:color="auto" w:fill="F8F8F8"/>
        </w:rPr>
        <w:t>aff</w:t>
      </w:r>
      <w:proofErr w:type="spellEnd"/>
      <w:r w:rsidRPr="00DB4B7C">
        <w:rPr>
          <w:shd w:val="clear" w:color="auto" w:fill="F8F8F8"/>
        </w:rPr>
        <w:t xml:space="preserve"> unquestioned. They should be responsible for the way their knowledge is constructed and used because that produces the best model for activism and ethics in the context of the topic which is a unique education net benefit to our interpretation</w:t>
      </w:r>
      <w:r w:rsidRPr="00DB4B7C">
        <w:br/>
      </w:r>
      <w:r w:rsidRPr="00DB4B7C">
        <w:rPr>
          <w:shd w:val="clear" w:color="auto" w:fill="F8F8F8"/>
        </w:rPr>
        <w:t>2] Debate doesn’t pass policies but it does alter the way we think about the world and about systems of power – turns their policy research standards because it’s a question of how their research is oriented and whether it’s for an ethical purpose – only our model of engagement accesses that education</w:t>
      </w:r>
      <w:r w:rsidRPr="00DB4B7C">
        <w:br/>
      </w:r>
      <w:r w:rsidRPr="00DB4B7C">
        <w:rPr>
          <w:shd w:val="clear" w:color="auto" w:fill="F8F8F8"/>
        </w:rPr>
        <w:t xml:space="preserve">3] Begs the question – if we win their justifications are repugnant that necessarily implicates the conclusion which means defense of their research model is a prior question to weighing the material consequences of the </w:t>
      </w:r>
      <w:proofErr w:type="spellStart"/>
      <w:r w:rsidRPr="00DB4B7C">
        <w:rPr>
          <w:shd w:val="clear" w:color="auto" w:fill="F8F8F8"/>
        </w:rPr>
        <w:t>aff</w:t>
      </w:r>
      <w:proofErr w:type="spellEnd"/>
      <w:r w:rsidRPr="00DB4B7C">
        <w:rPr>
          <w:shd w:val="clear" w:color="auto" w:fill="F8F8F8"/>
        </w:rPr>
        <w:t xml:space="preserve"> – also solves plan focus because the links necessarily implicate </w:t>
      </w:r>
      <w:proofErr w:type="spellStart"/>
      <w:r w:rsidRPr="00DB4B7C">
        <w:rPr>
          <w:shd w:val="clear" w:color="auto" w:fill="F8F8F8"/>
        </w:rPr>
        <w:t>aff</w:t>
      </w:r>
      <w:proofErr w:type="spellEnd"/>
      <w:r w:rsidRPr="00DB4B7C">
        <w:rPr>
          <w:shd w:val="clear" w:color="auto" w:fill="F8F8F8"/>
        </w:rPr>
        <w:t xml:space="preserve"> solvency</w:t>
      </w:r>
    </w:p>
    <w:p w14:paraId="5754AF42" w14:textId="77777777" w:rsidR="00AF349A" w:rsidRPr="00AB0E37" w:rsidRDefault="00AF349A" w:rsidP="00AF349A"/>
    <w:p w14:paraId="0DAEC60F" w14:textId="77777777" w:rsidR="00AF349A" w:rsidRPr="00AB0E37" w:rsidRDefault="00AF349A" w:rsidP="00AF349A">
      <w:pPr>
        <w:pStyle w:val="Heading3"/>
        <w:rPr>
          <w:rFonts w:cs="Calibri"/>
        </w:rPr>
      </w:pPr>
      <w:r w:rsidRPr="00AB0E37">
        <w:rPr>
          <w:rFonts w:cs="Calibri"/>
        </w:rPr>
        <w:lastRenderedPageBreak/>
        <w:t>Advantage 1</w:t>
      </w:r>
    </w:p>
    <w:p w14:paraId="04F0D624" w14:textId="77777777" w:rsidR="00AF349A" w:rsidRPr="00AB0E37" w:rsidRDefault="00AF349A" w:rsidP="00AF349A">
      <w:pPr>
        <w:pStyle w:val="Heading4"/>
        <w:rPr>
          <w:rFonts w:cs="Calibri"/>
        </w:rPr>
      </w:pPr>
      <w:r w:rsidRPr="00AB0E37">
        <w:rPr>
          <w:rFonts w:cs="Calibri"/>
        </w:rPr>
        <w:t>1. Kessler syndrome is media hype – no risk</w:t>
      </w:r>
    </w:p>
    <w:p w14:paraId="2653C865" w14:textId="77777777" w:rsidR="00AF349A" w:rsidRPr="00AB0E37" w:rsidRDefault="00AF349A" w:rsidP="00AF349A">
      <w:pPr>
        <w:rPr>
          <w:rStyle w:val="Style13ptBold"/>
        </w:rPr>
      </w:pPr>
      <w:r w:rsidRPr="00AB0E37">
        <w:rPr>
          <w:rStyle w:val="Style13ptBold"/>
        </w:rPr>
        <w:t xml:space="preserve">Von </w:t>
      </w:r>
      <w:proofErr w:type="spellStart"/>
      <w:r w:rsidRPr="00AB0E37">
        <w:rPr>
          <w:rStyle w:val="Style13ptBold"/>
        </w:rPr>
        <w:t>Fange</w:t>
      </w:r>
      <w:proofErr w:type="spellEnd"/>
      <w:r w:rsidRPr="00AB0E37">
        <w:rPr>
          <w:rStyle w:val="Style13ptBold"/>
        </w:rPr>
        <w:t xml:space="preserve"> 17</w:t>
      </w:r>
    </w:p>
    <w:p w14:paraId="773B8FB3" w14:textId="77777777" w:rsidR="00AF349A" w:rsidRPr="00AB0E37" w:rsidRDefault="00AF349A" w:rsidP="00AF349A">
      <w:r w:rsidRPr="00AB0E37">
        <w:t xml:space="preserve">Daniel von </w:t>
      </w:r>
      <w:proofErr w:type="spellStart"/>
      <w:r w:rsidRPr="00AB0E37">
        <w:t>Fange</w:t>
      </w:r>
      <w:proofErr w:type="spellEnd"/>
      <w:r w:rsidRPr="00AB0E37">
        <w:t xml:space="preserve"> (systems engineer. Fond of charts), 5-21-2017, "Kessler Syndrome is Over Hyped," </w:t>
      </w:r>
      <w:proofErr w:type="spellStart"/>
      <w:r w:rsidRPr="00AB0E37">
        <w:t>braino</w:t>
      </w:r>
      <w:proofErr w:type="spellEnd"/>
      <w:r w:rsidRPr="00AB0E37">
        <w:t>, http://braino.org/essays/kessler_syndrome_is_over_hyped/, // HW AW</w:t>
      </w:r>
    </w:p>
    <w:p w14:paraId="4304AB08" w14:textId="77777777" w:rsidR="00AF349A" w:rsidRPr="00AB0E37" w:rsidRDefault="00AF349A" w:rsidP="00AF349A">
      <w:pPr>
        <w:rPr>
          <w:b/>
          <w:bCs/>
          <w:u w:val="single"/>
        </w:rPr>
      </w:pPr>
      <w:r w:rsidRPr="00B24036">
        <w:rPr>
          <w:highlight w:val="green"/>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w:t>
      </w:r>
      <w:proofErr w:type="gramStart"/>
      <w:r w:rsidRPr="00AB0E37">
        <w:rPr>
          <w:sz w:val="14"/>
        </w:rPr>
        <w:t>Every once in a while</w:t>
      </w:r>
      <w:proofErr w:type="gramEnd"/>
      <w:r w:rsidRPr="00AB0E37">
        <w:rPr>
          <w:sz w:val="14"/>
        </w:rPr>
        <w:t xml:space="preserve">, a piece of junk in space hits a satellite. This single impact destroys the </w:t>
      </w:r>
      <w:proofErr w:type="gramStart"/>
      <w:r w:rsidRPr="00AB0E37">
        <w:rPr>
          <w:sz w:val="14"/>
        </w:rPr>
        <w:t>satellite, and</w:t>
      </w:r>
      <w:proofErr w:type="gramEnd"/>
      <w:r w:rsidRPr="00AB0E37">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B24036">
        <w:rPr>
          <w:szCs w:val="22"/>
          <w:highlight w:val="green"/>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24036">
        <w:rPr>
          <w:highlight w:val="green"/>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AB0E37">
        <w:rPr>
          <w:sz w:val="14"/>
        </w:rPr>
        <w:t>Usually</w:t>
      </w:r>
      <w:proofErr w:type="gramEnd"/>
      <w:r w:rsidRPr="00AB0E37">
        <w:rPr>
          <w:sz w:val="14"/>
        </w:rPr>
        <w:t xml:space="preserve"> the </w:t>
      </w:r>
      <w:r w:rsidRPr="00B24036">
        <w:rPr>
          <w:highlight w:val="green"/>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B24036">
        <w:rPr>
          <w:highlight w:val="green"/>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xml:space="preserve">. How bad could Kessler Syndrome in High LEO be? </w:t>
      </w:r>
      <w:r w:rsidRPr="00B24036">
        <w:rPr>
          <w:highlight w:val="green"/>
          <w:u w:val="single"/>
        </w:rPr>
        <w:t xml:space="preserve">Let’s imagine a </w:t>
      </w:r>
      <w:proofErr w:type="gramStart"/>
      <w:r w:rsidRPr="00B24036">
        <w:rPr>
          <w:highlight w:val="green"/>
          <w:u w:val="single"/>
        </w:rPr>
        <w:t>worst case</w:t>
      </w:r>
      <w:proofErr w:type="gramEnd"/>
      <w:r w:rsidRPr="00B24036">
        <w:rPr>
          <w:highlight w:val="green"/>
          <w:u w:val="single"/>
        </w:rPr>
        <w:t xml:space="preserve"> scenario</w:t>
      </w:r>
      <w:r w:rsidRPr="00AB0E37">
        <w:rPr>
          <w:sz w:val="14"/>
        </w:rPr>
        <w:t xml:space="preserve">. </w:t>
      </w:r>
      <w:r w:rsidRPr="00AB0E37">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AB0E37">
        <w:rPr>
          <w:sz w:val="14"/>
        </w:rPr>
        <w:t>So</w:t>
      </w:r>
      <w:proofErr w:type="gramEnd"/>
      <w:r w:rsidRPr="00AB0E37">
        <w:rPr>
          <w:sz w:val="14"/>
        </w:rPr>
        <w:t xml:space="preserve">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B24036">
        <w:rPr>
          <w:b/>
          <w:bCs/>
          <w:highlight w:val="green"/>
          <w:u w:val="single"/>
        </w:rPr>
        <w:t>So 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B24036">
        <w:rPr>
          <w:highlight w:val="green"/>
          <w:u w:val="single"/>
        </w:rPr>
        <w:t>Debris</w:t>
      </w:r>
      <w:r w:rsidRPr="00AB0E37">
        <w:rPr>
          <w:u w:val="single"/>
        </w:rPr>
        <w:t xml:space="preserve"> would be </w:t>
      </w:r>
      <w:r w:rsidRPr="00B24036">
        <w:rPr>
          <w:highlight w:val="green"/>
          <w:u w:val="single"/>
        </w:rPr>
        <w:t>spread over a volume of space</w:t>
      </w:r>
      <w:r w:rsidRPr="00AB0E37">
        <w:rPr>
          <w:u w:val="single"/>
        </w:rPr>
        <w:t>, not a single orbital surface, making collisions orders of magnitudes less likely.</w:t>
      </w:r>
      <w:r w:rsidRPr="00AB0E37">
        <w:rPr>
          <w:sz w:val="14"/>
        </w:rPr>
        <w:t xml:space="preserve"> Most </w:t>
      </w:r>
      <w:r w:rsidRPr="00B24036">
        <w:rPr>
          <w:highlight w:val="green"/>
          <w:u w:val="single"/>
        </w:rPr>
        <w:t>impact debris</w:t>
      </w:r>
      <w:r w:rsidRPr="00AB0E37">
        <w:rPr>
          <w:u w:val="single"/>
        </w:rPr>
        <w:t xml:space="preserve"> will </w:t>
      </w:r>
      <w:r w:rsidRPr="00B24036">
        <w:rPr>
          <w:highlight w:val="green"/>
          <w:u w:val="single"/>
        </w:rPr>
        <w:t>have a slower orbital velocity</w:t>
      </w:r>
      <w:r w:rsidRPr="00AB0E37">
        <w:rPr>
          <w:sz w:val="14"/>
        </w:rPr>
        <w:t xml:space="preserve"> than either of its original pieces - this makes it deorbit much sooner. Any collision will create large and small objects. </w:t>
      </w:r>
      <w:r w:rsidRPr="00B24036">
        <w:rPr>
          <w:b/>
          <w:bCs/>
          <w:highlight w:val="green"/>
          <w:u w:val="single"/>
        </w:rPr>
        <w:t>Small objects are much more affected by atmospheric drag and deorbit faster</w:t>
      </w:r>
      <w:r w:rsidRPr="00AB0E37">
        <w:rPr>
          <w:sz w:val="14"/>
        </w:rPr>
        <w:t xml:space="preserve">, even in a few months from high LEO. </w:t>
      </w:r>
      <w:r w:rsidRPr="00AB0E37">
        <w:rPr>
          <w:u w:val="single"/>
        </w:rPr>
        <w:t xml:space="preserve">Larger objects can be tracked by </w:t>
      </w:r>
      <w:proofErr w:type="gramStart"/>
      <w:r w:rsidRPr="00AB0E37">
        <w:rPr>
          <w:u w:val="single"/>
        </w:rPr>
        <w:t>earth based</w:t>
      </w:r>
      <w:proofErr w:type="gramEnd"/>
      <w:r w:rsidRPr="00AB0E37">
        <w:rPr>
          <w:u w:val="single"/>
        </w:rPr>
        <w:t xml:space="preserve">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since the 1990’s </w:t>
      </w:r>
      <w:proofErr w:type="gramStart"/>
      <w:r w:rsidRPr="00AB0E37">
        <w:rPr>
          <w:sz w:val="14"/>
        </w:rPr>
        <w:t>are</w:t>
      </w:r>
      <w:proofErr w:type="gramEnd"/>
      <w:r w:rsidRPr="00AB0E37">
        <w:rPr>
          <w:sz w:val="14"/>
        </w:rPr>
        <w:t xml:space="preserve"> required to include a plan to get rid of the satellite at the end of its useful life (usually by deorbiting) So the realistic worst case is </w:t>
      </w:r>
      <w:r w:rsidRPr="00AB0E37">
        <w:rPr>
          <w:sz w:val="14"/>
        </w:rPr>
        <w:lastRenderedPageBreak/>
        <w:t xml:space="preserve">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2A1A99E4" w14:textId="6B26C9BE" w:rsidR="00AF349A" w:rsidRPr="00AB0E37" w:rsidRDefault="00AF349A" w:rsidP="00AF349A">
      <w:pPr>
        <w:pStyle w:val="Heading4"/>
        <w:rPr>
          <w:rFonts w:cs="Calibri"/>
        </w:rPr>
      </w:pPr>
      <w:r>
        <w:rPr>
          <w:rFonts w:cs="Calibri"/>
        </w:rPr>
        <w:t>2.</w:t>
      </w:r>
      <w:r w:rsidRPr="00AB0E37">
        <w:rPr>
          <w:rFonts w:cs="Calibri"/>
        </w:rPr>
        <w:t xml:space="preserve"> No solvency – the plan is not reverse-</w:t>
      </w:r>
      <w:proofErr w:type="gramStart"/>
      <w:r w:rsidRPr="00AB0E37">
        <w:rPr>
          <w:rFonts w:cs="Calibri"/>
        </w:rPr>
        <w:t>causal</w:t>
      </w:r>
      <w:proofErr w:type="gramEnd"/>
      <w:r w:rsidRPr="00AB0E37">
        <w:rPr>
          <w:rFonts w:cs="Calibri"/>
        </w:rPr>
        <w:t xml:space="preserve"> so the debris still remains in LEO</w:t>
      </w:r>
    </w:p>
    <w:p w14:paraId="49CA7EEC" w14:textId="7EF230B7" w:rsidR="00AF349A" w:rsidRPr="00AB0E37" w:rsidRDefault="00AF349A" w:rsidP="00AF349A">
      <w:pPr>
        <w:keepNext/>
        <w:keepLines/>
        <w:spacing w:before="40" w:after="0"/>
        <w:outlineLvl w:val="3"/>
        <w:rPr>
          <w:rFonts w:eastAsia="MS Gothic"/>
          <w:b/>
          <w:iCs/>
          <w:sz w:val="26"/>
        </w:rPr>
      </w:pPr>
      <w:r>
        <w:rPr>
          <w:rStyle w:val="Heading4Char"/>
          <w:rFonts w:cs="Calibri"/>
        </w:rPr>
        <w:t>3</w:t>
      </w:r>
      <w:r w:rsidRPr="00AB0E37">
        <w:rPr>
          <w:rStyle w:val="Heading4Char"/>
          <w:rFonts w:cs="Calibri"/>
        </w:rPr>
        <w:t>. Independently, Primacy causes endless war, terror</w:t>
      </w:r>
      <w:r w:rsidRPr="00AB0E37">
        <w:rPr>
          <w:rFonts w:eastAsia="MS Gothic"/>
          <w:b/>
          <w:iCs/>
          <w:sz w:val="26"/>
        </w:rPr>
        <w:t xml:space="preserve">, authoritarianism, </w:t>
      </w:r>
      <w:proofErr w:type="spellStart"/>
      <w:r w:rsidRPr="00AB0E37">
        <w:rPr>
          <w:rFonts w:eastAsia="MS Gothic"/>
          <w:b/>
          <w:iCs/>
          <w:sz w:val="26"/>
        </w:rPr>
        <w:t>prolif</w:t>
      </w:r>
      <w:proofErr w:type="spellEnd"/>
      <w:r w:rsidRPr="00AB0E37">
        <w:rPr>
          <w:rFonts w:eastAsia="MS Gothic"/>
          <w:b/>
          <w:iCs/>
          <w:sz w:val="26"/>
        </w:rPr>
        <w:t>, and Russia-China aggression.</w:t>
      </w:r>
    </w:p>
    <w:p w14:paraId="7873EE96" w14:textId="77777777" w:rsidR="00AF349A" w:rsidRPr="00AB0E37" w:rsidRDefault="00AF349A" w:rsidP="00AF349A">
      <w:pPr>
        <w:rPr>
          <w:rFonts w:eastAsia="Cambria"/>
          <w:b/>
          <w:bCs/>
          <w:sz w:val="26"/>
        </w:rPr>
      </w:pPr>
      <w:r w:rsidRPr="00AB0E37">
        <w:rPr>
          <w:rFonts w:eastAsia="Cambria"/>
          <w:b/>
          <w:bCs/>
          <w:sz w:val="26"/>
        </w:rPr>
        <w:t>Ashford, PhD, 19</w:t>
      </w:r>
    </w:p>
    <w:p w14:paraId="1294DBF1" w14:textId="77777777" w:rsidR="00AF349A" w:rsidRPr="00AB0E37" w:rsidRDefault="00AF349A" w:rsidP="00AF349A">
      <w:pPr>
        <w:rPr>
          <w:rFonts w:eastAsia="Cambria"/>
          <w:sz w:val="16"/>
          <w:szCs w:val="16"/>
        </w:rPr>
      </w:pPr>
      <w:r w:rsidRPr="00AB0E37">
        <w:rPr>
          <w:rFonts w:eastAsia="Cambria"/>
          <w:sz w:val="16"/>
          <w:szCs w:val="16"/>
        </w:rPr>
        <w:t xml:space="preserve">(Emma, </w:t>
      </w:r>
      <w:proofErr w:type="spellStart"/>
      <w:r w:rsidRPr="00AB0E37">
        <w:rPr>
          <w:rFonts w:eastAsia="Cambria"/>
          <w:sz w:val="16"/>
          <w:szCs w:val="16"/>
        </w:rPr>
        <w:t>PoliSci@UVA</w:t>
      </w:r>
      <w:proofErr w:type="spellEnd"/>
      <w:r w:rsidRPr="00AB0E37">
        <w:rPr>
          <w:rFonts w:eastAsia="Cambria"/>
          <w:sz w:val="16"/>
          <w:szCs w:val="16"/>
        </w:rPr>
        <w:t xml:space="preserve">, </w:t>
      </w:r>
      <w:proofErr w:type="spellStart"/>
      <w:r w:rsidRPr="00AB0E37">
        <w:rPr>
          <w:rFonts w:eastAsia="Cambria"/>
          <w:sz w:val="16"/>
          <w:szCs w:val="16"/>
        </w:rPr>
        <w:t>Fellow@CATO</w:t>
      </w:r>
      <w:proofErr w:type="spellEnd"/>
      <w:r w:rsidRPr="00AB0E37">
        <w:rPr>
          <w:rFonts w:eastAsia="Cambria"/>
          <w:sz w:val="16"/>
          <w:szCs w:val="16"/>
        </w:rPr>
        <w:t>, Power and Pragmatism: Reforming American Foreign Policy for the 21</w:t>
      </w:r>
      <w:r w:rsidRPr="00AB0E37">
        <w:rPr>
          <w:rFonts w:eastAsia="Cambria"/>
          <w:sz w:val="16"/>
          <w:szCs w:val="16"/>
          <w:vertAlign w:val="superscript"/>
        </w:rPr>
        <w:t>st</w:t>
      </w:r>
      <w:r w:rsidRPr="00AB0E37">
        <w:rPr>
          <w:rFonts w:eastAsia="Cambria"/>
          <w:sz w:val="16"/>
          <w:szCs w:val="16"/>
        </w:rPr>
        <w:t xml:space="preserve"> Century, in </w:t>
      </w:r>
      <w:r w:rsidRPr="00AB0E37">
        <w:rPr>
          <w:rFonts w:eastAsia="Cambria"/>
          <w:sz w:val="16"/>
          <w:szCs w:val="16"/>
          <w:u w:val="single"/>
        </w:rPr>
        <w:t>New Voices in Grand Strategy</w:t>
      </w:r>
      <w:r w:rsidRPr="00AB0E37">
        <w:rPr>
          <w:rFonts w:eastAsia="Cambria"/>
          <w:sz w:val="16"/>
          <w:szCs w:val="16"/>
        </w:rPr>
        <w:t>, 4, CNAS)</w:t>
      </w:r>
    </w:p>
    <w:p w14:paraId="73C6724E" w14:textId="77777777" w:rsidR="00AF349A" w:rsidRPr="00AB0E37" w:rsidRDefault="00AF349A" w:rsidP="00AF349A">
      <w:pPr>
        <w:rPr>
          <w:rFonts w:eastAsia="Cambria"/>
          <w:sz w:val="16"/>
        </w:rPr>
      </w:pPr>
      <w:r w:rsidRPr="00AB0E37">
        <w:rPr>
          <w:rFonts w:eastAsia="Cambria"/>
          <w:b/>
          <w:iCs/>
          <w:u w:val="single"/>
        </w:rPr>
        <w:t>Humility is a virtue</w:t>
      </w:r>
      <w:r w:rsidRPr="00AB0E37">
        <w:rPr>
          <w:rFonts w:eastAsia="Cambria"/>
          <w:sz w:val="16"/>
        </w:rPr>
        <w:t xml:space="preserve">. </w:t>
      </w:r>
      <w:r w:rsidRPr="00AB0E37">
        <w:rPr>
          <w:rFonts w:eastAsia="Cambria"/>
          <w:u w:val="single"/>
        </w:rPr>
        <w:t>Yet</w:t>
      </w:r>
      <w:r w:rsidRPr="00AB0E37">
        <w:rPr>
          <w:rFonts w:eastAsia="Cambria"/>
          <w:sz w:val="16"/>
        </w:rPr>
        <w:t xml:space="preserve"> in the last quarter century, </w:t>
      </w:r>
      <w:r w:rsidRPr="00AB0E37">
        <w:rPr>
          <w:rFonts w:eastAsia="Cambria"/>
          <w:u w:val="single"/>
        </w:rPr>
        <w:t xml:space="preserve">American policymakers have </w:t>
      </w:r>
      <w:r w:rsidRPr="00AB0E37">
        <w:rPr>
          <w:rFonts w:eastAsia="Cambria"/>
          <w:sz w:val="16"/>
        </w:rPr>
        <w:t xml:space="preserve">been far more likely to </w:t>
      </w:r>
      <w:r w:rsidRPr="00AB0E37">
        <w:rPr>
          <w:rFonts w:eastAsia="Cambria"/>
          <w:u w:val="single"/>
        </w:rPr>
        <w:t>embrace the notion of America as the “indispensable nation</w:t>
      </w:r>
      <w:r w:rsidRPr="00AB0E37">
        <w:rPr>
          <w:rFonts w:eastAsia="Cambria"/>
          <w:sz w:val="16"/>
        </w:rPr>
        <w:t xml:space="preserve">,” </w:t>
      </w:r>
      <w:r w:rsidRPr="00AB0E37">
        <w:rPr>
          <w:rFonts w:eastAsia="Cambria"/>
          <w:u w:val="single"/>
        </w:rPr>
        <w:t xml:space="preserve">responsible for protecting allies, promoting democracy </w:t>
      </w:r>
      <w:r w:rsidRPr="00AB0E37">
        <w:rPr>
          <w:rFonts w:eastAsia="Cambria"/>
          <w:sz w:val="16"/>
        </w:rPr>
        <w:t xml:space="preserve">and human rights, </w:t>
      </w:r>
      <w:r w:rsidRPr="00AB0E37">
        <w:rPr>
          <w:rFonts w:eastAsia="Cambria"/>
          <w:u w:val="single"/>
        </w:rPr>
        <w:t>tamping down conflicts, and generally managing global affairs.</w:t>
      </w:r>
      <w:r w:rsidRPr="00AB0E37">
        <w:rPr>
          <w:rFonts w:eastAsia="Cambria"/>
          <w:sz w:val="16"/>
        </w:rPr>
        <w:t xml:space="preserve"> </w:t>
      </w:r>
      <w:r w:rsidRPr="00AB0E37">
        <w:rPr>
          <w:rFonts w:eastAsia="Cambria"/>
          <w:u w:val="single"/>
        </w:rPr>
        <w:t>Compare this ideal to the U.S. track record</w:t>
      </w:r>
      <w:r w:rsidRPr="00AB0E37">
        <w:rPr>
          <w:rFonts w:eastAsia="Cambria"/>
          <w:sz w:val="16"/>
        </w:rPr>
        <w:t xml:space="preserve"> – </w:t>
      </w:r>
      <w:r w:rsidRPr="00B24036">
        <w:rPr>
          <w:rFonts w:eastAsia="Cambria"/>
          <w:b/>
          <w:iCs/>
          <w:highlight w:val="green"/>
          <w:u w:val="single"/>
        </w:rPr>
        <w:t>endless Middle Eastern wars, the rise of ISIS, global democratic backsliding, a revanchist Russia, resurgent China</w:t>
      </w:r>
      <w:r w:rsidRPr="00AB0E37">
        <w:rPr>
          <w:rFonts w:eastAsia="Cambria"/>
          <w:sz w:val="16"/>
        </w:rPr>
        <w:t xml:space="preserve">, and </w:t>
      </w:r>
      <w:r w:rsidRPr="00AB0E37">
        <w:rPr>
          <w:rFonts w:eastAsia="Cambria"/>
          <w:u w:val="single"/>
        </w:rPr>
        <w:t xml:space="preserve">a world reeling from the election of </w:t>
      </w:r>
      <w:r w:rsidRPr="00AB0E37">
        <w:rPr>
          <w:rFonts w:eastAsia="Cambria"/>
          <w:sz w:val="16"/>
        </w:rPr>
        <w:t xml:space="preserve">President Donald </w:t>
      </w:r>
      <w:r w:rsidRPr="00AB0E37">
        <w:rPr>
          <w:rFonts w:eastAsia="Cambria"/>
          <w:u w:val="single"/>
        </w:rPr>
        <w:t>Trump</w:t>
      </w:r>
      <w:r w:rsidRPr="00AB0E37">
        <w:rPr>
          <w:rFonts w:eastAsia="Cambria"/>
          <w:sz w:val="16"/>
        </w:rPr>
        <w:t xml:space="preserve"> – </w:t>
      </w:r>
      <w:r w:rsidRPr="00AB0E37">
        <w:rPr>
          <w:rFonts w:eastAsia="Cambria"/>
          <w:u w:val="single"/>
        </w:rPr>
        <w:t xml:space="preserve">and this label seems instead </w:t>
      </w:r>
      <w:r w:rsidRPr="00AB0E37">
        <w:rPr>
          <w:rFonts w:eastAsia="Cambria"/>
          <w:b/>
          <w:iCs/>
          <w:u w:val="single"/>
        </w:rPr>
        <w:t xml:space="preserve">the height of hubris. </w:t>
      </w:r>
      <w:r w:rsidRPr="00AB0E37">
        <w:rPr>
          <w:rFonts w:eastAsia="Cambria"/>
          <w:sz w:val="16"/>
        </w:rPr>
        <w:t xml:space="preserve">Many of </w:t>
      </w:r>
      <w:r w:rsidRPr="00AB0E37">
        <w:rPr>
          <w:rFonts w:eastAsia="Cambria"/>
          <w:u w:val="single"/>
        </w:rPr>
        <w:t xml:space="preserve">the </w:t>
      </w:r>
      <w:r w:rsidRPr="00B24036">
        <w:rPr>
          <w:rFonts w:eastAsia="Cambria"/>
          <w:highlight w:val="green"/>
          <w:u w:val="single"/>
        </w:rPr>
        <w:t>failures of U.S. foreign policy speak for themselves</w:t>
      </w:r>
      <w:r w:rsidRPr="00AB0E37">
        <w:rPr>
          <w:rFonts w:eastAsia="Cambria"/>
          <w:sz w:val="16"/>
        </w:rPr>
        <w:t xml:space="preserve">. As the daily drumbeat of bad news attests, </w:t>
      </w:r>
      <w:r w:rsidRPr="00B24036">
        <w:rPr>
          <w:rFonts w:eastAsia="Cambria"/>
          <w:highlight w:val="green"/>
          <w:u w:val="single"/>
        </w:rPr>
        <w:t>interventions</w:t>
      </w:r>
      <w:r w:rsidRPr="00AB0E37">
        <w:rPr>
          <w:rFonts w:eastAsia="Cambria"/>
          <w:u w:val="single"/>
        </w:rPr>
        <w:t xml:space="preserve"> in Iraq and Libya </w:t>
      </w:r>
      <w:r w:rsidRPr="00B24036">
        <w:rPr>
          <w:rFonts w:eastAsia="Cambria"/>
          <w:highlight w:val="green"/>
          <w:u w:val="single"/>
        </w:rPr>
        <w:t xml:space="preserve">were </w:t>
      </w:r>
      <w:r w:rsidRPr="00B24036">
        <w:rPr>
          <w:rFonts w:eastAsia="Cambria"/>
          <w:b/>
          <w:iCs/>
          <w:highlight w:val="green"/>
          <w:u w:val="single"/>
        </w:rPr>
        <w:t>not victories for human rights</w:t>
      </w:r>
      <w:r w:rsidRPr="00AB0E37">
        <w:rPr>
          <w:rFonts w:eastAsia="Cambria"/>
          <w:b/>
          <w:iCs/>
          <w:u w:val="single"/>
        </w:rPr>
        <w:t xml:space="preserve"> or democracy, </w:t>
      </w:r>
      <w:r w:rsidRPr="00B24036">
        <w:rPr>
          <w:rFonts w:eastAsia="Cambria"/>
          <w:b/>
          <w:iCs/>
          <w:highlight w:val="green"/>
          <w:u w:val="single"/>
        </w:rPr>
        <w:t>but rather massively destabilizing</w:t>
      </w:r>
      <w:r w:rsidRPr="00AB0E37">
        <w:rPr>
          <w:rFonts w:eastAsia="Cambria"/>
          <w:u w:val="single"/>
        </w:rPr>
        <w:t xml:space="preserve"> for the Middle East as a whole</w:t>
      </w:r>
      <w:r w:rsidRPr="00AB0E37">
        <w:rPr>
          <w:rFonts w:eastAsia="Cambria"/>
          <w:sz w:val="16"/>
        </w:rPr>
        <w:t xml:space="preserve">. </w:t>
      </w:r>
      <w:r w:rsidRPr="00AB0E37">
        <w:rPr>
          <w:rFonts w:eastAsia="Cambria"/>
          <w:u w:val="single"/>
        </w:rPr>
        <w:t>Afghanistan</w:t>
      </w:r>
      <w:r w:rsidRPr="00AB0E37">
        <w:rPr>
          <w:rFonts w:eastAsia="Cambria"/>
          <w:sz w:val="16"/>
        </w:rPr>
        <w:t xml:space="preserve"> – despite initial military successes – </w:t>
      </w:r>
      <w:r w:rsidRPr="00AB0E37">
        <w:rPr>
          <w:rFonts w:eastAsia="Cambria"/>
          <w:u w:val="single"/>
        </w:rPr>
        <w:t xml:space="preserve">has become a quagmire, highlighting the futility of nation- building. </w:t>
      </w:r>
      <w:r w:rsidRPr="00AB0E37">
        <w:rPr>
          <w:rFonts w:eastAsia="Cambria"/>
          <w:sz w:val="16"/>
        </w:rPr>
        <w:t xml:space="preserve">Other failures of America’s grand strategy are less visible, but no less damaging. </w:t>
      </w:r>
      <w:r w:rsidRPr="00AB0E37">
        <w:rPr>
          <w:rFonts w:eastAsia="Cambria"/>
          <w:u w:val="single"/>
        </w:rPr>
        <w:t>NATO expansion into Eastern Europe helped to reignite hostility between Russia and the West</w:t>
      </w:r>
      <w:r w:rsidRPr="00AB0E37">
        <w:rPr>
          <w:rFonts w:eastAsia="Cambria"/>
          <w:sz w:val="16"/>
        </w:rPr>
        <w:t xml:space="preserve">. Worse, </w:t>
      </w:r>
      <w:r w:rsidRPr="00AB0E37">
        <w:rPr>
          <w:rFonts w:eastAsia="Cambria"/>
          <w:u w:val="single"/>
        </w:rPr>
        <w:t xml:space="preserve">it has diluted the alliance’s defensive capacity and its democratic character. </w:t>
      </w:r>
      <w:r w:rsidRPr="00AB0E37">
        <w:rPr>
          <w:rFonts w:eastAsia="Cambria"/>
          <w:sz w:val="16"/>
        </w:rPr>
        <w:t xml:space="preserve">And even as </w:t>
      </w:r>
      <w:r w:rsidRPr="00AB0E37">
        <w:rPr>
          <w:rFonts w:eastAsia="Cambria"/>
          <w:u w:val="single"/>
        </w:rPr>
        <w:t>the war on terror</w:t>
      </w:r>
      <w:r w:rsidRPr="00AB0E37">
        <w:rPr>
          <w:rFonts w:eastAsia="Cambria"/>
          <w:sz w:val="16"/>
        </w:rPr>
        <w:t xml:space="preserve"> fades from public view, it </w:t>
      </w:r>
      <w:r w:rsidRPr="00AB0E37">
        <w:rPr>
          <w:rFonts w:eastAsia="Cambria"/>
          <w:u w:val="single"/>
        </w:rPr>
        <w:t>remains as open-ended as ever</w:t>
      </w:r>
      <w:r w:rsidRPr="00AB0E37">
        <w:rPr>
          <w:rFonts w:eastAsia="Cambria"/>
          <w:sz w:val="16"/>
        </w:rPr>
        <w:t xml:space="preserve">: Today, </w:t>
      </w:r>
      <w:r w:rsidRPr="00B24036">
        <w:rPr>
          <w:rFonts w:eastAsia="Cambria"/>
          <w:highlight w:val="green"/>
          <w:u w:val="single"/>
        </w:rPr>
        <w:t>the U</w:t>
      </w:r>
      <w:r w:rsidRPr="00AB0E37">
        <w:rPr>
          <w:rFonts w:eastAsia="Cambria"/>
          <w:sz w:val="16"/>
        </w:rPr>
        <w:t xml:space="preserve">nited </w:t>
      </w:r>
      <w:r w:rsidRPr="00B24036">
        <w:rPr>
          <w:rFonts w:eastAsia="Cambria"/>
          <w:highlight w:val="green"/>
          <w:u w:val="single"/>
        </w:rPr>
        <w:t>S</w:t>
      </w:r>
      <w:r w:rsidRPr="00AB0E37">
        <w:rPr>
          <w:rFonts w:eastAsia="Cambria"/>
          <w:sz w:val="16"/>
        </w:rPr>
        <w:t xml:space="preserve">tates </w:t>
      </w:r>
      <w:r w:rsidRPr="00B24036">
        <w:rPr>
          <w:rFonts w:eastAsia="Cambria"/>
          <w:highlight w:val="green"/>
          <w:u w:val="single"/>
        </w:rPr>
        <w:t xml:space="preserve">is </w:t>
      </w:r>
      <w:r w:rsidRPr="00B24036">
        <w:rPr>
          <w:rFonts w:eastAsia="Cambria"/>
          <w:b/>
          <w:iCs/>
          <w:highlight w:val="green"/>
          <w:u w:val="single"/>
        </w:rPr>
        <w:t>at war in seven countries and engaged in “combating terrorism’ in more than 80</w:t>
      </w:r>
      <w:r w:rsidRPr="00AB0E37">
        <w:rPr>
          <w:rFonts w:eastAsia="Cambria"/>
          <w:sz w:val="16"/>
        </w:rPr>
        <w:t xml:space="preserve">.1 To put it bluntly: </w:t>
      </w:r>
      <w:r w:rsidRPr="00B24036">
        <w:rPr>
          <w:rFonts w:eastAsia="Cambria"/>
          <w:highlight w:val="green"/>
          <w:u w:val="single"/>
        </w:rPr>
        <w:t>America’s strategy</w:t>
      </w:r>
      <w:r w:rsidRPr="00AB0E37">
        <w:rPr>
          <w:rFonts w:eastAsia="Cambria"/>
          <w:u w:val="single"/>
        </w:rPr>
        <w:t xml:space="preserve"> since the end </w:t>
      </w:r>
      <w:r w:rsidRPr="00B24036">
        <w:rPr>
          <w:rFonts w:eastAsia="Cambria"/>
          <w:highlight w:val="green"/>
          <w:u w:val="single"/>
        </w:rPr>
        <w:t>of</w:t>
      </w:r>
      <w:r w:rsidRPr="00AB0E37">
        <w:rPr>
          <w:rFonts w:eastAsia="Cambria"/>
          <w:u w:val="single"/>
        </w:rPr>
        <w:t xml:space="preserve"> the Cold War</w:t>
      </w:r>
      <w:r w:rsidRPr="00AB0E37">
        <w:rPr>
          <w:rFonts w:eastAsia="Cambria"/>
          <w:sz w:val="16"/>
        </w:rPr>
        <w:t xml:space="preserve"> – </w:t>
      </w:r>
      <w:r w:rsidRPr="00AB0E37">
        <w:rPr>
          <w:rFonts w:eastAsia="Cambria"/>
          <w:b/>
          <w:iCs/>
          <w:u w:val="single"/>
        </w:rPr>
        <w:t xml:space="preserve">whether it is called </w:t>
      </w:r>
      <w:r w:rsidRPr="00B24036">
        <w:rPr>
          <w:rFonts w:eastAsia="Cambria"/>
          <w:b/>
          <w:iCs/>
          <w:highlight w:val="green"/>
          <w:u w:val="single"/>
        </w:rPr>
        <w:t>primacy</w:t>
      </w:r>
      <w:r w:rsidRPr="00AB0E37">
        <w:rPr>
          <w:rFonts w:eastAsia="Cambria"/>
          <w:b/>
          <w:iCs/>
          <w:u w:val="single"/>
        </w:rPr>
        <w:t xml:space="preserve"> or liberal internationalism </w:t>
      </w:r>
      <w:r w:rsidRPr="00AB0E37">
        <w:rPr>
          <w:rFonts w:eastAsia="Cambria"/>
          <w:sz w:val="16"/>
        </w:rPr>
        <w:t xml:space="preserve">– may not be a total failure, but it </w:t>
      </w:r>
      <w:r w:rsidRPr="00B24036">
        <w:rPr>
          <w:rFonts w:eastAsia="Cambria"/>
          <w:b/>
          <w:iCs/>
          <w:highlight w:val="green"/>
          <w:u w:val="single"/>
        </w:rPr>
        <w:t>has not been successful</w:t>
      </w:r>
      <w:r w:rsidRPr="00AB0E37">
        <w:rPr>
          <w:rFonts w:eastAsia="Cambria"/>
          <w:b/>
          <w:iCs/>
          <w:u w:val="single"/>
        </w:rPr>
        <w:t xml:space="preserve"> </w:t>
      </w:r>
      <w:r w:rsidRPr="00AB0E37">
        <w:rPr>
          <w:rFonts w:eastAsia="Cambria"/>
          <w:sz w:val="16"/>
        </w:rPr>
        <w:t xml:space="preserve">either. Many have tried to place blame for these poor outcomes.2 But recrimination is less important than </w:t>
      </w:r>
      <w:r w:rsidRPr="00AB0E37">
        <w:rPr>
          <w:rFonts w:eastAsia="Cambria"/>
          <w:u w:val="single"/>
        </w:rPr>
        <w:t xml:space="preserve">understanding why America’s strategy has failed so badly </w:t>
      </w:r>
      <w:r w:rsidRPr="00AB0E37">
        <w:rPr>
          <w:rFonts w:eastAsia="Cambria"/>
          <w:sz w:val="16"/>
        </w:rPr>
        <w:t xml:space="preserve">and avoiding these mistakes in future. </w:t>
      </w:r>
      <w:r w:rsidRPr="00AB0E37">
        <w:rPr>
          <w:rFonts w:eastAsia="Cambria"/>
          <w:u w:val="single"/>
        </w:rPr>
        <w:t>Much of the explanation is the natural outcome of changing constraints</w:t>
      </w:r>
      <w:r w:rsidRPr="00AB0E37">
        <w:rPr>
          <w:rFonts w:eastAsia="Cambria"/>
          <w:sz w:val="16"/>
        </w:rPr>
        <w:t xml:space="preserve">. </w:t>
      </w:r>
      <w:r w:rsidRPr="00B24036">
        <w:rPr>
          <w:rFonts w:eastAsia="Cambria"/>
          <w:b/>
          <w:iCs/>
          <w:highlight w:val="green"/>
          <w:u w:val="single"/>
        </w:rPr>
        <w:t>Iraq and Libya should not be viewed as regrettable anomalies, but rather the logical outcome of unipolarity</w:t>
      </w:r>
      <w:r w:rsidRPr="00AB0E37">
        <w:rPr>
          <w:rFonts w:eastAsia="Cambria"/>
          <w:b/>
          <w:iCs/>
          <w:u w:val="single"/>
        </w:rPr>
        <w:t xml:space="preserve"> and America’s liberal internationalist inclination to solve every global problem. </w:t>
      </w:r>
      <w:r w:rsidRPr="00AB0E37">
        <w:rPr>
          <w:rFonts w:eastAsia="Cambria"/>
          <w:u w:val="single"/>
        </w:rPr>
        <w:t xml:space="preserve">It’s also a reliance on </w:t>
      </w:r>
      <w:r w:rsidRPr="00AB0E37">
        <w:rPr>
          <w:rFonts w:eastAsia="Cambria"/>
          <w:b/>
          <w:iCs/>
          <w:u w:val="single"/>
        </w:rPr>
        <w:t>flawed assumptions</w:t>
      </w:r>
      <w:r w:rsidRPr="00AB0E37">
        <w:rPr>
          <w:rFonts w:eastAsia="Cambria"/>
          <w:sz w:val="16"/>
        </w:rPr>
        <w:t xml:space="preserve"> – </w:t>
      </w:r>
      <w:r w:rsidRPr="00AB0E37">
        <w:rPr>
          <w:rFonts w:eastAsia="Cambria"/>
          <w:u w:val="single"/>
        </w:rPr>
        <w:t xml:space="preserve">that what is good for </w:t>
      </w:r>
      <w:r w:rsidRPr="00B24036">
        <w:rPr>
          <w:rFonts w:eastAsia="Cambria"/>
          <w:highlight w:val="green"/>
          <w:u w:val="single"/>
        </w:rPr>
        <w:t>America</w:t>
      </w:r>
      <w:r w:rsidRPr="00AB0E37">
        <w:rPr>
          <w:rFonts w:eastAsia="Cambria"/>
          <w:u w:val="single"/>
        </w:rPr>
        <w:t xml:space="preserve"> is always good for the world</w:t>
      </w:r>
      <w:r w:rsidRPr="00AB0E37">
        <w:rPr>
          <w:rFonts w:eastAsia="Cambria"/>
          <w:sz w:val="16"/>
        </w:rPr>
        <w:t xml:space="preserve">, for example. </w:t>
      </w:r>
      <w:r w:rsidRPr="00AB0E37">
        <w:rPr>
          <w:rFonts w:eastAsia="Cambria"/>
          <w:u w:val="single"/>
        </w:rPr>
        <w:t>Support for dangerous sovereignty-undermining norms adds to the problem</w:t>
      </w:r>
      <w:r w:rsidRPr="00AB0E37">
        <w:rPr>
          <w:rFonts w:eastAsia="Cambria"/>
          <w:sz w:val="16"/>
        </w:rPr>
        <w:t xml:space="preserve">; just look at </w:t>
      </w:r>
      <w:r w:rsidRPr="00AB0E37">
        <w:rPr>
          <w:rFonts w:eastAsia="Cambria"/>
          <w:u w:val="single"/>
        </w:rPr>
        <w:t>the Responsibility to Protect</w:t>
      </w:r>
      <w:r w:rsidRPr="00AB0E37">
        <w:rPr>
          <w:rFonts w:eastAsia="Cambria"/>
          <w:sz w:val="16"/>
        </w:rPr>
        <w:t xml:space="preserve"> (R2P), which </w:t>
      </w:r>
      <w:r w:rsidRPr="00AB0E37">
        <w:rPr>
          <w:rFonts w:eastAsia="Cambria"/>
          <w:u w:val="single"/>
        </w:rPr>
        <w:t xml:space="preserve">has </w:t>
      </w:r>
      <w:r w:rsidRPr="00B24036">
        <w:rPr>
          <w:rFonts w:eastAsia="Cambria"/>
          <w:highlight w:val="green"/>
          <w:u w:val="single"/>
        </w:rPr>
        <w:t>proved not to protect populations or stabilize</w:t>
      </w:r>
      <w:r w:rsidRPr="00AB0E37">
        <w:rPr>
          <w:rFonts w:eastAsia="Cambria"/>
          <w:u w:val="single"/>
        </w:rPr>
        <w:t xml:space="preserve"> fragile states, </w:t>
      </w:r>
      <w:r w:rsidRPr="00B24036">
        <w:rPr>
          <w:rFonts w:eastAsia="Cambria"/>
          <w:highlight w:val="green"/>
          <w:u w:val="single"/>
        </w:rPr>
        <w:t xml:space="preserve">but to </w:t>
      </w:r>
      <w:r w:rsidRPr="00B24036">
        <w:rPr>
          <w:rFonts w:eastAsia="Cambria"/>
          <w:b/>
          <w:iCs/>
          <w:highlight w:val="green"/>
          <w:u w:val="single"/>
        </w:rPr>
        <w:t>provoke chaos, encourage nuclear prolif</w:t>
      </w:r>
      <w:r w:rsidRPr="00AB0E37">
        <w:rPr>
          <w:rFonts w:eastAsia="Cambria"/>
          <w:b/>
          <w:iCs/>
          <w:u w:val="single"/>
        </w:rPr>
        <w:t xml:space="preserve">eration, </w:t>
      </w:r>
      <w:r w:rsidRPr="00B24036">
        <w:rPr>
          <w:rFonts w:eastAsia="Cambria"/>
          <w:b/>
          <w:iCs/>
          <w:highlight w:val="green"/>
          <w:u w:val="single"/>
        </w:rPr>
        <w:t>and undermine the international institutions</w:t>
      </w:r>
      <w:r w:rsidRPr="00AB0E37">
        <w:rPr>
          <w:rFonts w:eastAsia="Cambria"/>
          <w:b/>
          <w:iCs/>
          <w:u w:val="single"/>
        </w:rPr>
        <w:t xml:space="preserve">. </w:t>
      </w:r>
      <w:r w:rsidRPr="00AB0E37">
        <w:rPr>
          <w:rFonts w:eastAsia="Cambria"/>
          <w:sz w:val="16"/>
        </w:rPr>
        <w:t xml:space="preserve">Perhaps, if nothing else had changed, a form of watered-down liberal internationalism that foreswore interventionism and drew back from the war on terror might have been possible.3 But </w:t>
      </w:r>
      <w:r w:rsidRPr="00AB0E37">
        <w:rPr>
          <w:rFonts w:eastAsia="Cambria"/>
          <w:u w:val="single"/>
        </w:rPr>
        <w:t>international politics are undergoing a period of profound transformation, from unipolarity to regional or even global multipolarity</w:t>
      </w:r>
      <w:r w:rsidRPr="00AB0E37">
        <w:rPr>
          <w:rFonts w:eastAsia="Cambria"/>
          <w:sz w:val="16"/>
        </w:rPr>
        <w:t xml:space="preserve">. </w:t>
      </w:r>
      <w:r w:rsidRPr="00B24036">
        <w:rPr>
          <w:rFonts w:eastAsia="Cambria"/>
          <w:b/>
          <w:iCs/>
          <w:highlight w:val="green"/>
          <w:u w:val="single"/>
        </w:rPr>
        <w:t>Primacy</w:t>
      </w:r>
      <w:r w:rsidRPr="00AB0E37">
        <w:rPr>
          <w:rFonts w:eastAsia="Cambria"/>
          <w:sz w:val="16"/>
        </w:rPr>
        <w:t xml:space="preserve"> – </w:t>
      </w:r>
      <w:r w:rsidRPr="00AB0E37">
        <w:rPr>
          <w:rFonts w:eastAsia="Cambria"/>
          <w:u w:val="single"/>
        </w:rPr>
        <w:t>and the consistent drumbeat of calls</w:t>
      </w:r>
      <w:r w:rsidRPr="00AB0E37">
        <w:rPr>
          <w:rFonts w:eastAsia="Cambria"/>
          <w:sz w:val="16"/>
        </w:rPr>
        <w:t xml:space="preserve"> in Washington </w:t>
      </w:r>
      <w:r w:rsidRPr="00AB0E37">
        <w:rPr>
          <w:rFonts w:eastAsia="Cambria"/>
          <w:u w:val="single"/>
        </w:rPr>
        <w:t>to do more, always and everywhere</w:t>
      </w:r>
      <w:r w:rsidRPr="00AB0E37">
        <w:rPr>
          <w:rFonts w:eastAsia="Cambria"/>
          <w:sz w:val="16"/>
        </w:rPr>
        <w:t xml:space="preserve"> </w:t>
      </w:r>
      <w:r w:rsidRPr="00B24036">
        <w:rPr>
          <w:rFonts w:eastAsia="Cambria"/>
          <w:sz w:val="16"/>
          <w:highlight w:val="green"/>
        </w:rPr>
        <w:t xml:space="preserve">– </w:t>
      </w:r>
      <w:r w:rsidRPr="00B24036">
        <w:rPr>
          <w:rFonts w:eastAsia="Cambria"/>
          <w:b/>
          <w:iCs/>
          <w:highlight w:val="green"/>
          <w:u w:val="single"/>
        </w:rPr>
        <w:t>is neither sustainable nor prudent.</w:t>
      </w:r>
      <w:r w:rsidRPr="00AB0E37">
        <w:rPr>
          <w:rFonts w:eastAsia="Cambria"/>
          <w:sz w:val="16"/>
        </w:rPr>
        <w:t xml:space="preserve"> Nor can we fall back on warmed-over Cold War–era strategies better suited to an era of bipolar superpower competition.</w:t>
      </w:r>
    </w:p>
    <w:p w14:paraId="1F1C1EA9" w14:textId="77777777" w:rsidR="00AF349A" w:rsidRPr="00AB0E37" w:rsidRDefault="00AF349A" w:rsidP="00AF349A"/>
    <w:p w14:paraId="14D10AD8" w14:textId="77777777" w:rsidR="00AF349A" w:rsidRPr="00AB0E37" w:rsidRDefault="00AF349A" w:rsidP="00AF349A">
      <w:pPr>
        <w:pStyle w:val="Heading3"/>
        <w:rPr>
          <w:rFonts w:cs="Calibri"/>
        </w:rPr>
      </w:pPr>
      <w:r w:rsidRPr="00AB0E37">
        <w:rPr>
          <w:rFonts w:cs="Calibri"/>
        </w:rPr>
        <w:lastRenderedPageBreak/>
        <w:t>Advantage 2</w:t>
      </w:r>
    </w:p>
    <w:p w14:paraId="4F158E08" w14:textId="7764A266" w:rsidR="00AF349A" w:rsidRPr="00AF349A" w:rsidRDefault="00AF349A" w:rsidP="00B00953">
      <w:pPr>
        <w:pStyle w:val="Heading4"/>
        <w:rPr>
          <w:rFonts w:cs="Calibri"/>
        </w:rPr>
      </w:pPr>
      <w:r w:rsidRPr="00AB0E37">
        <w:rPr>
          <w:rFonts w:cs="Calibri"/>
        </w:rPr>
        <w:t xml:space="preserve">1. Governments are much more exploitative </w:t>
      </w:r>
      <w:proofErr w:type="gramStart"/>
      <w:r w:rsidRPr="00AB0E37">
        <w:rPr>
          <w:rFonts w:cs="Calibri"/>
        </w:rPr>
        <w:t xml:space="preserve">– </w:t>
      </w:r>
      <w:r w:rsidR="00B00953">
        <w:rPr>
          <w:rFonts w:cs="Calibri"/>
        </w:rPr>
        <w:t xml:space="preserve"> </w:t>
      </w:r>
      <w:r w:rsidRPr="00AB0E37">
        <w:rPr>
          <w:rFonts w:cs="Calibri"/>
        </w:rPr>
        <w:t>Things</w:t>
      </w:r>
      <w:proofErr w:type="gramEnd"/>
      <w:r w:rsidRPr="00AB0E37">
        <w:rPr>
          <w:rFonts w:cs="Calibri"/>
        </w:rPr>
        <w:t xml:space="preserve"> like the BRI, vaccine apartheid, unpaid labor during government shutdowns, colonization, and Persian Gulf </w:t>
      </w:r>
      <w:proofErr w:type="spellStart"/>
      <w:r w:rsidRPr="00AB0E37">
        <w:rPr>
          <w:rFonts w:cs="Calibri"/>
        </w:rPr>
        <w:t>wars</w:t>
      </w:r>
      <w:proofErr w:type="spellEnd"/>
      <w:r w:rsidRPr="00AB0E37">
        <w:rPr>
          <w:rFonts w:cs="Calibri"/>
        </w:rPr>
        <w:t xml:space="preserve"> prove </w:t>
      </w:r>
      <w:r w:rsidR="00B00953">
        <w:rPr>
          <w:rFonts w:cs="Calibri"/>
        </w:rPr>
        <w:t xml:space="preserve">settler </w:t>
      </w:r>
      <w:r w:rsidRPr="00AB0E37">
        <w:rPr>
          <w:rFonts w:cs="Calibri"/>
        </w:rPr>
        <w:t>nations only care about power and sovereignty</w:t>
      </w:r>
    </w:p>
    <w:p w14:paraId="1586C796" w14:textId="2B7B72AE" w:rsidR="00AF349A" w:rsidRPr="00AB0E37" w:rsidRDefault="00AF349A" w:rsidP="00AF349A">
      <w:pPr>
        <w:pStyle w:val="Heading4"/>
        <w:rPr>
          <w:rFonts w:cs="Calibri"/>
        </w:rPr>
      </w:pPr>
      <w:r>
        <w:rPr>
          <w:rFonts w:cs="Calibri"/>
        </w:rPr>
        <w:t>2</w:t>
      </w:r>
      <w:r w:rsidRPr="00AB0E37">
        <w:rPr>
          <w:rFonts w:cs="Calibri"/>
        </w:rPr>
        <w:t xml:space="preserve">. </w:t>
      </w:r>
      <w:r w:rsidR="00883C9A">
        <w:rPr>
          <w:rFonts w:cs="Calibri"/>
        </w:rPr>
        <w:t xml:space="preserve">All their </w:t>
      </w:r>
      <w:proofErr w:type="spellStart"/>
      <w:r w:rsidR="00883C9A">
        <w:rPr>
          <w:rFonts w:cs="Calibri"/>
        </w:rPr>
        <w:t>ev</w:t>
      </w:r>
      <w:proofErr w:type="spellEnd"/>
      <w:r w:rsidR="00883C9A">
        <w:rPr>
          <w:rFonts w:cs="Calibri"/>
        </w:rPr>
        <w:t xml:space="preserve">. are written by </w:t>
      </w:r>
      <w:proofErr w:type="spellStart"/>
      <w:r w:rsidR="00883C9A">
        <w:rPr>
          <w:rFonts w:cs="Calibri"/>
        </w:rPr>
        <w:t>anticap</w:t>
      </w:r>
      <w:proofErr w:type="spellEnd"/>
      <w:r w:rsidR="00883C9A">
        <w:rPr>
          <w:rFonts w:cs="Calibri"/>
        </w:rPr>
        <w:t xml:space="preserve"> millennials w/ no quals</w:t>
      </w:r>
      <w:r w:rsidRPr="00AB0E37">
        <w:rPr>
          <w:rFonts w:cs="Calibri"/>
        </w:rPr>
        <w:t xml:space="preserve">. </w:t>
      </w:r>
      <w:r w:rsidR="00883C9A">
        <w:rPr>
          <w:rFonts w:cs="Calibri"/>
        </w:rPr>
        <w:t>For example, 1ac Spencer is</w:t>
      </w:r>
      <w:r w:rsidRPr="00AB0E37">
        <w:rPr>
          <w:rFonts w:cs="Calibri"/>
        </w:rPr>
        <w:t xml:space="preserve"> half of this advantage but his only author qual is that he’s an editor at Salon, which is some pop culture opinion website</w:t>
      </w:r>
    </w:p>
    <w:p w14:paraId="7C46B940" w14:textId="5899DAE3" w:rsidR="00514B5C" w:rsidRDefault="00514B5C" w:rsidP="00514B5C">
      <w:pPr>
        <w:pStyle w:val="Heading4"/>
      </w:pPr>
      <w:r>
        <w:t>3. They have 0 reverse casual evidence on being able to solve neoliberalism</w:t>
      </w:r>
    </w:p>
    <w:p w14:paraId="216F1135" w14:textId="1A39C0DF" w:rsidR="00514B5C" w:rsidRDefault="00514B5C" w:rsidP="00514B5C">
      <w:pPr>
        <w:pStyle w:val="Heading4"/>
        <w:ind w:firstLine="720"/>
      </w:pPr>
      <w:r>
        <w:t xml:space="preserve">a.) 1ac </w:t>
      </w:r>
      <w:proofErr w:type="spellStart"/>
      <w:r>
        <w:t>Werlhof</w:t>
      </w:r>
      <w:proofErr w:type="spellEnd"/>
      <w:r>
        <w:t xml:space="preserve"> says </w:t>
      </w:r>
      <w:proofErr w:type="spellStart"/>
      <w:r>
        <w:t>Neolib</w:t>
      </w:r>
      <w:proofErr w:type="spellEnd"/>
      <w:r>
        <w:t xml:space="preserve"> causes war, poverty, and exploitation but they have nothing that says that the plan brings an end to </w:t>
      </w:r>
      <w:proofErr w:type="spellStart"/>
      <w:r>
        <w:t>neolib</w:t>
      </w:r>
      <w:proofErr w:type="spellEnd"/>
    </w:p>
    <w:p w14:paraId="669D45E3" w14:textId="314E52A1" w:rsidR="00514B5C" w:rsidRDefault="00514B5C" w:rsidP="00514B5C">
      <w:pPr>
        <w:pStyle w:val="Heading4"/>
        <w:ind w:firstLine="720"/>
      </w:pPr>
      <w:r>
        <w:t>b.) Framing space as Global commons can</w:t>
      </w:r>
      <w:r w:rsidR="008207F0">
        <w:t>’t solve problems on earth</w:t>
      </w:r>
    </w:p>
    <w:p w14:paraId="24C4C993" w14:textId="6328405B" w:rsidR="008207F0" w:rsidRDefault="008207F0" w:rsidP="008207F0">
      <w:pPr>
        <w:pStyle w:val="Heading4"/>
        <w:ind w:firstLine="720"/>
      </w:pPr>
      <w:r>
        <w:t xml:space="preserve">c.) Tones of alt causes which the </w:t>
      </w:r>
      <w:proofErr w:type="spellStart"/>
      <w:r>
        <w:t>aff</w:t>
      </w:r>
      <w:proofErr w:type="spellEnd"/>
      <w:r>
        <w:t xml:space="preserve"> doesn’t solve; institutions like the IMFs, tech giants like google and amazons, neoliberal governments, oil giants like BP</w:t>
      </w:r>
    </w:p>
    <w:p w14:paraId="0B97BC4E" w14:textId="5DEE304F" w:rsidR="008207F0" w:rsidRPr="008207F0" w:rsidRDefault="008207F0" w:rsidP="008207F0">
      <w:pPr>
        <w:pStyle w:val="Heading4"/>
      </w:pPr>
      <w:r>
        <w:t xml:space="preserve">That means that you should only weigh the amount of capitalism they actually </w:t>
      </w:r>
      <w:proofErr w:type="gramStart"/>
      <w:r>
        <w:t>solve;</w:t>
      </w:r>
      <w:proofErr w:type="gramEnd"/>
      <w:r>
        <w:t xml:space="preserve"> which is NEXT TO NOTHING since billionaires are barely beginning to go to space while neoliberalism on earth is infinitely entrenched</w:t>
      </w:r>
    </w:p>
    <w:p w14:paraId="4F2CE1F4" w14:textId="77777777" w:rsidR="00AF349A" w:rsidRPr="00AB0E37" w:rsidRDefault="00AF349A" w:rsidP="00AF349A">
      <w:pPr>
        <w:pStyle w:val="Heading3"/>
        <w:rPr>
          <w:rFonts w:cs="Calibri"/>
        </w:rPr>
      </w:pPr>
      <w:r w:rsidRPr="00AB0E37">
        <w:rPr>
          <w:rFonts w:cs="Calibri"/>
        </w:rPr>
        <w:lastRenderedPageBreak/>
        <w:t>Solvency</w:t>
      </w:r>
    </w:p>
    <w:p w14:paraId="4F3C71E8" w14:textId="001E7F48" w:rsidR="00B00953" w:rsidRDefault="00AF349A" w:rsidP="00AF349A">
      <w:pPr>
        <w:pStyle w:val="Heading4"/>
        <w:rPr>
          <w:rFonts w:cs="Calibri"/>
        </w:rPr>
      </w:pPr>
      <w:r w:rsidRPr="00AB0E37">
        <w:rPr>
          <w:rFonts w:cs="Calibri"/>
        </w:rPr>
        <w:t xml:space="preserve">1. NU – space is already a </w:t>
      </w:r>
      <w:proofErr w:type="gramStart"/>
      <w:r w:rsidRPr="00AB0E37">
        <w:rPr>
          <w:rFonts w:cs="Calibri"/>
        </w:rPr>
        <w:t>global commons</w:t>
      </w:r>
      <w:proofErr w:type="gramEnd"/>
      <w:r w:rsidR="006924D1">
        <w:rPr>
          <w:rFonts w:cs="Calibri"/>
        </w:rPr>
        <w:t xml:space="preserve">, </w:t>
      </w:r>
      <w:proofErr w:type="spellStart"/>
      <w:r w:rsidR="006924D1">
        <w:rPr>
          <w:rFonts w:cs="Calibri"/>
        </w:rPr>
        <w:t>its</w:t>
      </w:r>
      <w:proofErr w:type="spellEnd"/>
      <w:r w:rsidR="006924D1">
        <w:rPr>
          <w:rFonts w:cs="Calibri"/>
        </w:rPr>
        <w:t xml:space="preserve"> in the OST</w:t>
      </w:r>
    </w:p>
    <w:p w14:paraId="6F50ED7F" w14:textId="309E547B" w:rsidR="00AF349A" w:rsidRPr="00AB0E37" w:rsidRDefault="00B00953" w:rsidP="00AF349A">
      <w:pPr>
        <w:pStyle w:val="Heading4"/>
        <w:rPr>
          <w:rFonts w:cs="Calibri"/>
        </w:rPr>
      </w:pPr>
      <w:r>
        <w:rPr>
          <w:rFonts w:cs="Calibri"/>
        </w:rPr>
        <w:t>2</w:t>
      </w:r>
      <w:r w:rsidR="00AF349A" w:rsidRPr="00AB0E37">
        <w:rPr>
          <w:rFonts w:cs="Calibri"/>
        </w:rPr>
        <w:t>. T</w:t>
      </w:r>
      <w:r>
        <w:rPr>
          <w:rFonts w:cs="Calibri"/>
        </w:rPr>
        <w:t>urn -th</w:t>
      </w:r>
      <w:r w:rsidR="00AF349A" w:rsidRPr="00AB0E37">
        <w:rPr>
          <w:rFonts w:cs="Calibri"/>
        </w:rPr>
        <w:t xml:space="preserve">e term global commons </w:t>
      </w:r>
      <w:proofErr w:type="gramStart"/>
      <w:r w:rsidR="00AF349A" w:rsidRPr="00AB0E37">
        <w:rPr>
          <w:rFonts w:cs="Calibri"/>
        </w:rPr>
        <w:t>leads</w:t>
      </w:r>
      <w:proofErr w:type="gramEnd"/>
      <w:r w:rsidR="00AF349A" w:rsidRPr="00AB0E37">
        <w:rPr>
          <w:rFonts w:cs="Calibri"/>
        </w:rPr>
        <w:t xml:space="preserve"> to exploi</w:t>
      </w:r>
      <w:r>
        <w:rPr>
          <w:rFonts w:cs="Calibri"/>
        </w:rPr>
        <w:t>tation</w:t>
      </w:r>
      <w:r w:rsidR="00AF349A" w:rsidRPr="00AB0E37">
        <w:rPr>
          <w:rFonts w:cs="Calibri"/>
        </w:rPr>
        <w:t xml:space="preserve"> </w:t>
      </w:r>
      <w:r>
        <w:rPr>
          <w:rFonts w:cs="Calibri"/>
        </w:rPr>
        <w:t xml:space="preserve">of </w:t>
      </w:r>
      <w:r w:rsidR="00AF349A" w:rsidRPr="00AB0E37">
        <w:rPr>
          <w:rFonts w:cs="Calibri"/>
        </w:rPr>
        <w:t>whatever is supposedly being protected</w:t>
      </w:r>
    </w:p>
    <w:p w14:paraId="0EB4138E" w14:textId="77777777" w:rsidR="00AF349A" w:rsidRPr="00AB0E37" w:rsidRDefault="00AF349A" w:rsidP="00AF349A">
      <w:r w:rsidRPr="00AB0E37">
        <w:rPr>
          <w:rFonts w:eastAsiaTheme="majorEastAsia"/>
          <w:b/>
          <w:bCs/>
          <w:sz w:val="26"/>
          <w:szCs w:val="26"/>
        </w:rPr>
        <w:t>Clancy 98</w:t>
      </w:r>
      <w:r w:rsidRPr="00AB0E37">
        <w:t xml:space="preserve"> (The Tragedy of the Global Commons, Spring 1998, </w:t>
      </w:r>
      <w:hyperlink r:id="rId10" w:history="1">
        <w:r w:rsidRPr="00AB0E37">
          <w:rPr>
            <w:rStyle w:val="Hyperlink"/>
          </w:rPr>
          <w:t>https://www.repository.law.indiana.edu/cgi/viewcontent.cgi?article=1136&amp;context=ijgls</w:t>
        </w:r>
      </w:hyperlink>
      <w:r w:rsidRPr="00AB0E37">
        <w:t xml:space="preserve"> </w:t>
      </w:r>
      <w:proofErr w:type="spellStart"/>
      <w:r w:rsidRPr="00AB0E37">
        <w:t>pecial</w:t>
      </w:r>
      <w:proofErr w:type="spellEnd"/>
      <w:r w:rsidRPr="00AB0E37">
        <w:t xml:space="preserve"> Assistant to the Deputy Secretary of State, US Department of State, Indiana Journal of global legal studies)//HWLND</w:t>
      </w:r>
    </w:p>
    <w:p w14:paraId="2E2FB92C" w14:textId="015DA3CA" w:rsidR="00AF349A" w:rsidRPr="00AF349A" w:rsidRDefault="00AF349A" w:rsidP="00AF349A">
      <w:pPr>
        <w:rPr>
          <w:b/>
          <w:iCs/>
          <w:u w:val="single"/>
        </w:rPr>
      </w:pPr>
      <w:r w:rsidRPr="00B24036">
        <w:rPr>
          <w:rStyle w:val="Emphasis"/>
          <w:highlight w:val="green"/>
        </w:rPr>
        <w:t>The</w:t>
      </w:r>
      <w:r w:rsidRPr="00AB0E37">
        <w:rPr>
          <w:rStyle w:val="Emphasis"/>
        </w:rPr>
        <w:t xml:space="preserve"> inherent </w:t>
      </w:r>
      <w:r w:rsidRPr="00B24036">
        <w:rPr>
          <w:rStyle w:val="Emphasis"/>
          <w:highlight w:val="green"/>
        </w:rPr>
        <w:t>problem</w:t>
      </w:r>
      <w:r w:rsidRPr="00AB0E37">
        <w:rPr>
          <w:rStyle w:val="Emphasis"/>
        </w:rPr>
        <w:t xml:space="preserve"> in this communal property </w:t>
      </w:r>
      <w:r w:rsidRPr="00B24036">
        <w:rPr>
          <w:rStyle w:val="Emphasis"/>
          <w:highlight w:val="green"/>
        </w:rPr>
        <w:t>is</w:t>
      </w:r>
      <w:r w:rsidRPr="00AB0E37">
        <w:rPr>
          <w:sz w:val="16"/>
        </w:rPr>
        <w:t xml:space="preserve"> the idea put forth </w:t>
      </w:r>
      <w:proofErr w:type="spellStart"/>
      <w:r w:rsidRPr="00AB0E37">
        <w:rPr>
          <w:sz w:val="16"/>
        </w:rPr>
        <w:t>byGarrett</w:t>
      </w:r>
      <w:proofErr w:type="spellEnd"/>
      <w:r w:rsidRPr="00AB0E37">
        <w:rPr>
          <w:sz w:val="16"/>
        </w:rPr>
        <w:t xml:space="preserve"> Hardin in his 1968 article entitled The Tragedy of the Commons." Hardin theorized </w:t>
      </w:r>
      <w:r w:rsidRPr="00AB0E37">
        <w:rPr>
          <w:rStyle w:val="Emphasis"/>
        </w:rPr>
        <w:t xml:space="preserve">that </w:t>
      </w:r>
      <w:r w:rsidRPr="00B24036">
        <w:rPr>
          <w:rStyle w:val="Emphasis"/>
          <w:highlight w:val="green"/>
        </w:rPr>
        <w:t>in communal property systems, each</w:t>
      </w:r>
      <w:r w:rsidRPr="00AB0E37">
        <w:rPr>
          <w:rStyle w:val="Emphasis"/>
        </w:rPr>
        <w:t xml:space="preserve"> individual </w:t>
      </w:r>
      <w:r w:rsidRPr="00B24036">
        <w:rPr>
          <w:rStyle w:val="Emphasis"/>
          <w:highlight w:val="green"/>
        </w:rPr>
        <w:t>enjoys the benefit of exploiting</w:t>
      </w:r>
      <w:r w:rsidRPr="00AB0E37">
        <w:rPr>
          <w:rStyle w:val="Emphasis"/>
        </w:rPr>
        <w:t xml:space="preserve"> the </w:t>
      </w:r>
      <w:r w:rsidRPr="00B24036">
        <w:rPr>
          <w:rStyle w:val="Emphasis"/>
          <w:highlight w:val="green"/>
        </w:rPr>
        <w:t>resource</w:t>
      </w:r>
      <w:r w:rsidRPr="00AB0E37">
        <w:rPr>
          <w:rStyle w:val="Emphasis"/>
        </w:rPr>
        <w:t xml:space="preserve"> to it</w:t>
      </w:r>
      <w:r w:rsidRPr="00B24036">
        <w:rPr>
          <w:rStyle w:val="Emphasis"/>
          <w:highlight w:val="green"/>
        </w:rPr>
        <w:t>s</w:t>
      </w:r>
      <w:r w:rsidRPr="00AB0E37">
        <w:rPr>
          <w:rStyle w:val="Emphasis"/>
        </w:rPr>
        <w:t xml:space="preserve"> maximum, </w:t>
      </w:r>
      <w:r w:rsidRPr="00B24036">
        <w:rPr>
          <w:rStyle w:val="Emphasis"/>
          <w:highlight w:val="green"/>
        </w:rPr>
        <w:t>while the cost of this</w:t>
      </w:r>
      <w:r w:rsidRPr="00AB0E37">
        <w:rPr>
          <w:rStyle w:val="Emphasis"/>
        </w:rPr>
        <w:t xml:space="preserve"> increased utilization </w:t>
      </w:r>
      <w:r w:rsidRPr="00B24036">
        <w:rPr>
          <w:rStyle w:val="Emphasis"/>
          <w:highlight w:val="green"/>
        </w:rPr>
        <w:t xml:space="preserve">is </w:t>
      </w:r>
      <w:proofErr w:type="gramStart"/>
      <w:r w:rsidRPr="00B24036">
        <w:rPr>
          <w:rStyle w:val="Emphasis"/>
          <w:highlight w:val="green"/>
        </w:rPr>
        <w:t>spread out</w:t>
      </w:r>
      <w:r w:rsidRPr="00AB0E37">
        <w:rPr>
          <w:rStyle w:val="Emphasis"/>
        </w:rPr>
        <w:t xml:space="preserve"> over all</w:t>
      </w:r>
      <w:proofErr w:type="gramEnd"/>
      <w:r w:rsidRPr="00AB0E37">
        <w:rPr>
          <w:rStyle w:val="Emphasis"/>
        </w:rPr>
        <w:t xml:space="preserve"> users.  Consequently, </w:t>
      </w:r>
      <w:r w:rsidRPr="00B24036">
        <w:rPr>
          <w:rStyle w:val="Emphasis"/>
          <w:highlight w:val="green"/>
        </w:rPr>
        <w:t>there is incentive for individual over exploitation</w:t>
      </w:r>
      <w:r w:rsidRPr="00AB0E37">
        <w:rPr>
          <w:sz w:val="16"/>
        </w:rPr>
        <w:t>.  Applying this theory to global expanses shows that "</w:t>
      </w:r>
      <w:r w:rsidRPr="00AB0E37">
        <w:rPr>
          <w:rStyle w:val="StyleUnderline"/>
        </w:rPr>
        <w:t xml:space="preserve">the disadvantage inherent in this doctrine is that </w:t>
      </w:r>
      <w:r w:rsidRPr="00B24036">
        <w:rPr>
          <w:rStyle w:val="StyleUnderline"/>
          <w:highlight w:val="green"/>
        </w:rPr>
        <w:t xml:space="preserve">nations </w:t>
      </w:r>
      <w:r w:rsidRPr="00AB0E37">
        <w:rPr>
          <w:rStyle w:val="StyleUnderline"/>
        </w:rPr>
        <w:t>are free to</w:t>
      </w:r>
      <w:r w:rsidRPr="00B24036">
        <w:rPr>
          <w:rStyle w:val="StyleUnderline"/>
          <w:highlight w:val="green"/>
        </w:rPr>
        <w:t xml:space="preserve"> make max</w:t>
      </w:r>
      <w:r w:rsidRPr="00AB0E37">
        <w:rPr>
          <w:rStyle w:val="StyleUnderline"/>
        </w:rPr>
        <w:t xml:space="preserve">imum </w:t>
      </w:r>
      <w:r w:rsidRPr="00B24036">
        <w:rPr>
          <w:rStyle w:val="StyleUnderline"/>
          <w:highlight w:val="green"/>
        </w:rPr>
        <w:t xml:space="preserve">use of resources because no </w:t>
      </w:r>
      <w:r w:rsidRPr="00AB0E37">
        <w:rPr>
          <w:rStyle w:val="StyleUnderline"/>
        </w:rPr>
        <w:t xml:space="preserve">outside </w:t>
      </w:r>
      <w:r w:rsidRPr="00B24036">
        <w:rPr>
          <w:rStyle w:val="StyleUnderline"/>
          <w:highlight w:val="green"/>
        </w:rPr>
        <w:t>mechanism exists to force their acceptance of external costs</w:t>
      </w:r>
      <w:r w:rsidRPr="00AB0E37">
        <w:rPr>
          <w:rStyle w:val="StyleUnderline"/>
        </w:rPr>
        <w:t>, either the cost of resource degradation or the cost of resource depletion</w:t>
      </w:r>
      <w:r w:rsidRPr="00AB0E37">
        <w:rPr>
          <w:sz w:val="16"/>
        </w:rPr>
        <w:t xml:space="preserve">."'" Much like the herding commons depicted in Hardin's essay, </w:t>
      </w:r>
      <w:r w:rsidRPr="00B24036">
        <w:rPr>
          <w:rStyle w:val="Emphasis"/>
          <w:highlight w:val="green"/>
        </w:rPr>
        <w:t>global commons are susceptible to overuse</w:t>
      </w:r>
      <w:r w:rsidRPr="00AB0E37">
        <w:rPr>
          <w:sz w:val="16"/>
        </w:rPr>
        <w:t xml:space="preserve">. 19 </w:t>
      </w:r>
      <w:r w:rsidRPr="00AB0E37">
        <w:rPr>
          <w:rStyle w:val="StyleUnderline"/>
        </w:rPr>
        <w:t>This problem is indeed a serious one</w:t>
      </w:r>
      <w:r w:rsidRPr="00AB0E37">
        <w:rPr>
          <w:sz w:val="16"/>
        </w:rPr>
        <w:t xml:space="preserve">. </w:t>
      </w:r>
      <w:r w:rsidRPr="00B24036">
        <w:rPr>
          <w:rStyle w:val="Emphasis"/>
          <w:highlight w:val="green"/>
        </w:rPr>
        <w:t>Global commons become</w:t>
      </w:r>
      <w:r w:rsidRPr="00AB0E37">
        <w:rPr>
          <w:rStyle w:val="Emphasis"/>
        </w:rPr>
        <w:t xml:space="preserve">, in effect, </w:t>
      </w:r>
      <w:r w:rsidRPr="00B24036">
        <w:rPr>
          <w:rStyle w:val="Emphasis"/>
          <w:highlight w:val="green"/>
        </w:rPr>
        <w:t>a target</w:t>
      </w:r>
      <w:r w:rsidRPr="00AB0E37">
        <w:rPr>
          <w:rStyle w:val="Emphasis"/>
        </w:rPr>
        <w:t xml:space="preserve"> for over exploitation.</w:t>
      </w:r>
      <w:r w:rsidRPr="00AB0E37">
        <w:rPr>
          <w:sz w:val="16"/>
        </w:rPr>
        <w:t xml:space="preserve"> Moreover, </w:t>
      </w:r>
      <w:r w:rsidRPr="00AB0E37">
        <w:rPr>
          <w:rStyle w:val="StyleUnderline"/>
        </w:rPr>
        <w:t>critics have addressed the problems of free riders and the Prisoner's Dilemma in dealing with commons</w:t>
      </w:r>
      <w:r w:rsidRPr="00AB0E37">
        <w:rPr>
          <w:sz w:val="16"/>
        </w:rPr>
        <w:t xml:space="preserve">.2 " </w:t>
      </w:r>
      <w:r w:rsidRPr="00AB0E37">
        <w:rPr>
          <w:rStyle w:val="Emphasis"/>
        </w:rPr>
        <w:t xml:space="preserve">The end result is the same, however. These </w:t>
      </w:r>
      <w:r w:rsidRPr="00B24036">
        <w:rPr>
          <w:rStyle w:val="Emphasis"/>
          <w:highlight w:val="green"/>
        </w:rPr>
        <w:t>global commons fall</w:t>
      </w:r>
      <w:r w:rsidRPr="00AB0E37">
        <w:rPr>
          <w:rStyle w:val="Emphasis"/>
        </w:rPr>
        <w:t xml:space="preserve"> victim </w:t>
      </w:r>
      <w:r w:rsidRPr="00B24036">
        <w:rPr>
          <w:rStyle w:val="Emphasis"/>
          <w:highlight w:val="green"/>
        </w:rPr>
        <w:t>to the predatory interest of individual exploiting nations</w:t>
      </w:r>
      <w:r w:rsidRPr="00AB0E37">
        <w:rPr>
          <w:rStyle w:val="Emphasis"/>
        </w:rPr>
        <w:t>.</w:t>
      </w:r>
    </w:p>
    <w:p w14:paraId="77DF9EE1" w14:textId="54061720" w:rsidR="00AF349A" w:rsidRPr="00AB0E37" w:rsidRDefault="00B00953" w:rsidP="00AF349A">
      <w:pPr>
        <w:pStyle w:val="Heading4"/>
        <w:rPr>
          <w:rFonts w:cs="Calibri"/>
        </w:rPr>
      </w:pPr>
      <w:r>
        <w:rPr>
          <w:rFonts w:cs="Calibri"/>
        </w:rPr>
        <w:t>3</w:t>
      </w:r>
      <w:r w:rsidR="00AF349A" w:rsidRPr="00AB0E37">
        <w:rPr>
          <w:rFonts w:cs="Calibri"/>
        </w:rPr>
        <w:t xml:space="preserve">. Circumvention – countries like the US, Russia, and China are too power-hungry to agree to an equal sharing international agreement. Silverstein goes neg – the fact that a minimal number of states agree to the most limited type of this mechanism proves that it is massively unpopular and impossible </w:t>
      </w:r>
    </w:p>
    <w:p w14:paraId="58DF0C08" w14:textId="3155550E" w:rsidR="00AF349A" w:rsidRPr="00AB0E37" w:rsidRDefault="00B00953" w:rsidP="00AF349A">
      <w:pPr>
        <w:pStyle w:val="Heading4"/>
        <w:rPr>
          <w:rFonts w:cs="Calibri"/>
        </w:rPr>
      </w:pPr>
      <w:r>
        <w:rPr>
          <w:rFonts w:cs="Calibri"/>
        </w:rPr>
        <w:t>4</w:t>
      </w:r>
      <w:r w:rsidR="00AF349A" w:rsidRPr="00AB0E37">
        <w:rPr>
          <w:rFonts w:cs="Calibri"/>
        </w:rPr>
        <w:t xml:space="preserve">. Restrictions on space access get circumvented by underground and foreign private institutions </w:t>
      </w:r>
      <w:r w:rsidR="00AF349A" w:rsidRPr="00AB0E37">
        <w:rPr>
          <w:rFonts w:cs="Calibri"/>
        </w:rPr>
        <w:br/>
      </w:r>
      <w:proofErr w:type="spellStart"/>
      <w:r w:rsidR="00AF349A" w:rsidRPr="00AB0E37">
        <w:rPr>
          <w:rFonts w:cs="Calibri"/>
        </w:rPr>
        <w:t>Jirakindakul</w:t>
      </w:r>
      <w:proofErr w:type="spellEnd"/>
      <w:r w:rsidR="00AF349A" w:rsidRPr="00AB0E37">
        <w:rPr>
          <w:rFonts w:cs="Calibri"/>
        </w:rPr>
        <w:t xml:space="preserve"> &amp; </w:t>
      </w:r>
      <w:proofErr w:type="spellStart"/>
      <w:r w:rsidR="00AF349A" w:rsidRPr="00AB0E37">
        <w:rPr>
          <w:rFonts w:cs="Calibri"/>
        </w:rPr>
        <w:t>Kovudhikulrungsri</w:t>
      </w:r>
      <w:proofErr w:type="spellEnd"/>
      <w:r w:rsidR="00AF349A" w:rsidRPr="00AB0E37">
        <w:rPr>
          <w:rFonts w:cs="Calibri"/>
        </w:rPr>
        <w:t xml:space="preserve"> ‘10</w:t>
      </w:r>
    </w:p>
    <w:p w14:paraId="7FDD7721" w14:textId="77777777" w:rsidR="00AF349A" w:rsidRPr="00AB0E37" w:rsidRDefault="00AF349A" w:rsidP="00AF349A">
      <w:pPr>
        <w:rPr>
          <w:sz w:val="16"/>
          <w:szCs w:val="16"/>
        </w:rPr>
      </w:pPr>
      <w:r w:rsidRPr="00AB0E37">
        <w:rPr>
          <w:sz w:val="16"/>
          <w:szCs w:val="16"/>
        </w:rPr>
        <w:t>{</w:t>
      </w:r>
      <w:proofErr w:type="spellStart"/>
      <w:r w:rsidRPr="00AB0E37">
        <w:rPr>
          <w:sz w:val="16"/>
          <w:szCs w:val="16"/>
        </w:rPr>
        <w:t>Watcharachai</w:t>
      </w:r>
      <w:proofErr w:type="spellEnd"/>
      <w:r w:rsidRPr="00AB0E37">
        <w:rPr>
          <w:sz w:val="16"/>
          <w:szCs w:val="16"/>
        </w:rPr>
        <w:t xml:space="preserve"> </w:t>
      </w:r>
      <w:proofErr w:type="spellStart"/>
      <w:r w:rsidRPr="00AB0E37">
        <w:rPr>
          <w:sz w:val="16"/>
          <w:szCs w:val="16"/>
        </w:rPr>
        <w:t>Jirajindakul</w:t>
      </w:r>
      <w:proofErr w:type="spellEnd"/>
      <w:r w:rsidRPr="00AB0E37">
        <w:rPr>
          <w:sz w:val="16"/>
          <w:szCs w:val="16"/>
        </w:rPr>
        <w:t xml:space="preserve"> &amp; </w:t>
      </w:r>
      <w:proofErr w:type="spellStart"/>
      <w:r w:rsidRPr="00AB0E37">
        <w:rPr>
          <w:sz w:val="16"/>
          <w:szCs w:val="16"/>
        </w:rPr>
        <w:t>Lalin</w:t>
      </w:r>
      <w:proofErr w:type="spellEnd"/>
      <w:r w:rsidRPr="00AB0E37">
        <w:rPr>
          <w:sz w:val="16"/>
          <w:szCs w:val="16"/>
        </w:rPr>
        <w:t xml:space="preserve"> </w:t>
      </w:r>
      <w:proofErr w:type="spellStart"/>
      <w:r w:rsidRPr="00AB0E37">
        <w:rPr>
          <w:sz w:val="16"/>
          <w:szCs w:val="16"/>
        </w:rPr>
        <w:t>Kovudhikulrungsri</w:t>
      </w:r>
      <w:proofErr w:type="spellEnd"/>
      <w:r w:rsidRPr="00AB0E37">
        <w:rPr>
          <w:sz w:val="16"/>
          <w:szCs w:val="16"/>
        </w:rPr>
        <w:t xml:space="preserve">, 2010, </w:t>
      </w:r>
      <w:proofErr w:type="spellStart"/>
      <w:r w:rsidRPr="00AB0E37">
        <w:rPr>
          <w:sz w:val="16"/>
          <w:szCs w:val="16"/>
        </w:rPr>
        <w:t>Jirajindakul</w:t>
      </w:r>
      <w:proofErr w:type="spellEnd"/>
      <w:r w:rsidRPr="00AB0E37">
        <w:rPr>
          <w:sz w:val="16"/>
          <w:szCs w:val="16"/>
        </w:rPr>
        <w:t xml:space="preserve"> Graduate School of Law National Institute of Development Administration in Thailand and Graduate School of Law Instructor, Associate Dean for Development and Planning, </w:t>
      </w:r>
      <w:proofErr w:type="spellStart"/>
      <w:r w:rsidRPr="00AB0E37">
        <w:rPr>
          <w:sz w:val="16"/>
          <w:szCs w:val="16"/>
        </w:rPr>
        <w:t>Lalin</w:t>
      </w:r>
      <w:proofErr w:type="spellEnd"/>
      <w:r w:rsidRPr="00AB0E37">
        <w:rPr>
          <w:sz w:val="16"/>
          <w:szCs w:val="16"/>
        </w:rPr>
        <w:t xml:space="preserve"> </w:t>
      </w:r>
      <w:proofErr w:type="spellStart"/>
      <w:r w:rsidRPr="00AB0E37">
        <w:rPr>
          <w:sz w:val="16"/>
          <w:szCs w:val="16"/>
        </w:rPr>
        <w:t>Kovudhikulrungsri</w:t>
      </w:r>
      <w:proofErr w:type="spellEnd"/>
      <w:r w:rsidRPr="00AB0E37">
        <w:rPr>
          <w:sz w:val="16"/>
          <w:szCs w:val="16"/>
        </w:rPr>
        <w:t xml:space="preserve"> received the bachelor’s degree in law from Thammasat University, Thailand, the LL.M. degree in air and space law from the Institute of Air and Space Law, McGill University, and the Ph.D. degree in air and space law from the International Institute for Air and Space Law, Leiden University. She is currently an Assistant Professor with the Faculty of Law, Thammasat University. She has published extensively on air and space law and human rights issues in Thai and English publications, “The Legal Loopholes in Space law: The Case of The Legal Loopholes in Space law: The Case of Shin Corporation of Thailand - Temasek Holding Shin Corporation of Thailand - Temasek Holding of Singapore Business Deal of Singapore Business Deal”, //NL}</w:t>
      </w:r>
    </w:p>
    <w:p w14:paraId="14A742E3" w14:textId="2D7F0C3B" w:rsidR="00AF349A" w:rsidRPr="00AF349A" w:rsidRDefault="00AF349A">
      <w:pPr>
        <w:rPr>
          <w:sz w:val="14"/>
        </w:rPr>
      </w:pPr>
      <w:r w:rsidRPr="00AB0E37">
        <w:rPr>
          <w:sz w:val="14"/>
        </w:rPr>
        <w:t xml:space="preserve">Currently, </w:t>
      </w:r>
      <w:r w:rsidRPr="00B24036">
        <w:rPr>
          <w:highlight w:val="green"/>
          <w:u w:val="single"/>
        </w:rPr>
        <w:t>there are</w:t>
      </w:r>
      <w:r w:rsidRPr="00AB0E37">
        <w:rPr>
          <w:u w:val="single"/>
        </w:rPr>
        <w:t xml:space="preserve"> four function </w:t>
      </w:r>
      <w:r w:rsidRPr="00B24036">
        <w:rPr>
          <w:highlight w:val="green"/>
          <w:u w:val="single"/>
        </w:rPr>
        <w:t xml:space="preserve">satellites under Thailand’s </w:t>
      </w:r>
      <w:r w:rsidRPr="00AB0E37">
        <w:rPr>
          <w:u w:val="single"/>
        </w:rPr>
        <w:t xml:space="preserve">communication satellite </w:t>
      </w:r>
      <w:r w:rsidRPr="00B24036">
        <w:rPr>
          <w:highlight w:val="green"/>
          <w:u w:val="single"/>
        </w:rPr>
        <w:t>fleet</w:t>
      </w:r>
      <w:r w:rsidRPr="00AB0E37">
        <w:rPr>
          <w:sz w:val="14"/>
        </w:rPr>
        <w:t xml:space="preserve">. THAICOM-1A </w:t>
      </w:r>
      <w:r w:rsidRPr="00AB0E37">
        <w:rPr>
          <w:sz w:val="14"/>
          <w:szCs w:val="16"/>
        </w:rPr>
        <w:t xml:space="preserve">was launched on December 1993 and on October 1994, THAICOM-2 was launched. THAICOM-3, launched in 1997, was replaced by THAICOM-5 </w:t>
      </w:r>
      <w:proofErr w:type="gramStart"/>
      <w:r w:rsidRPr="00AB0E37">
        <w:rPr>
          <w:sz w:val="14"/>
          <w:szCs w:val="16"/>
        </w:rPr>
        <w:t>on</w:t>
      </w:r>
      <w:proofErr w:type="gramEnd"/>
      <w:r w:rsidRPr="00AB0E37">
        <w:rPr>
          <w:sz w:val="14"/>
          <w:szCs w:val="16"/>
        </w:rPr>
        <w:t xml:space="preserve"> October 2006 due to power loss. THAICOM-4 or IPSTAR, launched </w:t>
      </w:r>
      <w:proofErr w:type="gramStart"/>
      <w:r w:rsidRPr="00AB0E37">
        <w:rPr>
          <w:sz w:val="14"/>
          <w:szCs w:val="16"/>
        </w:rPr>
        <w:t>on</w:t>
      </w:r>
      <w:proofErr w:type="gramEnd"/>
      <w:r w:rsidRPr="00AB0E37">
        <w:rPr>
          <w:sz w:val="14"/>
          <w:szCs w:val="16"/>
        </w:rPr>
        <w:t xml:space="preserve"> August 2005 is a new generation of broadband satellite that would serve the demand for high-speed broadband Internet access. They cover areas from Central Europe through Asia coasts.40 Figure 2 depicts the shareholding structure of Shin and SATTEL as on January 20, 2006, before the transaction. Shin Corp held shares in SATTEL to the tune of 51.48% which </w:t>
      </w:r>
      <w:proofErr w:type="gramStart"/>
      <w:r w:rsidRPr="00AB0E37">
        <w:rPr>
          <w:sz w:val="14"/>
          <w:szCs w:val="16"/>
        </w:rPr>
        <w:t>was in compliance with</w:t>
      </w:r>
      <w:proofErr w:type="gramEnd"/>
      <w:r w:rsidRPr="00AB0E37">
        <w:rPr>
          <w:sz w:val="14"/>
          <w:szCs w:val="16"/>
        </w:rPr>
        <w:t xml:space="preserve"> the shareholding ratio condition in the Concession Agreement.41 The major shareholders of Shin securities, at that time, were the </w:t>
      </w:r>
      <w:proofErr w:type="spellStart"/>
      <w:r w:rsidRPr="00AB0E37">
        <w:rPr>
          <w:sz w:val="14"/>
          <w:szCs w:val="16"/>
        </w:rPr>
        <w:t>Shinawatras</w:t>
      </w:r>
      <w:proofErr w:type="spellEnd"/>
      <w:r w:rsidRPr="00AB0E37">
        <w:rPr>
          <w:sz w:val="14"/>
          <w:szCs w:val="16"/>
        </w:rPr>
        <w:t xml:space="preserve"> and their relatives. Temasek is an Asian investment house owned by the government of Singapore. Its markets are mainly Singapore, </w:t>
      </w:r>
      <w:proofErr w:type="gramStart"/>
      <w:r w:rsidRPr="00AB0E37">
        <w:rPr>
          <w:sz w:val="14"/>
          <w:szCs w:val="16"/>
        </w:rPr>
        <w:t>Asia</w:t>
      </w:r>
      <w:proofErr w:type="gramEnd"/>
      <w:r w:rsidRPr="00AB0E37">
        <w:rPr>
          <w:sz w:val="14"/>
          <w:szCs w:val="16"/>
        </w:rPr>
        <w:t xml:space="preserve"> and other emerging economies. Amongst this, Thailand can be considered as one of its potential </w:t>
      </w:r>
      <w:proofErr w:type="gramStart"/>
      <w:r w:rsidRPr="00AB0E37">
        <w:rPr>
          <w:sz w:val="14"/>
          <w:szCs w:val="16"/>
        </w:rPr>
        <w:t>market</w:t>
      </w:r>
      <w:proofErr w:type="gramEnd"/>
      <w:r w:rsidRPr="00AB0E37">
        <w:rPr>
          <w:sz w:val="14"/>
          <w:szCs w:val="16"/>
        </w:rPr>
        <w:t xml:space="preserve">. However, the name of Temasek became familiar to Thai people after the successful takeover of Shin Corp. </w:t>
      </w:r>
      <w:r w:rsidRPr="00B24036">
        <w:rPr>
          <w:highlight w:val="green"/>
          <w:u w:val="single"/>
        </w:rPr>
        <w:t>Temasek wished to purchase 49.59% of Shin’s shares</w:t>
      </w:r>
      <w:r w:rsidRPr="00AB0E37">
        <w:rPr>
          <w:u w:val="single"/>
        </w:rPr>
        <w:t xml:space="preserve"> </w:t>
      </w:r>
      <w:r w:rsidRPr="00AB0E37">
        <w:rPr>
          <w:u w:val="single"/>
        </w:rPr>
        <w:lastRenderedPageBreak/>
        <w:t>but</w:t>
      </w:r>
      <w:r w:rsidRPr="00AB0E37">
        <w:rPr>
          <w:sz w:val="14"/>
        </w:rPr>
        <w:t xml:space="preserve"> the then 39.02% </w:t>
      </w:r>
      <w:r w:rsidRPr="00AB0E37">
        <w:rPr>
          <w:u w:val="single"/>
        </w:rPr>
        <w:t xml:space="preserve">foreign </w:t>
      </w:r>
      <w:r w:rsidRPr="00B24036">
        <w:rPr>
          <w:highlight w:val="green"/>
          <w:u w:val="single"/>
        </w:rPr>
        <w:t>shareholding ratio</w:t>
      </w:r>
      <w:r w:rsidRPr="00AB0E37">
        <w:rPr>
          <w:u w:val="single"/>
        </w:rPr>
        <w:t xml:space="preserve"> in Shin </w:t>
      </w:r>
      <w:r w:rsidRPr="00B24036">
        <w:rPr>
          <w:highlight w:val="green"/>
          <w:u w:val="single"/>
        </w:rPr>
        <w:t>made</w:t>
      </w:r>
      <w:r w:rsidRPr="00AB0E37">
        <w:rPr>
          <w:u w:val="single"/>
        </w:rPr>
        <w:t xml:space="preserve"> such </w:t>
      </w:r>
      <w:r w:rsidRPr="00B24036">
        <w:rPr>
          <w:highlight w:val="green"/>
          <w:u w:val="single"/>
        </w:rPr>
        <w:t>purchase impossible</w:t>
      </w:r>
      <w:r w:rsidRPr="00AB0E37">
        <w:rPr>
          <w:u w:val="single"/>
        </w:rPr>
        <w:t xml:space="preserve"> to succeed without turning Shin into a “foreign juristic person” </w:t>
      </w:r>
      <w:r w:rsidRPr="00B24036">
        <w:rPr>
          <w:highlight w:val="green"/>
          <w:u w:val="single"/>
        </w:rPr>
        <w:t xml:space="preserve">under Thai </w:t>
      </w:r>
      <w:r w:rsidRPr="00AB0E37">
        <w:rPr>
          <w:u w:val="single"/>
        </w:rPr>
        <w:t xml:space="preserve">domestic </w:t>
      </w:r>
      <w:r w:rsidRPr="00B24036">
        <w:rPr>
          <w:highlight w:val="green"/>
          <w:u w:val="single"/>
        </w:rPr>
        <w:t>law</w:t>
      </w:r>
      <w:r w:rsidRPr="00AB0E37">
        <w:rPr>
          <w:u w:val="single"/>
        </w:rPr>
        <w:t>.</w:t>
      </w:r>
      <w:r w:rsidRPr="00AB0E37">
        <w:rPr>
          <w:sz w:val="14"/>
        </w:rPr>
        <w:t xml:space="preserve"> This would also terminate concessions in Shin’s subsidiaries. Hence the transaction had to be completed through nominees, namely, Cedar Holdings and Aspen Holdings. On January 23, 2006, during the term of Prime Minister Thaksin Shinawatra, Temasek – through its nominees – successfully acquired 49.59 % stake of Shin for an approximate amount of Baht 73,300 million, or Baht 49.25 per share. At that time, Baht 40.0171 </w:t>
      </w:r>
      <w:proofErr w:type="spellStart"/>
      <w:r w:rsidRPr="00AB0E37">
        <w:rPr>
          <w:sz w:val="14"/>
        </w:rPr>
        <w:t>equalled</w:t>
      </w:r>
      <w:proofErr w:type="spellEnd"/>
      <w:r w:rsidRPr="00AB0E37">
        <w:rPr>
          <w:sz w:val="14"/>
        </w:rPr>
        <w:t xml:space="preserve"> to USD 1.42 4 1 FRANCIS LYALL &amp; PAUL B. LARSEN, SPACE LAW: A TREATISE 378 (1st ed. 2009). 4 2 Concession Agreement, supra note 39, § 4.2. The original Concession Agreement mentioned that Shin </w:t>
      </w:r>
      <w:proofErr w:type="gramStart"/>
      <w:r w:rsidRPr="00AB0E37">
        <w:rPr>
          <w:sz w:val="14"/>
        </w:rPr>
        <w:t>has to</w:t>
      </w:r>
      <w:proofErr w:type="gramEnd"/>
      <w:r w:rsidRPr="00AB0E37">
        <w:rPr>
          <w:sz w:val="14"/>
        </w:rPr>
        <w:t xml:space="preserve"> hold at least 51% of the total shares in SATTEL. </w:t>
      </w:r>
      <w:r w:rsidRPr="00B24036">
        <w:rPr>
          <w:highlight w:val="green"/>
          <w:u w:val="single"/>
        </w:rPr>
        <w:t xml:space="preserve">This </w:t>
      </w:r>
      <w:r w:rsidRPr="00B24036">
        <w:rPr>
          <w:b/>
          <w:bCs/>
          <w:highlight w:val="green"/>
          <w:u w:val="single"/>
        </w:rPr>
        <w:t>clause was amended to decrease the ratio</w:t>
      </w:r>
      <w:r w:rsidRPr="00B24036">
        <w:rPr>
          <w:highlight w:val="green"/>
          <w:u w:val="single"/>
        </w:rPr>
        <w:t xml:space="preserve"> from 51% to 40%</w:t>
      </w:r>
      <w:r w:rsidRPr="00AB0E37">
        <w:rPr>
          <w:sz w:val="14"/>
        </w:rPr>
        <w:t xml:space="preserve"> on October 27, </w:t>
      </w:r>
      <w:proofErr w:type="gramStart"/>
      <w:r w:rsidRPr="00AB0E37">
        <w:rPr>
          <w:sz w:val="14"/>
        </w:rPr>
        <w:t>2004</w:t>
      </w:r>
      <w:proofErr w:type="gramEnd"/>
      <w:r w:rsidRPr="00AB0E37">
        <w:rPr>
          <w:sz w:val="14"/>
        </w:rPr>
        <w:t xml:space="preserve"> during the Shinawatra administration. 4 3 Bank of Thailand Foreign Exchange Rate, Figure 3 indicates the structure of the deal and the shareholding structure after January 23, 2006. The 49.59% of shares were divided into 10.97% and 38.62% and purchased by Aspens Holdings and Cedar Holdings respectively. This large portion of share acquisition reached the tender offer trigger point. However, with regard to SATTEL’s stake, Cedar and Aspen were asked by the Securities and Exchange Commission not to make any tender offer for SATTEL’s securities owing to the fact that Cedar and Aspen had no intention to acquire the SATTEL’s securities and that it was considered immaterial to Shin’s assets value.44 </w:t>
      </w:r>
      <w:r w:rsidRPr="00B24036">
        <w:rPr>
          <w:b/>
          <w:bCs/>
          <w:highlight w:val="green"/>
          <w:u w:val="single"/>
        </w:rPr>
        <w:t>After the Shin-Temasek deal, SATTEL</w:t>
      </w:r>
      <w:r w:rsidRPr="00AB0E37">
        <w:rPr>
          <w:sz w:val="14"/>
        </w:rPr>
        <w:t xml:space="preserve">, one of the Shin’s subsidiaries, operating four communication satellites </w:t>
      </w:r>
      <w:r w:rsidRPr="00AB0E37">
        <w:rPr>
          <w:u w:val="single"/>
        </w:rPr>
        <w:t xml:space="preserve">under the awarded concession </w:t>
      </w:r>
      <w:r w:rsidRPr="00B24036">
        <w:rPr>
          <w:b/>
          <w:bCs/>
          <w:highlight w:val="green"/>
          <w:u w:val="single"/>
        </w:rPr>
        <w:t>is indirectly controlled by Temasek</w:t>
      </w:r>
      <w:r w:rsidRPr="00AB0E37">
        <w:rPr>
          <w:u w:val="single"/>
        </w:rPr>
        <w:t xml:space="preserve">, a Singaporean state-owned enterprise </w:t>
      </w:r>
      <w:r w:rsidRPr="00B24036">
        <w:rPr>
          <w:highlight w:val="green"/>
          <w:u w:val="single"/>
        </w:rPr>
        <w:t>even though Shin changed its shareholding</w:t>
      </w:r>
      <w:r w:rsidRPr="00AB0E37">
        <w:rPr>
          <w:u w:val="single"/>
        </w:rPr>
        <w:t xml:space="preserve"> ratio in SATTEL from 51% to 41%. </w:t>
      </w:r>
      <w:r w:rsidRPr="00AB0E37">
        <w:rPr>
          <w:sz w:val="14"/>
        </w:rPr>
        <w:t>B. Thai Domestic Laws on Foreign Investment To stimulate economic growth in developing countries, foreign direct investment is an important factor. On the other side, nationalism still has influence in developing countries, including Thailand, so they wish to reserve their resources and business for their nationals</w:t>
      </w:r>
      <w:r w:rsidRPr="00AB0E37">
        <w:rPr>
          <w:u w:val="single"/>
        </w:rPr>
        <w:t xml:space="preserve">. </w:t>
      </w:r>
      <w:r w:rsidRPr="00B24036">
        <w:rPr>
          <w:highlight w:val="green"/>
          <w:u w:val="single"/>
        </w:rPr>
        <w:t>This</w:t>
      </w:r>
      <w:r w:rsidRPr="00AB0E37">
        <w:rPr>
          <w:u w:val="single"/>
        </w:rPr>
        <w:t xml:space="preserve"> controversy </w:t>
      </w:r>
      <w:r w:rsidRPr="00B24036">
        <w:rPr>
          <w:highlight w:val="green"/>
          <w:u w:val="single"/>
        </w:rPr>
        <w:t>leads to</w:t>
      </w:r>
      <w:r w:rsidRPr="00AB0E37">
        <w:rPr>
          <w:u w:val="single"/>
        </w:rPr>
        <w:t xml:space="preserve"> the enactment of </w:t>
      </w:r>
      <w:r w:rsidRPr="00B24036">
        <w:rPr>
          <w:highlight w:val="green"/>
          <w:u w:val="single"/>
        </w:rPr>
        <w:t>general and specific legislations on</w:t>
      </w:r>
      <w:r w:rsidRPr="00AB0E37">
        <w:rPr>
          <w:u w:val="single"/>
        </w:rPr>
        <w:t xml:space="preserve"> foreign </w:t>
      </w:r>
      <w:r w:rsidRPr="00B24036">
        <w:rPr>
          <w:highlight w:val="green"/>
          <w:u w:val="single"/>
        </w:rPr>
        <w:t xml:space="preserve">investment </w:t>
      </w:r>
      <w:proofErr w:type="gramStart"/>
      <w:r w:rsidRPr="00B24036">
        <w:rPr>
          <w:highlight w:val="green"/>
          <w:u w:val="single"/>
        </w:rPr>
        <w:t>i.e</w:t>
      </w:r>
      <w:r w:rsidRPr="00AB0E37">
        <w:rPr>
          <w:u w:val="single"/>
        </w:rPr>
        <w:t>.</w:t>
      </w:r>
      <w:proofErr w:type="gramEnd"/>
      <w:r w:rsidRPr="00AB0E37">
        <w:rPr>
          <w:u w:val="single"/>
        </w:rPr>
        <w:t xml:space="preserve"> </w:t>
      </w:r>
      <w:r w:rsidRPr="00AB0E37">
        <w:rPr>
          <w:b/>
          <w:bCs/>
          <w:u w:val="single"/>
        </w:rPr>
        <w:t>the Foreign Business Act</w:t>
      </w:r>
      <w:r w:rsidRPr="00AB0E37">
        <w:rPr>
          <w:u w:val="single"/>
        </w:rPr>
        <w:t xml:space="preserve"> B.E. 2542 (1999) (</w:t>
      </w:r>
      <w:r w:rsidRPr="00B24036">
        <w:rPr>
          <w:highlight w:val="green"/>
          <w:u w:val="single"/>
        </w:rPr>
        <w:t>FBA</w:t>
      </w:r>
      <w:r w:rsidRPr="00AB0E37">
        <w:rPr>
          <w:u w:val="single"/>
        </w:rPr>
        <w:t xml:space="preserve">), </w:t>
      </w:r>
      <w:r w:rsidRPr="00B24036">
        <w:rPr>
          <w:highlight w:val="green"/>
          <w:u w:val="single"/>
        </w:rPr>
        <w:t xml:space="preserve">which </w:t>
      </w:r>
      <w:r w:rsidRPr="00B24036">
        <w:rPr>
          <w:b/>
          <w:bCs/>
          <w:highlight w:val="green"/>
          <w:u w:val="single"/>
        </w:rPr>
        <w:t>governs the scope and types of</w:t>
      </w:r>
      <w:r w:rsidRPr="00AB0E37">
        <w:rPr>
          <w:b/>
          <w:bCs/>
          <w:u w:val="single"/>
        </w:rPr>
        <w:t xml:space="preserve"> permitted or prohibited </w:t>
      </w:r>
      <w:r w:rsidRPr="00B24036">
        <w:rPr>
          <w:b/>
          <w:bCs/>
          <w:highlight w:val="green"/>
          <w:u w:val="single"/>
        </w:rPr>
        <w:t>business for foreigners</w:t>
      </w:r>
      <w:r w:rsidRPr="00AB0E37">
        <w:rPr>
          <w:b/>
          <w:bCs/>
          <w:u w:val="single"/>
        </w:rPr>
        <w:t xml:space="preserve"> in general</w:t>
      </w:r>
      <w:r w:rsidRPr="00AB0E37">
        <w:rPr>
          <w:u w:val="single"/>
        </w:rPr>
        <w:t xml:space="preserve">, </w:t>
      </w:r>
      <w:r w:rsidRPr="00AB0E37">
        <w:rPr>
          <w:sz w:val="14"/>
        </w:rPr>
        <w:t xml:space="preserve">and the Telecommunications Business Act, B.E. 2544 (2001), which particularly focuses on telecommunication sector. </w:t>
      </w:r>
      <w:proofErr w:type="spellStart"/>
      <w:r w:rsidRPr="00AB0E37">
        <w:rPr>
          <w:sz w:val="14"/>
          <w:szCs w:val="16"/>
        </w:rPr>
        <w:t>i</w:t>
      </w:r>
      <w:proofErr w:type="spellEnd"/>
      <w:r w:rsidRPr="00AB0E37">
        <w:rPr>
          <w:sz w:val="14"/>
          <w:szCs w:val="16"/>
        </w:rPr>
        <w:t xml:space="preserve">. Foreign Business Act B.E. 2542 (1999) of Thailand </w:t>
      </w:r>
      <w:proofErr w:type="gramStart"/>
      <w:r w:rsidRPr="00AB0E37">
        <w:rPr>
          <w:sz w:val="14"/>
          <w:szCs w:val="16"/>
        </w:rPr>
        <w:t>The</w:t>
      </w:r>
      <w:proofErr w:type="gramEnd"/>
      <w:r w:rsidRPr="00AB0E37">
        <w:rPr>
          <w:sz w:val="14"/>
          <w:szCs w:val="16"/>
        </w:rPr>
        <w:t xml:space="preserve"> Foreign Business Act B.E. 2542 (1999) (FBA) defines a foreigner in Section 4. The scope of this paper focuses only on “foreign juristic person”, which is defined in Section 4 (2) – (4) as follows. “Foreigner” means… (2) Juristic person not registered in Thailand. (3) Juristic person registered in Thailand having the following characteristics: (a) Having half or more of the juristic person’s capital shares held by persons under (1) or (2) or a juristic person having the persons under (1) or (2) investing with a value of half or more of the total capital of the juristic person. (b) Limited partnership or registered ordinary partner-ship having the person under (1) as the managing partner or manager (4) Juristic person registered in Thailand having half or more of its capital shares held by the person under (1), (2) or (3) or a juristic person having the persons under (1), (2) or (3) investing with the value of half or more of its total capital.46 4 6 Supra note 38, art. </w:t>
      </w:r>
      <w:r w:rsidRPr="00AB0E37">
        <w:rPr>
          <w:sz w:val="14"/>
        </w:rPr>
        <w:t xml:space="preserve">Subsection (2) is simply understood. Subsections (3)-(4) use the phrase ‘capital share’. As a result, </w:t>
      </w:r>
      <w:proofErr w:type="gramStart"/>
      <w:r w:rsidRPr="00AB0E37">
        <w:rPr>
          <w:b/>
          <w:bCs/>
          <w:u w:val="single"/>
        </w:rPr>
        <w:t xml:space="preserve">in order </w:t>
      </w:r>
      <w:r w:rsidRPr="00B24036">
        <w:rPr>
          <w:b/>
          <w:bCs/>
          <w:highlight w:val="green"/>
          <w:u w:val="single"/>
        </w:rPr>
        <w:t>to</w:t>
      </w:r>
      <w:proofErr w:type="gramEnd"/>
      <w:r w:rsidRPr="00B24036">
        <w:rPr>
          <w:b/>
          <w:bCs/>
          <w:highlight w:val="green"/>
          <w:u w:val="single"/>
        </w:rPr>
        <w:t xml:space="preserve"> be considered</w:t>
      </w:r>
      <w:r w:rsidRPr="00AB0E37">
        <w:rPr>
          <w:b/>
          <w:bCs/>
          <w:u w:val="single"/>
        </w:rPr>
        <w:t xml:space="preserve"> a foreign juristic person, </w:t>
      </w:r>
      <w:r w:rsidRPr="00B24036">
        <w:rPr>
          <w:b/>
          <w:bCs/>
          <w:highlight w:val="green"/>
          <w:u w:val="single"/>
        </w:rPr>
        <w:t>more than half of such</w:t>
      </w:r>
      <w:r w:rsidRPr="00AB0E37">
        <w:rPr>
          <w:b/>
          <w:bCs/>
          <w:u w:val="single"/>
        </w:rPr>
        <w:t xml:space="preserve"> juristic </w:t>
      </w:r>
      <w:r w:rsidRPr="00B24036">
        <w:rPr>
          <w:b/>
          <w:bCs/>
          <w:highlight w:val="green"/>
          <w:u w:val="single"/>
        </w:rPr>
        <w:t>person’s share has to be held by a foreigner</w:t>
      </w:r>
      <w:r w:rsidRPr="00AB0E37">
        <w:rPr>
          <w:sz w:val="14"/>
        </w:rPr>
        <w:t>. It does not have to track the shareholding ratio of the shareholder again. This clause solved the problem on the interpretation of the repealed law on foreign investment</w:t>
      </w:r>
      <w:r w:rsidRPr="00AB0E37">
        <w:rPr>
          <w:u w:val="single"/>
        </w:rPr>
        <w:t xml:space="preserve">, the Announcement No. 281 of </w:t>
      </w:r>
      <w:r w:rsidRPr="00B24036">
        <w:rPr>
          <w:b/>
          <w:bCs/>
          <w:highlight w:val="green"/>
          <w:u w:val="single"/>
        </w:rPr>
        <w:t>the National Executive Council</w:t>
      </w:r>
      <w:r w:rsidRPr="00AB0E37">
        <w:rPr>
          <w:u w:val="single"/>
        </w:rPr>
        <w:t xml:space="preserve"> B.E. 2515 (1972).47 In other words, it </w:t>
      </w:r>
      <w:r w:rsidRPr="00B24036">
        <w:rPr>
          <w:b/>
          <w:bCs/>
          <w:highlight w:val="green"/>
          <w:u w:val="single"/>
        </w:rPr>
        <w:t>allows foreign firms to set up subsidiaries</w:t>
      </w:r>
      <w:r w:rsidRPr="00AB0E37">
        <w:rPr>
          <w:b/>
          <w:bCs/>
          <w:u w:val="single"/>
        </w:rPr>
        <w:t xml:space="preserve"> that are </w:t>
      </w:r>
      <w:r w:rsidRPr="00B24036">
        <w:rPr>
          <w:b/>
          <w:bCs/>
          <w:highlight w:val="green"/>
          <w:u w:val="single"/>
        </w:rPr>
        <w:t>nominally owned by Thais but</w:t>
      </w:r>
      <w:r w:rsidRPr="00AB0E37">
        <w:rPr>
          <w:b/>
          <w:bCs/>
          <w:u w:val="single"/>
        </w:rPr>
        <w:t xml:space="preserve"> </w:t>
      </w:r>
      <w:proofErr w:type="gramStart"/>
      <w:r w:rsidRPr="00AB0E37">
        <w:rPr>
          <w:b/>
          <w:bCs/>
          <w:u w:val="single"/>
        </w:rPr>
        <w:t xml:space="preserve">actually </w:t>
      </w:r>
      <w:r w:rsidRPr="00B24036">
        <w:rPr>
          <w:b/>
          <w:bCs/>
          <w:highlight w:val="green"/>
          <w:u w:val="single"/>
        </w:rPr>
        <w:t>controlled</w:t>
      </w:r>
      <w:proofErr w:type="gramEnd"/>
      <w:r w:rsidRPr="00B24036">
        <w:rPr>
          <w:b/>
          <w:bCs/>
          <w:highlight w:val="green"/>
          <w:u w:val="single"/>
        </w:rPr>
        <w:t xml:space="preserve"> by foreigners</w:t>
      </w:r>
      <w:r w:rsidRPr="00AB0E37">
        <w:rPr>
          <w:b/>
          <w:bCs/>
          <w:u w:val="single"/>
        </w:rPr>
        <w:t>.</w:t>
      </w:r>
      <w:r w:rsidRPr="00AB0E37">
        <w:rPr>
          <w:u w:val="single"/>
        </w:rPr>
        <w:t xml:space="preserve">48 In addition, </w:t>
      </w:r>
      <w:r w:rsidRPr="00AB0E37">
        <w:rPr>
          <w:b/>
          <w:bCs/>
          <w:u w:val="single"/>
        </w:rPr>
        <w:t xml:space="preserve">the </w:t>
      </w:r>
      <w:r w:rsidRPr="00B24036">
        <w:rPr>
          <w:b/>
          <w:bCs/>
          <w:highlight w:val="green"/>
          <w:u w:val="single"/>
        </w:rPr>
        <w:t>concept of foreign juristic person had been challenged on the basis of voting right structure</w:t>
      </w:r>
      <w:r w:rsidRPr="00AB0E37">
        <w:rPr>
          <w:u w:val="single"/>
        </w:rPr>
        <w:t xml:space="preserve">. The share ratio of 51-49 can be twisted to form a nominee company by mentioning the 51% shares as a preferred share which has less voting right. The outcome is that the </w:t>
      </w:r>
      <w:r w:rsidRPr="00B24036">
        <w:rPr>
          <w:b/>
          <w:bCs/>
          <w:highlight w:val="green"/>
          <w:u w:val="single"/>
        </w:rPr>
        <w:t>foreign shareholders can always control majority vote even though they have a lower share ratio</w:t>
      </w:r>
      <w:r w:rsidRPr="00AB0E37">
        <w:rPr>
          <w:b/>
          <w:bCs/>
          <w:u w:val="single"/>
        </w:rPr>
        <w:t>.</w:t>
      </w:r>
      <w:r w:rsidRPr="00AB0E37">
        <w:rPr>
          <w:sz w:val="14"/>
        </w:rPr>
        <w:t xml:space="preserve"> This practice has been approved by the Thai Ministry of Commerce since 1988.49 </w:t>
      </w:r>
    </w:p>
    <w:sectPr w:rsidR="00AF349A" w:rsidRPr="00AF34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altName w:val="﷽﷽﷽﷽﷽﷽﷽﷽臀ʬ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FB13DA"/>
    <w:multiLevelType w:val="hybridMultilevel"/>
    <w:tmpl w:val="BC58ED2E"/>
    <w:lvl w:ilvl="0" w:tplc="8EBE9692">
      <w:start w:val="1"/>
      <w:numFmt w:val="lowerLetter"/>
      <w:lvlText w:val="%1."/>
      <w:lvlJc w:val="left"/>
      <w:pPr>
        <w:ind w:left="1080" w:hanging="360"/>
      </w:pPr>
      <w:rPr>
        <w:rFonts w:ascii="Calibri" w:eastAsiaTheme="majorEastAsia" w:hAnsi="Calibri" w:cs="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E0E420C"/>
    <w:multiLevelType w:val="hybridMultilevel"/>
    <w:tmpl w:val="30C69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54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C32"/>
    <w:rsid w:val="004C376C"/>
    <w:rsid w:val="004C657F"/>
    <w:rsid w:val="004D17D8"/>
    <w:rsid w:val="004D52D8"/>
    <w:rsid w:val="004E355B"/>
    <w:rsid w:val="004F2AB8"/>
    <w:rsid w:val="005028E5"/>
    <w:rsid w:val="00503735"/>
    <w:rsid w:val="00514B5C"/>
    <w:rsid w:val="00516A88"/>
    <w:rsid w:val="00517613"/>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4D1"/>
    <w:rsid w:val="00696A16"/>
    <w:rsid w:val="006A4840"/>
    <w:rsid w:val="006A52A0"/>
    <w:rsid w:val="006A7E1D"/>
    <w:rsid w:val="006C3A56"/>
    <w:rsid w:val="006D13F4"/>
    <w:rsid w:val="006D39AB"/>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07F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C9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0F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474"/>
    <w:rsid w:val="00AA6F6E"/>
    <w:rsid w:val="00AB122B"/>
    <w:rsid w:val="00AB21B0"/>
    <w:rsid w:val="00AB48D3"/>
    <w:rsid w:val="00AE0243"/>
    <w:rsid w:val="00AE1BAD"/>
    <w:rsid w:val="00AE2124"/>
    <w:rsid w:val="00AE24BC"/>
    <w:rsid w:val="00AE3E3F"/>
    <w:rsid w:val="00AF2516"/>
    <w:rsid w:val="00AF349A"/>
    <w:rsid w:val="00AF4760"/>
    <w:rsid w:val="00AF55D4"/>
    <w:rsid w:val="00B00953"/>
    <w:rsid w:val="00B0505F"/>
    <w:rsid w:val="00B05C2D"/>
    <w:rsid w:val="00B12933"/>
    <w:rsid w:val="00B12B88"/>
    <w:rsid w:val="00B137E0"/>
    <w:rsid w:val="00B13BC8"/>
    <w:rsid w:val="00B24662"/>
    <w:rsid w:val="00B3569C"/>
    <w:rsid w:val="00B43676"/>
    <w:rsid w:val="00B5602D"/>
    <w:rsid w:val="00B56D58"/>
    <w:rsid w:val="00B60125"/>
    <w:rsid w:val="00B60E8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B7C"/>
    <w:rsid w:val="00DB5F87"/>
    <w:rsid w:val="00DB699B"/>
    <w:rsid w:val="00DC0376"/>
    <w:rsid w:val="00DC099B"/>
    <w:rsid w:val="00DC0E0A"/>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F9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B0564"/>
  <w14:defaultImageDpi w14:val="300"/>
  <w15:docId w15:val="{54FAEDE9-935A-9347-AD13-4A3B24FE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34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A54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54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54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AA54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54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474"/>
  </w:style>
  <w:style w:type="character" w:customStyle="1" w:styleId="Heading1Char">
    <w:name w:val="Heading 1 Char"/>
    <w:aliases w:val="Pocket Char"/>
    <w:basedOn w:val="DefaultParagraphFont"/>
    <w:link w:val="Heading1"/>
    <w:uiPriority w:val="9"/>
    <w:rsid w:val="00AA54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54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547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A547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A5474"/>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AA5474"/>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AA547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A54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AA5474"/>
    <w:rPr>
      <w:color w:val="auto"/>
      <w:u w:val="none"/>
    </w:rPr>
  </w:style>
  <w:style w:type="paragraph" w:styleId="DocumentMap">
    <w:name w:val="Document Map"/>
    <w:basedOn w:val="Normal"/>
    <w:link w:val="DocumentMapChar"/>
    <w:uiPriority w:val="99"/>
    <w:semiHidden/>
    <w:unhideWhenUsed/>
    <w:rsid w:val="00AA54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5474"/>
    <w:rPr>
      <w:rFonts w:ascii="Lucida Grande" w:hAnsi="Lucida Grande" w:cs="Lucida Grande"/>
    </w:rPr>
  </w:style>
  <w:style w:type="paragraph" w:customStyle="1" w:styleId="textbold">
    <w:name w:val="text bold"/>
    <w:basedOn w:val="Normal"/>
    <w:link w:val="Emphasis"/>
    <w:uiPriority w:val="20"/>
    <w:qFormat/>
    <w:rsid w:val="00AF349A"/>
    <w:pPr>
      <w:widowControl w:val="0"/>
      <w:ind w:left="720"/>
      <w:jc w:val="both"/>
    </w:pPr>
    <w:rPr>
      <w:b/>
      <w:iCs/>
      <w:u w:val="single"/>
    </w:rPr>
  </w:style>
  <w:style w:type="paragraph" w:customStyle="1" w:styleId="Card">
    <w:name w:val="Card"/>
    <w:aliases w:val="No Spacing31,No Spacing22,No Spacing3,Tags,Debate Text,No Spacing11,No Spacing111,tag,No Spacing1111,Dont use,No Spacing41,No Spacing1,No Spacing111112,nonunderlined,Tag and Ci,Very Small Text"/>
    <w:basedOn w:val="Heading1"/>
    <w:link w:val="Hyperlink"/>
    <w:autoRedefine/>
    <w:uiPriority w:val="99"/>
    <w:qFormat/>
    <w:rsid w:val="00AF34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Debate-CardSmalltextF2Char">
    <w:name w:val="Debate- Card Small text F2 Char"/>
    <w:basedOn w:val="DefaultParagraphFont"/>
    <w:link w:val="Debate-CardSmalltextF2"/>
    <w:locked/>
    <w:rsid w:val="00AF349A"/>
    <w:rPr>
      <w:rFonts w:ascii="Arial Narrow" w:hAnsi="Arial Narrow"/>
      <w:sz w:val="16"/>
    </w:rPr>
  </w:style>
  <w:style w:type="paragraph" w:customStyle="1" w:styleId="Debate-CardSmalltextF2">
    <w:name w:val="Debate- Card Small text F2"/>
    <w:basedOn w:val="Normal"/>
    <w:next w:val="Normal"/>
    <w:link w:val="Debate-CardSmalltextF2Char"/>
    <w:qFormat/>
    <w:rsid w:val="00AF349A"/>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AF349A"/>
    <w:rPr>
      <w:rFonts w:ascii="Arial Narrow" w:hAnsi="Arial Narrow"/>
      <w:b/>
      <w:sz w:val="18"/>
      <w:u w:val="single"/>
    </w:rPr>
  </w:style>
  <w:style w:type="paragraph" w:customStyle="1" w:styleId="Debate-EmphasizedText-F5">
    <w:name w:val="Debate- Emphasized Text- F5"/>
    <w:basedOn w:val="Normal"/>
    <w:link w:val="Debate-EmphasizedText-F5Char"/>
    <w:qFormat/>
    <w:rsid w:val="00AF349A"/>
    <w:pPr>
      <w:spacing w:after="200"/>
      <w:contextualSpacing/>
    </w:pPr>
    <w:rPr>
      <w:rFonts w:ascii="Arial Narrow" w:hAnsi="Arial Narrow" w:cstheme="minorBidi"/>
      <w:b/>
      <w:sz w:val="18"/>
      <w:u w:val="single"/>
    </w:rPr>
  </w:style>
  <w:style w:type="character" w:customStyle="1" w:styleId="cardChar">
    <w:name w:val="card Char"/>
    <w:basedOn w:val="DefaultParagraphFont"/>
    <w:link w:val="card0"/>
    <w:locked/>
    <w:rsid w:val="00AF349A"/>
    <w:rPr>
      <w:rFonts w:ascii="Georgia" w:hAnsi="Georgia"/>
      <w:sz w:val="16"/>
    </w:rPr>
  </w:style>
  <w:style w:type="paragraph" w:customStyle="1" w:styleId="card0">
    <w:name w:val="card"/>
    <w:basedOn w:val="Normal"/>
    <w:next w:val="Normal"/>
    <w:link w:val="cardChar"/>
    <w:qFormat/>
    <w:rsid w:val="00AF349A"/>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AF349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F349A"/>
    <w:pPr>
      <w:spacing w:after="200"/>
      <w:contextualSpacing/>
    </w:pPr>
    <w:rPr>
      <w:rFonts w:ascii="Arial Narrow" w:hAnsi="Arial Narrow" w:cstheme="minorBidi"/>
      <w:sz w:val="18"/>
      <w:u w:val="single"/>
    </w:rPr>
  </w:style>
  <w:style w:type="character" w:customStyle="1" w:styleId="Debate-CardTagandCite-F6Char">
    <w:name w:val="Debate- Card Tag and Cite- F6 Char"/>
    <w:basedOn w:val="DefaultParagraphFont"/>
    <w:link w:val="Debate-CardTagandCite-F6"/>
    <w:locked/>
    <w:rsid w:val="00AF349A"/>
    <w:rPr>
      <w:rFonts w:ascii="Georgia" w:hAnsi="Georgia"/>
      <w:b/>
    </w:rPr>
  </w:style>
  <w:style w:type="paragraph" w:customStyle="1" w:styleId="Debate-CardTagandCite-F6">
    <w:name w:val="Debate- Card Tag and Cite- F6"/>
    <w:basedOn w:val="Normal"/>
    <w:link w:val="Debate-CardTagandCite-F6Char"/>
    <w:qFormat/>
    <w:rsid w:val="00AF349A"/>
    <w:pPr>
      <w:contextualSpacing/>
    </w:pPr>
    <w:rPr>
      <w:rFonts w:ascii="Georgia" w:hAnsi="Georgia" w:cstheme="minorBidi"/>
      <w:b/>
      <w:sz w:val="24"/>
    </w:rPr>
  </w:style>
  <w:style w:type="paragraph" w:styleId="NoSpacing">
    <w:name w:val="No Spacing"/>
    <w:uiPriority w:val="1"/>
    <w:qFormat/>
    <w:rsid w:val="00AF349A"/>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513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repository.law.indiana.edu/cgi/viewcontent.cgi?article=1136&amp;context=ijgls"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13314</Words>
  <Characters>72432</Characters>
  <Application>Microsoft Office Word</Application>
  <DocSecurity>0</DocSecurity>
  <Lines>852</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2022-02-06T21:00:00Z</dcterms:created>
  <dcterms:modified xsi:type="dcterms:W3CDTF">2022-02-06T21:00:00Z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