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CC7F8" w14:textId="77777777" w:rsidR="00AE28A7" w:rsidRDefault="00AE28A7" w:rsidP="00AE28A7">
      <w:pPr>
        <w:pStyle w:val="Heading3"/>
      </w:pPr>
      <w:r>
        <w:t>1NC</w:t>
      </w:r>
    </w:p>
    <w:p w14:paraId="36802F17" w14:textId="77777777" w:rsidR="00AE28A7" w:rsidRDefault="00AE28A7" w:rsidP="00AE28A7">
      <w:pPr>
        <w:pStyle w:val="Heading4"/>
      </w:pPr>
      <w:r>
        <w:t xml:space="preserve">A. </w:t>
      </w:r>
      <w:r w:rsidRPr="00D52AE3">
        <w:t>Interpretation</w:t>
      </w:r>
      <w:r>
        <w:t>:</w:t>
      </w:r>
      <w:r w:rsidRPr="00D52AE3">
        <w:t xml:space="preserve"> medicine refers to treatments and cures only. Affirmatives must not reduce other medical </w:t>
      </w:r>
      <w:r>
        <w:t>IP</w:t>
      </w:r>
      <w:r w:rsidRPr="00D52AE3">
        <w:t xml:space="preserve"> </w:t>
      </w:r>
      <w:r>
        <w:t>protections</w:t>
      </w:r>
      <w:r w:rsidRPr="00D52AE3">
        <w:t>.</w:t>
      </w:r>
    </w:p>
    <w:p w14:paraId="6E9B4F75" w14:textId="77777777" w:rsidR="00AE28A7" w:rsidRPr="004D4E95" w:rsidRDefault="00AE28A7" w:rsidP="00AE28A7"/>
    <w:p w14:paraId="57442DFE" w14:textId="77777777" w:rsidR="00AE28A7" w:rsidRPr="00E45D85" w:rsidRDefault="00AE28A7" w:rsidP="00AE28A7">
      <w:pPr>
        <w:keepNext/>
        <w:keepLines/>
        <w:spacing w:before="40" w:after="0"/>
        <w:outlineLvl w:val="3"/>
        <w:rPr>
          <w:rFonts w:eastAsia="DengXian Light" w:cs="Times New Roman"/>
          <w:b/>
          <w:bCs/>
          <w:sz w:val="26"/>
          <w:szCs w:val="26"/>
        </w:rPr>
      </w:pPr>
      <w:r>
        <w:rPr>
          <w:rFonts w:eastAsia="DengXian Light" w:cs="Times New Roman"/>
          <w:b/>
          <w:bCs/>
          <w:sz w:val="26"/>
          <w:szCs w:val="26"/>
        </w:rPr>
        <w:t>B. Violation: v</w:t>
      </w:r>
      <w:r w:rsidRPr="00E45D85">
        <w:rPr>
          <w:rFonts w:eastAsia="DengXian Light" w:cs="Times New Roman"/>
          <w:b/>
          <w:bCs/>
          <w:sz w:val="26"/>
          <w:szCs w:val="26"/>
        </w:rPr>
        <w:t>accines are medical interventions</w:t>
      </w:r>
      <w:r>
        <w:rPr>
          <w:rFonts w:eastAsia="DengXian Light" w:cs="Times New Roman"/>
          <w:b/>
          <w:bCs/>
          <w:sz w:val="26"/>
          <w:szCs w:val="26"/>
        </w:rPr>
        <w:t>,</w:t>
      </w:r>
      <w:r w:rsidRPr="00E45D85">
        <w:rPr>
          <w:rFonts w:eastAsia="DengXian Light" w:cs="Times New Roman"/>
          <w:b/>
          <w:bCs/>
          <w:sz w:val="26"/>
          <w:szCs w:val="26"/>
        </w:rPr>
        <w:t xml:space="preserve"> not medicines</w:t>
      </w:r>
    </w:p>
    <w:p w14:paraId="6DA55817" w14:textId="77777777" w:rsidR="00AE28A7" w:rsidRPr="00EF7BFC" w:rsidRDefault="00AE28A7" w:rsidP="00AE28A7">
      <w:r w:rsidRPr="00EF7BFC">
        <w:rPr>
          <w:rStyle w:val="Style13ptBold"/>
        </w:rPr>
        <w:t>Elbe 10</w:t>
      </w:r>
      <w:r>
        <w:t xml:space="preserve"> </w:t>
      </w:r>
      <w:r w:rsidRPr="000039F9">
        <w:rPr>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7B315CFE" w14:textId="77777777" w:rsidR="00AE28A7" w:rsidRDefault="00AE28A7" w:rsidP="00AE28A7">
      <w:pPr>
        <w:rPr>
          <w:sz w:val="16"/>
        </w:rPr>
      </w:pPr>
      <w:r w:rsidRPr="00EF7BFC">
        <w:rPr>
          <w:sz w:val="16"/>
        </w:rPr>
        <w:t xml:space="preserve">Yet here too we must be careful not to overlook other types of medical intervention simultaneously pursued by the 'social' arm of modern medicine at the population level. </w:t>
      </w:r>
      <w:r w:rsidRPr="00702E8D">
        <w:rPr>
          <w:rStyle w:val="StyleUnderline"/>
          <w:highlight w:val="yellow"/>
        </w:rPr>
        <w:t>Vaccines in particular continue to be</w:t>
      </w:r>
      <w:r w:rsidRPr="0033288F">
        <w:rPr>
          <w:rStyle w:val="StyleUnderline"/>
        </w:rPr>
        <w:t xml:space="preserve"> particularly </w:t>
      </w:r>
      <w:r w:rsidRPr="00702E8D">
        <w:rPr>
          <w:rStyle w:val="StyleUnderline"/>
          <w:highlight w:val="yellow"/>
        </w:rPr>
        <w:t>important</w:t>
      </w:r>
      <w:r w:rsidRPr="0033288F">
        <w:rPr>
          <w:rStyle w:val="StyleUnderline"/>
        </w:rPr>
        <w:t xml:space="preserve"> medical interventions</w:t>
      </w:r>
      <w:r w:rsidRPr="00EF7BFC">
        <w:rPr>
          <w:sz w:val="16"/>
        </w:rPr>
        <w:t xml:space="preserve"> that repeatedly surface in a variety of different health security </w:t>
      </w:r>
      <w:proofErr w:type="spellStart"/>
      <w:r w:rsidRPr="00EF7BFC">
        <w:rPr>
          <w:sz w:val="16"/>
        </w:rPr>
        <w:t>delib</w:t>
      </w:r>
      <w:proofErr w:type="spellEnd"/>
      <w:r w:rsidRPr="00EF7BFC">
        <w:rPr>
          <w:sz w:val="16"/>
        </w:rPr>
        <w:t xml:space="preserve">- </w:t>
      </w:r>
      <w:proofErr w:type="spellStart"/>
      <w:r w:rsidRPr="00EF7BFC">
        <w:rPr>
          <w:sz w:val="16"/>
        </w:rPr>
        <w:t>erations</w:t>
      </w:r>
      <w:proofErr w:type="spellEnd"/>
      <w:r w:rsidRPr="00EF7BFC">
        <w:rPr>
          <w:sz w:val="16"/>
        </w:rPr>
        <w:t xml:space="preserve">. Strictly speaking, </w:t>
      </w:r>
      <w:r w:rsidRPr="00702E8D">
        <w:rPr>
          <w:rStyle w:val="StyleUnderline"/>
          <w:highlight w:val="yellow"/>
        </w:rPr>
        <w:t>vaccines are not medicines because they consist of small concentrations of disease-causing microbe</w:t>
      </w:r>
      <w:r w:rsidRPr="0033288F">
        <w:rPr>
          <w:rStyle w:val="StyleUnderline"/>
        </w:rPr>
        <w:t>s</w:t>
      </w:r>
      <w:r w:rsidRPr="00EF7BFC">
        <w:rPr>
          <w:sz w:val="16"/>
        </w:rPr>
        <w:t xml:space="preserve"> (or their derivatives) used </w:t>
      </w:r>
      <w:r w:rsidRPr="00702E8D">
        <w:rPr>
          <w:rStyle w:val="StyleUnderline"/>
          <w:highlight w:val="yellow"/>
        </w:rPr>
        <w:t>to enhance a person's immuno-response to a future infection</w:t>
      </w:r>
      <w:r w:rsidRPr="00EF7BFC">
        <w:rPr>
          <w:sz w:val="16"/>
        </w:rPr>
        <w:t xml:space="preserve">. As a public health measure, vaccines have therefore also been largely sidelined in the existing medicalization literature. Yet, generally speaking, </w:t>
      </w:r>
      <w:r w:rsidRPr="00702E8D">
        <w:rPr>
          <w:rStyle w:val="StyleUnderline"/>
          <w:highlight w:val="yellow"/>
        </w:rPr>
        <w:t>vaccines</w:t>
      </w:r>
      <w:r w:rsidRPr="00EF7BFC">
        <w:rPr>
          <w:sz w:val="16"/>
        </w:rPr>
        <w:t xml:space="preserve"> too </w:t>
      </w:r>
      <w:r w:rsidRPr="00702E8D">
        <w:rPr>
          <w:rStyle w:val="StyleUnderline"/>
          <w:highlight w:val="yellow"/>
        </w:rPr>
        <w:t>can be considered as</w:t>
      </w:r>
      <w:r w:rsidRPr="0033288F">
        <w:rPr>
          <w:rStyle w:val="StyleUnderline"/>
        </w:rPr>
        <w:t xml:space="preserve"> medical </w:t>
      </w:r>
      <w:r w:rsidRPr="00702E8D">
        <w:rPr>
          <w:rStyle w:val="StyleUnderline"/>
          <w:highlight w:val="yellow"/>
        </w:rPr>
        <w:t xml:space="preserve">inter- </w:t>
      </w:r>
      <w:proofErr w:type="spellStart"/>
      <w:r w:rsidRPr="00702E8D">
        <w:rPr>
          <w:rStyle w:val="StyleUnderline"/>
          <w:highlight w:val="yellow"/>
        </w:rPr>
        <w:t>vention</w:t>
      </w:r>
      <w:r w:rsidRPr="0033288F">
        <w:rPr>
          <w:rStyle w:val="StyleUnderline"/>
        </w:rPr>
        <w:t>s</w:t>
      </w:r>
      <w:proofErr w:type="spellEnd"/>
      <w:r w:rsidRPr="00702E8D">
        <w:rPr>
          <w:sz w:val="16"/>
          <w:highlight w:val="yellow"/>
        </w:rPr>
        <w:t xml:space="preserve">. </w:t>
      </w:r>
      <w:r w:rsidRPr="00702E8D">
        <w:rPr>
          <w:szCs w:val="22"/>
          <w:highlight w:val="yellow"/>
          <w:u w:val="single"/>
        </w:rPr>
        <w:t>That is certainly how</w:t>
      </w:r>
      <w:r w:rsidRPr="00702E8D">
        <w:rPr>
          <w:sz w:val="16"/>
          <w:highlight w:val="yellow"/>
        </w:rPr>
        <w:t xml:space="preserve"> </w:t>
      </w:r>
      <w:r w:rsidRPr="00702E8D">
        <w:rPr>
          <w:rStyle w:val="StyleUnderline"/>
          <w:highlight w:val="yellow"/>
        </w:rPr>
        <w:t>the World Health Organization views them</w:t>
      </w:r>
      <w:r w:rsidRPr="00EF7BFC">
        <w:rPr>
          <w:sz w:val="16"/>
        </w:rPr>
        <w:t xml:space="preserve">, pointing out that 'vaccines are </w:t>
      </w:r>
      <w:r w:rsidRPr="0033288F">
        <w:rPr>
          <w:rStyle w:val="StyleUnderline"/>
        </w:rPr>
        <w:t>among the most important medical interventions for reducing illness and deaths'</w:t>
      </w:r>
      <w:r w:rsidRPr="00EF7BFC">
        <w:rPr>
          <w:sz w:val="16"/>
        </w:rPr>
        <w:t xml:space="preserve"> available today (WHO 2009a). Whereas </w:t>
      </w:r>
      <w:r w:rsidRPr="0033288F">
        <w:rPr>
          <w:rStyle w:val="StyleUnderline"/>
        </w:rPr>
        <w:t>pills and other therapies mark the tools of clinical medicine,</w:t>
      </w:r>
      <w:r w:rsidRPr="00EF7BFC">
        <w:rPr>
          <w:sz w:val="16"/>
        </w:rPr>
        <w:t xml:space="preserve"> </w:t>
      </w:r>
      <w:r w:rsidRPr="0033288F">
        <w:rPr>
          <w:rStyle w:val="StyleUnderline"/>
        </w:rPr>
        <w:t>vaccines play a crucial part in the arsenal of 'social' medicine and public health.</w:t>
      </w:r>
      <w:r w:rsidRPr="00EF7BFC">
        <w:rPr>
          <w:sz w:val="16"/>
        </w:rPr>
        <w:t xml:space="preserve"> Developing and rolling out of new vaccines against a range of current (and future) diseases therefore represents further evidence of how the rise of health security is also encouraging security to be </w:t>
      </w:r>
      <w:proofErr w:type="spellStart"/>
      <w:r w:rsidRPr="00EF7BFC">
        <w:rPr>
          <w:sz w:val="16"/>
        </w:rPr>
        <w:t>practised</w:t>
      </w:r>
      <w:proofErr w:type="spellEnd"/>
      <w:r w:rsidRPr="00EF7BFC">
        <w:rPr>
          <w:sz w:val="16"/>
        </w:rPr>
        <w:t xml:space="preserve"> through the introduction of new medical interventions in society. </w:t>
      </w:r>
    </w:p>
    <w:p w14:paraId="2FC9792E" w14:textId="77777777" w:rsidR="00AE28A7" w:rsidRDefault="00AE28A7" w:rsidP="00AE28A7">
      <w:pPr>
        <w:keepNext/>
        <w:keepLines/>
        <w:spacing w:before="40" w:after="0"/>
        <w:outlineLvl w:val="3"/>
        <w:rPr>
          <w:rFonts w:eastAsia="DengXian Light" w:cs="Times New Roman"/>
          <w:b/>
          <w:iCs/>
          <w:sz w:val="26"/>
        </w:rPr>
      </w:pPr>
      <w:r>
        <w:rPr>
          <w:rFonts w:eastAsia="DengXian Light" w:cs="Times New Roman"/>
          <w:b/>
          <w:iCs/>
          <w:sz w:val="26"/>
        </w:rPr>
        <w:t>Vaccines are different from medicines in the context of intellectual property</w:t>
      </w:r>
    </w:p>
    <w:p w14:paraId="5F3AABC1" w14:textId="77777777" w:rsidR="00AE28A7" w:rsidRDefault="00AE28A7" w:rsidP="00AE28A7">
      <w:r w:rsidRPr="006D31F3">
        <w:rPr>
          <w:rStyle w:val="Style13ptBold"/>
        </w:rPr>
        <w:t>Garrison 04</w:t>
      </w:r>
      <w:r>
        <w:t xml:space="preserve"> </w:t>
      </w:r>
      <w:r w:rsidRPr="006D31F3">
        <w:rPr>
          <w:sz w:val="16"/>
          <w:szCs w:val="16"/>
        </w:rPr>
        <w:t>[Christopher Garrison, Consultant Legal Advisor to WHO. "Intellectual Property Rights and Vaccines in Developing countries," 04-13-2004, accessed 9-2-2021, https://www.who.int/intellectualproperty/events/en/Background_paper.pdf?ua=1] HWIC</w:t>
      </w:r>
    </w:p>
    <w:p w14:paraId="68DC0758" w14:textId="77777777" w:rsidR="00AE28A7" w:rsidRPr="006D31F3" w:rsidRDefault="00AE28A7" w:rsidP="00AE28A7">
      <w:pPr>
        <w:rPr>
          <w:rFonts w:eastAsia="Calibri"/>
          <w:sz w:val="16"/>
        </w:rPr>
      </w:pPr>
      <w:r w:rsidRPr="006D31F3">
        <w:rPr>
          <w:rFonts w:eastAsia="Calibri"/>
          <w:sz w:val="16"/>
        </w:rPr>
        <w:t>In the last few years, there has been a substantial debate about how intellectual property impacts medicines and in particular how the TRIPS Agreement impacts access to medicines in the developing world</w:t>
      </w:r>
      <w:r w:rsidRPr="00702E8D">
        <w:rPr>
          <w:rFonts w:eastAsia="Calibri"/>
          <w:sz w:val="16"/>
          <w:highlight w:val="yellow"/>
        </w:rPr>
        <w:t xml:space="preserve">. </w:t>
      </w:r>
      <w:r w:rsidRPr="00702E8D">
        <w:rPr>
          <w:rStyle w:val="StyleUnderline"/>
          <w:highlight w:val="yellow"/>
        </w:rPr>
        <w:t>Vaccines are different from medicines</w:t>
      </w:r>
      <w:r w:rsidRPr="006D31F3">
        <w:rPr>
          <w:rStyle w:val="StyleUnderline"/>
        </w:rPr>
        <w:t xml:space="preserve"> in </w:t>
      </w:r>
      <w:r w:rsidRPr="00702E8D">
        <w:rPr>
          <w:rStyle w:val="StyleUnderline"/>
          <w:highlight w:val="yellow"/>
        </w:rPr>
        <w:t>a number of important respects</w:t>
      </w:r>
      <w:r w:rsidRPr="006D31F3">
        <w:rPr>
          <w:rFonts w:eastAsia="Calibri"/>
          <w:sz w:val="16"/>
        </w:rPr>
        <w:t xml:space="preserve"> however (at least from the small molecule ‘pill’ medicines if not the newer ‘biotech’ medicines). </w:t>
      </w:r>
      <w:r w:rsidRPr="00702E8D">
        <w:rPr>
          <w:rStyle w:val="StyleUnderline"/>
          <w:highlight w:val="yellow"/>
        </w:rPr>
        <w:t>The issues raised in the access to medicines debate may therefore apply to</w:t>
      </w:r>
      <w:r w:rsidRPr="00702E8D">
        <w:rPr>
          <w:rStyle w:val="StyleUnderline"/>
        </w:rPr>
        <w:t xml:space="preserve"> a greater or lesser extent</w:t>
      </w:r>
      <w:r w:rsidRPr="006D31F3">
        <w:rPr>
          <w:rStyle w:val="StyleUnderline"/>
        </w:rPr>
        <w:t xml:space="preserve"> for </w:t>
      </w:r>
      <w:r w:rsidRPr="00702E8D">
        <w:rPr>
          <w:rStyle w:val="StyleUnderline"/>
          <w:highlight w:val="yellow"/>
        </w:rPr>
        <w:t>vaccines</w:t>
      </w:r>
      <w:r w:rsidRPr="006D31F3">
        <w:rPr>
          <w:rStyle w:val="StyleUnderline"/>
        </w:rPr>
        <w:t>,</w:t>
      </w:r>
      <w:r w:rsidRPr="006D31F3">
        <w:rPr>
          <w:rFonts w:eastAsia="Calibr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5C129AF3" w14:textId="77777777" w:rsidR="00AE28A7" w:rsidRPr="00EF7BFC" w:rsidRDefault="00AE28A7" w:rsidP="00AE28A7">
      <w:pPr>
        <w:rPr>
          <w:sz w:val="16"/>
        </w:rPr>
      </w:pPr>
    </w:p>
    <w:p w14:paraId="50CF5044" w14:textId="77777777" w:rsidR="00AE28A7" w:rsidRDefault="00AE28A7" w:rsidP="00AE28A7">
      <w:pPr>
        <w:pStyle w:val="Heading4"/>
      </w:pPr>
      <w:r>
        <w:lastRenderedPageBreak/>
        <w:t>C. Reasons to prefer</w:t>
      </w:r>
    </w:p>
    <w:p w14:paraId="3C472170" w14:textId="77777777" w:rsidR="00AE28A7" w:rsidRDefault="00AE28A7" w:rsidP="00AE28A7">
      <w:pPr>
        <w:pStyle w:val="Heading4"/>
      </w:pPr>
      <w:r>
        <w:t xml:space="preserve">1. Limits -- allowing any patented medical intervention includes testing and screening methods, surgery, contact tracing software etc. which takes away generics like innovation </w:t>
      </w:r>
      <w:proofErr w:type="spellStart"/>
      <w:r>
        <w:t>bc</w:t>
      </w:r>
      <w:proofErr w:type="spellEnd"/>
      <w:r>
        <w:t xml:space="preserve"> that applies to pharmaceutical development not distribution of preventative measures which explodes neg prep burden</w:t>
      </w:r>
    </w:p>
    <w:p w14:paraId="0FDA8C46" w14:textId="77777777" w:rsidR="00AE28A7" w:rsidRDefault="00AE28A7" w:rsidP="00AE28A7">
      <w:pPr>
        <w:pStyle w:val="Heading4"/>
      </w:pPr>
      <w:r>
        <w:t xml:space="preserve">2. Precision -- we cite the WHO which proves common usage -- they add a whole new </w:t>
      </w:r>
      <w:proofErr w:type="spellStart"/>
      <w:r>
        <w:t>caselist</w:t>
      </w:r>
      <w:proofErr w:type="spellEnd"/>
      <w:r>
        <w:t xml:space="preserve"> based on social medicine which kills predictability -- that's k2 pre-tournament prep and deep clash around the core topic controversy. Reject counter-</w:t>
      </w:r>
      <w:proofErr w:type="spellStart"/>
      <w:r>
        <w:t>interps</w:t>
      </w:r>
      <w:proofErr w:type="spellEnd"/>
      <w:r>
        <w:t xml:space="preserve"> without a positive vision of the topic -- otherwise they can always shift the goalposts</w:t>
      </w:r>
    </w:p>
    <w:p w14:paraId="4E4410F3" w14:textId="77777777" w:rsidR="00AE28A7" w:rsidRDefault="00AE28A7" w:rsidP="00AE28A7">
      <w:pPr>
        <w:pStyle w:val="Heading4"/>
      </w:pPr>
      <w:r>
        <w:t>D. Paradigm issues</w:t>
      </w:r>
    </w:p>
    <w:p w14:paraId="244B2AF9" w14:textId="77777777" w:rsidR="00AE28A7" w:rsidRDefault="00AE28A7" w:rsidP="00AE28A7">
      <w:pPr>
        <w:pStyle w:val="Heading4"/>
      </w:pPr>
      <w:r>
        <w:t>1. Drop the debater -- they skewed the debate from the 1AC and T indicts their advocacy</w:t>
      </w:r>
    </w:p>
    <w:p w14:paraId="72BC4D20" w14:textId="77777777" w:rsidR="00AE28A7" w:rsidRDefault="00AE28A7" w:rsidP="00AE28A7">
      <w:pPr>
        <w:pStyle w:val="Heading4"/>
      </w:pPr>
      <w:r>
        <w:t xml:space="preserve">2. Competing </w:t>
      </w:r>
      <w:proofErr w:type="spellStart"/>
      <w:r>
        <w:t>interps</w:t>
      </w:r>
      <w:proofErr w:type="spellEnd"/>
      <w:r>
        <w:t xml:space="preserve"> -- you can't be reasonably topical and reasonability invites judge intervention </w:t>
      </w:r>
    </w:p>
    <w:p w14:paraId="3CE7A715" w14:textId="77777777" w:rsidR="00AE28A7" w:rsidRPr="00D52AE3" w:rsidRDefault="00AE28A7" w:rsidP="00AE28A7">
      <w:pPr>
        <w:pStyle w:val="Heading4"/>
      </w:pPr>
      <w:r>
        <w:t>3. No RVIs -- forcing the 1NC to go all in kills substance education and discourages checking abuse</w:t>
      </w:r>
    </w:p>
    <w:p w14:paraId="1E019E2F" w14:textId="77777777" w:rsidR="00AE28A7" w:rsidRPr="00D52AE3" w:rsidRDefault="00AE28A7" w:rsidP="00AE28A7"/>
    <w:p w14:paraId="61CA0BE4" w14:textId="77777777" w:rsidR="00C94D51" w:rsidRDefault="00C94D51" w:rsidP="00AE28A7">
      <w:pPr>
        <w:pStyle w:val="Heading3"/>
      </w:pPr>
      <w:r>
        <w:lastRenderedPageBreak/>
        <w:t xml:space="preserve">Vaccine Diplomacy CP </w:t>
      </w:r>
    </w:p>
    <w:p w14:paraId="1F370A6A" w14:textId="77777777" w:rsidR="00C94D51" w:rsidRDefault="00C94D51" w:rsidP="00C94D51">
      <w:pPr>
        <w:pStyle w:val="Heading4"/>
      </w:pPr>
      <w:r>
        <w:t>Text: The People’s Republic of China should offer Chinese developed vaccines and medical technology related to COVID-19 to the world for free</w:t>
      </w:r>
    </w:p>
    <w:p w14:paraId="1D973D28" w14:textId="77777777" w:rsidR="00C94D51" w:rsidRDefault="00C94D51" w:rsidP="00C94D51"/>
    <w:p w14:paraId="4E11E74B" w14:textId="77777777" w:rsidR="00C94D51" w:rsidRDefault="00C94D51" w:rsidP="00C94D51">
      <w:pPr>
        <w:pStyle w:val="Heading4"/>
      </w:pPr>
      <w:r>
        <w:t>The CP massively ramps up Chinese “vaccine diplomacy” which solves the case</w:t>
      </w:r>
    </w:p>
    <w:p w14:paraId="1FE31831" w14:textId="77777777" w:rsidR="00C94D51" w:rsidRPr="00EC4680" w:rsidRDefault="00C94D51" w:rsidP="00C94D51">
      <w:pPr>
        <w:rPr>
          <w:rStyle w:val="Style13ptBold"/>
        </w:rPr>
      </w:pPr>
      <w:proofErr w:type="spellStart"/>
      <w:r w:rsidRPr="00EC4680">
        <w:rPr>
          <w:rStyle w:val="Style13ptBold"/>
        </w:rPr>
        <w:t>Juecheng</w:t>
      </w:r>
      <w:proofErr w:type="spellEnd"/>
      <w:r w:rsidRPr="00EC4680">
        <w:rPr>
          <w:rStyle w:val="Style13ptBold"/>
        </w:rPr>
        <w:t xml:space="preserve"> and Yuwei 8-13-21</w:t>
      </w:r>
    </w:p>
    <w:p w14:paraId="6623D183" w14:textId="77777777" w:rsidR="00C94D51" w:rsidRPr="00EC4680" w:rsidRDefault="00C94D51" w:rsidP="00C94D51">
      <w:pPr>
        <w:rPr>
          <w:sz w:val="16"/>
        </w:rPr>
      </w:pPr>
      <w:r w:rsidRPr="00EC4680">
        <w:rPr>
          <w:sz w:val="16"/>
        </w:rPr>
        <w:t>(Zhao and Hu, https://www.globaltimes.cn/page/202108/1231387.shtml)</w:t>
      </w:r>
    </w:p>
    <w:p w14:paraId="072973E6" w14:textId="77777777" w:rsidR="00C94D51" w:rsidRPr="00EC4680" w:rsidRDefault="00C94D51" w:rsidP="00C94D51">
      <w:pPr>
        <w:rPr>
          <w:u w:val="single"/>
        </w:rPr>
      </w:pPr>
      <w:r w:rsidRPr="00E3389B">
        <w:rPr>
          <w:rStyle w:val="StyleUnderline"/>
          <w:highlight w:val="green"/>
        </w:rPr>
        <w:t>One of China’s most valued contributions</w:t>
      </w:r>
      <w:r w:rsidRPr="00FC67C4">
        <w:rPr>
          <w:rStyle w:val="StyleUnderline"/>
        </w:rPr>
        <w:t xml:space="preserve"> to the global fair accessibility to COVID-19 vaccines </w:t>
      </w:r>
      <w:r w:rsidRPr="00E3389B">
        <w:rPr>
          <w:rStyle w:val="StyleUnderline"/>
          <w:highlight w:val="green"/>
        </w:rPr>
        <w:t>is to enable more developing countries</w:t>
      </w:r>
      <w:r w:rsidRPr="00FC67C4">
        <w:rPr>
          <w:rStyle w:val="StyleUnderline"/>
        </w:rPr>
        <w:t xml:space="preserve"> to hone their ability </w:t>
      </w:r>
      <w:r w:rsidRPr="00E3389B">
        <w:rPr>
          <w:rStyle w:val="StyleUnderline"/>
          <w:highlight w:val="green"/>
        </w:rPr>
        <w:t xml:space="preserve">to </w:t>
      </w:r>
      <w:r w:rsidRPr="00E3389B">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Underline"/>
        </w:rPr>
        <w:t>Daojiong</w:t>
      </w:r>
      <w:proofErr w:type="spellEnd"/>
      <w:r w:rsidRPr="00FC67C4">
        <w:rPr>
          <w:rStyle w:val="StyleUnderline"/>
        </w:rPr>
        <w:t xml:space="preserve">, </w:t>
      </w:r>
      <w:r w:rsidRPr="00E3389B">
        <w:rPr>
          <w:rStyle w:val="StyleUnderline"/>
          <w:highlight w:val="green"/>
        </w:rPr>
        <w:t>professor of International Poli</w:t>
      </w:r>
      <w:r w:rsidRPr="00FC67C4">
        <w:rPr>
          <w:rStyle w:val="StyleUnderline"/>
        </w:rPr>
        <w:t xml:space="preserve">tical </w:t>
      </w:r>
      <w:r w:rsidRPr="00E3389B">
        <w:rPr>
          <w:rStyle w:val="StyleUnderline"/>
          <w:highlight w:val="green"/>
        </w:rPr>
        <w:t>Econ</w:t>
      </w:r>
      <w:r w:rsidRPr="00FC67C4">
        <w:rPr>
          <w:rStyle w:val="StyleUnderline"/>
        </w:rPr>
        <w:t xml:space="preserve">omy </w:t>
      </w:r>
      <w:r w:rsidRPr="00E3389B">
        <w:rPr>
          <w:rStyle w:val="StyleUnderline"/>
          <w:highlight w:val="green"/>
        </w:rPr>
        <w:t>from Peking</w:t>
      </w:r>
      <w:r w:rsidRPr="00FC67C4">
        <w:rPr>
          <w:rStyle w:val="StyleUnderline"/>
        </w:rPr>
        <w:t xml:space="preserve">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proofErr w:type="spellStart"/>
      <w:r w:rsidRPr="00E3389B">
        <w:rPr>
          <w:rStyle w:val="StyleUnderline"/>
          <w:highlight w:val="green"/>
        </w:rPr>
        <w:t>Zha</w:t>
      </w:r>
      <w:proofErr w:type="spellEnd"/>
      <w:r w:rsidRPr="00E3389B">
        <w:rPr>
          <w:rStyle w:val="StyleUnderline"/>
          <w:highlight w:val="green"/>
        </w:rPr>
        <w:t xml:space="preserve"> believes</w:t>
      </w:r>
      <w:r w:rsidRPr="00FC67C4">
        <w:rPr>
          <w:rStyle w:val="StyleUnderline"/>
        </w:rPr>
        <w:t xml:space="preserve"> that </w:t>
      </w:r>
      <w:r w:rsidRPr="00E3389B">
        <w:rPr>
          <w:rStyle w:val="StyleUnderline"/>
          <w:highlight w:val="green"/>
        </w:rPr>
        <w:t>China is advocating negotiations among countries on equitable</w:t>
      </w:r>
      <w:r w:rsidRPr="00FC67C4">
        <w:rPr>
          <w:rStyle w:val="StyleUnderline"/>
        </w:rPr>
        <w:t xml:space="preserve"> global </w:t>
      </w:r>
      <w:r w:rsidRPr="00E3389B">
        <w:rPr>
          <w:rStyle w:val="StyleUnderline"/>
          <w:highlight w:val="green"/>
        </w:rPr>
        <w:t>distribution of vaccines</w:t>
      </w:r>
      <w:r w:rsidRPr="00FC67C4">
        <w:rPr>
          <w:rStyle w:val="StyleUnderline"/>
        </w:rPr>
        <w:t xml:space="preserve"> from a humanitarian, and global perspective.</w:t>
      </w:r>
      <w:r>
        <w:rPr>
          <w:rStyle w:val="StyleUnderline"/>
        </w:rPr>
        <w:t xml:space="preserve"> </w:t>
      </w:r>
      <w:r w:rsidRPr="00E3389B">
        <w:rPr>
          <w:rStyle w:val="StyleUnderline"/>
          <w:highlight w:val="green"/>
        </w:rPr>
        <w:t>China has vowed</w:t>
      </w:r>
      <w:r w:rsidRPr="00FC67C4">
        <w:rPr>
          <w:rStyle w:val="StyleUnderline"/>
        </w:rPr>
        <w:t xml:space="preserve"> to make efforts </w:t>
      </w:r>
      <w:r w:rsidRPr="00E3389B">
        <w:rPr>
          <w:rStyle w:val="StyleUnderline"/>
          <w:highlight w:val="green"/>
        </w:rPr>
        <w:t>to provide the world with 2 billion doses</w:t>
      </w:r>
      <w:r w:rsidRPr="00FC67C4">
        <w:rPr>
          <w:rStyle w:val="StyleUnderline"/>
        </w:rPr>
        <w:t xml:space="preserve"> of COVID-19 vaccines this year and donate $100 million to COVAX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E56496">
        <w:rPr>
          <w:rStyle w:val="Emphasis"/>
          <w:highlight w:val="green"/>
        </w:rPr>
        <w:t xml:space="preserve">Due to China’s mature </w:t>
      </w:r>
      <w:r w:rsidRPr="00FC67C4">
        <w:rPr>
          <w:rStyle w:val="Emphasis"/>
        </w:rPr>
        <w:t xml:space="preserve">vaccine </w:t>
      </w:r>
      <w:r w:rsidRPr="00E56496">
        <w:rPr>
          <w:rStyle w:val="Emphasis"/>
          <w:highlight w:val="green"/>
        </w:rPr>
        <w:t>techn</w:t>
      </w:r>
      <w:r w:rsidRPr="00FC67C4">
        <w:rPr>
          <w:rStyle w:val="Emphasis"/>
        </w:rPr>
        <w:t xml:space="preserve">ologies, </w:t>
      </w:r>
      <w:r w:rsidRPr="00E56496">
        <w:rPr>
          <w:rStyle w:val="Emphasis"/>
          <w:highlight w:val="green"/>
        </w:rPr>
        <w:t>longer shelf life and lower requirement for storage and transportation, Chinese made vaccines are</w:t>
      </w:r>
      <w:r w:rsidRPr="00FC67C4">
        <w:rPr>
          <w:rStyle w:val="Emphasis"/>
        </w:rPr>
        <w:t xml:space="preserve"> a more </w:t>
      </w:r>
      <w:r w:rsidRPr="00E56496">
        <w:rPr>
          <w:rStyle w:val="Emphasis"/>
          <w:highlight w:val="green"/>
        </w:rPr>
        <w:t>preferable</w:t>
      </w:r>
      <w:r w:rsidRPr="00FC67C4">
        <w:rPr>
          <w:rStyle w:val="Emphasis"/>
        </w:rPr>
        <w:t xml:space="preserve"> choice </w:t>
      </w:r>
      <w:r w:rsidRPr="00E56496">
        <w:rPr>
          <w:rStyle w:val="Emphasis"/>
          <w:highlight w:val="green"/>
        </w:rPr>
        <w:t>for</w:t>
      </w:r>
      <w:r w:rsidRPr="00FC67C4">
        <w:rPr>
          <w:rStyle w:val="Emphasis"/>
        </w:rPr>
        <w:t xml:space="preserve"> many </w:t>
      </w:r>
      <w:r w:rsidRPr="00E56496">
        <w:rPr>
          <w:rStyle w:val="Emphasis"/>
          <w:highlight w:val="green"/>
        </w:rPr>
        <w:t>developing countries with</w:t>
      </w:r>
      <w:r w:rsidRPr="00FC67C4">
        <w:rPr>
          <w:rStyle w:val="Emphasis"/>
        </w:rPr>
        <w:t xml:space="preserve"> relatively </w:t>
      </w:r>
      <w:r w:rsidRPr="00E56496">
        <w:rPr>
          <w:rStyle w:val="Emphasis"/>
          <w:highlight w:val="green"/>
        </w:rPr>
        <w:t>weak vaccination infrastructure</w:t>
      </w:r>
      <w:r w:rsidRPr="00EC4680">
        <w:rPr>
          <w:sz w:val="16"/>
        </w:rPr>
        <w:t xml:space="preserve"> . This has been reflected in the approval of Chinese vaccines in more than 100 countries. </w:t>
      </w:r>
      <w:r w:rsidRPr="00FC67C4">
        <w:rPr>
          <w:rStyle w:val="StyleUnderline"/>
        </w:rPr>
        <w:t xml:space="preserve">But the phenomenon of “vaccine nationalism” was never absent in the decision by governments to choose vaccines, </w:t>
      </w:r>
      <w:proofErr w:type="spellStart"/>
      <w:r w:rsidRPr="00FC67C4">
        <w:rPr>
          <w:rStyle w:val="StyleUnderline"/>
        </w:rPr>
        <w:t>Zha</w:t>
      </w:r>
      <w:proofErr w:type="spellEnd"/>
      <w:r w:rsidRPr="00FC67C4">
        <w:rPr>
          <w:rStyle w:val="StyleUnderline"/>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r w:rsidRPr="00E3389B">
        <w:rPr>
          <w:rStyle w:val="StyleUnderline"/>
          <w:highlight w:val="green"/>
        </w:rPr>
        <w:t>Providing assistance from one country to another in the field of</w:t>
      </w:r>
      <w:r w:rsidRPr="00FC67C4">
        <w:rPr>
          <w:rStyle w:val="StyleUnderline"/>
        </w:rPr>
        <w:t xml:space="preserve"> infectious or non-infectious </w:t>
      </w:r>
      <w:r w:rsidRPr="00E3389B">
        <w:rPr>
          <w:rStyle w:val="StyleUnderline"/>
          <w:highlight w:val="green"/>
        </w:rPr>
        <w:t>diseases is</w:t>
      </w:r>
      <w:r w:rsidRPr="00FC67C4">
        <w:rPr>
          <w:rStyle w:val="StyleUnderline"/>
        </w:rPr>
        <w:t xml:space="preserve"> often referred to as "</w:t>
      </w:r>
      <w:r w:rsidRPr="00E3389B">
        <w:rPr>
          <w:rStyle w:val="StyleUnderline"/>
          <w:highlight w:val="green"/>
        </w:rPr>
        <w:t>health diplomacy</w:t>
      </w:r>
      <w:r w:rsidRPr="00FC67C4">
        <w:rPr>
          <w:rStyle w:val="StyleUnderline"/>
        </w:rPr>
        <w:t xml:space="preserve">." Some </w:t>
      </w:r>
      <w:r w:rsidRPr="00E3389B">
        <w:rPr>
          <w:rStyle w:val="StyleUnderline"/>
          <w:highlight w:val="green"/>
        </w:rPr>
        <w:t>international public health research literature support</w:t>
      </w:r>
      <w:r w:rsidRPr="00FC67C4">
        <w:rPr>
          <w:rStyle w:val="StyleUnderline"/>
        </w:rPr>
        <w:t xml:space="preserve"> "health diplomacy" </w:t>
      </w:r>
      <w:r w:rsidRPr="00E3389B">
        <w:rPr>
          <w:rStyle w:val="StyleUnderline"/>
          <w:highlight w:val="green"/>
        </w:rPr>
        <w:t>because</w:t>
      </w:r>
      <w:r w:rsidRPr="00FC67C4">
        <w:rPr>
          <w:rStyle w:val="StyleUnderline"/>
        </w:rPr>
        <w:t xml:space="preserve"> </w:t>
      </w:r>
      <w:r w:rsidRPr="00E56496">
        <w:rPr>
          <w:rStyle w:val="StyleUnderline"/>
          <w:highlight w:val="green"/>
        </w:rPr>
        <w:t>cooperation</w:t>
      </w:r>
      <w:r w:rsidRPr="00FC67C4">
        <w:rPr>
          <w:rStyle w:val="StyleUnderline"/>
        </w:rPr>
        <w:t xml:space="preserve"> in this field </w:t>
      </w:r>
      <w:r w:rsidRPr="00E56496">
        <w:rPr>
          <w:rStyle w:val="StyleUnderline"/>
          <w:highlight w:val="green"/>
        </w:rPr>
        <w:t xml:space="preserve">is </w:t>
      </w:r>
      <w:r w:rsidRPr="00E56496">
        <w:rPr>
          <w:rStyle w:val="Emphasis"/>
          <w:highlight w:val="green"/>
        </w:rPr>
        <w:t>conducive to the improvement of political, economic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E3389B">
        <w:rPr>
          <w:rStyle w:val="StyleUnderline"/>
          <w:highlight w:val="green"/>
        </w:rPr>
        <w:t>China has</w:t>
      </w:r>
      <w:r w:rsidRPr="00FC67C4">
        <w:rPr>
          <w:rStyle w:val="StyleUnderline"/>
        </w:rPr>
        <w:t xml:space="preserve"> </w:t>
      </w:r>
      <w:r w:rsidRPr="00E3389B">
        <w:rPr>
          <w:rStyle w:val="StyleUnderline"/>
          <w:highlight w:val="green"/>
        </w:rPr>
        <w:t>taken</w:t>
      </w:r>
      <w:r w:rsidRPr="00FC67C4">
        <w:rPr>
          <w:rStyle w:val="StyleUnderline"/>
        </w:rPr>
        <w:t xml:space="preserve"> important </w:t>
      </w:r>
      <w:r w:rsidRPr="00E3389B">
        <w:rPr>
          <w:rStyle w:val="StyleUnderline"/>
          <w:highlight w:val="green"/>
        </w:rPr>
        <w:t>steps to close the</w:t>
      </w:r>
      <w:r w:rsidRPr="00FC67C4">
        <w:rPr>
          <w:rStyle w:val="StyleUnderline"/>
        </w:rPr>
        <w:t xml:space="preserve"> global </w:t>
      </w:r>
      <w:r w:rsidRPr="00E3389B">
        <w:rPr>
          <w:rStyle w:val="StyleUnderline"/>
          <w:highlight w:val="green"/>
        </w:rPr>
        <w:t>vaccine gap, including</w:t>
      </w:r>
      <w:r w:rsidRPr="00FC67C4">
        <w:rPr>
          <w:rStyle w:val="StyleUnderline"/>
        </w:rPr>
        <w:t xml:space="preserve"> the </w:t>
      </w:r>
      <w:r w:rsidRPr="00E3389B">
        <w:rPr>
          <w:rStyle w:val="StyleUnderline"/>
          <w:highlight w:val="green"/>
        </w:rPr>
        <w:t>acceleration of</w:t>
      </w:r>
      <w:r w:rsidRPr="00FC67C4">
        <w:rPr>
          <w:rStyle w:val="StyleUnderline"/>
        </w:rPr>
        <w:t xml:space="preserve"> large-scale </w:t>
      </w:r>
      <w:r w:rsidRPr="00E3389B">
        <w:rPr>
          <w:rStyle w:val="StyleUnderline"/>
          <w:highlight w:val="green"/>
        </w:rPr>
        <w:t>production</w:t>
      </w:r>
      <w:r w:rsidRPr="00FC67C4">
        <w:rPr>
          <w:rStyle w:val="StyleUnderline"/>
        </w:rPr>
        <w:t xml:space="preserve">, </w:t>
      </w:r>
      <w:r w:rsidRPr="00E3389B">
        <w:rPr>
          <w:rStyle w:val="StyleUnderline"/>
          <w:highlight w:val="green"/>
        </w:rPr>
        <w:t>boosting</w:t>
      </w:r>
      <w:r w:rsidRPr="00FC67C4">
        <w:rPr>
          <w:rStyle w:val="StyleUnderline"/>
        </w:rPr>
        <w:t xml:space="preserve"> fair </w:t>
      </w:r>
      <w:r w:rsidRPr="00E3389B">
        <w:rPr>
          <w:rStyle w:val="StyleUnderline"/>
          <w:highlight w:val="green"/>
        </w:rPr>
        <w:t>distribution</w:t>
      </w:r>
      <w:r w:rsidRPr="00FC67C4">
        <w:rPr>
          <w:rStyle w:val="StyleUnderline"/>
        </w:rPr>
        <w:t>, and licensing local production in more countries.</w:t>
      </w:r>
    </w:p>
    <w:p w14:paraId="5C4FE1D8" w14:textId="77777777" w:rsidR="00C94D51" w:rsidRDefault="00C94D51" w:rsidP="00C94D51">
      <w:pPr>
        <w:pStyle w:val="Heading4"/>
      </w:pPr>
      <w:r>
        <w:lastRenderedPageBreak/>
        <w:t>Successful vaccine diplomacy is key to overall Chinese Soft Power</w:t>
      </w:r>
    </w:p>
    <w:p w14:paraId="7F980A82" w14:textId="77777777" w:rsidR="00C94D51" w:rsidRPr="00EC4680" w:rsidRDefault="00C94D51" w:rsidP="00C94D51">
      <w:pPr>
        <w:rPr>
          <w:rStyle w:val="Style13ptBold"/>
        </w:rPr>
      </w:pPr>
      <w:r w:rsidRPr="00EC4680">
        <w:rPr>
          <w:rStyle w:val="Style13ptBold"/>
        </w:rPr>
        <w:t>Huang, PhD, 3-11-21</w:t>
      </w:r>
    </w:p>
    <w:p w14:paraId="06D824C7" w14:textId="77777777" w:rsidR="00C94D51" w:rsidRPr="00EC4680" w:rsidRDefault="00C94D51" w:rsidP="00C94D51">
      <w:pPr>
        <w:rPr>
          <w:sz w:val="16"/>
        </w:rPr>
      </w:pPr>
      <w:r w:rsidRPr="00EC4680">
        <w:rPr>
          <w:sz w:val="16"/>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2D078A09" w14:textId="77777777" w:rsidR="00C94D51" w:rsidRDefault="00C94D51" w:rsidP="00C94D51">
      <w:r w:rsidRPr="00E56496">
        <w:rPr>
          <w:rStyle w:val="StyleUnderline"/>
          <w:highlight w:val="green"/>
        </w:rPr>
        <w:t>Vaccines have</w:t>
      </w:r>
      <w:r w:rsidRPr="00EC4680">
        <w:rPr>
          <w:rStyle w:val="StyleUnderline"/>
        </w:rPr>
        <w:t xml:space="preserve"> had </w:t>
      </w:r>
      <w:r w:rsidRPr="00E56496">
        <w:rPr>
          <w:rStyle w:val="StyleUnderline"/>
          <w:highlight w:val="green"/>
        </w:rPr>
        <w:t>a place in diplomacy</w:t>
      </w:r>
      <w:r w:rsidRPr="00EC4680">
        <w:rPr>
          <w:rStyle w:val="StyleUnderline"/>
        </w:rPr>
        <w:t xml:space="preserve"> since the Cold War era. </w:t>
      </w:r>
      <w:r w:rsidRPr="00E56496">
        <w:rPr>
          <w:rStyle w:val="StyleUnderline"/>
          <w:highlight w:val="green"/>
        </w:rPr>
        <w:t>The country that can manufacture and distribute lifesaving injections</w:t>
      </w:r>
      <w:r w:rsidRPr="00EC4680">
        <w:rPr>
          <w:rStyle w:val="StyleUnderline"/>
        </w:rPr>
        <w:t xml:space="preserve"> to others less fortunate </w:t>
      </w:r>
      <w:r w:rsidRPr="00E56496">
        <w:rPr>
          <w:rStyle w:val="StyleUnderline"/>
          <w:highlight w:val="green"/>
        </w:rPr>
        <w:t>sees a return</w:t>
      </w:r>
      <w:r w:rsidRPr="00EC4680">
        <w:rPr>
          <w:rStyle w:val="StyleUnderline"/>
        </w:rPr>
        <w:t xml:space="preserve"> on its investment </w:t>
      </w:r>
      <w:r w:rsidRPr="00E56496">
        <w:rPr>
          <w:rStyle w:val="StyleUnderline"/>
          <w:highlight w:val="green"/>
        </w:rPr>
        <w:t xml:space="preserve">in the form of </w:t>
      </w:r>
      <w:r w:rsidRPr="00E56496">
        <w:rPr>
          <w:rStyle w:val="Emphasis"/>
          <w:highlight w:val="green"/>
        </w:rPr>
        <w:t>soft power</w:t>
      </w:r>
      <w:r w:rsidRPr="00EC4680">
        <w:rPr>
          <w:sz w:val="16"/>
        </w:rPr>
        <w:t xml:space="preserve">: </w:t>
      </w:r>
      <w:r w:rsidRPr="00E56496">
        <w:rPr>
          <w:rStyle w:val="StyleUnderline"/>
          <w:highlight w:val="green"/>
        </w:rPr>
        <w:t>prestige</w:t>
      </w:r>
      <w:r w:rsidRPr="00EC4680">
        <w:rPr>
          <w:rStyle w:val="StyleUnderline"/>
        </w:rPr>
        <w:t xml:space="preserve">, </w:t>
      </w:r>
      <w:r w:rsidRPr="00E56496">
        <w:rPr>
          <w:rStyle w:val="StyleUnderline"/>
          <w:highlight w:val="green"/>
        </w:rPr>
        <w:t>goodwill</w:t>
      </w:r>
      <w:r w:rsidRPr="00EC4680">
        <w:rPr>
          <w:rStyle w:val="StyleUnderline"/>
        </w:rPr>
        <w:t xml:space="preserve">, perhaps a degree of </w:t>
      </w:r>
      <w:r w:rsidRPr="00E56496">
        <w:rPr>
          <w:rStyle w:val="StyleUnderline"/>
          <w:highlight w:val="green"/>
        </w:rPr>
        <w:t>indebtedness</w:t>
      </w:r>
      <w:r w:rsidRPr="00EC4680">
        <w:rPr>
          <w:rStyle w:val="StyleUnderline"/>
        </w:rPr>
        <w:t xml:space="preserve">, even </w:t>
      </w:r>
      <w:r w:rsidRPr="00E56496">
        <w:rPr>
          <w:rStyle w:val="StyleUnderline"/>
          <w:highlight w:val="green"/>
        </w:rPr>
        <w:t>awe</w:t>
      </w:r>
      <w:r w:rsidRPr="00EC4680">
        <w:rPr>
          <w:rStyle w:val="StyleUnderline"/>
        </w:rPr>
        <w:t>.</w:t>
      </w:r>
      <w:r w:rsidRPr="00EC4680">
        <w:rPr>
          <w:sz w:val="16"/>
        </w:rPr>
        <w:t xml:space="preserve"> </w:t>
      </w:r>
      <w:r w:rsidRPr="00E56496">
        <w:rPr>
          <w:rStyle w:val="StyleUnderline"/>
          <w:highlight w:val="green"/>
        </w:rPr>
        <w:t>Today the country moving fastest</w:t>
      </w:r>
      <w:r w:rsidRPr="00EC4680">
        <w:rPr>
          <w:rStyle w:val="StyleUnderline"/>
        </w:rPr>
        <w:t xml:space="preserve"> toward consolidating these gains </w:t>
      </w:r>
      <w:r w:rsidRPr="000A5A5C">
        <w:rPr>
          <w:rStyle w:val="StyleUnderline"/>
        </w:rPr>
        <w:t xml:space="preserve">may be </w:t>
      </w:r>
      <w:r w:rsidRPr="00E56496">
        <w:rPr>
          <w:rStyle w:val="StyleUnderline"/>
          <w:highlight w:val="green"/>
        </w:rPr>
        <w:t>China</w:t>
      </w:r>
      <w:r w:rsidRPr="00EC4680">
        <w:rPr>
          <w:sz w:val="16"/>
        </w:rPr>
        <w:t xml:space="preserve">, under President Xi Jinping, </w:t>
      </w:r>
      <w:r w:rsidRPr="00EC4680">
        <w:rPr>
          <w:rStyle w:val="StyleUnderline"/>
        </w:rPr>
        <w:t>who pro</w:t>
      </w:r>
      <w:r w:rsidRPr="000A5A5C">
        <w:rPr>
          <w:rStyle w:val="StyleUnderline"/>
          <w:highlight w:val="green"/>
        </w:rPr>
        <w:t>claimed</w:t>
      </w:r>
      <w:r w:rsidRPr="00EC4680">
        <w:rPr>
          <w:rStyle w:val="StyleUnderline"/>
        </w:rPr>
        <w:t xml:space="preserve"> last May that </w:t>
      </w:r>
      <w:r w:rsidRPr="000A5A5C">
        <w:rPr>
          <w:rStyle w:val="StyleUnderline"/>
          <w:highlight w:val="green"/>
        </w:rPr>
        <w:t>Chinese-made vaccines</w:t>
      </w:r>
      <w:r w:rsidRPr="00EC4680">
        <w:rPr>
          <w:rStyle w:val="StyleUnderline"/>
        </w:rPr>
        <w:t xml:space="preserve"> against COVID-19 </w:t>
      </w:r>
      <w:r w:rsidRPr="000A5A5C">
        <w:rPr>
          <w:rStyle w:val="StyleUnderline"/>
          <w:highlight w:val="green"/>
        </w:rPr>
        <w:t>would become a “</w:t>
      </w:r>
      <w:r w:rsidRPr="000A5A5C">
        <w:rPr>
          <w:rStyle w:val="Emphasis"/>
          <w:highlight w:val="green"/>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0A5A5C">
        <w:rPr>
          <w:rStyle w:val="StyleUnderline"/>
          <w:highlight w:val="green"/>
        </w:rPr>
        <w:t>China’s competitors worry</w:t>
      </w:r>
      <w:r w:rsidRPr="00EC4680">
        <w:rPr>
          <w:rStyle w:val="StyleUnderline"/>
        </w:rPr>
        <w:t xml:space="preserve"> that where </w:t>
      </w:r>
      <w:r w:rsidRPr="000A5A5C">
        <w:rPr>
          <w:rStyle w:val="StyleUnderline"/>
          <w:highlight w:val="green"/>
        </w:rPr>
        <w:t>Beijing’s</w:t>
      </w:r>
      <w:r w:rsidRPr="00EC4680">
        <w:rPr>
          <w:rStyle w:val="StyleUnderline"/>
        </w:rPr>
        <w:t xml:space="preserve"> inoculations go, </w:t>
      </w:r>
      <w:r w:rsidRPr="00EC4680">
        <w:rPr>
          <w:rStyle w:val="Emphasis"/>
        </w:rPr>
        <w:t xml:space="preserve">its </w:t>
      </w:r>
      <w:r w:rsidRPr="000A5A5C">
        <w:rPr>
          <w:rStyle w:val="Emphasis"/>
          <w:highlight w:val="green"/>
        </w:rPr>
        <w:t>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EC4680">
        <w:rPr>
          <w:rStyle w:val="StyleUnderline"/>
        </w:rPr>
        <w:t>China has yet to prove that it can fulfill the role it has taken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in order to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0A5A5C">
        <w:rPr>
          <w:rStyle w:val="StyleUnderline"/>
          <w:highlight w:val="green"/>
        </w:rPr>
        <w:t>China</w:t>
      </w:r>
      <w:r w:rsidRPr="00EC4680">
        <w:rPr>
          <w:rStyle w:val="StyleUnderline"/>
        </w:rPr>
        <w:t xml:space="preserve"> is </w:t>
      </w:r>
      <w:r w:rsidRPr="000A5A5C">
        <w:rPr>
          <w:rStyle w:val="StyleUnderline"/>
          <w:highlight w:val="green"/>
        </w:rPr>
        <w:t xml:space="preserve">looking to </w:t>
      </w:r>
      <w:r w:rsidRPr="000A5A5C">
        <w:rPr>
          <w:rStyle w:val="Emphasis"/>
          <w:highlight w:val="green"/>
        </w:rPr>
        <w:t>showcase its global health leadership</w:t>
      </w:r>
      <w:r w:rsidRPr="000A5A5C">
        <w:rPr>
          <w:rStyle w:val="StyleUnderline"/>
          <w:highlight w:val="green"/>
        </w:rPr>
        <w:t xml:space="preserve"> to lower-</w:t>
      </w:r>
      <w:r w:rsidRPr="00EC4680">
        <w:rPr>
          <w:rStyle w:val="StyleUnderline"/>
        </w:rPr>
        <w:t xml:space="preserve"> and middle-</w:t>
      </w:r>
      <w:r w:rsidRPr="000A5A5C">
        <w:rPr>
          <w:rStyle w:val="StyleUnderline"/>
          <w:highlight w:val="green"/>
        </w:rPr>
        <w:t>income countries</w:t>
      </w:r>
      <w:r w:rsidRPr="00EC4680">
        <w:rPr>
          <w:rStyle w:val="StyleUnderline"/>
        </w:rPr>
        <w:t>, where it is distributing vaccines.</w:t>
      </w:r>
      <w:r>
        <w:rPr>
          <w:rStyle w:val="StyleUnderline"/>
        </w:rPr>
        <w:t xml:space="preserve"> </w:t>
      </w:r>
      <w:r w:rsidRPr="00EC4680">
        <w:rPr>
          <w:rStyle w:val="StyleUnderline"/>
        </w:rPr>
        <w:t>But Beijing surely has additional foreign policy objectives in mind.</w:t>
      </w:r>
      <w:r w:rsidRPr="00EC4680">
        <w:rPr>
          <w:sz w:val="16"/>
        </w:rPr>
        <w:t xml:space="preserve"> China began its vaccine development projects early last spring, and </w:t>
      </w:r>
      <w:r w:rsidRPr="00EC4680">
        <w:rPr>
          <w:rStyle w:val="StyleUnderline"/>
        </w:rPr>
        <w:t xml:space="preserve">state media made quite clear that through them, China hoped to </w:t>
      </w:r>
      <w:r w:rsidRPr="000A5A5C">
        <w:rPr>
          <w:rStyle w:val="StyleUnderline"/>
          <w:highlight w:val="green"/>
        </w:rPr>
        <w:t>demonstrate</w:t>
      </w:r>
      <w:r w:rsidRPr="00EC4680">
        <w:rPr>
          <w:rStyle w:val="StyleUnderline"/>
        </w:rPr>
        <w:t xml:space="preserve"> </w:t>
      </w:r>
      <w:r w:rsidRPr="000A5A5C">
        <w:rPr>
          <w:rStyle w:val="StyleUnderline"/>
          <w:highlight w:val="green"/>
        </w:rPr>
        <w:t>its tech</w:t>
      </w:r>
      <w:r w:rsidRPr="00EC4680">
        <w:rPr>
          <w:rStyle w:val="StyleUnderline"/>
        </w:rPr>
        <w:t xml:space="preserve">nological </w:t>
      </w:r>
      <w:r w:rsidRPr="000A5A5C">
        <w:rPr>
          <w:rStyle w:val="StyleUnderline"/>
          <w:highlight w:val="green"/>
        </w:rPr>
        <w:t xml:space="preserve">prowess and the </w:t>
      </w:r>
      <w:r w:rsidRPr="000A5A5C">
        <w:rPr>
          <w:rStyle w:val="Emphasis"/>
          <w:highlight w:val="green"/>
        </w:rPr>
        <w:t>superiority of its authoritarian model</w:t>
      </w:r>
      <w:r w:rsidRPr="00EC4680">
        <w:rPr>
          <w:rStyle w:val="Emphasis"/>
        </w:rPr>
        <w:t xml:space="preserve"> of governance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0A5A5C">
        <w:rPr>
          <w:rStyle w:val="StyleUnderline"/>
          <w:highlight w:val="green"/>
        </w:rPr>
        <w:t>The U</w:t>
      </w:r>
      <w:r w:rsidRPr="00EC4680">
        <w:rPr>
          <w:rStyle w:val="StyleUnderline"/>
        </w:rPr>
        <w:t xml:space="preserve">nited </w:t>
      </w:r>
      <w:r w:rsidRPr="000A5A5C">
        <w:rPr>
          <w:rStyle w:val="StyleUnderline"/>
          <w:highlight w:val="green"/>
        </w:rPr>
        <w:t>S</w:t>
      </w:r>
      <w:r w:rsidRPr="00EC4680">
        <w:rPr>
          <w:rStyle w:val="StyleUnderline"/>
        </w:rPr>
        <w:t xml:space="preserve">tates </w:t>
      </w:r>
      <w:r w:rsidRPr="000A5A5C">
        <w:rPr>
          <w:rStyle w:val="StyleUnderline"/>
          <w:highlight w:val="green"/>
        </w:rPr>
        <w:t>is no match</w:t>
      </w:r>
      <w:r w:rsidRPr="00EC4680">
        <w:rPr>
          <w:rStyle w:val="StyleUnderline"/>
        </w:rPr>
        <w:t xml:space="preserve"> for China </w:t>
      </w:r>
      <w:r w:rsidRPr="000A5A5C">
        <w:rPr>
          <w:rStyle w:val="StyleUnderline"/>
          <w:highlight w:val="green"/>
        </w:rPr>
        <w:t>in terms of concentrating power to accomplish big things</w:t>
      </w:r>
      <w:r w:rsidRPr="00EC4680">
        <w:rPr>
          <w:sz w:val="16"/>
        </w:rPr>
        <w:t xml:space="preserve">.” Indeed, </w:t>
      </w:r>
      <w:r w:rsidRPr="00EC4680">
        <w:rPr>
          <w:rStyle w:val="StyleUnderline"/>
        </w:rPr>
        <w:t xml:space="preserve">unlike in the United States, </w:t>
      </w:r>
      <w:r w:rsidRPr="000A5A5C">
        <w:rPr>
          <w:rStyle w:val="StyleUnderline"/>
          <w:highlight w:val="green"/>
        </w:rPr>
        <w:t>vaccine development in China was</w:t>
      </w:r>
      <w:r w:rsidRPr="00EC4680">
        <w:rPr>
          <w:rStyle w:val="StyleUnderline"/>
        </w:rPr>
        <w:t xml:space="preserve"> a </w:t>
      </w:r>
      <w:r w:rsidRPr="000A5A5C">
        <w:rPr>
          <w:rStyle w:val="StyleUnderline"/>
          <w:highlight w:val="green"/>
        </w:rPr>
        <w:t>highly state-driven</w:t>
      </w:r>
      <w:r w:rsidRPr="00EC4680">
        <w:rPr>
          <w:rStyle w:val="StyleUnderline"/>
        </w:rPr>
        <w:t xml:space="preserve">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 xml:space="preserve">Behind such lofty goals lie commercial objectives, too. </w:t>
      </w:r>
      <w:r w:rsidRPr="000A5A5C">
        <w:rPr>
          <w:rStyle w:val="StyleUnderline"/>
          <w:highlight w:val="green"/>
        </w:rPr>
        <w:t>Health-related development assistance</w:t>
      </w:r>
      <w:r w:rsidRPr="00EC4680">
        <w:rPr>
          <w:rStyle w:val="StyleUnderline"/>
        </w:rPr>
        <w:t xml:space="preserve"> has long </w:t>
      </w:r>
      <w:r w:rsidRPr="000A5A5C">
        <w:rPr>
          <w:rStyle w:val="StyleUnderline"/>
          <w:highlight w:val="green"/>
        </w:rPr>
        <w:t>offer</w:t>
      </w:r>
      <w:r w:rsidRPr="00EC4680">
        <w:rPr>
          <w:rStyle w:val="StyleUnderline"/>
        </w:rPr>
        <w:t xml:space="preserve">ed </w:t>
      </w:r>
      <w:r w:rsidRPr="000A5A5C">
        <w:rPr>
          <w:rStyle w:val="StyleUnderline"/>
          <w:highlight w:val="green"/>
        </w:rPr>
        <w:t>Chinese pharmaceutical companies a low-cost means of expanding their market share</w:t>
      </w:r>
      <w:r w:rsidRPr="00EC4680">
        <w:rPr>
          <w:rStyle w:val="StyleUnderline"/>
        </w:rPr>
        <w:t xml:space="preserve"> in the developing world.</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0A5A5C">
        <w:rPr>
          <w:rStyle w:val="StyleUnderline"/>
          <w:highlight w:val="green"/>
        </w:rPr>
        <w:t>Prior to</w:t>
      </w:r>
      <w:r w:rsidRPr="00EC4680">
        <w:rPr>
          <w:rStyle w:val="StyleUnderline"/>
        </w:rPr>
        <w:t xml:space="preserve"> the </w:t>
      </w:r>
      <w:r w:rsidRPr="000A5A5C">
        <w:rPr>
          <w:rStyle w:val="StyleUnderline"/>
          <w:highlight w:val="green"/>
        </w:rPr>
        <w:t>COVID</w:t>
      </w:r>
      <w:r w:rsidRPr="00EC4680">
        <w:rPr>
          <w:rStyle w:val="StyleUnderline"/>
        </w:rPr>
        <w:t xml:space="preserve">-19 pandemic, </w:t>
      </w:r>
      <w:r w:rsidRPr="000A5A5C">
        <w:rPr>
          <w:rStyle w:val="StyleUnderline"/>
          <w:highlight w:val="green"/>
        </w:rPr>
        <w:t>few Chinese</w:t>
      </w:r>
      <w:r w:rsidRPr="00EC4680">
        <w:rPr>
          <w:rStyle w:val="StyleUnderline"/>
        </w:rPr>
        <w:t xml:space="preserve"> pharmaceutical </w:t>
      </w:r>
      <w:r w:rsidRPr="000A5A5C">
        <w:rPr>
          <w:rStyle w:val="StyleUnderline"/>
          <w:highlight w:val="green"/>
        </w:rPr>
        <w:t>companies had received W</w:t>
      </w:r>
      <w:r w:rsidRPr="00EC4680">
        <w:rPr>
          <w:rStyle w:val="StyleUnderline"/>
        </w:rPr>
        <w:t xml:space="preserve">orld </w:t>
      </w:r>
      <w:r w:rsidRPr="000A5A5C">
        <w:rPr>
          <w:rStyle w:val="StyleUnderline"/>
          <w:highlight w:val="green"/>
        </w:rPr>
        <w:t>H</w:t>
      </w:r>
      <w:r w:rsidRPr="00EC4680">
        <w:rPr>
          <w:rStyle w:val="StyleUnderline"/>
        </w:rPr>
        <w:t xml:space="preserve">ealth </w:t>
      </w:r>
      <w:r w:rsidRPr="000A5A5C">
        <w:rPr>
          <w:rStyle w:val="StyleUnderline"/>
          <w:highlight w:val="green"/>
        </w:rPr>
        <w:t>O</w:t>
      </w:r>
      <w:r w:rsidRPr="00EC4680">
        <w:rPr>
          <w:rStyle w:val="StyleUnderline"/>
        </w:rPr>
        <w:t xml:space="preserve">rganization </w:t>
      </w:r>
      <w:r w:rsidRPr="000A5A5C">
        <w:rPr>
          <w:rStyle w:val="StyleUnderline"/>
          <w:highlight w:val="green"/>
        </w:rPr>
        <w:t>prequalification to supply medical products</w:t>
      </w:r>
      <w:r w:rsidRPr="00EC4680">
        <w:rPr>
          <w:rStyle w:val="StyleUnderline"/>
        </w:rPr>
        <w:t xml:space="preserve"> to international organizations and donor fund</w:t>
      </w:r>
      <w:r w:rsidRPr="00EC4680">
        <w:rPr>
          <w:sz w:val="16"/>
        </w:rPr>
        <w:t xml:space="preserve">s. In </w:t>
      </w:r>
      <w:r w:rsidRPr="00EC4680">
        <w:rPr>
          <w:sz w:val="16"/>
        </w:rPr>
        <w:lastRenderedPageBreak/>
        <w:t xml:space="preserve">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 xml:space="preserve">The </w:t>
      </w:r>
      <w:r w:rsidRPr="000A5A5C">
        <w:rPr>
          <w:rStyle w:val="StyleUnderline"/>
          <w:highlight w:val="green"/>
        </w:rPr>
        <w:t>huge global demand for</w:t>
      </w:r>
      <w:r w:rsidRPr="00EC4680">
        <w:rPr>
          <w:rStyle w:val="StyleUnderline"/>
        </w:rPr>
        <w:t xml:space="preserve"> COVID-19 </w:t>
      </w:r>
      <w:r w:rsidRPr="000A5A5C">
        <w:rPr>
          <w:rStyle w:val="StyleUnderline"/>
          <w:highlight w:val="green"/>
        </w:rPr>
        <w:t>vaccines</w:t>
      </w:r>
      <w:r w:rsidRPr="00EC4680">
        <w:rPr>
          <w:rStyle w:val="StyleUnderline"/>
        </w:rPr>
        <w:t xml:space="preserve"> and “vaccine nationalism” in wealthy nations </w:t>
      </w:r>
      <w:r w:rsidRPr="000A5A5C">
        <w:rPr>
          <w:rStyle w:val="StyleUnderline"/>
          <w:highlight w:val="green"/>
        </w:rPr>
        <w:t>have created</w:t>
      </w:r>
      <w:r w:rsidRPr="00EC4680">
        <w:rPr>
          <w:rStyle w:val="StyleUnderline"/>
        </w:rPr>
        <w:t xml:space="preserve"> a great </w:t>
      </w:r>
      <w:r w:rsidRPr="000A5A5C">
        <w:rPr>
          <w:rStyle w:val="StyleUnderline"/>
          <w:highlight w:val="green"/>
        </w:rPr>
        <w:t>opportunity for China to break into a market that Indian and Western pharmaceutical firms have long dominated</w:t>
      </w:r>
      <w:r w:rsidRPr="00EC4680">
        <w:rPr>
          <w:sz w:val="16"/>
        </w:rPr>
        <w:t>. If the vaccine were priced at $10 per dose with a 40 percent net profit margin, even a 15 percent share of the vaccine market in lower- and middle-income countries would generate total sales of $10.8 billion and a profit of $4.32 billion for the Chinese economy. In reality, Chinese vaccines are often priced higher than $10.</w:t>
      </w:r>
    </w:p>
    <w:p w14:paraId="15474766" w14:textId="77777777" w:rsidR="00C94D51" w:rsidRDefault="00C94D51" w:rsidP="00C94D51"/>
    <w:p w14:paraId="6A8ADC82" w14:textId="77777777" w:rsidR="00C94D51" w:rsidRPr="00A505BB" w:rsidRDefault="00C94D51" w:rsidP="00C94D51">
      <w:pPr>
        <w:pStyle w:val="Heading4"/>
      </w:pPr>
      <w:r w:rsidRPr="00A505BB">
        <w:t xml:space="preserve">Chinese </w:t>
      </w:r>
      <w:r>
        <w:t>leadership</w:t>
      </w:r>
      <w:r w:rsidRPr="00A505BB">
        <w:t xml:space="preserve"> stops </w:t>
      </w:r>
      <w:r>
        <w:t>global secessionist conflict</w:t>
      </w:r>
    </w:p>
    <w:p w14:paraId="6C3A59DD" w14:textId="77777777" w:rsidR="00C94D51" w:rsidRPr="00A505BB" w:rsidRDefault="00C94D51" w:rsidP="00C94D51">
      <w:r>
        <w:rPr>
          <w:rStyle w:val="Style13ptBold"/>
        </w:rPr>
        <w:t>Griffiths</w:t>
      </w:r>
      <w:r w:rsidRPr="00DA3305">
        <w:rPr>
          <w:rStyle w:val="Style13ptBold"/>
        </w:rPr>
        <w:t xml:space="preserve"> 16</w:t>
      </w:r>
      <w:r w:rsidRPr="00A505BB">
        <w:rPr>
          <w:b/>
        </w:rPr>
        <w:t xml:space="preserve"> -</w:t>
      </w:r>
      <w:r w:rsidRPr="00A505BB">
        <w:t xml:space="preserve"> Senior Lecturer in the Department of Government and International Relations at the Universit</w:t>
      </w:r>
      <w:r>
        <w:t>y of Sydney (Ryan,</w:t>
      </w:r>
      <w:r w:rsidRPr="00A505BB">
        <w:t xml:space="preserve"> States, Nations, and Territorial Stability: Why Chinese Hegemony Would Be Better for International Order, Security Studies, 25:3, 519-545, DOI: 10.1080/09636412.2016.1195628</w:t>
      </w:r>
      <w:r>
        <w:t>)</w:t>
      </w:r>
    </w:p>
    <w:p w14:paraId="1596700B" w14:textId="77777777" w:rsidR="00C94D51" w:rsidRDefault="00C94D51" w:rsidP="00C94D51">
      <w:r w:rsidRPr="00230759">
        <w:t xml:space="preserve">I began the article by claiming that the </w:t>
      </w:r>
      <w:r w:rsidRPr="000A5A5C">
        <w:rPr>
          <w:rStyle w:val="Emphasis"/>
          <w:highlight w:val="green"/>
        </w:rPr>
        <w:t xml:space="preserve">Pax </w:t>
      </w:r>
      <w:proofErr w:type="spellStart"/>
      <w:r w:rsidRPr="000A5A5C">
        <w:rPr>
          <w:rStyle w:val="Emphasis"/>
          <w:highlight w:val="green"/>
        </w:rPr>
        <w:t>Sinica</w:t>
      </w:r>
      <w:proofErr w:type="spellEnd"/>
      <w:r w:rsidRPr="000A5A5C">
        <w:rPr>
          <w:rStyle w:val="Emphasis"/>
          <w:highlight w:val="green"/>
        </w:rPr>
        <w:t xml:space="preserve"> would be better for international order</w:t>
      </w:r>
      <w:r w:rsidRPr="00230759">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230759">
        <w:t>Sinica</w:t>
      </w:r>
      <w:proofErr w:type="spellEnd"/>
      <w:r w:rsidRPr="00230759">
        <w:t xml:space="preserve"> with the post-1945 American-led order. There are many other factors, to be sure, and critics might point to a number of ways in which Chinese hegemony would be worse. For example, they may question the support for human rights under Chinese leadership. I do not argue that Chinese hegemony would be better in all ways—there are pros and cons to any order—but I contend that </w:t>
      </w:r>
      <w:r w:rsidRPr="000A5A5C">
        <w:rPr>
          <w:rStyle w:val="StyleUnderline"/>
          <w:highlight w:val="green"/>
        </w:rPr>
        <w:t xml:space="preserve">there are net benefits where </w:t>
      </w:r>
      <w:r w:rsidRPr="000A5A5C">
        <w:rPr>
          <w:rStyle w:val="Emphasis"/>
          <w:highlight w:val="green"/>
        </w:rPr>
        <w:t>territorial stability is concerned</w:t>
      </w:r>
      <w:r w:rsidRPr="000A5A5C">
        <w:rPr>
          <w:highlight w:val="green"/>
        </w:rPr>
        <w:t>.</w:t>
      </w:r>
      <w:r>
        <w:t xml:space="preserve"> </w:t>
      </w:r>
      <w:r w:rsidRPr="00230759">
        <w:t xml:space="preserve">Analyzed under these terms </w:t>
      </w:r>
      <w:r w:rsidRPr="00230759">
        <w:rPr>
          <w:rStyle w:val="StyleUnderline"/>
        </w:rPr>
        <w:t>the key differences between the American order and the</w:t>
      </w:r>
      <w:r w:rsidRPr="00230759">
        <w:t xml:space="preserve"> imagined </w:t>
      </w:r>
      <w:r w:rsidRPr="00230759">
        <w:rPr>
          <w:rStyle w:val="StyleUnderline"/>
        </w:rPr>
        <w:t>Chinese order have to do with</w:t>
      </w:r>
      <w:r w:rsidRPr="00230759">
        <w:t xml:space="preserve"> the politics of </w:t>
      </w:r>
      <w:r w:rsidRPr="00230759">
        <w:rPr>
          <w:rStyle w:val="StyleUnderline"/>
        </w:rPr>
        <w:t>secession and sovereign recognition</w:t>
      </w:r>
      <w:r w:rsidRPr="00230759">
        <w:t xml:space="preserve">. </w:t>
      </w:r>
      <w:r w:rsidRPr="00D7331B">
        <w:rPr>
          <w:rStyle w:val="StyleUnderline"/>
          <w:highlight w:val="green"/>
        </w:rPr>
        <w:t>International order matters because it</w:t>
      </w:r>
      <w:r w:rsidRPr="00230759">
        <w:rPr>
          <w:rStyle w:val="StyleUnderline"/>
        </w:rPr>
        <w:t xml:space="preserve"> determines diplomatic practices and shapes behavior. It </w:t>
      </w:r>
      <w:r w:rsidRPr="00D7331B">
        <w:rPr>
          <w:rStyle w:val="StyleUnderline"/>
          <w:highlight w:val="green"/>
        </w:rPr>
        <w:t>sets the rules of the game</w:t>
      </w:r>
      <w:r w:rsidRPr="00230759">
        <w:rPr>
          <w:rStyle w:val="StyleUnderline"/>
        </w:rPr>
        <w:t xml:space="preserve">. The </w:t>
      </w:r>
      <w:r w:rsidRPr="00D7331B">
        <w:rPr>
          <w:rStyle w:val="StyleUnderline"/>
          <w:highlight w:val="green"/>
        </w:rPr>
        <w:t>American-led order</w:t>
      </w:r>
      <w:r w:rsidRPr="00230759">
        <w:rPr>
          <w:rStyle w:val="StyleUnderline"/>
        </w:rPr>
        <w:t xml:space="preserve"> </w:t>
      </w:r>
      <w:r w:rsidRPr="00230759">
        <w:t xml:space="preserve">over the last seventy years </w:t>
      </w:r>
      <w:r w:rsidRPr="00230759">
        <w:rPr>
          <w:rStyle w:val="StyleUnderline"/>
        </w:rPr>
        <w:t xml:space="preserve">has </w:t>
      </w:r>
      <w:r w:rsidRPr="00D7331B">
        <w:rPr>
          <w:rStyle w:val="StyleUnderline"/>
          <w:highlight w:val="green"/>
        </w:rPr>
        <w:t>attempted to balance</w:t>
      </w:r>
      <w:r w:rsidRPr="00230759">
        <w:rPr>
          <w:rStyle w:val="StyleUnderline"/>
        </w:rPr>
        <w:t xml:space="preserve"> the norms of </w:t>
      </w:r>
      <w:r w:rsidRPr="00D7331B">
        <w:rPr>
          <w:rStyle w:val="StyleUnderline"/>
          <w:highlight w:val="green"/>
        </w:rPr>
        <w:t>territorial integrity and self-determination</w:t>
      </w:r>
      <w:r w:rsidRPr="00230759">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D7331B">
        <w:rPr>
          <w:rStyle w:val="StyleUnderline"/>
          <w:highlight w:val="green"/>
        </w:rPr>
        <w:t>Given</w:t>
      </w:r>
      <w:r w:rsidRPr="00230759">
        <w:rPr>
          <w:rStyle w:val="StyleUnderline"/>
        </w:rPr>
        <w:t xml:space="preserve"> the </w:t>
      </w:r>
      <w:r w:rsidRPr="00D7331B">
        <w:rPr>
          <w:rStyle w:val="StyleUnderline"/>
          <w:highlight w:val="green"/>
        </w:rPr>
        <w:t>politics</w:t>
      </w:r>
      <w:r w:rsidRPr="00230759">
        <w:rPr>
          <w:rStyle w:val="StyleUnderline"/>
        </w:rPr>
        <w:t xml:space="preserve"> and conflicting principles </w:t>
      </w:r>
      <w:r w:rsidRPr="00D7331B">
        <w:rPr>
          <w:rStyle w:val="StyleUnderline"/>
          <w:highlight w:val="green"/>
        </w:rPr>
        <w:t>of international life</w:t>
      </w:r>
      <w:r w:rsidRPr="00230759">
        <w:rPr>
          <w:rStyle w:val="StyleUnderline"/>
        </w:rPr>
        <w:t xml:space="preserve"> </w:t>
      </w:r>
      <w:r w:rsidRPr="00230759">
        <w:t xml:space="preserve">(and the evolving nature of normative arguments), </w:t>
      </w:r>
      <w:r w:rsidRPr="00D7331B">
        <w:rPr>
          <w:rStyle w:val="StyleUnderline"/>
          <w:highlight w:val="green"/>
        </w:rPr>
        <w:t>inconsistency, ambiguity, and accusations of hypocrisy are unavoidable. The resulting</w:t>
      </w:r>
      <w:r w:rsidRPr="00230759">
        <w:rPr>
          <w:rStyle w:val="StyleUnderline"/>
        </w:rPr>
        <w:t xml:space="preserve"> political </w:t>
      </w:r>
      <w:r w:rsidRPr="00D7331B">
        <w:rPr>
          <w:rStyle w:val="StyleUnderline"/>
          <w:highlight w:val="green"/>
        </w:rPr>
        <w:t xml:space="preserve">space creates </w:t>
      </w:r>
      <w:r w:rsidRPr="00D7331B">
        <w:rPr>
          <w:rStyle w:val="Emphasis"/>
          <w:highlight w:val="green"/>
        </w:rPr>
        <w:t>uncertainty</w:t>
      </w:r>
      <w:r w:rsidRPr="00D7331B">
        <w:rPr>
          <w:rStyle w:val="StyleUnderline"/>
          <w:highlight w:val="green"/>
        </w:rPr>
        <w:t xml:space="preserve"> for states and nationalist movements</w:t>
      </w:r>
      <w:r w:rsidRPr="00230759">
        <w:rPr>
          <w:rStyle w:val="StyleUnderline"/>
        </w:rPr>
        <w:t xml:space="preserve"> over when self-determination applies </w:t>
      </w:r>
      <w:r w:rsidRPr="00230759">
        <w:t xml:space="preserve">and when it should be subordinated to territorial integrity. </w:t>
      </w:r>
      <w:r w:rsidRPr="00D7331B">
        <w:rPr>
          <w:rStyle w:val="StyleUnderline"/>
          <w:highlight w:val="green"/>
        </w:rPr>
        <w:t>Incidents like the Ukrainian crisis</w:t>
      </w:r>
      <w:r w:rsidRPr="00230759">
        <w:rPr>
          <w:rStyle w:val="StyleUnderline"/>
        </w:rPr>
        <w:t xml:space="preserve"> cast a shadow over separatist crises elsewhere.</w:t>
      </w:r>
      <w:r w:rsidRPr="00230759">
        <w:t xml:space="preserve"> The leadership in </w:t>
      </w:r>
      <w:r w:rsidRPr="00230759">
        <w:rPr>
          <w:rStyle w:val="StyleUnderline"/>
        </w:rPr>
        <w:t>Azerbaijan detects double standards in American policy</w:t>
      </w:r>
      <w:r w:rsidRPr="00230759">
        <w:t xml:space="preserve">, wondering why it “punishes Russia for annexing Crimea, but not Armenia for similar behavior in Karabakh.”74 </w:t>
      </w:r>
      <w:r w:rsidRPr="00230759">
        <w:rPr>
          <w:rStyle w:val="StyleUnderline"/>
        </w:rPr>
        <w:t xml:space="preserve">Such </w:t>
      </w:r>
      <w:r w:rsidRPr="0076719A">
        <w:rPr>
          <w:rStyle w:val="StyleUnderline"/>
          <w:highlight w:val="green"/>
        </w:rPr>
        <w:t>uncertainly</w:t>
      </w:r>
      <w:r w:rsidRPr="00230759">
        <w:rPr>
          <w:rStyle w:val="StyleUnderline"/>
        </w:rPr>
        <w:t xml:space="preserve"> can </w:t>
      </w:r>
      <w:r w:rsidRPr="0076719A">
        <w:rPr>
          <w:rStyle w:val="StyleUnderline"/>
          <w:highlight w:val="green"/>
        </w:rPr>
        <w:t>makes states feel vulnerable</w:t>
      </w:r>
      <w:r w:rsidRPr="00230759">
        <w:rPr>
          <w:rStyle w:val="StyleUnderline"/>
        </w:rPr>
        <w:t xml:space="preserve">, as it has in Azerbaijan, </w:t>
      </w:r>
      <w:r w:rsidRPr="0076719A">
        <w:rPr>
          <w:rStyle w:val="StyleUnderline"/>
          <w:highlight w:val="green"/>
        </w:rPr>
        <w:t xml:space="preserve">change the incentives for key actors, and </w:t>
      </w:r>
      <w:r w:rsidRPr="0076719A">
        <w:rPr>
          <w:rStyle w:val="Emphasis"/>
          <w:highlight w:val="green"/>
        </w:rPr>
        <w:t>increase the chance of conflict</w:t>
      </w:r>
      <w:r w:rsidRPr="00230759">
        <w:t>.</w:t>
      </w:r>
      <w:r>
        <w:t xml:space="preserve"> </w:t>
      </w:r>
      <w:r w:rsidRPr="0076719A">
        <w:rPr>
          <w:rStyle w:val="StyleUnderline"/>
          <w:highlight w:val="green"/>
        </w:rPr>
        <w:t>Secessionist civil war is</w:t>
      </w:r>
      <w:r w:rsidRPr="00230759">
        <w:rPr>
          <w:rStyle w:val="StyleUnderline"/>
        </w:rPr>
        <w:t xml:space="preserve"> </w:t>
      </w:r>
      <w:r w:rsidRPr="00230759">
        <w:t xml:space="preserve">a </w:t>
      </w:r>
      <w:r w:rsidRPr="0076719A">
        <w:rPr>
          <w:rStyle w:val="Emphasis"/>
          <w:highlight w:val="green"/>
        </w:rPr>
        <w:t>common</w:t>
      </w:r>
      <w:r w:rsidRPr="00230759">
        <w:t xml:space="preserve"> feature of contemporary times. Scholars estimate that at least half of the civil wars since 1945 have involved secessionism, and Barbara F. Walter argues that secessionism is the chief source of violence in the world today.75 Erica Chenowith and </w:t>
      </w:r>
      <w:r w:rsidRPr="00230759">
        <w:lastRenderedPageBreak/>
        <w:t xml:space="preserve">Maria Stephan find that secessionism is one of the few (if only) forms of political protest where violent tactics are more effective than nonviolent.76 Meanwhile, Tanisha Fazal and I identify </w:t>
      </w:r>
      <w:r w:rsidRPr="0076719A">
        <w:rPr>
          <w:rStyle w:val="StyleUnderline"/>
          <w:highlight w:val="green"/>
        </w:rPr>
        <w:t>fifty-five</w:t>
      </w:r>
      <w:r w:rsidRPr="00230759">
        <w:rPr>
          <w:rStyle w:val="StyleUnderline"/>
        </w:rPr>
        <w:t xml:space="preserve"> secessionist </w:t>
      </w:r>
      <w:r w:rsidRPr="0076719A">
        <w:rPr>
          <w:rStyle w:val="StyleUnderline"/>
          <w:highlight w:val="green"/>
        </w:rPr>
        <w:t>movements</w:t>
      </w:r>
      <w:r w:rsidRPr="00230759">
        <w:rPr>
          <w:rStyle w:val="StyleUnderline"/>
        </w:rPr>
        <w:t xml:space="preserve"> </w:t>
      </w:r>
      <w:r w:rsidRPr="00230759">
        <w:t xml:space="preserve">as of 2011 and record that many of these movements feel they </w:t>
      </w:r>
      <w:r w:rsidRPr="0076719A">
        <w:rPr>
          <w:rStyle w:val="StyleUnderline"/>
          <w:highlight w:val="green"/>
        </w:rPr>
        <w:t>have a</w:t>
      </w:r>
      <w:r w:rsidRPr="00230759">
        <w:rPr>
          <w:rStyle w:val="StyleUnderline"/>
        </w:rPr>
        <w:t xml:space="preserve"> reasonable </w:t>
      </w:r>
      <w:r w:rsidRPr="0076719A">
        <w:rPr>
          <w:rStyle w:val="StyleUnderline"/>
          <w:highlight w:val="green"/>
        </w:rPr>
        <w:t>chance</w:t>
      </w:r>
      <w:r w:rsidRPr="00230759">
        <w:rPr>
          <w:rStyle w:val="StyleUnderline"/>
        </w:rPr>
        <w:t xml:space="preserve"> of gaining independence</w:t>
      </w:r>
      <w:r w:rsidRPr="00230759">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r w:rsidRPr="00230759">
        <w:rPr>
          <w:rStyle w:val="StyleUnderline"/>
        </w:rPr>
        <w:t xml:space="preserve">In regard to territorial stability, </w:t>
      </w:r>
      <w:r w:rsidRPr="0076719A">
        <w:rPr>
          <w:rStyle w:val="StyleUnderline"/>
          <w:highlight w:val="green"/>
        </w:rPr>
        <w:t>the concern</w:t>
      </w:r>
      <w:r w:rsidRPr="00230759">
        <w:t xml:space="preserve"> of contemporary times </w:t>
      </w:r>
      <w:r w:rsidRPr="0076719A">
        <w:rPr>
          <w:rStyle w:val="StyleUnderline"/>
          <w:highlight w:val="green"/>
        </w:rPr>
        <w:t>is not</w:t>
      </w:r>
      <w:r w:rsidRPr="00230759">
        <w:rPr>
          <w:rStyle w:val="StyleUnderline"/>
        </w:rPr>
        <w:t xml:space="preserve"> traditional territorial </w:t>
      </w:r>
      <w:r w:rsidRPr="0076719A">
        <w:rPr>
          <w:rStyle w:val="StyleUnderline"/>
          <w:highlight w:val="green"/>
        </w:rPr>
        <w:t>conquest, but</w:t>
      </w:r>
      <w:r w:rsidRPr="00230759">
        <w:rPr>
          <w:rStyle w:val="StyleUnderline"/>
        </w:rPr>
        <w:t xml:space="preserve"> the threat posed by </w:t>
      </w:r>
      <w:r w:rsidRPr="0076719A">
        <w:rPr>
          <w:rStyle w:val="StyleUnderline"/>
          <w:highlight w:val="green"/>
        </w:rPr>
        <w:t>state fragmentation</w:t>
      </w:r>
      <w:r w:rsidRPr="00230759">
        <w:t xml:space="preserve">.78 </w:t>
      </w:r>
      <w:r w:rsidRPr="00230759">
        <w:rPr>
          <w:rStyle w:val="StyleUnderline"/>
        </w:rPr>
        <w:t xml:space="preserve">This is where </w:t>
      </w:r>
      <w:r w:rsidRPr="000E77E2">
        <w:rPr>
          <w:rStyle w:val="StyleUnderline"/>
          <w:highlight w:val="green"/>
        </w:rPr>
        <w:t>Chinese heg</w:t>
      </w:r>
      <w:r w:rsidRPr="00230759">
        <w:rPr>
          <w:rStyle w:val="StyleUnderline"/>
        </w:rPr>
        <w:t xml:space="preserve">emony ought to </w:t>
      </w:r>
      <w:r w:rsidRPr="000E77E2">
        <w:rPr>
          <w:rStyle w:val="Emphasis"/>
          <w:highlight w:val="green"/>
        </w:rPr>
        <w:t>improve international order</w:t>
      </w:r>
      <w:r w:rsidRPr="000E77E2">
        <w:rPr>
          <w:highlight w:val="green"/>
        </w:rPr>
        <w:t>.</w:t>
      </w:r>
    </w:p>
    <w:p w14:paraId="47551A1B" w14:textId="77777777" w:rsidR="00C94D51" w:rsidRDefault="00C94D51" w:rsidP="00C94D51">
      <w:pPr>
        <w:pStyle w:val="Heading4"/>
      </w:pPr>
      <w:r>
        <w:t>The impact is great power nuclear war and a collapse of institutions---the Chinese model is preferable because the US will call for partitions</w:t>
      </w:r>
    </w:p>
    <w:p w14:paraId="26D75BEC" w14:textId="77777777" w:rsidR="00C94D51" w:rsidRPr="00F738CA" w:rsidRDefault="00C94D51" w:rsidP="00C94D51">
      <w:r w:rsidRPr="00F738CA">
        <w:rPr>
          <w:rStyle w:val="Style13ptBold"/>
        </w:rPr>
        <w:t>Fearon 4</w:t>
      </w:r>
      <w:r w:rsidRPr="00A505BB">
        <w:rPr>
          <w:b/>
        </w:rPr>
        <w:t xml:space="preserve"> </w:t>
      </w:r>
      <w:r w:rsidRPr="00A505BB">
        <w:t xml:space="preserve">- Department of Political Science Stanford University (James, “Separatist Wars, Partition, and World Order” </w:t>
      </w:r>
      <w:hyperlink r:id="rId9" w:history="1">
        <w:r w:rsidRPr="00A505BB">
          <w:rPr>
            <w:rStyle w:val="Hyperlink"/>
          </w:rPr>
          <w:t>https://web.stanford.edu/group/fearon-research/cgi-bin/wordpress/wp-content/uploads/2013/10/Separatist-Wars-Partition-and-World-Order.pdf</w:t>
        </w:r>
      </w:hyperlink>
      <w:r>
        <w:rPr>
          <w:rStyle w:val="Hyperlink"/>
        </w:rPr>
        <w:t>)</w:t>
      </w:r>
    </w:p>
    <w:p w14:paraId="2EEE259B" w14:textId="43A609E5" w:rsidR="00C94D51" w:rsidRDefault="00C94D51" w:rsidP="00C94D51">
      <w:r w:rsidRPr="000E77E2">
        <w:rPr>
          <w:rStyle w:val="StyleUnderline"/>
          <w:highlight w:val="green"/>
        </w:rPr>
        <w:t>Civil wars of separatist nationalism raged</w:t>
      </w:r>
      <w:r w:rsidRPr="00F738CA">
        <w:rPr>
          <w:rStyle w:val="StyleUnderline"/>
        </w:rPr>
        <w:t xml:space="preserve"> around the globe </w:t>
      </w:r>
      <w:r w:rsidRPr="000E77E2">
        <w:rPr>
          <w:rStyle w:val="StyleUnderline"/>
          <w:highlight w:val="green"/>
        </w:rPr>
        <w:t>in the</w:t>
      </w:r>
      <w:r w:rsidRPr="00F738CA">
        <w:rPr>
          <w:rStyle w:val="StyleUnderline"/>
        </w:rPr>
        <w:t xml:space="preserve"> </w:t>
      </w:r>
      <w:r w:rsidRPr="00F738CA">
        <w:t>19</w:t>
      </w:r>
      <w:r w:rsidRPr="000E77E2">
        <w:rPr>
          <w:rStyle w:val="StyleUnderline"/>
          <w:highlight w:val="green"/>
        </w:rPr>
        <w:t>90s</w:t>
      </w:r>
      <w:r w:rsidRPr="00F738CA">
        <w:t xml:space="preserve">, </w:t>
      </w:r>
      <w:r w:rsidRPr="00F738CA">
        <w:rPr>
          <w:rStyle w:val="StyleUnderline"/>
        </w:rPr>
        <w:t>in the Balkans, India, Russia, Azerbaijan,</w:t>
      </w:r>
      <w:r w:rsidRPr="00F738CA">
        <w:t xml:space="preserve"> Sudan, Indonesia, Britain (Northern Ireland), </w:t>
      </w:r>
      <w:r w:rsidRPr="00F738CA">
        <w:rPr>
          <w:rStyle w:val="StyleUnderline"/>
        </w:rPr>
        <w:t>Turkey, Georgia, the Philippines, and Burma</w:t>
      </w:r>
      <w:r w:rsidRPr="00F738CA">
        <w:t xml:space="preserve">, to name only some of the more prominent examples. </w:t>
      </w:r>
      <w:r w:rsidRPr="000E77E2">
        <w:rPr>
          <w:rStyle w:val="StyleUnderline"/>
          <w:highlight w:val="green"/>
        </w:rPr>
        <w:t>These wars</w:t>
      </w:r>
      <w:r w:rsidRPr="00F738CA">
        <w:rPr>
          <w:rStyle w:val="StyleUnderline"/>
        </w:rPr>
        <w:t xml:space="preserve"> have </w:t>
      </w:r>
      <w:r w:rsidRPr="000E77E2">
        <w:rPr>
          <w:rStyle w:val="StyleUnderline"/>
          <w:highlight w:val="green"/>
        </w:rPr>
        <w:t>caused</w:t>
      </w:r>
      <w:r w:rsidRPr="00F738CA">
        <w:rPr>
          <w:rStyle w:val="StyleUnderline"/>
        </w:rPr>
        <w:t xml:space="preserve"> considerable loss of life, massive refugee crises, economic devastation, </w:t>
      </w:r>
      <w:r w:rsidRPr="000E77E2">
        <w:rPr>
          <w:rStyle w:val="Emphasis"/>
          <w:highlight w:val="green"/>
        </w:rPr>
        <w:t>significant strains on great power relations</w:t>
      </w:r>
      <w:r w:rsidRPr="000E77E2">
        <w:rPr>
          <w:rStyle w:val="StyleUnderline"/>
          <w:highlight w:val="green"/>
        </w:rPr>
        <w:t xml:space="preserve"> and </w:t>
      </w:r>
      <w:r w:rsidRPr="000E77E2">
        <w:rPr>
          <w:rStyle w:val="Emphasis"/>
          <w:highlight w:val="green"/>
        </w:rPr>
        <w:t>important international institutions</w:t>
      </w:r>
      <w:r w:rsidRPr="00F738CA">
        <w:rPr>
          <w:rStyle w:val="StyleUnderline"/>
        </w:rPr>
        <w:t xml:space="preserve"> like NATO and the United Nations, </w:t>
      </w:r>
      <w:r w:rsidRPr="000E77E2">
        <w:rPr>
          <w:rStyle w:val="StyleUnderline"/>
          <w:highlight w:val="green"/>
        </w:rPr>
        <w:t xml:space="preserve">and </w:t>
      </w:r>
      <w:r w:rsidRPr="000E77E2">
        <w:rPr>
          <w:rStyle w:val="Emphasis"/>
          <w:highlight w:val="green"/>
        </w:rPr>
        <w:t>a significant risk of nuclear war</w:t>
      </w:r>
      <w:r w:rsidRPr="000E77E2">
        <w:rPr>
          <w:rStyle w:val="StyleUnderline"/>
          <w:highlight w:val="green"/>
        </w:rPr>
        <w:t xml:space="preserve"> in South Asia</w:t>
      </w:r>
      <w:r w:rsidRPr="00F738CA">
        <w:t xml:space="preserve">. What should be done? Thus far, </w:t>
      </w:r>
      <w:r w:rsidRPr="000E77E2">
        <w:rPr>
          <w:rStyle w:val="StyleUnderline"/>
          <w:highlight w:val="green"/>
        </w:rPr>
        <w:t>the western</w:t>
      </w:r>
      <w:r w:rsidRPr="00F738CA">
        <w:rPr>
          <w:rStyle w:val="StyleUnderline"/>
        </w:rPr>
        <w:t xml:space="preserve"> powers’ </w:t>
      </w:r>
      <w:r w:rsidRPr="000E77E2">
        <w:rPr>
          <w:rStyle w:val="StyleUnderline"/>
          <w:highlight w:val="green"/>
        </w:rPr>
        <w:t xml:space="preserve">approach has been </w:t>
      </w:r>
      <w:r w:rsidRPr="000E77E2">
        <w:rPr>
          <w:rStyle w:val="Emphasis"/>
          <w:highlight w:val="green"/>
        </w:rPr>
        <w:t>ad hoc</w:t>
      </w:r>
      <w:r w:rsidRPr="000E77E2">
        <w:rPr>
          <w:rStyle w:val="StyleUnderline"/>
          <w:highlight w:val="green"/>
        </w:rPr>
        <w:t>, with little</w:t>
      </w:r>
      <w:r w:rsidRPr="00F738CA">
        <w:t xml:space="preserve"> public </w:t>
      </w:r>
      <w:r w:rsidRPr="000E77E2">
        <w:rPr>
          <w:rStyle w:val="StyleUnderline"/>
          <w:highlight w:val="green"/>
        </w:rPr>
        <w:t>discussion of the</w:t>
      </w:r>
      <w:r w:rsidRPr="00F738CA">
        <w:rPr>
          <w:rStyle w:val="StyleUnderline"/>
        </w:rPr>
        <w:t xml:space="preserve"> broader implications of particular cases and the </w:t>
      </w:r>
      <w:r w:rsidRPr="000E77E2">
        <w:rPr>
          <w:rStyle w:val="StyleUnderline"/>
          <w:highlight w:val="green"/>
        </w:rPr>
        <w:t>problems</w:t>
      </w:r>
      <w:r w:rsidRPr="00F738CA">
        <w:rPr>
          <w:rStyle w:val="StyleUnderline"/>
        </w:rPr>
        <w:t xml:space="preserve"> for the international system </w:t>
      </w:r>
      <w:r w:rsidRPr="000E77E2">
        <w:rPr>
          <w:rStyle w:val="StyleUnderline"/>
          <w:highlight w:val="green"/>
        </w:rPr>
        <w:t>posed by separatist nationalism</w:t>
      </w:r>
      <w:r w:rsidRPr="00F738CA">
        <w:t xml:space="preserve">.1 At least five sorts of ad hoc responses can be identified: 1. The imposition of weak international protectorates by stronger states through international organizations, as at Dayton, over Kosovo, Northern Iraq, and, earlier, Cyprus. 2. Disapproval but little or no direct action, either due to lack of interest (Kurds in Turkey, Tamils in Sri Lanka, Southerners in Sudan, Tuaregs in Mali, and many other such cases) or due to the power of the states involved (Russia/Chechnya, China/Tibet, India/Kashmir). 3. Weak international attempts to facilitate partition when this is by mutual consent of some sort (East Timor, Eritrea, the Czech Republic and Slovakia, the West Bank in a halting way). 4. Stable cease-fires and de facto partitions, as in Nagorno-Karabagh and Somaliland. 5. Some efforts to help negotiate power-sharing agreements, as in Northern Ireland and Angola (the latter with a largely ethnic but not separatist war). That international responses to wars of separatist nationalism have been ad hoc is not surprising. International relations is the realm of the ad hoc, and even if it were possible it is hard to imagine a general, one-size-fits-all approach that would make sense. But the lack of discussion about the broader implications of different possible policies in particular cases is surprising. Here is a possible explanation. For the western powers, separatist nationalism is so perplexing and fundamental a problem that it has to be ignored as a general phenomenon. The problem is that the overwhelmingly accepted diagnosis of the cause of separatist nationalism implies a policy remedy no major power can stomach. In brief, the standard diagnosis is </w:t>
      </w:r>
      <w:proofErr w:type="spellStart"/>
      <w:r w:rsidRPr="00F738CA">
        <w:t>Wilsonianism</w:t>
      </w:r>
      <w:proofErr w:type="spellEnd"/>
      <w:r w:rsidRPr="00F738CA">
        <w:t xml:space="preserve">, the theory that separatist nationalism stems from bad borders and incompatible cultures. </w:t>
      </w:r>
      <w:proofErr w:type="spellStart"/>
      <w:r w:rsidRPr="00F738CA">
        <w:t>Wilsonianism</w:t>
      </w:r>
      <w:proofErr w:type="spellEnd"/>
      <w:r w:rsidRPr="00F738CA">
        <w:t xml:space="preserve"> holds that violent separatism arises when state borders are not properly aligned with national groups, which are fixed, preexisting entities. Separatism is due to the </w:t>
      </w:r>
      <w:r w:rsidRPr="00F738CA">
        <w:lastRenderedPageBreak/>
        <w:t xml:space="preserve">injustice of depriving proper nations of proper states. If one accepts this, then the remedy for nationalist wars is obvious. Just redraw the borders. Impose partitions. And indeed </w:t>
      </w:r>
      <w:r w:rsidRPr="000E77E2">
        <w:rPr>
          <w:rStyle w:val="StyleUnderline"/>
          <w:highlight w:val="green"/>
        </w:rPr>
        <w:t>with each nationalist war</w:t>
      </w:r>
      <w:r w:rsidRPr="00F738CA">
        <w:t xml:space="preserve"> foreign policy analysts in </w:t>
      </w:r>
      <w:r w:rsidRPr="000E77E2">
        <w:rPr>
          <w:rStyle w:val="StyleUnderline"/>
          <w:highlight w:val="green"/>
        </w:rPr>
        <w:t>the U.S</w:t>
      </w:r>
      <w:r w:rsidRPr="000E77E2">
        <w:rPr>
          <w:highlight w:val="green"/>
        </w:rPr>
        <w:t>.</w:t>
      </w:r>
      <w:r w:rsidRPr="00F738CA">
        <w:t xml:space="preserve"> and elsewhere </w:t>
      </w:r>
      <w:r w:rsidRPr="00F738CA">
        <w:rPr>
          <w:rStyle w:val="StyleUnderline"/>
        </w:rPr>
        <w:t xml:space="preserve">have </w:t>
      </w:r>
      <w:r w:rsidRPr="000E77E2">
        <w:rPr>
          <w:rStyle w:val="StyleUnderline"/>
          <w:highlight w:val="green"/>
        </w:rPr>
        <w:t>called for partition</w:t>
      </w:r>
      <w:r w:rsidRPr="000E77E2">
        <w:rPr>
          <w:highlight w:val="green"/>
        </w:rPr>
        <w:t xml:space="preserve"> </w:t>
      </w:r>
      <w:r w:rsidRPr="000E77E2">
        <w:rPr>
          <w:rStyle w:val="StyleUnderline"/>
          <w:highlight w:val="green"/>
        </w:rPr>
        <w:t>as the</w:t>
      </w:r>
      <w:r w:rsidRPr="00F738CA">
        <w:t xml:space="preserve"> obvious and proper </w:t>
      </w:r>
      <w:r w:rsidRPr="000E77E2">
        <w:rPr>
          <w:rStyle w:val="StyleUnderline"/>
          <w:highlight w:val="green"/>
        </w:rPr>
        <w:t>solution</w:t>
      </w:r>
      <w:r w:rsidRPr="00F738CA">
        <w:t xml:space="preserve">.2 In the wake of the intense killing and brutality in Bosnia and Kosovo, partition has often seemed, reasonably, “inevitable.” Even if these people lived together once, analysts say, how can they live together now? If one accepts the general diagnosis, the argument for partition seems inescapably strong. So why not do it? Why aren’t the major powers leaping on partition as the obvious solution, rather than setting up costly and ineffectual protectorates? Are there any good reasons to oppose partition, or are the western powers just misguided, cowardly, or transfixed by a naive and dangerous commitment to multiculturalism (Mearsheimer and Van </w:t>
      </w:r>
      <w:proofErr w:type="spellStart"/>
      <w:r w:rsidRPr="00F738CA">
        <w:t>Evera</w:t>
      </w:r>
      <w:proofErr w:type="spellEnd"/>
      <w:r w:rsidRPr="00F738CA">
        <w:t xml:space="preserve"> 1995; Mearsheimer and Pape 1993)? I argue in this paper that </w:t>
      </w:r>
      <w:r w:rsidRPr="000E77E2">
        <w:rPr>
          <w:rStyle w:val="StyleUnderline"/>
          <w:highlight w:val="green"/>
        </w:rPr>
        <w:t>there are</w:t>
      </w:r>
      <w:r w:rsidRPr="00F738CA">
        <w:rPr>
          <w:rStyle w:val="StyleUnderline"/>
        </w:rPr>
        <w:t xml:space="preserve"> indeed </w:t>
      </w:r>
      <w:r w:rsidRPr="000E77E2">
        <w:rPr>
          <w:rStyle w:val="StyleUnderline"/>
          <w:highlight w:val="green"/>
        </w:rPr>
        <w:t>good reasons to be skeptical of partition</w:t>
      </w:r>
      <w:r w:rsidRPr="00F738CA">
        <w:rPr>
          <w:rStyle w:val="StyleUnderline"/>
        </w:rPr>
        <w:t xml:space="preserve"> as a general solution to nationalist wars</w:t>
      </w:r>
      <w:r w:rsidRPr="00F738CA">
        <w:t xml:space="preserve">. The most important of these, and the least explored, are two types of incentive effects. First, </w:t>
      </w:r>
      <w:r w:rsidRPr="000E77E2">
        <w:rPr>
          <w:rStyle w:val="StyleUnderline"/>
          <w:highlight w:val="green"/>
        </w:rPr>
        <w:t>ad hoc partition</w:t>
      </w:r>
      <w:r w:rsidRPr="00F738CA">
        <w:t xml:space="preserve"> applied to one trouble spot </w:t>
      </w:r>
      <w:r w:rsidRPr="00F738CA">
        <w:rPr>
          <w:rStyle w:val="StyleUnderline"/>
        </w:rPr>
        <w:t>may</w:t>
      </w:r>
      <w:r w:rsidRPr="00F738CA">
        <w:t xml:space="preserve"> help </w:t>
      </w:r>
      <w:r w:rsidRPr="00F738CA">
        <w:rPr>
          <w:rStyle w:val="StyleUnderline"/>
        </w:rPr>
        <w:t>p</w:t>
      </w:r>
      <w:r w:rsidRPr="000E77E2">
        <w:rPr>
          <w:rStyle w:val="StyleUnderline"/>
          <w:highlight w:val="green"/>
        </w:rPr>
        <w:t>roduce more violent separatist</w:t>
      </w:r>
      <w:r w:rsidRPr="00F738CA">
        <w:rPr>
          <w:rStyle w:val="StyleUnderline"/>
        </w:rPr>
        <w:t xml:space="preserve"> nationalist </w:t>
      </w:r>
      <w:r w:rsidRPr="000E77E2">
        <w:rPr>
          <w:rStyle w:val="StyleUnderline"/>
          <w:highlight w:val="green"/>
        </w:rPr>
        <w:t>movements elsewhere</w:t>
      </w:r>
      <w:r w:rsidRPr="00F738CA">
        <w:rPr>
          <w:rStyle w:val="StyleUnderline"/>
        </w:rPr>
        <w:t xml:space="preserve">, in addition to </w:t>
      </w:r>
      <w:r w:rsidRPr="000E77E2">
        <w:rPr>
          <w:rStyle w:val="StyleUnderline"/>
          <w:highlight w:val="green"/>
        </w:rPr>
        <w:t>making existing</w:t>
      </w:r>
      <w:r w:rsidRPr="00F738CA">
        <w:rPr>
          <w:rStyle w:val="StyleUnderline"/>
        </w:rPr>
        <w:t xml:space="preserve"> nationalist </w:t>
      </w:r>
      <w:r w:rsidRPr="000E77E2">
        <w:rPr>
          <w:rStyle w:val="StyleUnderline"/>
          <w:highlight w:val="green"/>
        </w:rPr>
        <w:t>wars more difficult to resolve</w:t>
      </w:r>
      <w:r w:rsidRPr="00F738CA">
        <w:t xml:space="preserve">. The Wilsonian diagnosis is wrong. The world is not composed of a fixed number of true nations, so that peace can be had by properly sorting them into states. Rather, there is literally no end of cultural difference in the world suitable for politicization in the form of nationalist insurgencies. As long as controlling a recognized state apparatus is a desirable thing and “nationhood” is understood to ground claims to a state, ambitious individuals will try to put together nationalist movements to claim statehood. A (de facto) policy of partition that says, in effect, “You may get a state if you can get a bloody enough nationalist insurgency going” provides the wrong incentives. The more general point is that whether partition is good idea depends in part on one’s theory of what causes separatist nationalism. I will argue that the dominant theory of </w:t>
      </w:r>
      <w:proofErr w:type="spellStart"/>
      <w:r w:rsidRPr="00F738CA">
        <w:t>Wilsonianism</w:t>
      </w:r>
      <w:proofErr w:type="spellEnd"/>
      <w:r w:rsidRPr="00F738CA">
        <w:t xml:space="preserve"> is misleading, and implies ad hoc “solutions” that states are right to shy away from.</w:t>
      </w:r>
    </w:p>
    <w:p w14:paraId="26891B80" w14:textId="77777777" w:rsidR="00AE28A7" w:rsidRPr="00672D8C" w:rsidRDefault="00AE28A7" w:rsidP="00AE28A7">
      <w:pPr>
        <w:keepNext/>
        <w:keepLines/>
        <w:pageBreakBefore/>
        <w:spacing w:before="40" w:after="0"/>
        <w:jc w:val="center"/>
        <w:outlineLvl w:val="2"/>
        <w:rPr>
          <w:rFonts w:eastAsia="SimSun" w:cs="Times New Roman"/>
          <w:b/>
          <w:sz w:val="32"/>
          <w:u w:val="single"/>
        </w:rPr>
      </w:pPr>
      <w:r w:rsidRPr="00672D8C">
        <w:rPr>
          <w:rFonts w:eastAsia="SimSun" w:cs="Times New Roman"/>
          <w:b/>
          <w:sz w:val="32"/>
          <w:u w:val="single"/>
        </w:rPr>
        <w:lastRenderedPageBreak/>
        <w:t>1NC -- Disease</w:t>
      </w:r>
    </w:p>
    <w:p w14:paraId="74F0C368" w14:textId="77777777" w:rsidR="00AE28A7" w:rsidRPr="00672D8C" w:rsidRDefault="00AE28A7" w:rsidP="00AE28A7">
      <w:pPr>
        <w:keepNext/>
        <w:keepLines/>
        <w:spacing w:before="40" w:after="0"/>
        <w:outlineLvl w:val="3"/>
        <w:rPr>
          <w:rFonts w:eastAsia="SimSun" w:cs="Times New Roman"/>
          <w:b/>
          <w:iCs/>
          <w:sz w:val="26"/>
        </w:rPr>
      </w:pPr>
      <w:r w:rsidRPr="00672D8C">
        <w:rPr>
          <w:rFonts w:eastAsia="SimSun" w:cs="Times New Roman"/>
          <w:b/>
          <w:iCs/>
          <w:sz w:val="26"/>
        </w:rPr>
        <w:t>Pharma profits are up from COVID vaccines, patent waivers threaten this</w:t>
      </w:r>
    </w:p>
    <w:p w14:paraId="538558AD" w14:textId="77777777" w:rsidR="00AE28A7" w:rsidRPr="00672D8C" w:rsidRDefault="00AE28A7" w:rsidP="00AE28A7">
      <w:pPr>
        <w:rPr>
          <w:rFonts w:eastAsia="Calibri"/>
          <w:b/>
          <w:bCs/>
          <w:sz w:val="26"/>
        </w:rPr>
      </w:pPr>
      <w:r w:rsidRPr="00672D8C">
        <w:rPr>
          <w:rFonts w:eastAsia="Calibri"/>
          <w:b/>
          <w:bCs/>
          <w:sz w:val="26"/>
        </w:rPr>
        <w:t>Buchholz 5-17-21</w:t>
      </w:r>
    </w:p>
    <w:p w14:paraId="3DA7D444" w14:textId="77777777" w:rsidR="00AE28A7" w:rsidRPr="00672D8C" w:rsidRDefault="00AE28A7" w:rsidP="00AE28A7">
      <w:pPr>
        <w:rPr>
          <w:rFonts w:eastAsia="Calibri"/>
          <w:sz w:val="16"/>
        </w:rPr>
      </w:pPr>
      <w:r w:rsidRPr="00672D8C">
        <w:rPr>
          <w:rFonts w:eastAsia="Calibri"/>
          <w:sz w:val="16"/>
        </w:rPr>
        <w:t>(Katharina, https://www.statista.com/chart/24829/net-income-profit-pharma-companies/)</w:t>
      </w:r>
    </w:p>
    <w:p w14:paraId="6A87125C" w14:textId="77777777" w:rsidR="00AE28A7" w:rsidRPr="00CD5A3F" w:rsidRDefault="00AE28A7" w:rsidP="00AE28A7">
      <w:pPr>
        <w:rPr>
          <w:rFonts w:eastAsia="Calibri"/>
          <w:sz w:val="16"/>
        </w:rPr>
      </w:pPr>
      <w:r w:rsidRPr="00CD5A3F">
        <w:rPr>
          <w:rFonts w:eastAsia="Calibri"/>
          <w:sz w:val="16"/>
        </w:rPr>
        <w:t xml:space="preserve">The </w:t>
      </w:r>
      <w:r w:rsidRPr="00CD5A3F">
        <w:rPr>
          <w:rFonts w:eastAsia="Calibri"/>
          <w:u w:val="single"/>
        </w:rPr>
        <w:t xml:space="preserve">profitability of coronavirus vaccines has been in the spotlight since </w:t>
      </w:r>
      <w:r w:rsidRPr="00CD5A3F">
        <w:rPr>
          <w:rFonts w:eastAsia="Calibri"/>
          <w:sz w:val="16"/>
        </w:rPr>
        <w:t xml:space="preserve">U.S. President Joe </w:t>
      </w:r>
      <w:r w:rsidRPr="00CD5A3F">
        <w:rPr>
          <w:rFonts w:eastAsia="Calibri"/>
          <w:u w:val="single"/>
        </w:rPr>
        <w:t>Biden come out in support of temporarily lifting vaccine patents</w:t>
      </w:r>
      <w:r w:rsidRPr="00CD5A3F">
        <w:rPr>
          <w:rFonts w:eastAsia="Calibri"/>
          <w:sz w:val="16"/>
        </w:rPr>
        <w:t xml:space="preserve"> to make the production of the life-saving inoculations more financially feasible for poorer countries. EU leaders meanwhile remain divided over such a move. </w:t>
      </w:r>
      <w:r w:rsidRPr="00CD5A3F">
        <w:rPr>
          <w:rFonts w:eastAsia="Calibri"/>
          <w:u w:val="single"/>
        </w:rPr>
        <w:t xml:space="preserve">Company financial reports show that COVID-19 </w:t>
      </w:r>
      <w:r w:rsidRPr="00CD5A3F">
        <w:rPr>
          <w:rFonts w:eastAsia="Calibri"/>
          <w:highlight w:val="green"/>
          <w:u w:val="single"/>
        </w:rPr>
        <w:t xml:space="preserve">vaccine makers </w:t>
      </w:r>
      <w:r w:rsidRPr="00CD5A3F">
        <w:rPr>
          <w:rFonts w:eastAsia="Calibri"/>
          <w:u w:val="single"/>
        </w:rPr>
        <w:t>and developers</w:t>
      </w:r>
      <w:r w:rsidRPr="00CD5A3F">
        <w:rPr>
          <w:rFonts w:eastAsia="Calibri"/>
          <w:sz w:val="16"/>
        </w:rPr>
        <w:t xml:space="preserve"> like Johnson &amp; Johnson, Pfizer, </w:t>
      </w:r>
      <w:proofErr w:type="spellStart"/>
      <w:r w:rsidRPr="00CD5A3F">
        <w:rPr>
          <w:rFonts w:eastAsia="Calibri"/>
          <w:sz w:val="16"/>
        </w:rPr>
        <w:t>Moderna</w:t>
      </w:r>
      <w:proofErr w:type="spellEnd"/>
      <w:r w:rsidRPr="00CD5A3F">
        <w:rPr>
          <w:rFonts w:eastAsia="Calibri"/>
          <w:sz w:val="16"/>
        </w:rPr>
        <w:t xml:space="preserve">, AstraZeneca and BioNTech </w:t>
      </w:r>
      <w:r w:rsidRPr="00CD5A3F">
        <w:rPr>
          <w:rFonts w:eastAsia="Calibri"/>
          <w:highlight w:val="green"/>
          <w:u w:val="single"/>
        </w:rPr>
        <w:t xml:space="preserve">have seen </w:t>
      </w:r>
      <w:r w:rsidRPr="00CD5A3F">
        <w:rPr>
          <w:rFonts w:eastAsia="Calibri"/>
          <w:u w:val="single"/>
        </w:rPr>
        <w:t xml:space="preserve">their </w:t>
      </w:r>
      <w:r w:rsidRPr="00CD5A3F">
        <w:rPr>
          <w:rFonts w:eastAsia="Calibri"/>
          <w:highlight w:val="green"/>
          <w:u w:val="single"/>
        </w:rPr>
        <w:t xml:space="preserve">profits increase since </w:t>
      </w:r>
      <w:r w:rsidRPr="00CD5A3F">
        <w:rPr>
          <w:rFonts w:eastAsia="Calibri"/>
          <w:u w:val="single"/>
        </w:rPr>
        <w:t xml:space="preserve">the vaccine </w:t>
      </w:r>
      <w:r w:rsidRPr="00CD5A3F">
        <w:rPr>
          <w:rFonts w:eastAsia="Calibri"/>
          <w:highlight w:val="green"/>
          <w:u w:val="single"/>
        </w:rPr>
        <w:t>rollout</w:t>
      </w:r>
      <w:r w:rsidRPr="00CD5A3F">
        <w:rPr>
          <w:rFonts w:eastAsia="Calibri"/>
          <w:u w:val="single"/>
        </w:rPr>
        <w:t xml:space="preserve">, at times majorly. </w:t>
      </w:r>
      <w:r w:rsidRPr="00CD5A3F">
        <w:rPr>
          <w:rFonts w:eastAsia="Calibri"/>
          <w:sz w:val="16"/>
        </w:rPr>
        <w:t xml:space="preserve">In early May, </w:t>
      </w:r>
      <w:r w:rsidRPr="00CD5A3F">
        <w:rPr>
          <w:rFonts w:eastAsia="Calibri"/>
          <w:highlight w:val="green"/>
          <w:u w:val="single"/>
        </w:rPr>
        <w:t xml:space="preserve">stocks of </w:t>
      </w:r>
      <w:r w:rsidRPr="00CD5A3F">
        <w:rPr>
          <w:rFonts w:eastAsia="Calibri"/>
          <w:u w:val="single"/>
        </w:rPr>
        <w:t xml:space="preserve">several </w:t>
      </w:r>
      <w:r w:rsidRPr="00CD5A3F">
        <w:rPr>
          <w:rFonts w:eastAsia="Calibri"/>
          <w:highlight w:val="green"/>
          <w:u w:val="single"/>
        </w:rPr>
        <w:t xml:space="preserve">companies that benefit from </w:t>
      </w:r>
      <w:r w:rsidRPr="00CD5A3F">
        <w:rPr>
          <w:rFonts w:eastAsia="Calibri"/>
          <w:u w:val="single"/>
        </w:rPr>
        <w:t xml:space="preserve">COVID-19 vaccine </w:t>
      </w:r>
      <w:r w:rsidRPr="00CD5A3F">
        <w:rPr>
          <w:rFonts w:eastAsia="Calibri"/>
          <w:highlight w:val="green"/>
          <w:u w:val="single"/>
        </w:rPr>
        <w:t xml:space="preserve">sales </w:t>
      </w:r>
      <w:r w:rsidRPr="00CD5A3F">
        <w:rPr>
          <w:rFonts w:eastAsia="Calibri"/>
          <w:b/>
          <w:iCs/>
          <w:highlight w:val="green"/>
          <w:u w:val="single"/>
        </w:rPr>
        <w:t>took a nosedive on the news of Biden’s reversal</w:t>
      </w:r>
      <w:r w:rsidRPr="00CD5A3F">
        <w:rPr>
          <w:rFonts w:eastAsia="Calibri"/>
          <w:sz w:val="16"/>
          <w:highlight w:val="green"/>
        </w:rPr>
        <w:t xml:space="preserve">. </w:t>
      </w:r>
      <w:proofErr w:type="spellStart"/>
      <w:r w:rsidRPr="00CD5A3F">
        <w:rPr>
          <w:rFonts w:eastAsia="Calibri"/>
          <w:sz w:val="16"/>
        </w:rPr>
        <w:t>Moderna</w:t>
      </w:r>
      <w:proofErr w:type="spellEnd"/>
      <w:r w:rsidRPr="00CD5A3F">
        <w:rPr>
          <w:rFonts w:eastAsia="Calibri"/>
          <w:sz w:val="16"/>
        </w:rPr>
        <w:t xml:space="preserve"> stocks, for example, were still down more than 6 percent at close on May 5, the day of the announcement. </w:t>
      </w:r>
      <w:r w:rsidRPr="00CD5A3F">
        <w:rPr>
          <w:rFonts w:eastAsia="Calibri"/>
          <w:highlight w:val="green"/>
          <w:u w:val="single"/>
        </w:rPr>
        <w:t>Stocks recovered</w:t>
      </w:r>
      <w:r w:rsidRPr="00CD5A3F">
        <w:rPr>
          <w:rFonts w:eastAsia="Calibri"/>
          <w:sz w:val="16"/>
        </w:rPr>
        <w:t xml:space="preserve"> somewhat </w:t>
      </w:r>
      <w:r w:rsidRPr="00CD5A3F">
        <w:rPr>
          <w:rFonts w:eastAsia="Calibri"/>
          <w:highlight w:val="green"/>
          <w:u w:val="single"/>
        </w:rPr>
        <w:t>as</w:t>
      </w:r>
      <w:r w:rsidRPr="00CD5A3F">
        <w:rPr>
          <w:rFonts w:eastAsia="Calibri"/>
          <w:u w:val="single"/>
        </w:rPr>
        <w:t xml:space="preserve"> </w:t>
      </w:r>
      <w:r w:rsidRPr="00CD5A3F">
        <w:rPr>
          <w:rFonts w:eastAsia="Calibri"/>
          <w:sz w:val="16"/>
        </w:rPr>
        <w:t xml:space="preserve">German chancellor Angela </w:t>
      </w:r>
      <w:r w:rsidRPr="00CD5A3F">
        <w:rPr>
          <w:rFonts w:eastAsia="Calibri"/>
          <w:highlight w:val="green"/>
          <w:u w:val="single"/>
        </w:rPr>
        <w:t>Merkel came out against</w:t>
      </w:r>
      <w:r w:rsidRPr="00CD5A3F">
        <w:rPr>
          <w:rFonts w:eastAsia="Calibri"/>
          <w:u w:val="single"/>
        </w:rPr>
        <w:t xml:space="preserve"> patent </w:t>
      </w:r>
      <w:r w:rsidRPr="00CD5A3F">
        <w:rPr>
          <w:rFonts w:eastAsia="Calibri"/>
          <w:highlight w:val="green"/>
          <w:u w:val="single"/>
        </w:rPr>
        <w:t>waivers</w:t>
      </w:r>
      <w:r w:rsidRPr="00CD5A3F">
        <w:rPr>
          <w:rFonts w:eastAsia="Calibri"/>
          <w:u w:val="single"/>
        </w:rPr>
        <w:t xml:space="preserve"> the following day. While fluctuations in the stock market price have hurt drug makers in the </w:t>
      </w:r>
      <w:r w:rsidRPr="00CD5A3F">
        <w:rPr>
          <w:rFonts w:eastAsia="Calibri"/>
          <w:b/>
          <w:iCs/>
          <w:u w:val="single"/>
        </w:rPr>
        <w:t>short term</w:t>
      </w:r>
      <w:r w:rsidRPr="00CD5A3F">
        <w:rPr>
          <w:rFonts w:eastAsia="Calibri"/>
          <w:u w:val="single"/>
        </w:rPr>
        <w:t xml:space="preserve">, patent </w:t>
      </w:r>
      <w:r w:rsidRPr="00CD5A3F">
        <w:rPr>
          <w:rFonts w:eastAsia="Calibri"/>
          <w:highlight w:val="green"/>
          <w:u w:val="single"/>
        </w:rPr>
        <w:t xml:space="preserve">waivers would diminish the bottom line of companies </w:t>
      </w:r>
      <w:r w:rsidRPr="00CD5A3F">
        <w:rPr>
          <w:rFonts w:eastAsia="Calibri"/>
          <w:u w:val="single"/>
        </w:rPr>
        <w:t xml:space="preserve">involved with the development and production of COVID-19 </w:t>
      </w:r>
      <w:r w:rsidRPr="00CD5A3F">
        <w:rPr>
          <w:rFonts w:eastAsia="Calibri"/>
          <w:b/>
          <w:iCs/>
          <w:highlight w:val="green"/>
          <w:u w:val="single"/>
        </w:rPr>
        <w:t>vaccines in the long term</w:t>
      </w:r>
      <w:r w:rsidRPr="00CD5A3F">
        <w:rPr>
          <w:rFonts w:eastAsia="Calibri"/>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CD5A3F">
        <w:rPr>
          <w:rFonts w:eastAsia="Calibri"/>
          <w:u w:val="single"/>
        </w:rPr>
        <w:t xml:space="preserve">For smaller </w:t>
      </w:r>
      <w:r w:rsidRPr="00CD5A3F">
        <w:rPr>
          <w:rFonts w:eastAsia="Calibri"/>
          <w:highlight w:val="green"/>
          <w:u w:val="single"/>
        </w:rPr>
        <w:t>AstraZeneca</w:t>
      </w:r>
      <w:r w:rsidRPr="00CD5A3F">
        <w:rPr>
          <w:rFonts w:eastAsia="Calibri"/>
          <w:u w:val="single"/>
        </w:rPr>
        <w:t xml:space="preserve">, the COVID year meant that its </w:t>
      </w:r>
      <w:r w:rsidRPr="00CD5A3F">
        <w:rPr>
          <w:rFonts w:eastAsia="Calibri"/>
          <w:highlight w:val="green"/>
          <w:u w:val="single"/>
        </w:rPr>
        <w:t>profits doubled</w:t>
      </w:r>
      <w:r w:rsidRPr="00CD5A3F">
        <w:rPr>
          <w:rFonts w:eastAsia="Calibri"/>
          <w:sz w:val="16"/>
        </w:rPr>
        <w:t xml:space="preserve">. </w:t>
      </w:r>
      <w:r w:rsidRPr="00CD5A3F">
        <w:rPr>
          <w:rFonts w:eastAsia="Calibri"/>
          <w:u w:val="single"/>
        </w:rPr>
        <w:t xml:space="preserve">In the case of </w:t>
      </w:r>
      <w:proofErr w:type="spellStart"/>
      <w:r w:rsidRPr="00CD5A3F">
        <w:rPr>
          <w:rFonts w:eastAsia="Calibri"/>
          <w:highlight w:val="green"/>
          <w:u w:val="single"/>
        </w:rPr>
        <w:t>Moderna</w:t>
      </w:r>
      <w:proofErr w:type="spellEnd"/>
      <w:r w:rsidRPr="00CD5A3F">
        <w:rPr>
          <w:rFonts w:eastAsia="Calibri"/>
          <w:u w:val="single"/>
        </w:rPr>
        <w:t xml:space="preserve">, the past year has </w:t>
      </w:r>
      <w:r w:rsidRPr="00CD5A3F">
        <w:rPr>
          <w:rFonts w:eastAsia="Calibri"/>
          <w:highlight w:val="green"/>
          <w:u w:val="single"/>
        </w:rPr>
        <w:t xml:space="preserve">turned a Q1 loss into </w:t>
      </w:r>
      <w:r w:rsidRPr="00CD5A3F">
        <w:rPr>
          <w:rFonts w:eastAsia="Calibri"/>
          <w:u w:val="single"/>
        </w:rPr>
        <w:t xml:space="preserve">a </w:t>
      </w:r>
      <w:r w:rsidRPr="00CD5A3F">
        <w:rPr>
          <w:rFonts w:eastAsia="Calibri"/>
          <w:highlight w:val="green"/>
          <w:u w:val="single"/>
        </w:rPr>
        <w:t>profit</w:t>
      </w:r>
      <w:r w:rsidRPr="00CD5A3F">
        <w:rPr>
          <w:rFonts w:eastAsia="Calibri"/>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5AD85592" w14:textId="77777777" w:rsidR="00AE28A7" w:rsidRPr="00672D8C" w:rsidRDefault="00AE28A7" w:rsidP="00AE28A7">
      <w:pPr>
        <w:rPr>
          <w:rFonts w:eastAsia="Calibri"/>
        </w:rPr>
      </w:pPr>
    </w:p>
    <w:p w14:paraId="3857AF6F" w14:textId="77777777" w:rsidR="00AE28A7" w:rsidRPr="00373779" w:rsidRDefault="00AE28A7" w:rsidP="00AE28A7">
      <w:pPr>
        <w:keepNext/>
        <w:keepLines/>
        <w:spacing w:before="40" w:after="0"/>
        <w:outlineLvl w:val="3"/>
        <w:rPr>
          <w:rFonts w:eastAsia="MS Gothic"/>
          <w:b/>
          <w:iCs/>
          <w:sz w:val="26"/>
        </w:rPr>
      </w:pPr>
      <w:r w:rsidRPr="00373779">
        <w:rPr>
          <w:rFonts w:eastAsia="MS Gothic"/>
          <w:b/>
          <w:iCs/>
          <w:sz w:val="26"/>
        </w:rPr>
        <w:t xml:space="preserve">Strong IP protection spurs innovation by encouraging risk-taking and incentivizing knowledge sharing -- prefer statistical analysis of multiple studies </w:t>
      </w:r>
    </w:p>
    <w:p w14:paraId="16F216A9" w14:textId="77777777" w:rsidR="00AE28A7" w:rsidRPr="00373779" w:rsidRDefault="00AE28A7" w:rsidP="00AE28A7">
      <w:pPr>
        <w:rPr>
          <w:rFonts w:eastAsia="Cambria"/>
          <w:bCs/>
          <w:sz w:val="16"/>
          <w:szCs w:val="16"/>
        </w:rPr>
      </w:pPr>
      <w:r w:rsidRPr="00373779">
        <w:rPr>
          <w:rFonts w:eastAsia="Cambria"/>
          <w:b/>
          <w:bCs/>
          <w:sz w:val="26"/>
        </w:rPr>
        <w:t xml:space="preserve">Ezell and Cory 19 </w:t>
      </w:r>
      <w:r w:rsidRPr="00373779">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605C02FF" w14:textId="77777777" w:rsidR="00AE28A7" w:rsidRPr="00373779" w:rsidRDefault="00AE28A7" w:rsidP="00AE28A7">
      <w:pPr>
        <w:rPr>
          <w:rFonts w:eastAsia="Cambria"/>
          <w:sz w:val="16"/>
        </w:rPr>
      </w:pPr>
      <w:r w:rsidRPr="00373779">
        <w:rPr>
          <w:rFonts w:eastAsia="Cambria"/>
          <w:sz w:val="16"/>
        </w:rPr>
        <w:t>IPRs Strengthen Innovation</w:t>
      </w:r>
    </w:p>
    <w:p w14:paraId="44EBD3EB" w14:textId="77777777" w:rsidR="00AE28A7" w:rsidRPr="00373779" w:rsidRDefault="00AE28A7" w:rsidP="00AE28A7">
      <w:pPr>
        <w:rPr>
          <w:rFonts w:eastAsia="Cambria"/>
          <w:sz w:val="16"/>
        </w:rPr>
      </w:pPr>
      <w:r w:rsidRPr="00373779">
        <w:rPr>
          <w:rFonts w:eastAsia="Cambria"/>
          <w:highlight w:val="green"/>
          <w:u w:val="single"/>
        </w:rPr>
        <w:t>I</w:t>
      </w:r>
      <w:r w:rsidRPr="00373779">
        <w:rPr>
          <w:rFonts w:eastAsia="Cambria"/>
          <w:u w:val="single"/>
        </w:rPr>
        <w:t xml:space="preserve">ntellectual </w:t>
      </w:r>
      <w:r w:rsidRPr="00373779">
        <w:rPr>
          <w:rFonts w:eastAsia="Cambria"/>
          <w:highlight w:val="green"/>
          <w:u w:val="single"/>
        </w:rPr>
        <w:t>p</w:t>
      </w:r>
      <w:r w:rsidRPr="00373779">
        <w:rPr>
          <w:rFonts w:eastAsia="Cambria"/>
          <w:u w:val="single"/>
        </w:rPr>
        <w:t xml:space="preserve">roperty </w:t>
      </w:r>
      <w:r w:rsidRPr="00373779">
        <w:rPr>
          <w:rFonts w:eastAsia="Cambria"/>
          <w:highlight w:val="green"/>
          <w:u w:val="single"/>
        </w:rPr>
        <w:t>rights power innovation</w:t>
      </w:r>
      <w:r w:rsidRPr="00373779">
        <w:rPr>
          <w:rFonts w:eastAsia="Cambria"/>
          <w:sz w:val="16"/>
        </w:rPr>
        <w:t xml:space="preserve">. For instance, </w:t>
      </w:r>
      <w:r w:rsidRPr="00373779">
        <w:rPr>
          <w:rFonts w:eastAsia="Cambria"/>
          <w:u w:val="single"/>
        </w:rPr>
        <w:t>analyzing the level of intellectual property protections</w:t>
      </w:r>
      <w:r w:rsidRPr="00373779">
        <w:rPr>
          <w:rFonts w:eastAsia="Cambria"/>
          <w:sz w:val="16"/>
        </w:rPr>
        <w:t xml:space="preserve"> (via the World Economic Forum’s Global Competitiveness reports) </w:t>
      </w:r>
      <w:r w:rsidRPr="00373779">
        <w:rPr>
          <w:rFonts w:eastAsia="Cambria"/>
          <w:u w:val="single"/>
        </w:rPr>
        <w:t>and creative outputs</w:t>
      </w:r>
      <w:r w:rsidRPr="00373779">
        <w:rPr>
          <w:rFonts w:eastAsia="Cambria"/>
          <w:sz w:val="16"/>
        </w:rPr>
        <w:t xml:space="preserve"> (via the Global Innovation Index) </w:t>
      </w:r>
      <w:r w:rsidRPr="00373779">
        <w:rPr>
          <w:rFonts w:eastAsia="Cambria"/>
          <w:u w:val="single"/>
        </w:rPr>
        <w:t xml:space="preserve">shows that </w:t>
      </w:r>
      <w:r w:rsidRPr="00373779">
        <w:rPr>
          <w:rFonts w:eastAsia="Cambria"/>
          <w:highlight w:val="green"/>
          <w:u w:val="single"/>
        </w:rPr>
        <w:t>counties with stronger IP protection have more creative outputs</w:t>
      </w:r>
      <w:r w:rsidRPr="00373779">
        <w:rPr>
          <w:rFonts w:eastAsia="Cambria"/>
          <w:sz w:val="16"/>
        </w:rPr>
        <w:t xml:space="preserve"> (in terms of intangible assets and creative goods and services in a nation’s media, printing and publishing, and entertainment industries, including online), </w:t>
      </w:r>
      <w:r w:rsidRPr="00373779">
        <w:rPr>
          <w:rFonts w:eastAsia="Cambria"/>
          <w:u w:val="single"/>
        </w:rPr>
        <w:t xml:space="preserve">even </w:t>
      </w:r>
      <w:r w:rsidRPr="00373779">
        <w:rPr>
          <w:rFonts w:eastAsia="Cambria"/>
          <w:highlight w:val="green"/>
          <w:u w:val="single"/>
        </w:rPr>
        <w:t>at varying levels of development</w:t>
      </w:r>
      <w:r w:rsidRPr="00373779">
        <w:rPr>
          <w:rFonts w:eastAsia="Cambria"/>
          <w:sz w:val="16"/>
        </w:rPr>
        <w:t>.46</w:t>
      </w:r>
    </w:p>
    <w:p w14:paraId="262DABB3" w14:textId="77777777" w:rsidR="00AE28A7" w:rsidRDefault="00AE28A7" w:rsidP="00AE28A7">
      <w:pPr>
        <w:rPr>
          <w:rFonts w:eastAsia="Cambria"/>
          <w:sz w:val="16"/>
        </w:rPr>
      </w:pPr>
      <w:r w:rsidRPr="00373779">
        <w:rPr>
          <w:rFonts w:eastAsia="Cambria"/>
          <w:sz w:val="16"/>
        </w:rPr>
        <w:t xml:space="preserve">IPR reforms also introduce strong incentives for domestic innovation. Sherwood, using case studies from 18 developing countries, concluded that </w:t>
      </w:r>
      <w:r w:rsidRPr="00373779">
        <w:rPr>
          <w:rFonts w:eastAsia="Cambria"/>
          <w:u w:val="single"/>
        </w:rPr>
        <w:t>poor provision of intellectual property rights deters local innovation and risk-taking</w:t>
      </w:r>
      <w:r w:rsidRPr="00373779">
        <w:rPr>
          <w:rFonts w:eastAsia="Cambria"/>
          <w:sz w:val="16"/>
        </w:rPr>
        <w:t xml:space="preserve">.47 In contrast, </w:t>
      </w:r>
      <w:r w:rsidRPr="00373779">
        <w:rPr>
          <w:rFonts w:eastAsia="Cambria"/>
          <w:highlight w:val="green"/>
          <w:u w:val="single"/>
        </w:rPr>
        <w:t>IPR reform has been associated with increased innovative activity</w:t>
      </w:r>
      <w:r w:rsidRPr="00373779">
        <w:rPr>
          <w:rFonts w:eastAsia="Cambria"/>
          <w:u w:val="single"/>
        </w:rPr>
        <w:t>, as measured by domestic patent filings</w:t>
      </w:r>
      <w:r w:rsidRPr="00373779">
        <w:rPr>
          <w:rFonts w:eastAsia="Cambria"/>
          <w:sz w:val="16"/>
        </w:rPr>
        <w:t xml:space="preserve">, albeit with some variation across countries and sectors.48 For example, Ryan, in a study of biomedical innovations and patent reform in Brazil, found that </w:t>
      </w:r>
      <w:r w:rsidRPr="00373779">
        <w:rPr>
          <w:rFonts w:eastAsia="Cambria"/>
          <w:u w:val="single"/>
        </w:rPr>
        <w:t>patents provided incentives for innovation investments and facilitated the functioning of technology markets</w:t>
      </w:r>
      <w:r w:rsidRPr="00373779">
        <w:rPr>
          <w:rFonts w:eastAsia="Cambria"/>
          <w:sz w:val="16"/>
        </w:rPr>
        <w:t xml:space="preserve">.49 Park and </w:t>
      </w:r>
      <w:proofErr w:type="spellStart"/>
      <w:r w:rsidRPr="00373779">
        <w:rPr>
          <w:rFonts w:eastAsia="Cambria"/>
          <w:sz w:val="16"/>
        </w:rPr>
        <w:t>Lippoldt</w:t>
      </w:r>
      <w:proofErr w:type="spellEnd"/>
      <w:r w:rsidRPr="00373779">
        <w:rPr>
          <w:rFonts w:eastAsia="Cambria"/>
          <w:sz w:val="16"/>
        </w:rPr>
        <w:t xml:space="preserve"> also observed that the </w:t>
      </w:r>
      <w:r w:rsidRPr="00373779">
        <w:rPr>
          <w:rFonts w:eastAsia="Cambria"/>
          <w:u w:val="single"/>
        </w:rPr>
        <w:t>provision of adequate protection for IPRs can help to stimulate local innovation</w:t>
      </w:r>
      <w:r w:rsidRPr="00373779">
        <w:rPr>
          <w:rFonts w:eastAsia="Cambria"/>
          <w:sz w:val="16"/>
        </w:rPr>
        <w:t xml:space="preserve">, in some cases </w:t>
      </w:r>
      <w:r w:rsidRPr="00373779">
        <w:rPr>
          <w:rFonts w:eastAsia="Cambria"/>
          <w:sz w:val="16"/>
        </w:rPr>
        <w:lastRenderedPageBreak/>
        <w:t xml:space="preserve">building on the transfer of technologies that provide inputs and spillovers.50 In other words, </w:t>
      </w:r>
      <w:r w:rsidRPr="00373779">
        <w:rPr>
          <w:rFonts w:eastAsia="Cambria"/>
          <w:highlight w:val="green"/>
          <w:u w:val="single"/>
        </w:rPr>
        <w:t>local innovators are introduced to technologies</w:t>
      </w:r>
      <w:r w:rsidRPr="00373779">
        <w:rPr>
          <w:rFonts w:eastAsia="Cambria"/>
          <w:u w:val="single"/>
        </w:rPr>
        <w:t xml:space="preserve"> first </w:t>
      </w:r>
      <w:r w:rsidRPr="00373779">
        <w:rPr>
          <w:rFonts w:eastAsia="Cambria"/>
          <w:highlight w:val="green"/>
          <w:u w:val="single"/>
        </w:rPr>
        <w:t>through</w:t>
      </w:r>
      <w:r w:rsidRPr="00373779">
        <w:rPr>
          <w:rFonts w:eastAsia="Cambria"/>
          <w:u w:val="single"/>
        </w:rPr>
        <w:t xml:space="preserve"> the technology </w:t>
      </w:r>
      <w:r w:rsidRPr="00373779">
        <w:rPr>
          <w:rFonts w:eastAsia="Cambria"/>
          <w:highlight w:val="green"/>
          <w:u w:val="single"/>
        </w:rPr>
        <w:t>transfer</w:t>
      </w:r>
      <w:r w:rsidRPr="00373779">
        <w:rPr>
          <w:rFonts w:eastAsia="Cambria"/>
          <w:u w:val="single"/>
        </w:rPr>
        <w:t xml:space="preserve"> that takes place in an environment </w:t>
      </w:r>
      <w:r w:rsidRPr="00373779">
        <w:rPr>
          <w:rFonts w:eastAsia="Cambria"/>
          <w:highlight w:val="green"/>
          <w:u w:val="single"/>
        </w:rPr>
        <w:t>wherein protection of IPRs is assured</w:t>
      </w:r>
      <w:r w:rsidRPr="00373779">
        <w:rPr>
          <w:rFonts w:eastAsia="Cambria"/>
          <w:u w:val="single"/>
        </w:rPr>
        <w:t>; then, they may build on those ideas to create an evolved product or develop alternate approaches</w:t>
      </w:r>
      <w:r w:rsidRPr="00373779">
        <w:rPr>
          <w:rFonts w:eastAsia="Cambria"/>
          <w:sz w:val="16"/>
        </w:rPr>
        <w:t xml:space="preserve"> (i.e., to innovate). Related research finds that </w:t>
      </w:r>
      <w:r w:rsidRPr="00373779">
        <w:rPr>
          <w:rFonts w:eastAsia="Cambria"/>
          <w:u w:val="single"/>
        </w:rPr>
        <w:t>trade in technology</w:t>
      </w:r>
      <w:r w:rsidRPr="00373779">
        <w:rPr>
          <w:rFonts w:eastAsia="Cambria"/>
          <w:sz w:val="16"/>
        </w:rPr>
        <w:t>—through channels including imports, foreign direct investment, and technology licensing—</w:t>
      </w:r>
      <w:r w:rsidRPr="00373779">
        <w:rPr>
          <w:rFonts w:eastAsia="Cambria"/>
          <w:u w:val="single"/>
        </w:rPr>
        <w:t>improves the quality of developing-country innovation by increasing the pool of ideas and efficiency of innovation</w:t>
      </w:r>
      <w:r w:rsidRPr="00373779">
        <w:rPr>
          <w:rFonts w:eastAsia="Cambria"/>
          <w:sz w:val="16"/>
        </w:rPr>
        <w:t xml:space="preserve"> by encouraging the division of innovative labor and specialization.51 However, </w:t>
      </w:r>
      <w:proofErr w:type="spellStart"/>
      <w:r w:rsidRPr="00373779">
        <w:rPr>
          <w:rFonts w:eastAsia="Cambria"/>
          <w:sz w:val="16"/>
        </w:rPr>
        <w:t>Maskus</w:t>
      </w:r>
      <w:proofErr w:type="spellEnd"/>
      <w:r w:rsidRPr="00373779">
        <w:rPr>
          <w:rFonts w:eastAsia="Cambria"/>
          <w:sz w:val="16"/>
        </w:rPr>
        <w:t xml:space="preserve"> notes that </w:t>
      </w:r>
      <w:r w:rsidRPr="00373779">
        <w:rPr>
          <w:rFonts w:eastAsia="Cambria"/>
          <w:b/>
          <w:iCs/>
          <w:highlight w:val="green"/>
          <w:u w:val="single"/>
        </w:rPr>
        <w:t>without protection from</w:t>
      </w:r>
      <w:r w:rsidRPr="00373779">
        <w:rPr>
          <w:rFonts w:eastAsia="Cambria"/>
          <w:b/>
          <w:iCs/>
          <w:u w:val="single"/>
        </w:rPr>
        <w:t xml:space="preserve"> potential </w:t>
      </w:r>
      <w:r w:rsidRPr="00373779">
        <w:rPr>
          <w:rFonts w:eastAsia="Cambria"/>
          <w:b/>
          <w:iCs/>
          <w:highlight w:val="green"/>
          <w:u w:val="single"/>
        </w:rPr>
        <w:t>abuse of their</w:t>
      </w:r>
      <w:r w:rsidRPr="00373779">
        <w:rPr>
          <w:rFonts w:eastAsia="Cambria"/>
          <w:b/>
          <w:iCs/>
          <w:u w:val="single"/>
        </w:rPr>
        <w:t xml:space="preserve"> newly developed </w:t>
      </w:r>
      <w:r w:rsidRPr="00373779">
        <w:rPr>
          <w:rFonts w:eastAsia="Cambria"/>
          <w:b/>
          <w:iCs/>
          <w:highlight w:val="green"/>
          <w:u w:val="single"/>
        </w:rPr>
        <w:t>technologies, foreign enterprises may be less willing to reveal technical information associated with</w:t>
      </w:r>
      <w:r w:rsidRPr="00373779">
        <w:rPr>
          <w:rFonts w:eastAsia="Cambria"/>
          <w:b/>
          <w:iCs/>
          <w:u w:val="single"/>
        </w:rPr>
        <w:t xml:space="preserve"> their </w:t>
      </w:r>
      <w:r w:rsidRPr="00373779">
        <w:rPr>
          <w:rFonts w:eastAsia="Cambria"/>
          <w:b/>
          <w:iCs/>
          <w:highlight w:val="green"/>
          <w:u w:val="single"/>
        </w:rPr>
        <w:t>innovations</w:t>
      </w:r>
      <w:r w:rsidRPr="00373779">
        <w:rPr>
          <w:rFonts w:eastAsia="Cambria"/>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373779">
        <w:rPr>
          <w:rFonts w:eastAsia="Cambria"/>
          <w:u w:val="single"/>
        </w:rPr>
        <w:t>The relationship</w:t>
      </w:r>
      <w:r w:rsidRPr="00373779">
        <w:rPr>
          <w:rFonts w:eastAsia="Cambria"/>
          <w:sz w:val="16"/>
        </w:rPr>
        <w:t xml:space="preserve"> between IPR rights and innovation </w:t>
      </w:r>
      <w:r w:rsidRPr="00373779">
        <w:rPr>
          <w:rFonts w:eastAsia="Cambria"/>
          <w:u w:val="single"/>
        </w:rPr>
        <w:t xml:space="preserve">can also be seen in studies of how the introduction of </w:t>
      </w:r>
      <w:r w:rsidRPr="00373779">
        <w:rPr>
          <w:rFonts w:eastAsia="Cambria"/>
          <w:highlight w:val="green"/>
          <w:u w:val="single"/>
        </w:rPr>
        <w:t>stronger IPR laws</w:t>
      </w:r>
      <w:r w:rsidRPr="00373779">
        <w:rPr>
          <w:rFonts w:eastAsia="Cambria"/>
          <w:sz w:val="16"/>
        </w:rPr>
        <w:t xml:space="preserve">, with regard to patents, copyrights, and trademarks, </w:t>
      </w:r>
      <w:r w:rsidRPr="00373779">
        <w:rPr>
          <w:rFonts w:eastAsia="Cambria"/>
          <w:highlight w:val="green"/>
          <w:u w:val="single"/>
        </w:rPr>
        <w:t>affect R&amp;D activity</w:t>
      </w:r>
      <w:r w:rsidRPr="00373779">
        <w:rPr>
          <w:rFonts w:eastAsia="Cambria"/>
          <w:u w:val="single"/>
        </w:rPr>
        <w:t xml:space="preserve"> in an economy</w:t>
      </w:r>
      <w:r w:rsidRPr="00373779">
        <w:rPr>
          <w:rFonts w:eastAsia="Cambria"/>
          <w:sz w:val="16"/>
        </w:rPr>
        <w:t xml:space="preserve">. Studies by </w:t>
      </w:r>
      <w:proofErr w:type="spellStart"/>
      <w:r w:rsidRPr="00373779">
        <w:rPr>
          <w:rFonts w:eastAsia="Cambria"/>
          <w:sz w:val="16"/>
        </w:rPr>
        <w:t>Varsakelis</w:t>
      </w:r>
      <w:proofErr w:type="spellEnd"/>
      <w:r w:rsidRPr="00373779">
        <w:rPr>
          <w:rFonts w:eastAsia="Cambria"/>
          <w:sz w:val="16"/>
        </w:rPr>
        <w:t xml:space="preserve"> and by Kanwar and Evenson found that </w:t>
      </w:r>
      <w:r w:rsidRPr="00373779">
        <w:rPr>
          <w:rFonts w:eastAsia="Cambria"/>
          <w:b/>
          <w:iCs/>
          <w:highlight w:val="green"/>
          <w:u w:val="single"/>
        </w:rPr>
        <w:t>R&amp;D to GDP ratios are positively related to the strength of patent rights</w:t>
      </w:r>
      <w:r w:rsidRPr="00373779">
        <w:rPr>
          <w:rFonts w:eastAsia="Cambria"/>
          <w:u w:val="single"/>
        </w:rPr>
        <w:t>, and are conditional on other factors</w:t>
      </w:r>
      <w:r w:rsidRPr="00373779">
        <w:rPr>
          <w:rFonts w:eastAsia="Cambria"/>
          <w:sz w:val="16"/>
        </w:rPr>
        <w:t xml:space="preserve">.53 Cavazos Cepeda et al. found </w:t>
      </w:r>
      <w:r w:rsidRPr="00373779">
        <w:rPr>
          <w:rFonts w:eastAsia="Cambria"/>
          <w:u w:val="single"/>
        </w:rPr>
        <w:t>a positive influence of IPRs on the level of R&amp;D in an economy</w:t>
      </w:r>
      <w:r w:rsidRPr="00373779">
        <w:rPr>
          <w:rFonts w:eastAsia="Cambria"/>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373779">
        <w:rPr>
          <w:rFonts w:eastAsia="Cambria"/>
          <w:highlight w:val="green"/>
          <w:u w:val="single"/>
        </w:rPr>
        <w:t>trademark protection increased by 1 percent</w:t>
      </w:r>
      <w:r w:rsidRPr="00373779">
        <w:rPr>
          <w:rFonts w:eastAsia="Cambria"/>
          <w:u w:val="single"/>
        </w:rPr>
        <w:t xml:space="preserve">, there was an </w:t>
      </w:r>
      <w:r w:rsidRPr="00373779">
        <w:rPr>
          <w:rFonts w:eastAsia="Cambria"/>
          <w:highlight w:val="green"/>
          <w:u w:val="single"/>
        </w:rPr>
        <w:t>associated R&amp;D increase of 1.4 percent</w:t>
      </w:r>
      <w:r w:rsidRPr="00373779">
        <w:rPr>
          <w:rFonts w:eastAsia="Cambria"/>
          <w:sz w:val="16"/>
        </w:rPr>
        <w:t>. As the authors concluded, “</w:t>
      </w:r>
      <w:r w:rsidRPr="00373779">
        <w:rPr>
          <w:rFonts w:eastAsia="Cambria"/>
          <w:u w:val="single"/>
        </w:rPr>
        <w:t xml:space="preserve">Increases in the protection of the IPRs carried economic benefits in the form of </w:t>
      </w:r>
      <w:r w:rsidRPr="00373779">
        <w:rPr>
          <w:rFonts w:eastAsia="Cambria"/>
          <w:highlight w:val="green"/>
          <w:u w:val="single"/>
        </w:rPr>
        <w:t>higher</w:t>
      </w:r>
      <w:r w:rsidRPr="00373779">
        <w:rPr>
          <w:rFonts w:eastAsia="Cambria"/>
          <w:u w:val="single"/>
        </w:rPr>
        <w:t xml:space="preserve"> inflows of </w:t>
      </w:r>
      <w:r w:rsidRPr="00373779">
        <w:rPr>
          <w:rFonts w:eastAsia="Cambria"/>
          <w:highlight w:val="green"/>
          <w:u w:val="single"/>
        </w:rPr>
        <w:t>FDI</w:t>
      </w:r>
      <w:r w:rsidRPr="00373779">
        <w:rPr>
          <w:rFonts w:eastAsia="Cambria"/>
          <w:u w:val="single"/>
        </w:rPr>
        <w:t xml:space="preserve">, and </w:t>
      </w:r>
      <w:r w:rsidRPr="00373779">
        <w:rPr>
          <w:rFonts w:eastAsia="Cambria"/>
          <w:highlight w:val="green"/>
          <w:u w:val="single"/>
        </w:rPr>
        <w:t>increases in</w:t>
      </w:r>
      <w:r w:rsidRPr="00373779">
        <w:rPr>
          <w:rFonts w:eastAsia="Cambria"/>
          <w:u w:val="single"/>
        </w:rPr>
        <w:t xml:space="preserve"> the levels of both domestically conducted </w:t>
      </w:r>
      <w:r w:rsidRPr="00373779">
        <w:rPr>
          <w:rFonts w:eastAsia="Cambria"/>
          <w:highlight w:val="green"/>
          <w:u w:val="single"/>
        </w:rPr>
        <w:t>R&amp;D</w:t>
      </w:r>
      <w:r w:rsidRPr="00373779">
        <w:rPr>
          <w:rFonts w:eastAsia="Cambria"/>
          <w:u w:val="single"/>
        </w:rPr>
        <w:t xml:space="preserve"> and service imports as measured by licensing fees</w:t>
      </w:r>
      <w:r w:rsidRPr="00373779">
        <w:rPr>
          <w:rFonts w:eastAsia="Cambria"/>
          <w:sz w:val="16"/>
        </w:rPr>
        <w:t xml:space="preserve">.”55 As Jackson summarized, regarding the relationship between IPR reform and both innovation and R&amp;D, and FDI, “In addition to spurring domestic innovation, </w:t>
      </w:r>
      <w:r w:rsidRPr="00373779">
        <w:rPr>
          <w:rFonts w:eastAsia="Cambria"/>
          <w:u w:val="single"/>
        </w:rPr>
        <w:t xml:space="preserve">strong intellectual property rights can increase incentives for foreign direct investment </w:t>
      </w:r>
      <w:r w:rsidRPr="00373779">
        <w:rPr>
          <w:rFonts w:eastAsia="Cambria"/>
          <w:highlight w:val="green"/>
          <w:u w:val="single"/>
        </w:rPr>
        <w:t>which</w:t>
      </w:r>
      <w:r w:rsidRPr="00373779">
        <w:rPr>
          <w:rFonts w:eastAsia="Cambria"/>
          <w:u w:val="single"/>
        </w:rPr>
        <w:t xml:space="preserve"> in turn also </w:t>
      </w:r>
      <w:r w:rsidRPr="00373779">
        <w:rPr>
          <w:rFonts w:eastAsia="Cambria"/>
          <w:highlight w:val="green"/>
          <w:u w:val="single"/>
        </w:rPr>
        <w:t>leads to economic growth</w:t>
      </w:r>
      <w:r w:rsidRPr="00373779">
        <w:rPr>
          <w:rFonts w:eastAsia="Cambria"/>
          <w:sz w:val="16"/>
        </w:rPr>
        <w:t>.”56</w:t>
      </w:r>
    </w:p>
    <w:p w14:paraId="4120B6E3" w14:textId="77777777" w:rsidR="00AE28A7" w:rsidRPr="00373779" w:rsidRDefault="00AE28A7" w:rsidP="00AE28A7">
      <w:pPr>
        <w:rPr>
          <w:rFonts w:eastAsia="Cambria"/>
          <w:sz w:val="16"/>
        </w:rPr>
      </w:pPr>
    </w:p>
    <w:p w14:paraId="1F14F989" w14:textId="77777777" w:rsidR="00AE28A7" w:rsidRPr="00373779" w:rsidRDefault="00AE28A7" w:rsidP="00AE28A7">
      <w:pPr>
        <w:keepNext/>
        <w:keepLines/>
        <w:spacing w:before="40" w:after="0"/>
        <w:outlineLvl w:val="3"/>
        <w:rPr>
          <w:rFonts w:eastAsia="MS Gothic"/>
          <w:b/>
          <w:iCs/>
          <w:sz w:val="26"/>
        </w:rPr>
      </w:pPr>
      <w:r w:rsidRPr="00373779">
        <w:rPr>
          <w:rFonts w:eastAsia="MS Gothic"/>
          <w:b/>
          <w:iCs/>
          <w:sz w:val="26"/>
        </w:rPr>
        <w:t>COVID exceptions erode IP policies broadly.</w:t>
      </w:r>
    </w:p>
    <w:p w14:paraId="02B5B2CC" w14:textId="77777777" w:rsidR="00AE28A7" w:rsidRPr="00373779" w:rsidRDefault="00AE28A7" w:rsidP="00AE28A7">
      <w:pPr>
        <w:rPr>
          <w:rFonts w:eastAsia="Cambria"/>
        </w:rPr>
      </w:pPr>
      <w:r w:rsidRPr="00373779">
        <w:rPr>
          <w:rFonts w:eastAsia="Cambria"/>
          <w:b/>
          <w:bCs/>
          <w:sz w:val="26"/>
        </w:rPr>
        <w:t xml:space="preserve">PRMA 21 </w:t>
      </w:r>
      <w:r w:rsidRPr="00373779">
        <w:rPr>
          <w:rFonts w:eastAsia="Cambria"/>
        </w:rPr>
        <w:t xml:space="preserve">The Pharmaceutical Research and Manufacturers of America SPECIAL 301 SUBMISSION 2021 </w:t>
      </w:r>
      <w:hyperlink r:id="rId10" w:history="1">
        <w:r w:rsidRPr="00373779">
          <w:rPr>
            <w:rFonts w:eastAsia="Cambria"/>
          </w:rPr>
          <w:t>https://phrma.org/-/media/Project/PhRMA/PhRMA-Org/PhRMA-Org/PDF/P-R/PhRMA_2021-Special-301_Review_Comment-1.pdf</w:t>
        </w:r>
      </w:hyperlink>
      <w:r w:rsidRPr="00373779">
        <w:rPr>
          <w:rFonts w:eastAsia="Cambria"/>
        </w:rPr>
        <w:t xml:space="preserve"> SM</w:t>
      </w:r>
    </w:p>
    <w:p w14:paraId="0F98EE2A" w14:textId="77777777" w:rsidR="00AE28A7" w:rsidRPr="00373779" w:rsidRDefault="00AE28A7" w:rsidP="00AE28A7">
      <w:pPr>
        <w:rPr>
          <w:rFonts w:eastAsia="Cambria"/>
          <w:u w:val="single"/>
        </w:rPr>
      </w:pPr>
      <w:r w:rsidRPr="00373779">
        <w:rPr>
          <w:rFonts w:eastAsia="Cambria"/>
        </w:rPr>
        <w:t xml:space="preserve">Moreover, </w:t>
      </w:r>
      <w:r w:rsidRPr="00373779">
        <w:rPr>
          <w:rFonts w:eastAsia="Cambria"/>
          <w:u w:val="single"/>
        </w:rPr>
        <w:t xml:space="preserve">some </w:t>
      </w:r>
      <w:r w:rsidRPr="00373779">
        <w:rPr>
          <w:rFonts w:eastAsia="Cambria"/>
          <w:highlight w:val="green"/>
          <w:u w:val="single"/>
        </w:rPr>
        <w:t xml:space="preserve">countries are using the </w:t>
      </w:r>
      <w:r w:rsidRPr="00373779">
        <w:rPr>
          <w:rFonts w:eastAsia="Cambria"/>
          <w:u w:val="single"/>
        </w:rPr>
        <w:t xml:space="preserve">COVID-19 </w:t>
      </w:r>
      <w:r w:rsidRPr="00373779">
        <w:rPr>
          <w:rFonts w:eastAsia="Cambria"/>
          <w:highlight w:val="green"/>
          <w:u w:val="single"/>
        </w:rPr>
        <w:t>pandemic</w:t>
      </w:r>
      <w:r w:rsidRPr="00373779">
        <w:rPr>
          <w:rFonts w:eastAsia="Cambria"/>
          <w:u w:val="single"/>
        </w:rPr>
        <w:t xml:space="preserve"> opportunistically </w:t>
      </w:r>
      <w:r w:rsidRPr="00373779">
        <w:rPr>
          <w:rFonts w:eastAsia="Cambria"/>
          <w:highlight w:val="green"/>
          <w:u w:val="single"/>
        </w:rPr>
        <w:t>to advance</w:t>
      </w:r>
      <w:r w:rsidRPr="00373779">
        <w:rPr>
          <w:rFonts w:eastAsia="Cambria"/>
          <w:u w:val="single"/>
        </w:rPr>
        <w:t xml:space="preserve"> longstanding industrial </w:t>
      </w:r>
      <w:r w:rsidRPr="00373779">
        <w:rPr>
          <w:rFonts w:eastAsia="Cambria"/>
          <w:highlight w:val="green"/>
          <w:u w:val="single"/>
        </w:rPr>
        <w:t>policies to</w:t>
      </w:r>
      <w:r w:rsidRPr="00373779">
        <w:rPr>
          <w:rFonts w:eastAsia="Cambria"/>
          <w:u w:val="single"/>
        </w:rPr>
        <w:t xml:space="preserve"> further </w:t>
      </w:r>
      <w:r w:rsidRPr="00373779">
        <w:rPr>
          <w:rFonts w:eastAsia="Cambria"/>
          <w:highlight w:val="green"/>
          <w:u w:val="single"/>
        </w:rPr>
        <w:t xml:space="preserve">erode intellectual property policies. </w:t>
      </w:r>
      <w:r w:rsidRPr="00373779">
        <w:rPr>
          <w:rFonts w:eastAsia="Cambria"/>
          <w:u w:val="single"/>
        </w:rPr>
        <w:t xml:space="preserve">India and South Africa are key sponsors of a </w:t>
      </w:r>
      <w:r w:rsidRPr="00373779">
        <w:rPr>
          <w:rFonts w:eastAsia="Cambria"/>
          <w:highlight w:val="green"/>
          <w:u w:val="single"/>
        </w:rPr>
        <w:t>proposal</w:t>
      </w:r>
      <w:r w:rsidRPr="00373779">
        <w:rPr>
          <w:rFonts w:eastAsia="Cambria"/>
          <w:u w:val="single"/>
        </w:rPr>
        <w:t xml:space="preserve"> at the WTO TRIPS Council calling </w:t>
      </w:r>
      <w:r w:rsidRPr="00373779">
        <w:rPr>
          <w:rFonts w:eastAsia="Cambria"/>
          <w:highlight w:val="green"/>
          <w:u w:val="single"/>
        </w:rPr>
        <w:t>to eliminate for an indefinite term</w:t>
      </w:r>
      <w:r w:rsidRPr="00373779">
        <w:rPr>
          <w:rFonts w:eastAsia="Cambria"/>
          <w:u w:val="single"/>
        </w:rPr>
        <w:t xml:space="preserve"> certain </w:t>
      </w:r>
      <w:r w:rsidRPr="00373779">
        <w:rPr>
          <w:rFonts w:eastAsia="Cambria"/>
          <w:highlight w:val="green"/>
          <w:u w:val="single"/>
        </w:rPr>
        <w:t>WTO obligations to grant IP</w:t>
      </w:r>
      <w:r w:rsidRPr="00373779">
        <w:rPr>
          <w:rFonts w:eastAsia="Cambria"/>
          <w:u w:val="single"/>
        </w:rPr>
        <w:t xml:space="preserve"> on a wide range of technologies related to COVID-19. The proposal </w:t>
      </w:r>
      <w:r w:rsidRPr="00373779">
        <w:rPr>
          <w:rFonts w:eastAsia="Cambria"/>
          <w:highlight w:val="green"/>
          <w:u w:val="single"/>
        </w:rPr>
        <w:t>marks a</w:t>
      </w:r>
      <w:r w:rsidRPr="00373779">
        <w:rPr>
          <w:rFonts w:eastAsia="Cambria"/>
          <w:u w:val="single"/>
        </w:rPr>
        <w:t xml:space="preserve"> significant </w:t>
      </w:r>
      <w:r w:rsidRPr="00373779">
        <w:rPr>
          <w:rFonts w:eastAsia="Cambria"/>
          <w:highlight w:val="green"/>
          <w:u w:val="single"/>
        </w:rPr>
        <w:t>escalation in anti-IP</w:t>
      </w:r>
      <w:r w:rsidRPr="00373779">
        <w:rPr>
          <w:rFonts w:eastAsia="Cambria"/>
          <w:u w:val="single"/>
        </w:rPr>
        <w:t xml:space="preserve"> global </w:t>
      </w:r>
      <w:r w:rsidRPr="00373779">
        <w:rPr>
          <w:rFonts w:eastAsia="Cambria"/>
          <w:highlight w:val="green"/>
          <w:u w:val="single"/>
        </w:rPr>
        <w:t>activism</w:t>
      </w:r>
      <w:r w:rsidRPr="00373779">
        <w:rPr>
          <w:rFonts w:eastAsia="Cambria"/>
          <w:u w:val="single"/>
        </w:rPr>
        <w:t xml:space="preserve"> </w:t>
      </w:r>
      <w:r w:rsidRPr="00373779">
        <w:rPr>
          <w:rFonts w:eastAsia="Cambria"/>
        </w:rPr>
        <w:t xml:space="preserve">and will further polarize legitimate conversations on countries’ engagement to combat the pandemic. The proposal will do nothing to address the production and distribution challenges for making COVID-19 vaccines globally available. If anything </w:t>
      </w:r>
      <w:r w:rsidRPr="00373779">
        <w:rPr>
          <w:rFonts w:eastAsia="Cambria"/>
          <w:highlight w:val="green"/>
          <w:u w:val="single"/>
        </w:rPr>
        <w:t>the proposals</w:t>
      </w:r>
      <w:r w:rsidRPr="00373779">
        <w:rPr>
          <w:rFonts w:eastAsia="Cambria"/>
        </w:rPr>
        <w:t xml:space="preserve"> threaten to </w:t>
      </w:r>
      <w:r w:rsidRPr="00373779">
        <w:rPr>
          <w:rFonts w:eastAsia="Cambria"/>
          <w:highlight w:val="green"/>
          <w:u w:val="single"/>
        </w:rPr>
        <w:t xml:space="preserve">undermine the ability to respond </w:t>
      </w:r>
      <w:r w:rsidRPr="00373779">
        <w:rPr>
          <w:rFonts w:eastAsia="Cambria"/>
          <w:u w:val="single"/>
        </w:rPr>
        <w:t>to another pandemic</w:t>
      </w:r>
      <w:r w:rsidRPr="00373779">
        <w:rPr>
          <w:rFonts w:eastAsia="Cambria"/>
          <w:highlight w:val="green"/>
          <w:u w:val="single"/>
        </w:rPr>
        <w:t>, and</w:t>
      </w:r>
      <w:r w:rsidRPr="00373779">
        <w:rPr>
          <w:rFonts w:eastAsia="Cambria"/>
          <w:u w:val="single"/>
        </w:rPr>
        <w:t xml:space="preserve"> will </w:t>
      </w:r>
      <w:r w:rsidRPr="00373779">
        <w:rPr>
          <w:rFonts w:eastAsia="Cambria"/>
          <w:highlight w:val="green"/>
          <w:u w:val="single"/>
        </w:rPr>
        <w:t>inevitably affect IP</w:t>
      </w:r>
      <w:r w:rsidRPr="00373779">
        <w:rPr>
          <w:rFonts w:eastAsia="Cambria"/>
        </w:rPr>
        <w:t xml:space="preserve"> discussions in countries </w:t>
      </w:r>
      <w:r w:rsidRPr="00373779">
        <w:rPr>
          <w:rFonts w:eastAsia="Cambria"/>
          <w:highlight w:val="green"/>
          <w:u w:val="single"/>
        </w:rPr>
        <w:t>around the world</w:t>
      </w:r>
      <w:r w:rsidRPr="00373779">
        <w:rPr>
          <w:rFonts w:eastAsia="Cambria"/>
          <w:u w:val="single"/>
        </w:rPr>
        <w:t>.</w:t>
      </w:r>
    </w:p>
    <w:p w14:paraId="78F5819F" w14:textId="77777777" w:rsidR="00AE28A7" w:rsidRPr="00373779" w:rsidRDefault="00AE28A7" w:rsidP="00AE28A7">
      <w:pPr>
        <w:rPr>
          <w:rFonts w:eastAsia="Cambria"/>
        </w:rPr>
      </w:pPr>
    </w:p>
    <w:p w14:paraId="7D7AA2B9" w14:textId="77777777" w:rsidR="00AE28A7" w:rsidRPr="00373779" w:rsidRDefault="00AE28A7" w:rsidP="00AE28A7">
      <w:pPr>
        <w:keepNext/>
        <w:keepLines/>
        <w:spacing w:before="40" w:after="0"/>
        <w:outlineLvl w:val="3"/>
        <w:rPr>
          <w:rFonts w:eastAsia="DengXian Light" w:cs="Times New Roman"/>
          <w:b/>
          <w:iCs/>
          <w:sz w:val="26"/>
        </w:rPr>
      </w:pPr>
      <w:r w:rsidRPr="00373779">
        <w:rPr>
          <w:rFonts w:eastAsia="DengXian Light" w:cs="Times New Roman"/>
          <w:b/>
          <w:iCs/>
          <w:sz w:val="26"/>
        </w:rPr>
        <w:lastRenderedPageBreak/>
        <w:t>Biopharmaceutical innovation is key to prevent future pandemics and bioterror</w:t>
      </w:r>
    </w:p>
    <w:p w14:paraId="64C19E0C" w14:textId="77777777" w:rsidR="00AE28A7" w:rsidRPr="00373779" w:rsidRDefault="00AE28A7" w:rsidP="00AE28A7">
      <w:pPr>
        <w:rPr>
          <w:rFonts w:eastAsia="Calibri"/>
        </w:rPr>
      </w:pPr>
      <w:r w:rsidRPr="00373779">
        <w:rPr>
          <w:rFonts w:eastAsia="Calibri"/>
          <w:b/>
          <w:bCs/>
          <w:sz w:val="26"/>
        </w:rPr>
        <w:t xml:space="preserve">Marjanovic and </w:t>
      </w:r>
      <w:proofErr w:type="spellStart"/>
      <w:r w:rsidRPr="00373779">
        <w:rPr>
          <w:rFonts w:eastAsia="Calibri"/>
          <w:b/>
          <w:bCs/>
          <w:sz w:val="26"/>
        </w:rPr>
        <w:t>Feijao</w:t>
      </w:r>
      <w:proofErr w:type="spellEnd"/>
      <w:r w:rsidRPr="00373779">
        <w:rPr>
          <w:rFonts w:eastAsia="Calibri"/>
          <w:b/>
          <w:bCs/>
          <w:sz w:val="26"/>
        </w:rPr>
        <w:t xml:space="preserve"> 20</w:t>
      </w:r>
      <w:r w:rsidRPr="00373779">
        <w:rPr>
          <w:rFonts w:eastAsia="Calibri"/>
        </w:rPr>
        <w:t xml:space="preserve"> </w:t>
      </w:r>
      <w:r w:rsidRPr="00373779">
        <w:rPr>
          <w:rFonts w:eastAsia="Calibri"/>
          <w:sz w:val="16"/>
          <w:szCs w:val="16"/>
        </w:rPr>
        <w:t xml:space="preserve">[Sonja Marjanovic Ph.D., Judge Business School, University of Cambridge. Carolina </w:t>
      </w:r>
      <w:proofErr w:type="spellStart"/>
      <w:r w:rsidRPr="00373779">
        <w:rPr>
          <w:rFonts w:eastAsia="Calibri"/>
          <w:sz w:val="16"/>
          <w:szCs w:val="16"/>
        </w:rPr>
        <w:t>Feijao</w:t>
      </w:r>
      <w:proofErr w:type="spellEnd"/>
      <w:r w:rsidRPr="00373779">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2D92286" w14:textId="77777777" w:rsidR="00AE28A7" w:rsidRPr="00373779" w:rsidRDefault="00AE28A7" w:rsidP="00AE28A7">
      <w:pPr>
        <w:spacing w:after="0" w:line="240" w:lineRule="auto"/>
        <w:rPr>
          <w:rFonts w:ascii="Times New Roman" w:eastAsia="Times New Roman" w:hAnsi="Times New Roman" w:cs="Times New Roman"/>
          <w:sz w:val="24"/>
        </w:rPr>
      </w:pPr>
      <w:r w:rsidRPr="00373779">
        <w:rPr>
          <w:rFonts w:eastAsia="Calibri"/>
          <w:sz w:val="16"/>
        </w:rPr>
        <w:t xml:space="preserve">As key actors in the healthcare innovation landscape, </w:t>
      </w:r>
      <w:r w:rsidRPr="00373779">
        <w:rPr>
          <w:rFonts w:eastAsia="Calibri"/>
          <w:highlight w:val="green"/>
          <w:u w:val="single"/>
        </w:rPr>
        <w:t>pharmaceutical</w:t>
      </w:r>
      <w:r w:rsidRPr="00373779">
        <w:rPr>
          <w:rFonts w:eastAsia="Calibri"/>
          <w:sz w:val="16"/>
        </w:rPr>
        <w:t xml:space="preserve"> and life sciences </w:t>
      </w:r>
      <w:r w:rsidRPr="00373779">
        <w:rPr>
          <w:rFonts w:eastAsia="Calibri"/>
          <w:highlight w:val="green"/>
          <w:u w:val="single"/>
        </w:rPr>
        <w:t>companies</w:t>
      </w:r>
      <w:r w:rsidRPr="00373779">
        <w:rPr>
          <w:rFonts w:eastAsia="Calibri"/>
          <w:u w:val="single"/>
        </w:rPr>
        <w:t xml:space="preserve"> have been called on to </w:t>
      </w:r>
      <w:r w:rsidRPr="00373779">
        <w:rPr>
          <w:rFonts w:eastAsia="Calibri"/>
          <w:highlight w:val="green"/>
          <w:u w:val="single"/>
        </w:rPr>
        <w:t>develop</w:t>
      </w:r>
      <w:r w:rsidRPr="00373779">
        <w:rPr>
          <w:rFonts w:eastAsia="Calibri"/>
          <w:u w:val="single"/>
        </w:rPr>
        <w:t xml:space="preserve"> medicines, </w:t>
      </w:r>
      <w:r w:rsidRPr="00373779">
        <w:rPr>
          <w:rFonts w:eastAsia="Calibri"/>
          <w:highlight w:val="green"/>
          <w:u w:val="single"/>
        </w:rPr>
        <w:t>vaccines</w:t>
      </w:r>
      <w:r w:rsidRPr="00373779">
        <w:rPr>
          <w:rFonts w:eastAsia="Calibri"/>
          <w:u w:val="single"/>
        </w:rPr>
        <w:t xml:space="preserve"> and diagnostics </w:t>
      </w:r>
      <w:r w:rsidRPr="00373779">
        <w:rPr>
          <w:rFonts w:eastAsia="Calibri"/>
          <w:highlight w:val="green"/>
          <w:u w:val="single"/>
        </w:rPr>
        <w:t>for</w:t>
      </w:r>
      <w:r w:rsidRPr="00373779">
        <w:rPr>
          <w:rFonts w:eastAsia="Calibri"/>
          <w:u w:val="single"/>
        </w:rPr>
        <w:t xml:space="preserve"> pressing </w:t>
      </w:r>
      <w:r w:rsidRPr="00373779">
        <w:rPr>
          <w:rFonts w:eastAsia="Calibri"/>
          <w:highlight w:val="green"/>
          <w:u w:val="single"/>
        </w:rPr>
        <w:t>public health challenges</w:t>
      </w:r>
      <w:r w:rsidRPr="00373779">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373779">
        <w:rPr>
          <w:rFonts w:eastAsia="Calibri"/>
          <w:highlight w:val="green"/>
          <w:u w:val="single"/>
        </w:rPr>
        <w:t>anthrax, smallpox and tularemia</w:t>
      </w:r>
      <w:r w:rsidRPr="00373779">
        <w:rPr>
          <w:rFonts w:eastAsia="Calibri"/>
          <w:u w:val="single"/>
        </w:rPr>
        <w:t xml:space="preserve"> could </w:t>
      </w:r>
      <w:r w:rsidRPr="00373779">
        <w:rPr>
          <w:rFonts w:eastAsia="Calibri"/>
          <w:highlight w:val="green"/>
          <w:u w:val="single"/>
        </w:rPr>
        <w:t>present threats in</w:t>
      </w:r>
      <w:r w:rsidRPr="00373779">
        <w:rPr>
          <w:rFonts w:eastAsia="Calibri"/>
          <w:u w:val="single"/>
        </w:rPr>
        <w:t xml:space="preserve"> a </w:t>
      </w:r>
      <w:r w:rsidRPr="00373779">
        <w:rPr>
          <w:rFonts w:eastAsia="Calibri"/>
          <w:highlight w:val="green"/>
          <w:u w:val="single"/>
        </w:rPr>
        <w:t>bioterrorism</w:t>
      </w:r>
      <w:r w:rsidRPr="00373779">
        <w:rPr>
          <w:rFonts w:eastAsia="Calibri"/>
          <w:u w:val="single"/>
        </w:rPr>
        <w:t xml:space="preserve"> context</w:t>
      </w:r>
      <w:r w:rsidRPr="00373779">
        <w:rPr>
          <w:rFonts w:eastAsia="Calibri"/>
          <w:sz w:val="16"/>
        </w:rPr>
        <w:t>.1 The general threat to public health that is posed by antimicrobial resistance is also well-</w:t>
      </w:r>
      <w:proofErr w:type="spellStart"/>
      <w:r w:rsidRPr="00373779">
        <w:rPr>
          <w:rFonts w:eastAsia="Calibri"/>
          <w:sz w:val="16"/>
        </w:rPr>
        <w:t>recognised</w:t>
      </w:r>
      <w:proofErr w:type="spellEnd"/>
      <w:r w:rsidRPr="00373779">
        <w:rPr>
          <w:rFonts w:eastAsia="Calibri"/>
          <w:sz w:val="16"/>
        </w:rPr>
        <w:t xml:space="preserve"> as an area in need of pharmaceutical innovation. </w:t>
      </w:r>
      <w:r w:rsidRPr="00373779">
        <w:rPr>
          <w:rFonts w:eastAsia="Calibri"/>
          <w:u w:val="single"/>
        </w:rPr>
        <w:t>Innovating</w:t>
      </w:r>
      <w:r w:rsidRPr="00373779">
        <w:rPr>
          <w:rFonts w:eastAsia="Calibri"/>
          <w:sz w:val="16"/>
        </w:rPr>
        <w:t xml:space="preserve"> in response to these challenges </w:t>
      </w:r>
      <w:r w:rsidRPr="00373779">
        <w:rPr>
          <w:rFonts w:eastAsia="Calibri"/>
          <w:u w:val="single"/>
        </w:rPr>
        <w:t>does not always align well with pharmaceutical industry commercial models, shareholder expectations and competition</w:t>
      </w:r>
      <w:r w:rsidRPr="00373779">
        <w:rPr>
          <w:rFonts w:eastAsia="Calibri"/>
          <w:sz w:val="16"/>
        </w:rPr>
        <w:t xml:space="preserve"> within the industry. However, </w:t>
      </w:r>
      <w:r w:rsidRPr="00373779">
        <w:rPr>
          <w:rFonts w:eastAsia="Calibri"/>
          <w:u w:val="single"/>
        </w:rPr>
        <w:t xml:space="preserve">the </w:t>
      </w:r>
      <w:r w:rsidRPr="00373779">
        <w:rPr>
          <w:rFonts w:eastAsia="Calibri"/>
          <w:highlight w:val="green"/>
          <w:u w:val="single"/>
        </w:rPr>
        <w:t>expertise, networks and infrastructure</w:t>
      </w:r>
      <w:r w:rsidRPr="00373779">
        <w:rPr>
          <w:rFonts w:eastAsia="Calibri"/>
          <w:u w:val="single"/>
        </w:rPr>
        <w:t xml:space="preserve"> that industry has</w:t>
      </w:r>
      <w:r w:rsidRPr="00373779">
        <w:rPr>
          <w:rFonts w:eastAsia="Calibri"/>
          <w:sz w:val="16"/>
        </w:rPr>
        <w:t xml:space="preserve"> within its reach, </w:t>
      </w:r>
      <w:r w:rsidRPr="00373779">
        <w:rPr>
          <w:rFonts w:eastAsia="Calibri"/>
          <w:u w:val="single"/>
        </w:rPr>
        <w:t>as well as public expectations and</w:t>
      </w:r>
      <w:r w:rsidRPr="00373779">
        <w:rPr>
          <w:rFonts w:eastAsia="Calibri"/>
          <w:sz w:val="16"/>
        </w:rPr>
        <w:t xml:space="preserve"> the </w:t>
      </w:r>
      <w:r w:rsidRPr="00373779">
        <w:rPr>
          <w:rFonts w:eastAsia="Calibri"/>
          <w:u w:val="single"/>
        </w:rPr>
        <w:t xml:space="preserve">moral imperative, </w:t>
      </w:r>
      <w:r w:rsidRPr="00373779">
        <w:rPr>
          <w:rFonts w:eastAsia="Calibri"/>
          <w:highlight w:val="green"/>
          <w:u w:val="single"/>
        </w:rPr>
        <w:t>make pharma</w:t>
      </w:r>
      <w:r w:rsidRPr="00373779">
        <w:rPr>
          <w:rFonts w:eastAsia="Calibri"/>
          <w:u w:val="single"/>
        </w:rPr>
        <w:t>ceutical</w:t>
      </w:r>
      <w:r w:rsidRPr="00373779">
        <w:rPr>
          <w:rFonts w:eastAsia="Calibri"/>
          <w:highlight w:val="green"/>
          <w:u w:val="single"/>
        </w:rPr>
        <w:t xml:space="preserve"> companies</w:t>
      </w:r>
      <w:r w:rsidRPr="00373779">
        <w:rPr>
          <w:rFonts w:eastAsia="Calibri"/>
          <w:sz w:val="16"/>
        </w:rPr>
        <w:t xml:space="preserve"> and the wider life sciences sector </w:t>
      </w:r>
      <w:r w:rsidRPr="00373779">
        <w:rPr>
          <w:rFonts w:eastAsia="Calibri"/>
          <w:u w:val="single"/>
        </w:rPr>
        <w:t xml:space="preserve">an </w:t>
      </w:r>
      <w:r w:rsidRPr="00373779">
        <w:rPr>
          <w:rFonts w:eastAsia="Calibri"/>
          <w:highlight w:val="green"/>
          <w:u w:val="single"/>
        </w:rPr>
        <w:t>indispensable</w:t>
      </w:r>
      <w:r w:rsidRPr="00373779">
        <w:rPr>
          <w:rFonts w:eastAsia="Calibri"/>
          <w:u w:val="single"/>
        </w:rPr>
        <w:t xml:space="preserve"> partner</w:t>
      </w:r>
      <w:r w:rsidRPr="00373779">
        <w:rPr>
          <w:rFonts w:eastAsia="Calibri"/>
          <w:sz w:val="16"/>
        </w:rPr>
        <w:t xml:space="preserve"> in the search for solutions that save lives. This perspective argues for the need to establish more sustainable and scalable ways of </w:t>
      </w:r>
      <w:proofErr w:type="spellStart"/>
      <w:r w:rsidRPr="00373779">
        <w:rPr>
          <w:rFonts w:eastAsia="Calibri"/>
          <w:sz w:val="16"/>
        </w:rPr>
        <w:t>incentivising</w:t>
      </w:r>
      <w:proofErr w:type="spellEnd"/>
      <w:r w:rsidRPr="00373779">
        <w:rPr>
          <w:rFonts w:eastAsia="Calibri"/>
          <w:sz w:val="16"/>
        </w:rPr>
        <w:t xml:space="preserve"> pharmaceutical innovation in response to infectious disease threats to public health. It considers both past and current examples of efforts to </w:t>
      </w:r>
      <w:proofErr w:type="spellStart"/>
      <w:r w:rsidRPr="00373779">
        <w:rPr>
          <w:rFonts w:eastAsia="Calibri"/>
          <w:sz w:val="16"/>
        </w:rPr>
        <w:t>mobilise</w:t>
      </w:r>
      <w:proofErr w:type="spellEnd"/>
      <w:r w:rsidRPr="00373779">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373779">
        <w:rPr>
          <w:rFonts w:eastAsia="Calibri"/>
          <w:u w:val="single"/>
        </w:rPr>
        <w:t>we are seeing industry-wide efforts unfold at unprecedented scale and pace.</w:t>
      </w:r>
      <w:r w:rsidRPr="00373779">
        <w:rPr>
          <w:rFonts w:eastAsia="Calibri"/>
          <w:sz w:val="16"/>
        </w:rPr>
        <w:t xml:space="preserve"> Whereas there is always scope for more activity, </w:t>
      </w:r>
      <w:r w:rsidRPr="00373779">
        <w:rPr>
          <w:rFonts w:eastAsia="Calibri"/>
          <w:u w:val="single"/>
        </w:rPr>
        <w:t>industry is currently contributing in a variety of ways. Examples include pharmaceutical companies donating existing compounds to assess their utility</w:t>
      </w:r>
      <w:r w:rsidRPr="00373779">
        <w:rPr>
          <w:rFonts w:eastAsia="Calibri"/>
          <w:sz w:val="16"/>
        </w:rPr>
        <w:t xml:space="preserve"> in the fight against COVID19; </w:t>
      </w:r>
      <w:r w:rsidRPr="00373779">
        <w:rPr>
          <w:rFonts w:eastAsia="Calibri"/>
          <w:u w:val="single"/>
        </w:rPr>
        <w:t>screening existing compound libraries in-house or with partners to see if they can be repurposed; accelerating trials</w:t>
      </w:r>
      <w:r w:rsidRPr="00373779">
        <w:rPr>
          <w:rFonts w:eastAsia="Calibri"/>
          <w:sz w:val="16"/>
        </w:rPr>
        <w:t xml:space="preserve"> for potentially effective medicine or vaccine candidates; </w:t>
      </w:r>
      <w:r w:rsidRPr="00373779">
        <w:rPr>
          <w:rFonts w:eastAsia="Calibri"/>
          <w:u w:val="single"/>
        </w:rPr>
        <w:t xml:space="preserve">and in some cases rapidly accelerating in-house research and development </w:t>
      </w:r>
      <w:r w:rsidRPr="00373779">
        <w:rPr>
          <w:rFonts w:eastAsia="Calibri"/>
          <w:sz w:val="16"/>
        </w:rPr>
        <w:t xml:space="preserve">to discover new treatments or vaccine agents and develop diagnostics tests.3,4 </w:t>
      </w:r>
      <w:r w:rsidRPr="00373779">
        <w:rPr>
          <w:rFonts w:eastAsia="Calibri"/>
          <w:u w:val="single"/>
        </w:rPr>
        <w:t>Pharmaceutical companies are collaborating</w:t>
      </w:r>
      <w:r w:rsidRPr="00373779">
        <w:rPr>
          <w:rFonts w:eastAsia="Calibri"/>
          <w:sz w:val="16"/>
        </w:rPr>
        <w:t xml:space="preserve"> with each other in some of these efforts </w:t>
      </w:r>
      <w:r w:rsidRPr="00373779">
        <w:rPr>
          <w:rFonts w:eastAsia="Calibri"/>
          <w:u w:val="single"/>
        </w:rPr>
        <w:t xml:space="preserve">and </w:t>
      </w:r>
      <w:r w:rsidRPr="00373779">
        <w:rPr>
          <w:rFonts w:eastAsia="Calibri"/>
          <w:highlight w:val="green"/>
          <w:u w:val="single"/>
        </w:rPr>
        <w:t>participating in global R&amp;D partnerships</w:t>
      </w:r>
      <w:r w:rsidRPr="00373779">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73779">
        <w:rPr>
          <w:rFonts w:eastAsia="Calibri"/>
          <w:sz w:val="16"/>
        </w:rPr>
        <w:t>realised</w:t>
      </w:r>
      <w:proofErr w:type="spellEnd"/>
      <w:r w:rsidRPr="00373779">
        <w:rPr>
          <w:rFonts w:eastAsia="Calibri"/>
          <w:sz w:val="16"/>
        </w:rPr>
        <w:t xml:space="preserve"> across the industry, </w:t>
      </w:r>
      <w:r w:rsidRPr="00373779">
        <w:rPr>
          <w:rFonts w:eastAsia="Calibri"/>
          <w:u w:val="single"/>
        </w:rPr>
        <w:t>there are likely to be relatively few companies that are ‘commercial’ winners</w:t>
      </w:r>
      <w:r w:rsidRPr="00373779">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373779">
        <w:rPr>
          <w:rFonts w:eastAsia="Calibri"/>
          <w:u w:val="single"/>
        </w:rPr>
        <w:t>in the United States AbbVie has waived intellectual property rights for an existing combination product that is being tested for therapeutic potential against COVID-19</w:t>
      </w:r>
      <w:r w:rsidRPr="00373779">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73779">
        <w:rPr>
          <w:rFonts w:eastAsia="Calibri"/>
          <w:sz w:val="16"/>
        </w:rPr>
        <w:t>mobilising</w:t>
      </w:r>
      <w:proofErr w:type="spellEnd"/>
      <w:r w:rsidRPr="00373779">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373779">
        <w:rPr>
          <w:rFonts w:eastAsia="Calibri"/>
          <w:u w:val="single"/>
        </w:rPr>
        <w:t xml:space="preserve">Many </w:t>
      </w:r>
      <w:r w:rsidRPr="00373779">
        <w:rPr>
          <w:rFonts w:eastAsia="Calibri"/>
          <w:highlight w:val="green"/>
          <w:u w:val="single"/>
        </w:rPr>
        <w:t>public health threats</w:t>
      </w:r>
      <w:r w:rsidRPr="00373779">
        <w:rPr>
          <w:rFonts w:eastAsia="Calibri"/>
          <w:u w:val="single"/>
        </w:rPr>
        <w:t xml:space="preserve"> (</w:t>
      </w:r>
      <w:r w:rsidRPr="00373779">
        <w:rPr>
          <w:rFonts w:eastAsia="Calibri"/>
          <w:highlight w:val="green"/>
          <w:u w:val="single"/>
        </w:rPr>
        <w:t>including</w:t>
      </w:r>
      <w:r w:rsidRPr="00373779">
        <w:rPr>
          <w:rFonts w:eastAsia="Calibri"/>
          <w:u w:val="single"/>
        </w:rPr>
        <w:t xml:space="preserve"> those associated with other infectious diseases, </w:t>
      </w:r>
      <w:r w:rsidRPr="00373779">
        <w:rPr>
          <w:rFonts w:eastAsia="Calibri"/>
          <w:highlight w:val="green"/>
          <w:u w:val="single"/>
        </w:rPr>
        <w:t>bioterrorism</w:t>
      </w:r>
      <w:r w:rsidRPr="00373779">
        <w:rPr>
          <w:rFonts w:eastAsia="Calibri"/>
          <w:u w:val="single"/>
        </w:rPr>
        <w:t xml:space="preserve"> agents and antimicrobial resistance) </w:t>
      </w:r>
      <w:r w:rsidRPr="00373779">
        <w:rPr>
          <w:rFonts w:eastAsia="Calibri"/>
          <w:highlight w:val="green"/>
          <w:u w:val="single"/>
        </w:rPr>
        <w:t>are urgently in need of pharmaceutical innovation</w:t>
      </w:r>
      <w:r w:rsidRPr="00373779">
        <w:rPr>
          <w:rFonts w:eastAsia="Calibri"/>
          <w:sz w:val="16"/>
        </w:rPr>
        <w:t xml:space="preserve">, even if their impacts are not as visible to society as COVID-19 is in the immediate term. </w:t>
      </w:r>
      <w:r w:rsidRPr="00373779">
        <w:rPr>
          <w:rFonts w:eastAsia="Calibri"/>
          <w:u w:val="single"/>
        </w:rPr>
        <w:t>The pharmaceutical industry has responded to previous public health emergencies associated with infectious disease in recent times – for example</w:t>
      </w:r>
      <w:r w:rsidRPr="00373779">
        <w:rPr>
          <w:rFonts w:eastAsia="Calibri"/>
          <w:sz w:val="16"/>
        </w:rPr>
        <w:t xml:space="preserve"> those associated with </w:t>
      </w:r>
      <w:r w:rsidRPr="00373779">
        <w:rPr>
          <w:rFonts w:eastAsia="Calibri"/>
          <w:u w:val="single"/>
        </w:rPr>
        <w:t>Ebola and Zika</w:t>
      </w:r>
      <w:r w:rsidRPr="00373779">
        <w:rPr>
          <w:rFonts w:eastAsia="Calibri"/>
          <w:sz w:val="16"/>
        </w:rPr>
        <w:t xml:space="preserve"> outbreaks.11 However, </w:t>
      </w:r>
      <w:r w:rsidRPr="00373779">
        <w:rPr>
          <w:rFonts w:eastAsia="Calibri"/>
          <w:u w:val="single"/>
        </w:rPr>
        <w:t>it has done so to a lesser scale than for COVID-19 and with contributions from fewer companies</w:t>
      </w:r>
      <w:r w:rsidRPr="00373779">
        <w:rPr>
          <w:rFonts w:eastAsia="Calibri"/>
          <w:sz w:val="16"/>
        </w:rPr>
        <w:t xml:space="preserve">. Similarly, </w:t>
      </w:r>
      <w:r w:rsidRPr="00373779">
        <w:rPr>
          <w:rFonts w:eastAsia="Calibri"/>
          <w:u w:val="single"/>
        </w:rPr>
        <w:t>levels of activity in response to the threat of antimicrobial resistance are still low</w:t>
      </w:r>
      <w:r w:rsidRPr="00373779">
        <w:rPr>
          <w:rFonts w:eastAsia="Calibri"/>
          <w:sz w:val="16"/>
        </w:rPr>
        <w:t xml:space="preserve">.12 There are important policy questions as to whether – and how – industry could engage with such public health threats to an even greater extent under improved innovation conditions. </w:t>
      </w:r>
    </w:p>
    <w:p w14:paraId="0F0E6BAA" w14:textId="77777777" w:rsidR="00AE28A7" w:rsidRPr="00373779" w:rsidRDefault="00AE28A7" w:rsidP="00AE28A7">
      <w:pPr>
        <w:rPr>
          <w:rFonts w:eastAsia="Cambria"/>
        </w:rPr>
      </w:pPr>
    </w:p>
    <w:p w14:paraId="37450B56" w14:textId="77777777" w:rsidR="00AE28A7" w:rsidRPr="00373779" w:rsidRDefault="00AE28A7" w:rsidP="00AE28A7">
      <w:pPr>
        <w:keepNext/>
        <w:keepLines/>
        <w:spacing w:before="40" w:after="0"/>
        <w:outlineLvl w:val="3"/>
        <w:rPr>
          <w:rFonts w:eastAsia="MS Gothic"/>
          <w:b/>
          <w:iCs/>
          <w:sz w:val="26"/>
        </w:rPr>
      </w:pPr>
      <w:r w:rsidRPr="00373779">
        <w:rPr>
          <w:rFonts w:eastAsia="MS Gothic"/>
          <w:b/>
          <w:iCs/>
          <w:sz w:val="26"/>
        </w:rPr>
        <w:lastRenderedPageBreak/>
        <w:t>That causes extinction, which outweighs.</w:t>
      </w:r>
    </w:p>
    <w:p w14:paraId="6ED0AD05" w14:textId="77777777" w:rsidR="00AE28A7" w:rsidRPr="00373779" w:rsidRDefault="00AE28A7" w:rsidP="00AE28A7">
      <w:pPr>
        <w:rPr>
          <w:rFonts w:eastAsia="Cambria"/>
          <w:szCs w:val="16"/>
        </w:rPr>
      </w:pPr>
      <w:r w:rsidRPr="00373779">
        <w:rPr>
          <w:rFonts w:eastAsia="Cambria"/>
          <w:b/>
          <w:bCs/>
          <w:sz w:val="26"/>
        </w:rPr>
        <w:t>Millett &amp; Snyder-Beattie ‘17</w:t>
      </w:r>
      <w:r w:rsidRPr="00373779">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3269F92E" w14:textId="19F5966B" w:rsidR="00AE28A7" w:rsidRPr="00AE28A7" w:rsidRDefault="00AE28A7" w:rsidP="00AE28A7">
      <w:pPr>
        <w:shd w:val="clear" w:color="auto" w:fill="FFFFFF"/>
        <w:rPr>
          <w:rFonts w:eastAsia="Cambria"/>
          <w:sz w:val="16"/>
        </w:rPr>
      </w:pPr>
      <w:r w:rsidRPr="00373779">
        <w:rPr>
          <w:rFonts w:eastAsia="Cambria"/>
          <w:sz w:val="16"/>
        </w:rPr>
        <w:t>In the decades to come, </w:t>
      </w:r>
      <w:r w:rsidRPr="00373779">
        <w:rPr>
          <w:rFonts w:eastAsia="Cambria"/>
          <w:highlight w:val="green"/>
          <w:u w:val="single"/>
        </w:rPr>
        <w:t>advanced bioweapons</w:t>
      </w:r>
      <w:r w:rsidRPr="00373779">
        <w:rPr>
          <w:rFonts w:eastAsia="Cambria"/>
          <w:u w:val="single"/>
        </w:rPr>
        <w:t> could </w:t>
      </w:r>
      <w:r w:rsidRPr="00373779">
        <w:rPr>
          <w:rFonts w:eastAsia="Cambria"/>
          <w:b/>
          <w:iCs/>
          <w:highlight w:val="green"/>
          <w:u w:val="single"/>
        </w:rPr>
        <w:t>threaten human existence</w:t>
      </w:r>
      <w:r w:rsidRPr="00373779">
        <w:rPr>
          <w:rFonts w:eastAsia="Cambria"/>
          <w:sz w:val="16"/>
        </w:rPr>
        <w:t>. Al</w:t>
      </w:r>
      <w:r w:rsidRPr="00373779">
        <w:rPr>
          <w:rFonts w:eastAsia="Cambria"/>
          <w:u w:val="single"/>
        </w:rPr>
        <w:t>though</w:t>
      </w:r>
      <w:r w:rsidRPr="00373779">
        <w:rPr>
          <w:rFonts w:eastAsia="Cambria"/>
          <w:sz w:val="16"/>
        </w:rPr>
        <w:t> the </w:t>
      </w:r>
      <w:r w:rsidRPr="00373779">
        <w:rPr>
          <w:rFonts w:eastAsia="Cambria"/>
          <w:b/>
          <w:iCs/>
          <w:u w:val="single"/>
        </w:rPr>
        <w:t>probability</w:t>
      </w:r>
      <w:r w:rsidRPr="00373779">
        <w:rPr>
          <w:rFonts w:eastAsia="Cambria"/>
          <w:sz w:val="16"/>
        </w:rPr>
        <w:t> of human extinction from bioweapons </w:t>
      </w:r>
      <w:r w:rsidRPr="00373779">
        <w:rPr>
          <w:rFonts w:eastAsia="Cambria"/>
          <w:b/>
          <w:iCs/>
          <w:u w:val="single"/>
        </w:rPr>
        <w:t>may</w:t>
      </w:r>
      <w:r w:rsidRPr="00373779">
        <w:rPr>
          <w:rFonts w:eastAsia="Cambria"/>
          <w:u w:val="single"/>
        </w:rPr>
        <w:t xml:space="preserve"> be low, </w:t>
      </w:r>
      <w:r w:rsidRPr="00373779">
        <w:rPr>
          <w:rFonts w:eastAsia="Cambria"/>
          <w:highlight w:val="green"/>
          <w:u w:val="single"/>
        </w:rPr>
        <w:t>the</w:t>
      </w:r>
      <w:r w:rsidRPr="00373779">
        <w:rPr>
          <w:rFonts w:eastAsia="Cambria"/>
          <w:u w:val="single"/>
        </w:rPr>
        <w:t xml:space="preserve"> </w:t>
      </w:r>
      <w:r w:rsidRPr="00373779">
        <w:rPr>
          <w:rFonts w:eastAsia="Cambria"/>
          <w:b/>
          <w:iCs/>
          <w:u w:val="single"/>
        </w:rPr>
        <w:t>expected </w:t>
      </w:r>
      <w:r w:rsidRPr="00373779">
        <w:rPr>
          <w:rFonts w:eastAsia="Cambria"/>
          <w:b/>
          <w:iCs/>
          <w:highlight w:val="green"/>
          <w:u w:val="single"/>
        </w:rPr>
        <w:t>value</w:t>
      </w:r>
      <w:r w:rsidRPr="00373779">
        <w:rPr>
          <w:rFonts w:eastAsia="Cambria"/>
          <w:highlight w:val="green"/>
          <w:u w:val="single"/>
        </w:rPr>
        <w:t xml:space="preserve"> of </w:t>
      </w:r>
      <w:r w:rsidRPr="00373779">
        <w:rPr>
          <w:rFonts w:eastAsia="Cambria"/>
          <w:b/>
          <w:iCs/>
          <w:highlight w:val="green"/>
          <w:u w:val="single"/>
        </w:rPr>
        <w:t>reducing</w:t>
      </w:r>
      <w:r w:rsidRPr="00373779">
        <w:rPr>
          <w:rFonts w:eastAsia="Cambria"/>
          <w:sz w:val="16"/>
        </w:rPr>
        <w:t xml:space="preserve"> the </w:t>
      </w:r>
      <w:r w:rsidRPr="00373779">
        <w:rPr>
          <w:rFonts w:eastAsia="Cambria"/>
          <w:highlight w:val="green"/>
          <w:u w:val="single"/>
        </w:rPr>
        <w:t>risk could </w:t>
      </w:r>
      <w:r w:rsidRPr="00373779">
        <w:rPr>
          <w:rFonts w:eastAsia="Cambria"/>
          <w:b/>
          <w:iCs/>
          <w:highlight w:val="green"/>
          <w:u w:val="single"/>
        </w:rPr>
        <w:t>still</w:t>
      </w:r>
      <w:r w:rsidRPr="00373779">
        <w:rPr>
          <w:rFonts w:eastAsia="Cambria"/>
          <w:highlight w:val="green"/>
          <w:u w:val="single"/>
        </w:rPr>
        <w:t> be </w:t>
      </w:r>
      <w:r w:rsidRPr="00373779">
        <w:rPr>
          <w:rFonts w:eastAsia="Cambria"/>
          <w:b/>
          <w:iCs/>
          <w:highlight w:val="green"/>
          <w:u w:val="single"/>
        </w:rPr>
        <w:t>large</w:t>
      </w:r>
      <w:r w:rsidRPr="00373779">
        <w:rPr>
          <w:rFonts w:eastAsia="Cambria"/>
          <w:highlight w:val="green"/>
          <w:u w:val="single"/>
        </w:rPr>
        <w:t>, since</w:t>
      </w:r>
      <w:r w:rsidRPr="00373779">
        <w:rPr>
          <w:rFonts w:eastAsia="Cambria"/>
          <w:sz w:val="16"/>
        </w:rPr>
        <w:t xml:space="preserve"> such </w:t>
      </w:r>
      <w:r w:rsidRPr="00373779">
        <w:rPr>
          <w:rFonts w:eastAsia="Cambria"/>
          <w:highlight w:val="green"/>
          <w:u w:val="single"/>
        </w:rPr>
        <w:t>risks jeopardize</w:t>
      </w:r>
      <w:r w:rsidRPr="00373779">
        <w:rPr>
          <w:rFonts w:eastAsia="Cambria"/>
          <w:sz w:val="16"/>
        </w:rPr>
        <w:t xml:space="preserve"> the existence of </w:t>
      </w:r>
      <w:r w:rsidRPr="00373779">
        <w:rPr>
          <w:rFonts w:eastAsia="Cambria"/>
          <w:b/>
          <w:iCs/>
          <w:highlight w:val="green"/>
          <w:u w:val="single"/>
        </w:rPr>
        <w:t>all future generations</w:t>
      </w:r>
      <w:r w:rsidRPr="00373779">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373779">
        <w:rPr>
          <w:rFonts w:eastAsia="Cambria"/>
          <w:highlight w:val="green"/>
          <w:u w:val="single"/>
        </w:rPr>
        <w:t xml:space="preserve">reducing </w:t>
      </w:r>
      <w:r w:rsidRPr="00373779">
        <w:rPr>
          <w:rFonts w:eastAsia="Cambria"/>
          <w:u w:val="single"/>
        </w:rPr>
        <w:t xml:space="preserve">human </w:t>
      </w:r>
      <w:r w:rsidRPr="00373779">
        <w:rPr>
          <w:rFonts w:eastAsia="Cambria"/>
          <w:highlight w:val="green"/>
          <w:u w:val="single"/>
        </w:rPr>
        <w:t xml:space="preserve">extinction </w:t>
      </w:r>
      <w:r w:rsidRPr="00373779">
        <w:rPr>
          <w:rFonts w:eastAsia="Cambria"/>
          <w:u w:val="single"/>
        </w:rPr>
        <w:t>risk can be</w:t>
      </w:r>
      <w:r w:rsidRPr="00373779">
        <w:rPr>
          <w:rFonts w:eastAsia="Cambria"/>
          <w:highlight w:val="green"/>
          <w:u w:val="single"/>
        </w:rPr>
        <w:t xml:space="preserve"> more cost-effective than </w:t>
      </w:r>
      <w:r w:rsidRPr="00373779">
        <w:rPr>
          <w:rFonts w:eastAsia="Cambria"/>
          <w:u w:val="single"/>
        </w:rPr>
        <w:t xml:space="preserve">reducing </w:t>
      </w:r>
      <w:r w:rsidRPr="00373779">
        <w:rPr>
          <w:rFonts w:eastAsia="Cambria"/>
          <w:highlight w:val="green"/>
          <w:u w:val="single"/>
        </w:rPr>
        <w:t>smaller-scale risks</w:t>
      </w:r>
      <w:r w:rsidRPr="00373779">
        <w:rPr>
          <w:rFonts w:eastAsia="Cambria"/>
          <w:u w:val="single"/>
        </w:rPr>
        <w:t>, even when using conservative estimates. This suggests that the risks are not low enough to ignore and that more ought to be done to prevent the worst-case scenarios.</w:t>
      </w:r>
      <w:r w:rsidRPr="00373779">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73779">
        <w:rPr>
          <w:rFonts w:eastAsia="Cambria"/>
          <w:u w:val="single"/>
        </w:rPr>
        <w:t>the expected value of reducing these risks is large, especially since such risks jeopardize the existence of all future human lives.</w:t>
      </w:r>
      <w:r w:rsidRPr="00373779">
        <w:rPr>
          <w:rFonts w:eastAsia="Cambria"/>
          <w:sz w:val="16"/>
        </w:rPr>
        <w:t> </w:t>
      </w:r>
      <w:r w:rsidRPr="00373779">
        <w:rPr>
          <w:rFonts w:eastAsia="Cambria"/>
          <w:b/>
          <w:iCs/>
          <w:highlight w:val="green"/>
          <w:u w:val="single"/>
        </w:rPr>
        <w:t>Historically</w:t>
      </w:r>
      <w:r w:rsidRPr="00373779">
        <w:rPr>
          <w:rFonts w:eastAsia="Cambria"/>
          <w:b/>
          <w:iCs/>
          <w:u w:val="single"/>
        </w:rPr>
        <w:t xml:space="preserve">, disease events have been </w:t>
      </w:r>
      <w:r w:rsidRPr="00373779">
        <w:rPr>
          <w:rFonts w:eastAsia="Cambria"/>
          <w:b/>
          <w:iCs/>
          <w:highlight w:val="green"/>
          <w:u w:val="single"/>
        </w:rPr>
        <w:t>responsible for the greatest death tolls</w:t>
      </w:r>
      <w:r w:rsidRPr="00373779">
        <w:rPr>
          <w:rFonts w:eastAsia="Cambria"/>
          <w:u w:val="single"/>
        </w:rPr>
        <w:t> on humanity</w:t>
      </w:r>
      <w:r w:rsidRPr="00373779">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73779">
        <w:rPr>
          <w:rFonts w:eastAsia="Cambria"/>
          <w:u w:val="single"/>
        </w:rPr>
        <w:t>a future pandemic could result in outright human extinction or the irreversible collapse of civilization</w:t>
      </w:r>
      <w:r w:rsidRPr="00373779">
        <w:rPr>
          <w:rFonts w:eastAsia="Cambria"/>
          <w:sz w:val="16"/>
        </w:rPr>
        <w:t>. </w:t>
      </w:r>
      <w:r w:rsidRPr="00373779">
        <w:rPr>
          <w:rFonts w:eastAsia="Cambria"/>
          <w:u w:val="single"/>
        </w:rPr>
        <w:t>A </w:t>
      </w:r>
      <w:r w:rsidRPr="00373779">
        <w:rPr>
          <w:rFonts w:eastAsia="Cambria"/>
          <w:highlight w:val="green"/>
          <w:u w:val="single"/>
        </w:rPr>
        <w:t>skeptic</w:t>
      </w:r>
      <w:r w:rsidRPr="00373779">
        <w:rPr>
          <w:rFonts w:eastAsia="Cambria"/>
          <w:u w:val="single"/>
        </w:rPr>
        <w:t> would have many good reasons to </w:t>
      </w:r>
      <w:r w:rsidRPr="00373779">
        <w:rPr>
          <w:rFonts w:eastAsia="Cambria"/>
          <w:highlight w:val="green"/>
          <w:u w:val="single"/>
        </w:rPr>
        <w:t>think</w:t>
      </w:r>
      <w:r w:rsidRPr="00373779">
        <w:rPr>
          <w:rFonts w:eastAsia="Cambria"/>
          <w:u w:val="single"/>
        </w:rPr>
        <w:t> that existential risk from disease is </w:t>
      </w:r>
      <w:r w:rsidRPr="00373779">
        <w:rPr>
          <w:rFonts w:eastAsia="Cambria"/>
          <w:highlight w:val="green"/>
          <w:u w:val="single"/>
        </w:rPr>
        <w:t>unlikely</w:t>
      </w:r>
      <w:r w:rsidRPr="00373779">
        <w:rPr>
          <w:rFonts w:eastAsia="Cambria"/>
          <w:u w:val="single"/>
        </w:rPr>
        <w:t>. Such a disease would need </w:t>
      </w:r>
      <w:r w:rsidRPr="00373779">
        <w:rPr>
          <w:rFonts w:eastAsia="Cambria"/>
          <w:highlight w:val="green"/>
          <w:u w:val="single"/>
        </w:rPr>
        <w:t>to spread</w:t>
      </w:r>
      <w:r w:rsidRPr="00373779">
        <w:rPr>
          <w:rFonts w:eastAsia="Cambria"/>
          <w:u w:val="single"/>
        </w:rPr>
        <w:t> worldwide </w:t>
      </w:r>
      <w:r w:rsidRPr="00373779">
        <w:rPr>
          <w:rFonts w:eastAsia="Cambria"/>
          <w:highlight w:val="green"/>
          <w:u w:val="single"/>
        </w:rPr>
        <w:t>to </w:t>
      </w:r>
      <w:r w:rsidRPr="00373779">
        <w:rPr>
          <w:rFonts w:eastAsia="Cambria"/>
          <w:b/>
          <w:iCs/>
          <w:highlight w:val="green"/>
          <w:u w:val="single"/>
        </w:rPr>
        <w:t>remote populations</w:t>
      </w:r>
      <w:r w:rsidRPr="00373779">
        <w:rPr>
          <w:rFonts w:eastAsia="Cambria"/>
          <w:u w:val="single"/>
        </w:rPr>
        <w:t>, </w:t>
      </w:r>
      <w:r w:rsidRPr="00373779">
        <w:rPr>
          <w:rFonts w:eastAsia="Cambria"/>
          <w:highlight w:val="green"/>
          <w:u w:val="single"/>
        </w:rPr>
        <w:t>overcome</w:t>
      </w:r>
      <w:r w:rsidRPr="00373779">
        <w:rPr>
          <w:rFonts w:eastAsia="Cambria"/>
          <w:u w:val="single"/>
        </w:rPr>
        <w:t> </w:t>
      </w:r>
      <w:r w:rsidRPr="00373779">
        <w:rPr>
          <w:rFonts w:eastAsia="Cambria"/>
          <w:b/>
          <w:iCs/>
          <w:u w:val="single"/>
        </w:rPr>
        <w:t>rare </w:t>
      </w:r>
      <w:r w:rsidRPr="00373779">
        <w:rPr>
          <w:rFonts w:eastAsia="Cambria"/>
          <w:b/>
          <w:iCs/>
          <w:highlight w:val="green"/>
          <w:u w:val="single"/>
        </w:rPr>
        <w:t>genetic resistances</w:t>
      </w:r>
      <w:r w:rsidRPr="00373779">
        <w:rPr>
          <w:rFonts w:eastAsia="Cambria"/>
          <w:u w:val="single"/>
        </w:rPr>
        <w:t>, and </w:t>
      </w:r>
      <w:r w:rsidRPr="00373779">
        <w:rPr>
          <w:rFonts w:eastAsia="Cambria"/>
          <w:b/>
          <w:iCs/>
          <w:highlight w:val="green"/>
          <w:u w:val="single"/>
        </w:rPr>
        <w:t>evade detection</w:t>
      </w:r>
      <w:r w:rsidRPr="00373779">
        <w:rPr>
          <w:rFonts w:eastAsia="Cambria"/>
          <w:u w:val="single"/>
        </w:rPr>
        <w:t>, cures, </w:t>
      </w:r>
      <w:r w:rsidRPr="00373779">
        <w:rPr>
          <w:rFonts w:eastAsia="Cambria"/>
          <w:highlight w:val="green"/>
          <w:u w:val="single"/>
        </w:rPr>
        <w:t xml:space="preserve">and </w:t>
      </w:r>
      <w:r w:rsidRPr="00373779">
        <w:rPr>
          <w:rFonts w:eastAsia="Cambria"/>
          <w:b/>
          <w:iCs/>
          <w:highlight w:val="green"/>
          <w:u w:val="single"/>
        </w:rPr>
        <w:t>countermeasures</w:t>
      </w:r>
      <w:r w:rsidRPr="00373779">
        <w:rPr>
          <w:rFonts w:eastAsia="Cambria"/>
          <w:u w:val="single"/>
        </w:rPr>
        <w:t>. Even evolution itself may work in humanity's favor: </w:t>
      </w:r>
      <w:r w:rsidRPr="00373779">
        <w:rPr>
          <w:rFonts w:eastAsia="Cambria"/>
          <w:b/>
          <w:iCs/>
          <w:highlight w:val="green"/>
          <w:u w:val="single"/>
        </w:rPr>
        <w:t>Virulence and transmission</w:t>
      </w:r>
      <w:r w:rsidRPr="00373779">
        <w:rPr>
          <w:rFonts w:eastAsia="Cambria"/>
          <w:b/>
          <w:iCs/>
          <w:u w:val="single"/>
        </w:rPr>
        <w:t xml:space="preserve"> is often a </w:t>
      </w:r>
      <w:r w:rsidRPr="00373779">
        <w:rPr>
          <w:rFonts w:eastAsia="Cambria"/>
          <w:b/>
          <w:iCs/>
          <w:highlight w:val="green"/>
          <w:u w:val="single"/>
        </w:rPr>
        <w:t>trade-off</w:t>
      </w:r>
      <w:r w:rsidRPr="00373779">
        <w:rPr>
          <w:rFonts w:eastAsia="Cambria"/>
          <w:u w:val="single"/>
        </w:rPr>
        <w:t>, and so </w:t>
      </w:r>
      <w:r w:rsidRPr="00373779">
        <w:rPr>
          <w:rFonts w:eastAsia="Cambria"/>
          <w:b/>
          <w:iCs/>
          <w:u w:val="single"/>
        </w:rPr>
        <w:t>evolutionary pressures</w:t>
      </w:r>
      <w:r w:rsidRPr="00373779">
        <w:rPr>
          <w:rFonts w:eastAsia="Cambria"/>
          <w:u w:val="single"/>
        </w:rPr>
        <w:t> could push against maximally lethal wild-type pathogens</w:t>
      </w:r>
      <w:r w:rsidRPr="00373779">
        <w:rPr>
          <w:rFonts w:eastAsia="Cambria"/>
          <w:sz w:val="16"/>
        </w:rPr>
        <w:t>.5,6 </w:t>
      </w:r>
      <w:r w:rsidRPr="00373779">
        <w:rPr>
          <w:rFonts w:eastAsia="Cambria"/>
          <w:u w:val="single"/>
        </w:rPr>
        <w:t>While </w:t>
      </w:r>
      <w:r w:rsidRPr="00373779">
        <w:rPr>
          <w:rFonts w:eastAsia="Cambria"/>
          <w:highlight w:val="green"/>
          <w:u w:val="single"/>
        </w:rPr>
        <w:t>these arguments</w:t>
      </w:r>
      <w:r w:rsidRPr="00373779">
        <w:rPr>
          <w:rFonts w:eastAsia="Cambria"/>
          <w:sz w:val="16"/>
        </w:rPr>
        <w:t> point to a very small risk of human extinction, they </w:t>
      </w:r>
      <w:r w:rsidRPr="00373779">
        <w:rPr>
          <w:rFonts w:eastAsia="Cambria"/>
          <w:b/>
          <w:iCs/>
          <w:highlight w:val="green"/>
          <w:u w:val="single"/>
        </w:rPr>
        <w:t>do not rule</w:t>
      </w:r>
      <w:r w:rsidRPr="00373779">
        <w:rPr>
          <w:rFonts w:eastAsia="Cambria"/>
          <w:sz w:val="16"/>
        </w:rPr>
        <w:t xml:space="preserve"> the possibility </w:t>
      </w:r>
      <w:r w:rsidRPr="00373779">
        <w:rPr>
          <w:rFonts w:eastAsia="Cambria"/>
          <w:b/>
          <w:iCs/>
          <w:highlight w:val="green"/>
          <w:u w:val="single"/>
        </w:rPr>
        <w:t>out</w:t>
      </w:r>
      <w:r w:rsidRPr="00373779">
        <w:rPr>
          <w:rFonts w:eastAsia="Cambria"/>
          <w:sz w:val="16"/>
        </w:rPr>
        <w:t xml:space="preserve"> entirely. Although rare, there are recorded instances of </w:t>
      </w:r>
      <w:r w:rsidRPr="00373779">
        <w:rPr>
          <w:rFonts w:eastAsia="Cambria"/>
          <w:b/>
          <w:iCs/>
          <w:highlight w:val="green"/>
          <w:u w:val="single"/>
        </w:rPr>
        <w:t>species going extinct due to disease</w:t>
      </w:r>
      <w:r w:rsidRPr="00373779">
        <w:rPr>
          <w:rFonts w:eastAsia="Cambria"/>
          <w:u w:val="single"/>
        </w:rPr>
        <w:t>—primarily in amphibians, but also in 1 mammalian species of rat on Christmas Island</w:t>
      </w:r>
      <w:r w:rsidRPr="00373779">
        <w:rPr>
          <w:rFonts w:eastAsia="Cambria"/>
          <w:sz w:val="16"/>
        </w:rPr>
        <w:t>.7,8 </w:t>
      </w:r>
      <w:r w:rsidRPr="00373779">
        <w:rPr>
          <w:rFonts w:eastAsia="Cambria"/>
          <w:highlight w:val="green"/>
          <w:u w:val="single"/>
        </w:rPr>
        <w:t>There are</w:t>
      </w:r>
      <w:r w:rsidRPr="00373779">
        <w:rPr>
          <w:rFonts w:eastAsia="Cambria"/>
          <w:u w:val="single"/>
        </w:rPr>
        <w:t> also </w:t>
      </w:r>
      <w:r w:rsidRPr="00373779">
        <w:rPr>
          <w:rFonts w:eastAsia="Cambria"/>
          <w:b/>
          <w:iCs/>
          <w:highlight w:val="green"/>
          <w:u w:val="single"/>
        </w:rPr>
        <w:t>historical examples of</w:t>
      </w:r>
      <w:r w:rsidRPr="00373779">
        <w:rPr>
          <w:rFonts w:eastAsia="Cambria"/>
          <w:b/>
          <w:iCs/>
          <w:u w:val="single"/>
        </w:rPr>
        <w:t xml:space="preserve"> large </w:t>
      </w:r>
      <w:r w:rsidRPr="00373779">
        <w:rPr>
          <w:rFonts w:eastAsia="Cambria"/>
          <w:b/>
          <w:iCs/>
          <w:highlight w:val="green"/>
          <w:u w:val="single"/>
        </w:rPr>
        <w:t>human populations</w:t>
      </w:r>
      <w:r w:rsidRPr="00373779">
        <w:rPr>
          <w:rFonts w:eastAsia="Cambria"/>
          <w:b/>
          <w:iCs/>
          <w:u w:val="single"/>
        </w:rPr>
        <w:t> being almost entirely </w:t>
      </w:r>
      <w:r w:rsidRPr="00373779">
        <w:rPr>
          <w:rFonts w:eastAsia="Cambria"/>
          <w:b/>
          <w:iCs/>
          <w:highlight w:val="green"/>
          <w:u w:val="single"/>
        </w:rPr>
        <w:t>wiped out</w:t>
      </w:r>
      <w:r w:rsidRPr="00373779">
        <w:rPr>
          <w:rFonts w:eastAsia="Cambria"/>
          <w:u w:val="single"/>
        </w:rPr>
        <w:t> by disease, especially when multiple diseases were simultaneously introduced into a population without immunity. The most striking examples of total population collapse include </w:t>
      </w:r>
      <w:r w:rsidRPr="00373779">
        <w:rPr>
          <w:rFonts w:eastAsia="Cambria"/>
          <w:b/>
          <w:iCs/>
          <w:u w:val="single"/>
        </w:rPr>
        <w:t>native American tribes</w:t>
      </w:r>
      <w:r w:rsidRPr="00373779">
        <w:rPr>
          <w:rFonts w:eastAsia="Cambria"/>
          <w:u w:val="single"/>
        </w:rPr>
        <w:t xml:space="preserve"> exposed to European diseases, such as the </w:t>
      </w:r>
      <w:proofErr w:type="spellStart"/>
      <w:r w:rsidRPr="00373779">
        <w:rPr>
          <w:rFonts w:eastAsia="Cambria"/>
          <w:u w:val="single"/>
        </w:rPr>
        <w:t>Massachusett</w:t>
      </w:r>
      <w:proofErr w:type="spellEnd"/>
      <w:r w:rsidRPr="00373779">
        <w:rPr>
          <w:rFonts w:eastAsia="Cambria"/>
          <w:sz w:val="16"/>
        </w:rPr>
        <w:t> (86% loss of population), </w:t>
      </w:r>
      <w:proofErr w:type="spellStart"/>
      <w:r w:rsidRPr="00373779">
        <w:rPr>
          <w:rFonts w:eastAsia="Cambria"/>
          <w:u w:val="single"/>
        </w:rPr>
        <w:t>Quiripi-Unquachog</w:t>
      </w:r>
      <w:proofErr w:type="spellEnd"/>
      <w:r w:rsidRPr="00373779">
        <w:rPr>
          <w:rFonts w:eastAsia="Cambria"/>
          <w:sz w:val="16"/>
        </w:rPr>
        <w:t> (95% loss of population), </w:t>
      </w:r>
      <w:r w:rsidRPr="00373779">
        <w:rPr>
          <w:rFonts w:eastAsia="Cambria"/>
          <w:u w:val="single"/>
        </w:rPr>
        <w:t>and the Western Abenaki</w:t>
      </w:r>
      <w:r w:rsidRPr="00373779">
        <w:rPr>
          <w:rFonts w:eastAsia="Cambria"/>
          <w:sz w:val="16"/>
        </w:rPr>
        <w:t> (which suffered a staggering 98% loss of population).9 </w:t>
      </w:r>
      <w:r w:rsidRPr="00373779">
        <w:rPr>
          <w:rFonts w:eastAsia="Cambria"/>
          <w:u w:val="single"/>
        </w:rPr>
        <w:t>In the modern context, no single disease currently exists that combines the worst-case levels of transmissibility, lethality, resistance to countermeasures, and global reach. But </w:t>
      </w:r>
      <w:r w:rsidRPr="00373779">
        <w:rPr>
          <w:rFonts w:eastAsia="Cambria"/>
          <w:b/>
          <w:iCs/>
          <w:highlight w:val="green"/>
          <w:u w:val="single"/>
        </w:rPr>
        <w:t>many diseases are proof</w:t>
      </w:r>
      <w:r w:rsidRPr="00373779">
        <w:rPr>
          <w:rFonts w:eastAsia="Cambria"/>
          <w:u w:val="single"/>
        </w:rPr>
        <w:t> of principle that </w:t>
      </w:r>
      <w:r w:rsidRPr="00373779">
        <w:rPr>
          <w:rFonts w:eastAsia="Cambria"/>
          <w:b/>
          <w:iCs/>
          <w:highlight w:val="green"/>
          <w:u w:val="single"/>
        </w:rPr>
        <w:t>each worst-case attribute can be realized</w:t>
      </w:r>
      <w:r w:rsidRPr="00373779">
        <w:rPr>
          <w:rFonts w:eastAsia="Cambria"/>
          <w:b/>
          <w:iCs/>
          <w:u w:val="single"/>
        </w:rPr>
        <w:t xml:space="preserve"> independently</w:t>
      </w:r>
      <w:r w:rsidRPr="00373779">
        <w:rPr>
          <w:rFonts w:eastAsia="Cambria"/>
          <w:sz w:val="16"/>
        </w:rPr>
        <w:t>. For example, </w:t>
      </w:r>
      <w:r w:rsidRPr="00373779">
        <w:rPr>
          <w:rFonts w:eastAsia="Cambria"/>
          <w:u w:val="single"/>
        </w:rPr>
        <w:t>some diseases exhibit nearly a 100% case fatality ratio in the absence of treatment</w:t>
      </w:r>
      <w:r w:rsidRPr="00373779">
        <w:rPr>
          <w:rFonts w:eastAsia="Cambria"/>
          <w:sz w:val="16"/>
        </w:rPr>
        <w:t>, such as rabies or septicemic plague. </w:t>
      </w:r>
      <w:r w:rsidRPr="00373779">
        <w:rPr>
          <w:rFonts w:eastAsia="Cambria"/>
          <w:u w:val="single"/>
        </w:rPr>
        <w:t>Other diseases have a track record of spreading to virtually every human community worldwide, such as the 1918 flu</w:t>
      </w:r>
      <w:r w:rsidRPr="00373779">
        <w:rPr>
          <w:rFonts w:eastAsia="Cambria"/>
          <w:sz w:val="16"/>
        </w:rPr>
        <w:t>,10 </w:t>
      </w:r>
      <w:r w:rsidRPr="00373779">
        <w:rPr>
          <w:rFonts w:eastAsia="Cambria"/>
          <w:u w:val="single"/>
        </w:rPr>
        <w:t>and seroprevalence studies indicate that other pathogens, such as chickenpox and HSV-1, can successfully reach over 95% of a population</w:t>
      </w:r>
      <w:r w:rsidRPr="00373779">
        <w:rPr>
          <w:rFonts w:eastAsia="Cambria"/>
          <w:sz w:val="16"/>
        </w:rPr>
        <w:t>.11,12 Under optimal virulence theory, </w:t>
      </w:r>
      <w:r w:rsidRPr="00373779">
        <w:rPr>
          <w:rFonts w:eastAsia="Cambria"/>
          <w:b/>
          <w:iCs/>
          <w:u w:val="single"/>
        </w:rPr>
        <w:t>natural evolution</w:t>
      </w:r>
      <w:r w:rsidRPr="00373779">
        <w:rPr>
          <w:rFonts w:eastAsia="Cambria"/>
          <w:u w:val="single"/>
        </w:rPr>
        <w:t> would be an </w:t>
      </w:r>
      <w:r w:rsidRPr="00373779">
        <w:rPr>
          <w:rFonts w:eastAsia="Cambria"/>
          <w:b/>
          <w:iCs/>
          <w:u w:val="single"/>
        </w:rPr>
        <w:t>unlikely</w:t>
      </w:r>
      <w:r w:rsidRPr="00373779">
        <w:rPr>
          <w:rFonts w:eastAsia="Cambria"/>
          <w:u w:val="single"/>
        </w:rPr>
        <w:t> source for pathogens with the </w:t>
      </w:r>
      <w:r w:rsidRPr="00373779">
        <w:rPr>
          <w:rFonts w:eastAsia="Cambria"/>
          <w:b/>
          <w:iCs/>
          <w:u w:val="single"/>
        </w:rPr>
        <w:t>highest possible levels of transmissibility, virulence, and global reach</w:t>
      </w:r>
      <w:r w:rsidRPr="00373779">
        <w:rPr>
          <w:rFonts w:eastAsia="Cambria"/>
          <w:u w:val="single"/>
        </w:rPr>
        <w:t>. But </w:t>
      </w:r>
      <w:r w:rsidRPr="00373779">
        <w:rPr>
          <w:rFonts w:eastAsia="Cambria"/>
          <w:b/>
          <w:iCs/>
          <w:u w:val="single"/>
        </w:rPr>
        <w:t xml:space="preserve">advances in </w:t>
      </w:r>
      <w:r w:rsidRPr="00373779">
        <w:rPr>
          <w:rFonts w:eastAsia="Cambria"/>
          <w:b/>
          <w:iCs/>
          <w:highlight w:val="green"/>
          <w:u w:val="single"/>
        </w:rPr>
        <w:t>biotech</w:t>
      </w:r>
      <w:r w:rsidRPr="00373779">
        <w:rPr>
          <w:rFonts w:eastAsia="Cambria"/>
          <w:u w:val="single"/>
        </w:rPr>
        <w:t xml:space="preserve">nology </w:t>
      </w:r>
      <w:r w:rsidRPr="00373779">
        <w:rPr>
          <w:rFonts w:eastAsia="Cambria"/>
          <w:highlight w:val="green"/>
          <w:u w:val="single"/>
        </w:rPr>
        <w:lastRenderedPageBreak/>
        <w:t>might</w:t>
      </w:r>
      <w:r w:rsidRPr="00373779">
        <w:rPr>
          <w:rFonts w:eastAsia="Cambria"/>
          <w:u w:val="single"/>
        </w:rPr>
        <w:t xml:space="preserve"> allow the creation of diseases that </w:t>
      </w:r>
      <w:r w:rsidRPr="00373779">
        <w:rPr>
          <w:rFonts w:eastAsia="Cambria"/>
          <w:b/>
          <w:iCs/>
          <w:highlight w:val="green"/>
          <w:u w:val="single"/>
        </w:rPr>
        <w:t>combine such traits</w:t>
      </w:r>
      <w:r w:rsidRPr="00373779">
        <w:rPr>
          <w:rFonts w:eastAsia="Cambria"/>
          <w:sz w:val="16"/>
        </w:rPr>
        <w:t>. </w:t>
      </w:r>
      <w:r w:rsidRPr="00373779">
        <w:rPr>
          <w:rFonts w:eastAsia="Cambria"/>
          <w:u w:val="single"/>
        </w:rPr>
        <w:t>Recent controversy has </w:t>
      </w:r>
      <w:r w:rsidRPr="00373779">
        <w:rPr>
          <w:rFonts w:eastAsia="Cambria"/>
          <w:b/>
          <w:iCs/>
          <w:u w:val="single"/>
        </w:rPr>
        <w:t>already emerged</w:t>
      </w:r>
      <w:r w:rsidRPr="00373779">
        <w:rPr>
          <w:rFonts w:eastAsia="Cambria"/>
          <w:u w:val="single"/>
        </w:rPr>
        <w:t> over a number of </w:t>
      </w:r>
      <w:r w:rsidRPr="00373779">
        <w:rPr>
          <w:rFonts w:eastAsia="Cambria"/>
          <w:b/>
          <w:iCs/>
          <w:u w:val="single"/>
        </w:rPr>
        <w:t xml:space="preserve">scientific </w:t>
      </w:r>
      <w:r w:rsidRPr="00373779">
        <w:rPr>
          <w:rFonts w:eastAsia="Cambria"/>
          <w:b/>
          <w:iCs/>
          <w:highlight w:val="green"/>
          <w:u w:val="single"/>
        </w:rPr>
        <w:t>experiments</w:t>
      </w:r>
      <w:r w:rsidRPr="00373779">
        <w:rPr>
          <w:rFonts w:eastAsia="Cambria"/>
          <w:u w:val="single"/>
        </w:rPr>
        <w:t xml:space="preserve"> that </w:t>
      </w:r>
      <w:r w:rsidRPr="00373779">
        <w:rPr>
          <w:rFonts w:eastAsia="Cambria"/>
          <w:highlight w:val="green"/>
          <w:u w:val="single"/>
        </w:rPr>
        <w:t>resulted in</w:t>
      </w:r>
      <w:r w:rsidRPr="00373779">
        <w:rPr>
          <w:rFonts w:eastAsia="Cambria"/>
          <w:u w:val="single"/>
        </w:rPr>
        <w:t xml:space="preserve"> viruses with </w:t>
      </w:r>
      <w:r w:rsidRPr="00373779">
        <w:rPr>
          <w:rFonts w:eastAsia="Cambria"/>
          <w:highlight w:val="green"/>
          <w:u w:val="single"/>
        </w:rPr>
        <w:t xml:space="preserve">enhanced </w:t>
      </w:r>
      <w:r w:rsidRPr="00373779">
        <w:rPr>
          <w:rFonts w:eastAsia="Cambria"/>
          <w:b/>
          <w:iCs/>
          <w:highlight w:val="green"/>
          <w:u w:val="single"/>
        </w:rPr>
        <w:t>transmissibility</w:t>
      </w:r>
      <w:r w:rsidRPr="00373779">
        <w:rPr>
          <w:rFonts w:eastAsia="Cambria"/>
          <w:highlight w:val="green"/>
          <w:u w:val="single"/>
        </w:rPr>
        <w:t xml:space="preserve">, </w:t>
      </w:r>
      <w:r w:rsidRPr="00373779">
        <w:rPr>
          <w:rFonts w:eastAsia="Cambria"/>
          <w:b/>
          <w:iCs/>
          <w:highlight w:val="green"/>
          <w:u w:val="single"/>
        </w:rPr>
        <w:t>lethality</w:t>
      </w:r>
      <w:r w:rsidRPr="00373779">
        <w:rPr>
          <w:rFonts w:eastAsia="Cambria"/>
          <w:u w:val="single"/>
        </w:rPr>
        <w:t xml:space="preserve">, and/or the ability to </w:t>
      </w:r>
      <w:r w:rsidRPr="00373779">
        <w:rPr>
          <w:rFonts w:eastAsia="Cambria"/>
          <w:highlight w:val="green"/>
          <w:u w:val="single"/>
        </w:rPr>
        <w:t xml:space="preserve">overcome </w:t>
      </w:r>
      <w:r w:rsidRPr="00373779">
        <w:rPr>
          <w:rFonts w:eastAsia="Cambria"/>
          <w:b/>
          <w:iCs/>
          <w:highlight w:val="green"/>
          <w:u w:val="single"/>
        </w:rPr>
        <w:t>therapeutics</w:t>
      </w:r>
      <w:r w:rsidRPr="00373779">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73779">
        <w:rPr>
          <w:rFonts w:eastAsia="Cambria"/>
          <w:u w:val="single"/>
        </w:rPr>
        <w:t>Although these experiments had scientific merit and were not conducted with malicious intent, their implications are still worrying. This is especially true given that there is also a </w:t>
      </w:r>
      <w:r w:rsidRPr="00373779">
        <w:rPr>
          <w:rFonts w:eastAsia="Cambria"/>
          <w:b/>
          <w:iCs/>
          <w:u w:val="single"/>
        </w:rPr>
        <w:t>long historical track record</w:t>
      </w:r>
      <w:r w:rsidRPr="00373779">
        <w:rPr>
          <w:rFonts w:eastAsia="Cambria"/>
          <w:u w:val="single"/>
        </w:rPr>
        <w:t> </w:t>
      </w:r>
      <w:proofErr w:type="spellStart"/>
      <w:r w:rsidRPr="00373779">
        <w:rPr>
          <w:rFonts w:eastAsia="Cambria"/>
          <w:u w:val="single"/>
        </w:rPr>
        <w:t>of</w:t>
      </w:r>
      <w:r w:rsidRPr="00373779">
        <w:rPr>
          <w:rFonts w:eastAsia="Cambria"/>
          <w:b/>
          <w:iCs/>
          <w:u w:val="single"/>
        </w:rPr>
        <w:t>state</w:t>
      </w:r>
      <w:proofErr w:type="spellEnd"/>
      <w:r w:rsidRPr="00373779">
        <w:rPr>
          <w:rFonts w:eastAsia="Cambria"/>
          <w:b/>
          <w:iCs/>
          <w:u w:val="single"/>
        </w:rPr>
        <w:t>-run bioweapon research</w:t>
      </w:r>
      <w:r w:rsidRPr="00373779">
        <w:rPr>
          <w:rFonts w:eastAsia="Cambria"/>
          <w:u w:val="single"/>
        </w:rPr>
        <w:t> applying cutting-edge science and technology to design agents not previously seen in nature</w:t>
      </w:r>
      <w:r w:rsidRPr="00373779">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73779">
        <w:rPr>
          <w:rFonts w:eastAsia="Cambria"/>
          <w:u w:val="single"/>
        </w:rPr>
        <w:t>the logic of deterrence and </w:t>
      </w:r>
      <w:r w:rsidRPr="00373779">
        <w:rPr>
          <w:rFonts w:eastAsia="Cambria"/>
          <w:b/>
          <w:iCs/>
          <w:u w:val="single"/>
        </w:rPr>
        <w:t>m</w:t>
      </w:r>
      <w:r w:rsidRPr="00373779">
        <w:rPr>
          <w:rFonts w:eastAsia="Cambria"/>
          <w:u w:val="single"/>
        </w:rPr>
        <w:t>utually </w:t>
      </w:r>
      <w:r w:rsidRPr="00373779">
        <w:rPr>
          <w:rFonts w:eastAsia="Cambria"/>
          <w:b/>
          <w:iCs/>
          <w:u w:val="single"/>
        </w:rPr>
        <w:t>a</w:t>
      </w:r>
      <w:r w:rsidRPr="00373779">
        <w:rPr>
          <w:rFonts w:eastAsia="Cambria"/>
          <w:u w:val="single"/>
        </w:rPr>
        <w:t>ssured </w:t>
      </w:r>
      <w:r w:rsidRPr="00373779">
        <w:rPr>
          <w:rFonts w:eastAsia="Cambria"/>
          <w:b/>
          <w:iCs/>
          <w:u w:val="single"/>
        </w:rPr>
        <w:t>d</w:t>
      </w:r>
      <w:r w:rsidRPr="00373779">
        <w:rPr>
          <w:rFonts w:eastAsia="Cambria"/>
          <w:u w:val="single"/>
        </w:rPr>
        <w:t>estruction could create such incentives in more unstable political environments</w:t>
      </w:r>
      <w:r w:rsidRPr="00373779">
        <w:rPr>
          <w:rFonts w:eastAsia="Cambria"/>
          <w:sz w:val="16"/>
        </w:rPr>
        <w:t> or following a breakdown of the Biological Weapons Convention.25 </w:t>
      </w:r>
      <w:r w:rsidRPr="00373779">
        <w:rPr>
          <w:rFonts w:eastAsia="Cambria"/>
          <w:u w:val="single"/>
        </w:rPr>
        <w:t>The </w:t>
      </w:r>
      <w:r w:rsidRPr="00373779">
        <w:rPr>
          <w:rFonts w:eastAsia="Cambria"/>
          <w:b/>
          <w:iCs/>
          <w:u w:val="single"/>
        </w:rPr>
        <w:t>possibility of a war</w:t>
      </w:r>
      <w:r w:rsidRPr="00373779">
        <w:rPr>
          <w:rFonts w:eastAsia="Cambria"/>
          <w:u w:val="single"/>
        </w:rPr>
        <w:t> between great powers could also increase the pressure to use such weapons—during the World Wars, bioweapons were used across multiple continents</w:t>
      </w:r>
      <w:r w:rsidRPr="00373779">
        <w:rPr>
          <w:rFonts w:eastAsia="Cambria"/>
          <w:sz w:val="16"/>
        </w:rPr>
        <w:t>, with Germany targeting animals in WWI,26 and Japan using plague to cause an epidemic in China during WWII.27</w:t>
      </w:r>
    </w:p>
    <w:p w14:paraId="01257FFB" w14:textId="77777777" w:rsidR="00C94D51" w:rsidRPr="006A2F7A" w:rsidRDefault="00C94D51" w:rsidP="00C94D51">
      <w:pPr>
        <w:rPr>
          <w:b/>
          <w:bCs/>
        </w:rPr>
      </w:pPr>
    </w:p>
    <w:p w14:paraId="51241CF4" w14:textId="23A56C06" w:rsidR="00E42E4C" w:rsidRDefault="00C94D51" w:rsidP="00C94D51">
      <w:pPr>
        <w:pStyle w:val="Heading3"/>
      </w:pPr>
      <w:r>
        <w:lastRenderedPageBreak/>
        <w:t>Case:</w:t>
      </w:r>
    </w:p>
    <w:p w14:paraId="209A7F0B" w14:textId="2FC6772D" w:rsidR="00C94D51" w:rsidRPr="007D1F58" w:rsidRDefault="00C94D51" w:rsidP="00C94D51">
      <w:pPr>
        <w:pStyle w:val="Heading4"/>
      </w:pPr>
      <w:r w:rsidRPr="007D1F58">
        <w:t xml:space="preserve">No impact-we have had covid for over a year without </w:t>
      </w:r>
      <w:r w:rsidR="00ED28A1">
        <w:t>escalating nuclear extinction</w:t>
      </w:r>
      <w:r w:rsidRPr="007D1F58">
        <w:t xml:space="preserve">. 1-proves the </w:t>
      </w:r>
      <w:proofErr w:type="spellStart"/>
      <w:r w:rsidRPr="007D1F58">
        <w:t>disad</w:t>
      </w:r>
      <w:proofErr w:type="spellEnd"/>
      <w:r w:rsidRPr="007D1F58">
        <w:t xml:space="preserve"> outweighs on </w:t>
      </w:r>
      <w:r w:rsidR="00943AAE">
        <w:t>risk</w:t>
      </w:r>
      <w:r w:rsidRPr="007D1F58">
        <w:t xml:space="preserve"> and 2- denies escalation from covid</w:t>
      </w:r>
    </w:p>
    <w:p w14:paraId="7F61A8A9" w14:textId="62DC4746" w:rsidR="00C94D51" w:rsidRDefault="00C94D51" w:rsidP="00C94D51">
      <w:pPr>
        <w:pStyle w:val="Heading4"/>
      </w:pPr>
      <w:r w:rsidRPr="007D1F58">
        <w:t xml:space="preserve">They need to win scale up to win covid. That not only means increasing production output but distribution and the </w:t>
      </w:r>
      <w:proofErr w:type="spellStart"/>
      <w:r w:rsidRPr="007D1F58">
        <w:t>aff</w:t>
      </w:r>
      <w:proofErr w:type="spellEnd"/>
      <w:r w:rsidRPr="007D1F58">
        <w:t xml:space="preserve"> doesn’t entail a plan for either but here are a bunch of reasons they wont</w:t>
      </w:r>
    </w:p>
    <w:p w14:paraId="37A72498" w14:textId="77777777" w:rsidR="00C94D51" w:rsidRPr="00C94D51" w:rsidRDefault="00C94D51" w:rsidP="00C94D51"/>
    <w:p w14:paraId="2E7E2A6A" w14:textId="41833960" w:rsidR="00C94D51" w:rsidRDefault="00C94D51" w:rsidP="00C94D51">
      <w:pPr>
        <w:pStyle w:val="Heading4"/>
      </w:pPr>
      <w:r>
        <w:t>Their Boko Haram impact</w:t>
      </w:r>
      <w:r w:rsidR="00ED28A1">
        <w:t>s</w:t>
      </w:r>
      <w:r>
        <w:t xml:space="preserve"> ignores the fact that their leader died in may </w:t>
      </w:r>
      <w:r w:rsidR="00ED28A1">
        <w:t>which was devastating to the terrorists</w:t>
      </w:r>
    </w:p>
    <w:p w14:paraId="0D32DA82" w14:textId="77777777" w:rsidR="00F22186" w:rsidRPr="00F22186" w:rsidRDefault="00F22186" w:rsidP="00F22186"/>
    <w:p w14:paraId="480ABDB2" w14:textId="77777777" w:rsidR="00F22186" w:rsidRPr="00C46F81" w:rsidRDefault="00F22186" w:rsidP="00F22186">
      <w:pPr>
        <w:pStyle w:val="Tag2"/>
      </w:pPr>
      <w:r>
        <w:t xml:space="preserve">Nuke terror impossible </w:t>
      </w:r>
    </w:p>
    <w:p w14:paraId="5F1C2696" w14:textId="77777777" w:rsidR="00F22186" w:rsidRDefault="00F22186" w:rsidP="00F22186">
      <w:r>
        <w:rPr>
          <w:b/>
        </w:rPr>
        <w:t>Weiss 2/13/15</w:t>
      </w:r>
      <w:r>
        <w:t xml:space="preserve">—visiting scholar at the Center for International Security and Cooperation at Stanford </w:t>
      </w:r>
    </w:p>
    <w:p w14:paraId="560128ED" w14:textId="77777777" w:rsidR="00F22186" w:rsidRPr="0032465E" w:rsidRDefault="00F22186" w:rsidP="00F22186">
      <w:pPr>
        <w:rPr>
          <w:sz w:val="16"/>
          <w:szCs w:val="16"/>
        </w:rPr>
      </w:pPr>
      <w:r w:rsidRPr="0032465E">
        <w:rPr>
          <w:sz w:val="16"/>
          <w:szCs w:val="16"/>
        </w:rPr>
        <w:t xml:space="preserve">(Leonard, “On fear and nuclear terrorism”, Bulletin of the Atomic Scientists March/April 2015 vol. 71 no. 2 75-87, </w:t>
      </w:r>
      <w:proofErr w:type="spellStart"/>
      <w:r w:rsidRPr="0032465E">
        <w:rPr>
          <w:sz w:val="16"/>
          <w:szCs w:val="16"/>
        </w:rPr>
        <w:t>dml</w:t>
      </w:r>
      <w:proofErr w:type="spellEnd"/>
      <w:r w:rsidRPr="0032465E">
        <w:rPr>
          <w:sz w:val="16"/>
          <w:szCs w:val="16"/>
        </w:rPr>
        <w:t>)</w:t>
      </w:r>
    </w:p>
    <w:p w14:paraId="058BDD2D" w14:textId="77777777" w:rsidR="00F22186" w:rsidRPr="00C46F81" w:rsidRDefault="00F22186" w:rsidP="00F22186"/>
    <w:p w14:paraId="61B0A8FD" w14:textId="77777777" w:rsidR="00F22186" w:rsidRPr="00C46F81" w:rsidRDefault="00F22186" w:rsidP="00F22186">
      <w:pPr>
        <w:rPr>
          <w:sz w:val="16"/>
        </w:rPr>
      </w:pPr>
      <w:r w:rsidRPr="00C46F81">
        <w:rPr>
          <w:sz w:val="16"/>
        </w:rPr>
        <w:t xml:space="preserve">If the fear of nuclear war has thus had some positive effects, the fear of nuclear terrorism has had mainly negative effects on the lives of millions of people around the world, including in the United States, and even affects negatively the prospects for a more peaceful world. </w:t>
      </w:r>
      <w:r w:rsidRPr="009C4129">
        <w:rPr>
          <w:rStyle w:val="StyleUnderline"/>
          <w:highlight w:val="yellow"/>
        </w:rPr>
        <w:t>Although</w:t>
      </w:r>
      <w:r w:rsidRPr="0032465E">
        <w:rPr>
          <w:rStyle w:val="StyleUnderline"/>
        </w:rPr>
        <w:t xml:space="preserve"> there has been much commentary on</w:t>
      </w:r>
      <w:r w:rsidRPr="00C46F81">
        <w:rPr>
          <w:sz w:val="16"/>
        </w:rPr>
        <w:t xml:space="preserve"> </w:t>
      </w:r>
      <w:r w:rsidRPr="00C46F81">
        <w:rPr>
          <w:rStyle w:val="StyleUnderline"/>
        </w:rPr>
        <w:t>the interest that Osama bin Laden, when he was alive, reportedly expressed</w:t>
      </w:r>
      <w:r w:rsidRPr="00C46F81">
        <w:rPr>
          <w:sz w:val="16"/>
        </w:rPr>
        <w:t xml:space="preserve"> in obtaining nuclear weapons (see </w:t>
      </w:r>
      <w:proofErr w:type="spellStart"/>
      <w:r w:rsidRPr="00C46F81">
        <w:rPr>
          <w:sz w:val="16"/>
        </w:rPr>
        <w:t>Mowatt-Larssen</w:t>
      </w:r>
      <w:proofErr w:type="spellEnd"/>
      <w:r w:rsidRPr="00C46F81">
        <w:rPr>
          <w:sz w:val="16"/>
        </w:rPr>
        <w:t xml:space="preserve">, 2010), </w:t>
      </w:r>
      <w:r w:rsidRPr="0032465E">
        <w:rPr>
          <w:rStyle w:val="StyleUnderline"/>
        </w:rPr>
        <w:t xml:space="preserve">and </w:t>
      </w:r>
      <w:r w:rsidRPr="009C4129">
        <w:rPr>
          <w:rStyle w:val="StyleUnderline"/>
          <w:highlight w:val="yellow"/>
        </w:rPr>
        <w:t>some</w:t>
      </w:r>
      <w:r w:rsidRPr="0032465E">
        <w:rPr>
          <w:rStyle w:val="StyleUnderline"/>
        </w:rPr>
        <w:t xml:space="preserve"> terrorists</w:t>
      </w:r>
      <w:r w:rsidRPr="00C46F81">
        <w:rPr>
          <w:sz w:val="16"/>
        </w:rPr>
        <w:t xml:space="preserve"> no doubt </w:t>
      </w:r>
      <w:r w:rsidRPr="009C4129">
        <w:rPr>
          <w:rStyle w:val="StyleUnderline"/>
          <w:highlight w:val="yellow"/>
        </w:rPr>
        <w:t>desire</w:t>
      </w:r>
      <w:r w:rsidRPr="0032465E">
        <w:rPr>
          <w:rStyle w:val="StyleUnderline"/>
        </w:rPr>
        <w:t xml:space="preserve"> to obtain such </w:t>
      </w:r>
      <w:r w:rsidRPr="009C4129">
        <w:rPr>
          <w:rStyle w:val="StyleUnderline"/>
          <w:highlight w:val="yellow"/>
        </w:rPr>
        <w:t xml:space="preserve">weapons, </w:t>
      </w:r>
      <w:r w:rsidRPr="009C4129">
        <w:rPr>
          <w:rStyle w:val="Emphasis"/>
          <w:highlight w:val="yellow"/>
        </w:rPr>
        <w:t>evidence</w:t>
      </w:r>
      <w:r w:rsidRPr="009C4129">
        <w:rPr>
          <w:rStyle w:val="StyleUnderline"/>
          <w:highlight w:val="yellow"/>
        </w:rPr>
        <w:t xml:space="preserve"> of any</w:t>
      </w:r>
      <w:r w:rsidRPr="00C46F81">
        <w:rPr>
          <w:rStyle w:val="StyleUnderline"/>
        </w:rPr>
        <w:t xml:space="preserve"> terrorist </w:t>
      </w:r>
      <w:r w:rsidRPr="009C4129">
        <w:rPr>
          <w:rStyle w:val="StyleUnderline"/>
          <w:highlight w:val="yellow"/>
        </w:rPr>
        <w:t xml:space="preserve">group </w:t>
      </w:r>
      <w:r w:rsidRPr="009C4129">
        <w:rPr>
          <w:rStyle w:val="Emphasis"/>
          <w:highlight w:val="yellow"/>
        </w:rPr>
        <w:t>working seriously</w:t>
      </w:r>
      <w:r w:rsidRPr="009C4129">
        <w:rPr>
          <w:rStyle w:val="StyleUnderline"/>
          <w:highlight w:val="yellow"/>
        </w:rPr>
        <w:t xml:space="preserve"> toward</w:t>
      </w:r>
      <w:r w:rsidRPr="00C46F81">
        <w:rPr>
          <w:rStyle w:val="StyleUnderline"/>
        </w:rPr>
        <w:t xml:space="preserve"> the </w:t>
      </w:r>
      <w:r w:rsidRPr="009C4129">
        <w:rPr>
          <w:rStyle w:val="StyleUnderline"/>
          <w:highlight w:val="yellow"/>
        </w:rPr>
        <w:t xml:space="preserve">theft </w:t>
      </w:r>
      <w:r w:rsidRPr="009C4129">
        <w:rPr>
          <w:rStyle w:val="StyleUnderline"/>
        </w:rPr>
        <w:t xml:space="preserve">of nuclear weapons </w:t>
      </w:r>
      <w:r w:rsidRPr="009C4129">
        <w:rPr>
          <w:rStyle w:val="StyleUnderline"/>
          <w:highlight w:val="yellow"/>
        </w:rPr>
        <w:t>or</w:t>
      </w:r>
      <w:r w:rsidRPr="009C4129">
        <w:rPr>
          <w:rStyle w:val="StyleUnderline"/>
        </w:rPr>
        <w:t xml:space="preserve"> the acquisition of such weapons by </w:t>
      </w:r>
      <w:r w:rsidRPr="009C4129">
        <w:rPr>
          <w:rStyle w:val="StyleUnderline"/>
          <w:highlight w:val="yellow"/>
        </w:rPr>
        <w:t>other means is</w:t>
      </w:r>
      <w:r w:rsidRPr="009C4129">
        <w:rPr>
          <w:rStyle w:val="StyleUnderline"/>
        </w:rPr>
        <w:t xml:space="preserve"> </w:t>
      </w:r>
      <w:r w:rsidRPr="009C4129">
        <w:rPr>
          <w:rStyle w:val="Emphasis"/>
        </w:rPr>
        <w:t xml:space="preserve">virtually </w:t>
      </w:r>
      <w:r w:rsidRPr="009C4129">
        <w:rPr>
          <w:rStyle w:val="Emphasis"/>
          <w:highlight w:val="yellow"/>
        </w:rPr>
        <w:t>nonexistent</w:t>
      </w:r>
      <w:r w:rsidRPr="009C4129">
        <w:rPr>
          <w:rStyle w:val="StyleUnderline"/>
          <w:highlight w:val="yellow"/>
        </w:rPr>
        <w:t xml:space="preserve">. </w:t>
      </w:r>
      <w:r w:rsidRPr="00CE2395">
        <w:rPr>
          <w:rStyle w:val="StyleUnderline"/>
        </w:rPr>
        <w:t xml:space="preserve">This </w:t>
      </w:r>
      <w:r w:rsidRPr="00CE2395">
        <w:rPr>
          <w:sz w:val="16"/>
        </w:rPr>
        <w:t>may</w:t>
      </w:r>
      <w:r w:rsidRPr="009C4129">
        <w:rPr>
          <w:sz w:val="16"/>
        </w:rPr>
        <w:t xml:space="preserve"> be due to a combination of reasons. </w:t>
      </w:r>
      <w:r w:rsidRPr="009C4129">
        <w:rPr>
          <w:rStyle w:val="StyleUnderline"/>
        </w:rPr>
        <w:t>Terrorists</w:t>
      </w:r>
      <w:r w:rsidRPr="0032465E">
        <w:rPr>
          <w:rStyle w:val="StyleUnderline"/>
        </w:rPr>
        <w:t xml:space="preserve"> understand that it is not hard to terrorize a population without committing mass murder</w:t>
      </w:r>
      <w:r w:rsidRPr="00C46F81">
        <w:rPr>
          <w:sz w:val="16"/>
        </w:rPr>
        <w:t>: In 2002, a single sniper in the Washington, DC area, operating within his own automobile and with one accomplice, killed 10 people and changed the behavior of virtually the entire populace of the city over a period of three weeks by instilling fear of being a randomly chosen shooting victim when out shopping.</w:t>
      </w:r>
    </w:p>
    <w:p w14:paraId="514FE11A" w14:textId="77777777" w:rsidR="00F22186" w:rsidRPr="00C46F81" w:rsidRDefault="00F22186" w:rsidP="00F22186">
      <w:pPr>
        <w:rPr>
          <w:sz w:val="16"/>
        </w:rPr>
      </w:pPr>
      <w:r w:rsidRPr="00C46F81">
        <w:rPr>
          <w:sz w:val="16"/>
        </w:rPr>
        <w:t xml:space="preserve">Terrorists who believe the commission of violence helps their cause have access to many </w:t>
      </w:r>
      <w:r w:rsidRPr="009C4129">
        <w:rPr>
          <w:sz w:val="16"/>
        </w:rPr>
        <w:t>explosive materials and conventional weapons to ply their “trade</w:t>
      </w:r>
      <w:r w:rsidRPr="009C4129">
        <w:rPr>
          <w:rStyle w:val="StyleUnderline"/>
        </w:rPr>
        <w:t xml:space="preserve">.” If public sympathy is important to their cause, an apparent plan or commission of mass </w:t>
      </w:r>
      <w:r w:rsidRPr="00CE2395">
        <w:rPr>
          <w:rStyle w:val="StyleUnderline"/>
          <w:highlight w:val="yellow"/>
        </w:rPr>
        <w:t xml:space="preserve">murder is </w:t>
      </w:r>
      <w:r w:rsidRPr="009C4129">
        <w:rPr>
          <w:rStyle w:val="StyleUnderline"/>
          <w:highlight w:val="yellow"/>
        </w:rPr>
        <w:t xml:space="preserve">not going to help them, </w:t>
      </w:r>
      <w:r w:rsidRPr="009C4129">
        <w:rPr>
          <w:rStyle w:val="StyleUnderline"/>
        </w:rPr>
        <w:t>and indeed will make their enemies even more implacable</w:t>
      </w:r>
      <w:r w:rsidRPr="009C4129">
        <w:rPr>
          <w:sz w:val="16"/>
        </w:rPr>
        <w:t xml:space="preserve">, reducing the prospects of achieving their goals. </w:t>
      </w:r>
      <w:r w:rsidRPr="009C4129">
        <w:rPr>
          <w:rStyle w:val="StyleUnderline"/>
        </w:rPr>
        <w:t xml:space="preserve">The acquisition of nuclear weapons by terrorists is not like the acquisition of conventional </w:t>
      </w:r>
      <w:r w:rsidRPr="009C4129">
        <w:rPr>
          <w:rStyle w:val="StyleUnderline"/>
          <w:highlight w:val="yellow"/>
        </w:rPr>
        <w:t xml:space="preserve">weapons; it requires significant </w:t>
      </w:r>
      <w:r w:rsidRPr="009C4129">
        <w:rPr>
          <w:rStyle w:val="Emphasis"/>
          <w:highlight w:val="yellow"/>
        </w:rPr>
        <w:t>time</w:t>
      </w:r>
      <w:r w:rsidRPr="009C4129">
        <w:rPr>
          <w:rStyle w:val="StyleUnderline"/>
          <w:highlight w:val="yellow"/>
        </w:rPr>
        <w:t xml:space="preserve">, </w:t>
      </w:r>
      <w:r w:rsidRPr="009C4129">
        <w:rPr>
          <w:rStyle w:val="Emphasis"/>
        </w:rPr>
        <w:t>planning</w:t>
      </w:r>
      <w:r w:rsidRPr="009C4129">
        <w:rPr>
          <w:rStyle w:val="StyleUnderline"/>
        </w:rPr>
        <w:t xml:space="preserve">, </w:t>
      </w:r>
      <w:r w:rsidRPr="009C4129">
        <w:rPr>
          <w:rStyle w:val="Emphasis"/>
          <w:highlight w:val="yellow"/>
        </w:rPr>
        <w:t>resources</w:t>
      </w:r>
      <w:r w:rsidRPr="009C4129">
        <w:rPr>
          <w:rStyle w:val="StyleUnderline"/>
          <w:highlight w:val="yellow"/>
        </w:rPr>
        <w:t xml:space="preserve">, and </w:t>
      </w:r>
      <w:r w:rsidRPr="009C4129">
        <w:rPr>
          <w:rStyle w:val="Emphasis"/>
          <w:highlight w:val="yellow"/>
        </w:rPr>
        <w:t>expertise</w:t>
      </w:r>
      <w:r w:rsidRPr="009C4129">
        <w:rPr>
          <w:rStyle w:val="StyleUnderline"/>
          <w:highlight w:val="yellow"/>
        </w:rPr>
        <w:t>, with no guarantees</w:t>
      </w:r>
      <w:r w:rsidRPr="0032465E">
        <w:rPr>
          <w:rStyle w:val="StyleUnderline"/>
        </w:rPr>
        <w:t xml:space="preserve"> that an acquired device would work. </w:t>
      </w:r>
      <w:r w:rsidRPr="009C4129">
        <w:rPr>
          <w:rStyle w:val="StyleUnderline"/>
          <w:highlight w:val="yellow"/>
        </w:rPr>
        <w:t>It requires putting aside</w:t>
      </w:r>
      <w:r w:rsidRPr="00C46F81">
        <w:rPr>
          <w:rStyle w:val="StyleUnderline"/>
        </w:rPr>
        <w:t xml:space="preserve"> at least some aspects of a group’s more </w:t>
      </w:r>
      <w:r w:rsidRPr="009C4129">
        <w:rPr>
          <w:rStyle w:val="StyleUnderline"/>
        </w:rPr>
        <w:t>immediate</w:t>
      </w:r>
      <w:r w:rsidRPr="00C46F81">
        <w:rPr>
          <w:rStyle w:val="StyleUnderline"/>
        </w:rPr>
        <w:t xml:space="preserve"> activities and </w:t>
      </w:r>
      <w:r w:rsidRPr="009C4129">
        <w:rPr>
          <w:rStyle w:val="StyleUnderline"/>
          <w:highlight w:val="yellow"/>
        </w:rPr>
        <w:t>goals</w:t>
      </w:r>
      <w:r w:rsidRPr="0032465E">
        <w:rPr>
          <w:rStyle w:val="StyleUnderline"/>
        </w:rPr>
        <w:t xml:space="preserve"> for an attempted operation that no terrorist group has previously accomplished</w:t>
      </w:r>
      <w:r w:rsidRPr="00C46F81">
        <w:rPr>
          <w:sz w:val="16"/>
        </w:rPr>
        <w:t>. While absence of evidence does not mean evidence of absence (as then-Secretary of Defense Donald Rumsfeld kept reminding us during the search for Saddam’s nonexistent nuclear weapons), it is reasonable to conclude that the fear of nuclear terrorism has swamped realistic consideration of the threat. As Brian Jenkins, a longtime observer of terrorist groups, wrote in 2008:</w:t>
      </w:r>
    </w:p>
    <w:p w14:paraId="007B9191" w14:textId="77777777" w:rsidR="00F22186" w:rsidRPr="00C46F81" w:rsidRDefault="00F22186" w:rsidP="00F22186">
      <w:pPr>
        <w:rPr>
          <w:sz w:val="16"/>
        </w:rPr>
      </w:pPr>
      <w:r w:rsidRPr="00C46F81">
        <w:rPr>
          <w:sz w:val="16"/>
        </w:rPr>
        <w:t>Nuclear terrorism</w:t>
      </w:r>
      <w:r w:rsidRPr="00C46F81">
        <w:rPr>
          <w:rFonts w:ascii="Times New Roman" w:hAnsi="Times New Roman" w:cs="Times New Roman"/>
          <w:sz w:val="16"/>
        </w:rPr>
        <w:t> </w:t>
      </w:r>
      <w:r w:rsidRPr="00C46F81">
        <w:rPr>
          <w:rFonts w:cs="Georgia"/>
          <w:sz w:val="16"/>
        </w:rPr>
        <w:t>…</w:t>
      </w:r>
      <w:r w:rsidRPr="00C46F81">
        <w:rPr>
          <w:rFonts w:ascii="Times New Roman" w:hAnsi="Times New Roman" w:cs="Times New Roman"/>
          <w:sz w:val="16"/>
        </w:rPr>
        <w:t> </w:t>
      </w:r>
      <w:r w:rsidRPr="00C46F81">
        <w:rPr>
          <w:sz w:val="16"/>
        </w:rPr>
        <w:t>turns out to be a world of truly worrisome particles of truth. Yet it is also a world of fantasies, nightmares, urban legends, fakes, hoaxes, scams, stings, mysterious substances, terrorist boasts, sensational claims, description of vast conspiracies, allegations of coverups, lurid headlines, layers of misinformation and disinformation. Much is inconclusive or contradictory. Only the terror is real. (Jenkins, 2008: 26)</w:t>
      </w:r>
    </w:p>
    <w:p w14:paraId="1F8C2977" w14:textId="77777777" w:rsidR="00F22186" w:rsidRPr="00C46F81" w:rsidRDefault="00F22186" w:rsidP="00F22186">
      <w:pPr>
        <w:rPr>
          <w:sz w:val="16"/>
        </w:rPr>
      </w:pPr>
      <w:r w:rsidRPr="00C46F81">
        <w:rPr>
          <w:sz w:val="16"/>
        </w:rPr>
        <w:lastRenderedPageBreak/>
        <w:t>The three ways terrorists might get a nuke</w:t>
      </w:r>
    </w:p>
    <w:p w14:paraId="5F1F8023" w14:textId="77777777" w:rsidR="00F22186" w:rsidRPr="00C46F81" w:rsidRDefault="00F22186" w:rsidP="00F22186">
      <w:pPr>
        <w:rPr>
          <w:sz w:val="16"/>
        </w:rPr>
      </w:pPr>
      <w:r w:rsidRPr="00C46F81">
        <w:rPr>
          <w:sz w:val="16"/>
        </w:rPr>
        <w:t xml:space="preserve">To illustrate in more detail how fear has distorted the threat of nuclear terrorism, </w:t>
      </w:r>
      <w:r w:rsidRPr="0032465E">
        <w:rPr>
          <w:rStyle w:val="StyleUnderline"/>
        </w:rPr>
        <w:t xml:space="preserve">consider the three possibilities for terrorists to obtain a nuclear weapon: steal one; be given one created by a nuclear weapon state; manufacture one. </w:t>
      </w:r>
      <w:r w:rsidRPr="00C46F81">
        <w:rPr>
          <w:rStyle w:val="Emphasis"/>
        </w:rPr>
        <w:t>None of these possibilities has a high probability of occurring</w:t>
      </w:r>
      <w:r w:rsidRPr="00C46F81">
        <w:rPr>
          <w:sz w:val="16"/>
        </w:rPr>
        <w:t>.</w:t>
      </w:r>
    </w:p>
    <w:p w14:paraId="5683B61D" w14:textId="77777777" w:rsidR="00F22186" w:rsidRPr="00C46F81" w:rsidRDefault="00F22186" w:rsidP="00F22186">
      <w:pPr>
        <w:rPr>
          <w:sz w:val="16"/>
        </w:rPr>
      </w:pPr>
      <w:r w:rsidRPr="00C46F81">
        <w:rPr>
          <w:sz w:val="16"/>
        </w:rPr>
        <w:t xml:space="preserve">Stealing nukes. </w:t>
      </w:r>
      <w:r w:rsidRPr="009C4129">
        <w:rPr>
          <w:rStyle w:val="StyleUnderline"/>
          <w:highlight w:val="yellow"/>
        </w:rPr>
        <w:t>Nothing is better protected</w:t>
      </w:r>
      <w:r w:rsidRPr="00C46F81">
        <w:rPr>
          <w:rStyle w:val="StyleUnderline"/>
        </w:rPr>
        <w:t xml:space="preserve"> in a nuclear weapon state </w:t>
      </w:r>
      <w:r w:rsidRPr="009C4129">
        <w:rPr>
          <w:rStyle w:val="StyleUnderline"/>
          <w:highlight w:val="yellow"/>
        </w:rPr>
        <w:t>than</w:t>
      </w:r>
      <w:r w:rsidRPr="00C46F81">
        <w:rPr>
          <w:rStyle w:val="StyleUnderline"/>
        </w:rPr>
        <w:t xml:space="preserve"> the </w:t>
      </w:r>
      <w:r w:rsidRPr="009C4129">
        <w:rPr>
          <w:rStyle w:val="StyleUnderline"/>
          <w:highlight w:val="yellow"/>
        </w:rPr>
        <w:t>weapons themselves, which have multiple layers</w:t>
      </w:r>
      <w:r w:rsidRPr="0032465E">
        <w:rPr>
          <w:rStyle w:val="StyleUnderline"/>
        </w:rPr>
        <w:t xml:space="preserve"> of </w:t>
      </w:r>
      <w:r w:rsidRPr="009C4129">
        <w:rPr>
          <w:rStyle w:val="StyleUnderline"/>
        </w:rPr>
        <w:t>safeguards that</w:t>
      </w:r>
      <w:r w:rsidRPr="009C4129">
        <w:rPr>
          <w:sz w:val="16"/>
        </w:rPr>
        <w:t xml:space="preserve">, in the United States, </w:t>
      </w:r>
      <w:r w:rsidRPr="009C4129">
        <w:rPr>
          <w:rStyle w:val="StyleUnderline"/>
        </w:rPr>
        <w:t>include intelligence and surveillance, electronic locks</w:t>
      </w:r>
      <w:r w:rsidRPr="009C4129">
        <w:rPr>
          <w:sz w:val="16"/>
        </w:rPr>
        <w:t xml:space="preserve"> (including so-called “permissive action links” that prevent detonation unless a code is entered into the lock), </w:t>
      </w:r>
      <w:r w:rsidRPr="009C4129">
        <w:rPr>
          <w:rStyle w:val="StyleUnderline"/>
        </w:rPr>
        <w:t>gated and locked storage</w:t>
      </w:r>
      <w:r w:rsidRPr="0032465E">
        <w:rPr>
          <w:rStyle w:val="StyleUnderline"/>
        </w:rPr>
        <w:t xml:space="preserve"> facilities, armed guards, and teams of elite responders if an attempt at theft were to occur</w:t>
      </w:r>
      <w:r w:rsidRPr="00C46F81">
        <w:rPr>
          <w:sz w:val="16"/>
        </w:rPr>
        <w:t xml:space="preserve">. We know that </w:t>
      </w:r>
      <w:r w:rsidRPr="00C46F81">
        <w:rPr>
          <w:rStyle w:val="StyleUnderline"/>
        </w:rPr>
        <w:t>most weapon states have such protections</w:t>
      </w:r>
      <w:r w:rsidRPr="0032465E">
        <w:rPr>
          <w:rStyle w:val="StyleUnderline"/>
        </w:rPr>
        <w:t xml:space="preserve">, and </w:t>
      </w:r>
      <w:r w:rsidRPr="009C4129">
        <w:rPr>
          <w:rStyle w:val="StyleUnderline"/>
          <w:highlight w:val="yellow"/>
        </w:rPr>
        <w:t xml:space="preserve">there is </w:t>
      </w:r>
      <w:r w:rsidRPr="009C4129">
        <w:rPr>
          <w:rStyle w:val="Emphasis"/>
          <w:highlight w:val="yellow"/>
        </w:rPr>
        <w:t>no reason</w:t>
      </w:r>
      <w:r w:rsidRPr="009C4129">
        <w:rPr>
          <w:rStyle w:val="StyleUnderline"/>
          <w:highlight w:val="yellow"/>
        </w:rPr>
        <w:t xml:space="preserve"> to believe </w:t>
      </w:r>
      <w:r w:rsidRPr="009C4129">
        <w:rPr>
          <w:rStyle w:val="StyleUnderline"/>
        </w:rPr>
        <w:t>that</w:t>
      </w:r>
      <w:r w:rsidRPr="00C46F81">
        <w:rPr>
          <w:rStyle w:val="StyleUnderline"/>
        </w:rPr>
        <w:t xml:space="preserve"> such </w:t>
      </w:r>
      <w:r w:rsidRPr="009C4129">
        <w:rPr>
          <w:rStyle w:val="StyleUnderline"/>
          <w:highlight w:val="yellow"/>
        </w:rPr>
        <w:t>protections are missing in the remaining states</w:t>
      </w:r>
      <w:r w:rsidRPr="0032465E">
        <w:rPr>
          <w:rStyle w:val="StyleUnderline"/>
        </w:rPr>
        <w:t xml:space="preserve">, since no weapon state would want to put itself at risk of an unintended nuclear detonation of its own weapons by a malevolent agent. Thus, the likelihood of an unauthorized agent secretly planning a theft, </w:t>
      </w:r>
      <w:r w:rsidRPr="00C46F81">
        <w:rPr>
          <w:rStyle w:val="StyleUnderline"/>
        </w:rPr>
        <w:t>without being discovered, and getting access to weapons</w:t>
      </w:r>
      <w:r w:rsidRPr="00C46F81">
        <w:rPr>
          <w:sz w:val="16"/>
        </w:rPr>
        <w:t xml:space="preserve"> with the intent and physical ability to carry them off in the face of such layers of protection </w:t>
      </w:r>
      <w:r w:rsidRPr="00C46F81">
        <w:rPr>
          <w:rStyle w:val="StyleUnderline"/>
        </w:rPr>
        <w:t xml:space="preserve">is </w:t>
      </w:r>
      <w:r w:rsidRPr="00C46F81">
        <w:rPr>
          <w:rStyle w:val="Emphasis"/>
        </w:rPr>
        <w:t>extremely low</w:t>
      </w:r>
      <w:r w:rsidRPr="00C46F81">
        <w:rPr>
          <w:sz w:val="16"/>
        </w:rPr>
        <w:t>—but it isn’t impossible, especially in the case where the thief is an insider.</w:t>
      </w:r>
    </w:p>
    <w:p w14:paraId="15EE4E34" w14:textId="77777777" w:rsidR="00F22186" w:rsidRPr="00C46F81" w:rsidRDefault="00F22186" w:rsidP="00F22186">
      <w:pPr>
        <w:rPr>
          <w:sz w:val="16"/>
        </w:rPr>
      </w:pPr>
      <w:r w:rsidRPr="00C46F81">
        <w:rPr>
          <w:sz w:val="16"/>
        </w:rPr>
        <w:t>The insider threat helped give credibility to the stories, circulating about 20 years ago, that there were “loose nukes” in the USSR, based on some statements by a Soviet general who claimed the regime could not account for more than 40 “suitcase nukes” that had been built. The Russian government denied the claim, and at this point there is no evidence that any nukes were ever loose. Now, it is unclear if any such weapon would even work after 20 years of corrosion of both the nuclear and non-nuclear materials in the device and the radioactive decay of certain isotopes.</w:t>
      </w:r>
    </w:p>
    <w:p w14:paraId="723AE84B" w14:textId="77777777" w:rsidR="00F22186" w:rsidRPr="00C46F81" w:rsidRDefault="00F22186" w:rsidP="00F22186">
      <w:pPr>
        <w:rPr>
          <w:sz w:val="16"/>
        </w:rPr>
      </w:pPr>
      <w:r w:rsidRPr="00C46F81">
        <w:rPr>
          <w:sz w:val="16"/>
        </w:rPr>
        <w:t xml:space="preserve">Because of the large number of terrorist groups operating in its geographic vicinity, </w:t>
      </w:r>
      <w:r w:rsidRPr="0032465E">
        <w:rPr>
          <w:rStyle w:val="StyleUnderline"/>
        </w:rPr>
        <w:t>Pakistan is frequently suggested as a possible candidate</w:t>
      </w:r>
      <w:r w:rsidRPr="00C46F81">
        <w:rPr>
          <w:sz w:val="16"/>
        </w:rPr>
        <w:t xml:space="preserve"> for scenarios in which a terrorist group either seizes a weapon via collaboration with insiders sympathetic to its cause, or in which terrorists “inherit” nuclear weapons by taking over the arsenal of a failed nuclear state that has devolved into chaos. Attacks by a terrorist group on a Pakistani military base, at </w:t>
      </w:r>
      <w:proofErr w:type="spellStart"/>
      <w:r w:rsidRPr="00C46F81">
        <w:rPr>
          <w:sz w:val="16"/>
        </w:rPr>
        <w:t>Kamra</w:t>
      </w:r>
      <w:proofErr w:type="spellEnd"/>
      <w:r w:rsidRPr="00C46F81">
        <w:rPr>
          <w:sz w:val="16"/>
        </w:rPr>
        <w:t xml:space="preserve">, which is believed to house nuclear weapons in some form, have been referenced in connection with such security concerns (Nelson and Hussain, 2012). However, the </w:t>
      </w:r>
      <w:proofErr w:type="spellStart"/>
      <w:r w:rsidRPr="00C46F81">
        <w:rPr>
          <w:sz w:val="16"/>
        </w:rPr>
        <w:t>Kamra</w:t>
      </w:r>
      <w:proofErr w:type="spellEnd"/>
      <w:r w:rsidRPr="00C46F81">
        <w:rPr>
          <w:sz w:val="16"/>
        </w:rPr>
        <w:t xml:space="preserve"> base contained US fighter planes, including F-16s, used to bomb Taliban bases in tribal areas bordering Afghanistan, so the planes, not nuclear weapons, were the likely target of the terrorists, and in any case the mission was a failure. Moreover, </w:t>
      </w:r>
      <w:r w:rsidRPr="009C4129">
        <w:rPr>
          <w:rStyle w:val="StyleUnderline"/>
          <w:highlight w:val="yellow"/>
        </w:rPr>
        <w:t>Pakistan is not about to collapse, and</w:t>
      </w:r>
      <w:r w:rsidRPr="0032465E">
        <w:rPr>
          <w:rStyle w:val="StyleUnderline"/>
        </w:rPr>
        <w:t xml:space="preserve"> the Pakistanis are known to have </w:t>
      </w:r>
      <w:r w:rsidRPr="009C4129">
        <w:rPr>
          <w:rStyle w:val="StyleUnderline"/>
          <w:highlight w:val="yellow"/>
        </w:rPr>
        <w:t xml:space="preserve">received </w:t>
      </w:r>
      <w:r w:rsidRPr="009C4129">
        <w:rPr>
          <w:rStyle w:val="Emphasis"/>
          <w:highlight w:val="yellow"/>
        </w:rPr>
        <w:t>major international assistance</w:t>
      </w:r>
      <w:r w:rsidRPr="00C46F81">
        <w:rPr>
          <w:rStyle w:val="StyleUnderline"/>
        </w:rPr>
        <w:t xml:space="preserve"> in technologies for protecting their weapons from unauthorized use</w:t>
      </w:r>
      <w:r w:rsidRPr="0032465E">
        <w:rPr>
          <w:rStyle w:val="StyleUnderline"/>
        </w:rPr>
        <w:t xml:space="preserve">, store them in somewhat disassembled fashion at multiple locations, </w:t>
      </w:r>
      <w:r w:rsidRPr="009C4129">
        <w:rPr>
          <w:rStyle w:val="StyleUnderline"/>
          <w:highlight w:val="yellow"/>
        </w:rPr>
        <w:t>and</w:t>
      </w:r>
      <w:r w:rsidRPr="00C46F81">
        <w:rPr>
          <w:rStyle w:val="StyleUnderline"/>
        </w:rPr>
        <w:t xml:space="preserve"> have a </w:t>
      </w:r>
      <w:r w:rsidRPr="009C4129">
        <w:rPr>
          <w:rStyle w:val="Emphasis"/>
          <w:highlight w:val="yellow"/>
        </w:rPr>
        <w:t>sophisticated</w:t>
      </w:r>
      <w:r w:rsidRPr="00C46F81">
        <w:rPr>
          <w:rStyle w:val="Emphasis"/>
        </w:rPr>
        <w:t xml:space="preserve"> nuclear </w:t>
      </w:r>
      <w:r w:rsidRPr="009C4129">
        <w:rPr>
          <w:rStyle w:val="Emphasis"/>
          <w:highlight w:val="yellow"/>
        </w:rPr>
        <w:t>security</w:t>
      </w:r>
      <w:r w:rsidRPr="00C46F81">
        <w:rPr>
          <w:rStyle w:val="Emphasis"/>
        </w:rPr>
        <w:t xml:space="preserve"> structure</w:t>
      </w:r>
      <w:r w:rsidRPr="00C46F81">
        <w:rPr>
          <w:rStyle w:val="StyleUnderline"/>
        </w:rPr>
        <w:t xml:space="preserve"> in place</w:t>
      </w:r>
      <w:r w:rsidRPr="00C46F81">
        <w:rPr>
          <w:sz w:val="16"/>
        </w:rPr>
        <w:t xml:space="preserve"> (see Gregory, 2013; Khan, 2012).</w:t>
      </w:r>
    </w:p>
    <w:p w14:paraId="58EE896B" w14:textId="77777777" w:rsidR="00F22186" w:rsidRPr="00C46F81" w:rsidRDefault="00F22186" w:rsidP="00F22186">
      <w:pPr>
        <w:rPr>
          <w:sz w:val="16"/>
        </w:rPr>
      </w:pPr>
      <w:r w:rsidRPr="00C46F81">
        <w:rPr>
          <w:sz w:val="16"/>
        </w:rPr>
        <w:t xml:space="preserve">However, </w:t>
      </w:r>
      <w:r w:rsidRPr="0032465E">
        <w:rPr>
          <w:rStyle w:val="StyleUnderline"/>
        </w:rPr>
        <w:t>the weapons are assembled at times of high tension in the region, and, to keep a degree of uncertainty in their location, they are moved from place to place, making them more vulnerable to seizure at such times</w:t>
      </w:r>
      <w:r w:rsidRPr="00C46F81">
        <w:rPr>
          <w:sz w:val="16"/>
        </w:rPr>
        <w:t xml:space="preserve"> (Goldberg and </w:t>
      </w:r>
      <w:proofErr w:type="spellStart"/>
      <w:r w:rsidRPr="00C46F81">
        <w:rPr>
          <w:sz w:val="16"/>
        </w:rPr>
        <w:t>Ambinder</w:t>
      </w:r>
      <w:proofErr w:type="spellEnd"/>
      <w:r w:rsidRPr="00C46F81">
        <w:rPr>
          <w:sz w:val="16"/>
        </w:rPr>
        <w:t>, 2011). (It should be noted that US nuclear weapons were subject to such risks during various times when the weapons traveled US highways in disguised trucks and accompanying vehicles, but such travel and the possibility of terrorist seizure was never mentioned publicly.)</w:t>
      </w:r>
    </w:p>
    <w:p w14:paraId="521AB798" w14:textId="77777777" w:rsidR="00F22186" w:rsidRPr="009C4129" w:rsidRDefault="00F22186" w:rsidP="00F22186">
      <w:pPr>
        <w:rPr>
          <w:sz w:val="16"/>
        </w:rPr>
      </w:pPr>
      <w:r w:rsidRPr="00C46F81">
        <w:rPr>
          <w:sz w:val="16"/>
        </w:rPr>
        <w:t xml:space="preserve">Such scenarios of seizure in Pakistan would require a major security breakdown within the army leading to a takeover of weapons by a nihilistic terrorist group with little warning, while army loyalists along with India and other interested parties (like the United States) stand by and do not intervene. This is not a particularly realistic scenario, but it’s also not a reason to conclude that Pakistan’s nuclear arsenal is of no concern. It is, not only because of an internal threat, but especially because it raises the possibility of nuclear war with India. For this and other reasons, intelligence agencies in multiple countries spend considerable resources tracking the Pakistani nuclear situation to reduce the likelihood of surprises. But any consideration of Pakistan’s nuclear arsenal does bring home (once again) the folly of US policy in the 1980s, when stopping the Pakistani nuclear program was put on a back burner in order to prosecute the Cold War against the Soviets in Afghanistan (which ultimately led to the establishment of Al Qaeda). Some of the loudest voices expressing concern about nuclear terrorism belong to former senior government officials who supported US </w:t>
      </w:r>
      <w:r w:rsidRPr="009C4129">
        <w:rPr>
          <w:sz w:val="16"/>
        </w:rPr>
        <w:t>assistance to the mujahideen and the accompanying diminution of US opposition to Pakistan’s nuclear activities.</w:t>
      </w:r>
    </w:p>
    <w:p w14:paraId="6602275F" w14:textId="77777777" w:rsidR="00F22186" w:rsidRPr="00C46F81" w:rsidRDefault="00F22186" w:rsidP="00F22186">
      <w:pPr>
        <w:rPr>
          <w:rStyle w:val="StyleUnderline"/>
          <w:b/>
        </w:rPr>
      </w:pPr>
      <w:r w:rsidRPr="009C4129">
        <w:rPr>
          <w:rStyle w:val="StyleUnderline"/>
        </w:rPr>
        <w:lastRenderedPageBreak/>
        <w:t>Acquiring nukes</w:t>
      </w:r>
      <w:r w:rsidRPr="009C4129">
        <w:rPr>
          <w:sz w:val="16"/>
        </w:rPr>
        <w:t xml:space="preserve"> as a gift. Following the shock of 9/11, government officials and the media imagined many scenarios in which terrorists obtain nuclear weapons; one of those scenarios involves a weapon state using a terrorist group for delivery of a nuclear weapon. </w:t>
      </w:r>
      <w:r w:rsidRPr="009C4129">
        <w:rPr>
          <w:rStyle w:val="StyleUnderline"/>
        </w:rPr>
        <w:t>There are at least two reasons why this scenario is unlikely</w:t>
      </w:r>
      <w:r w:rsidRPr="009C4129">
        <w:rPr>
          <w:sz w:val="16"/>
        </w:rPr>
        <w:t>: First,</w:t>
      </w:r>
      <w:r w:rsidRPr="00C46F81">
        <w:rPr>
          <w:sz w:val="16"/>
        </w:rPr>
        <w:t xml:space="preserve"> </w:t>
      </w:r>
      <w:r w:rsidRPr="0032465E">
        <w:rPr>
          <w:rStyle w:val="StyleUnderline"/>
        </w:rPr>
        <w:t xml:space="preserve">once </w:t>
      </w:r>
      <w:r w:rsidRPr="009C4129">
        <w:rPr>
          <w:rStyle w:val="StyleUnderline"/>
          <w:highlight w:val="yellow"/>
        </w:rPr>
        <w:t>a</w:t>
      </w:r>
      <w:r w:rsidRPr="0032465E">
        <w:rPr>
          <w:rStyle w:val="StyleUnderline"/>
        </w:rPr>
        <w:t xml:space="preserve"> weapon </w:t>
      </w:r>
      <w:r w:rsidRPr="009C4129">
        <w:rPr>
          <w:rStyle w:val="StyleUnderline"/>
          <w:highlight w:val="yellow"/>
        </w:rPr>
        <w:t>state</w:t>
      </w:r>
      <w:r w:rsidRPr="0032465E">
        <w:rPr>
          <w:rStyle w:val="StyleUnderline"/>
        </w:rPr>
        <w:t xml:space="preserve"> loses control of a weapon, </w:t>
      </w:r>
      <w:r w:rsidRPr="00C46F81">
        <w:rPr>
          <w:rStyle w:val="StyleUnderline"/>
        </w:rPr>
        <w:t xml:space="preserve">it </w:t>
      </w:r>
      <w:r w:rsidRPr="009C4129">
        <w:rPr>
          <w:rStyle w:val="StyleUnderline"/>
          <w:highlight w:val="yellow"/>
        </w:rPr>
        <w:t>cannot be sure the weapon will be used</w:t>
      </w:r>
      <w:r w:rsidRPr="00C46F81">
        <w:rPr>
          <w:rStyle w:val="StyleUnderline"/>
        </w:rPr>
        <w:t xml:space="preserve"> by the terrorist group </w:t>
      </w:r>
      <w:r w:rsidRPr="009C4129">
        <w:rPr>
          <w:rStyle w:val="StyleUnderline"/>
          <w:highlight w:val="yellow"/>
        </w:rPr>
        <w:t>as intended</w:t>
      </w:r>
      <w:r w:rsidRPr="00C46F81">
        <w:rPr>
          <w:sz w:val="16"/>
        </w:rPr>
        <w:t xml:space="preserve">. Second, </w:t>
      </w:r>
      <w:r w:rsidRPr="0032465E">
        <w:rPr>
          <w:rStyle w:val="StyleUnderline"/>
        </w:rPr>
        <w:t>the state cannot be sure that the transfer of the weapon has been undetected either before or after the fact of its detonation</w:t>
      </w:r>
      <w:r w:rsidRPr="00C46F81">
        <w:rPr>
          <w:sz w:val="16"/>
        </w:rPr>
        <w:t xml:space="preserve"> (see Lieber and Press, 2013). The use of the weapon by a terrorist group will ultimately result in the transferring nation becoming a nuclear target just as if it had itself detonated the device. </w:t>
      </w:r>
      <w:r w:rsidRPr="009C4129">
        <w:rPr>
          <w:rStyle w:val="StyleUnderline"/>
          <w:highlight w:val="yellow"/>
        </w:rPr>
        <w:t xml:space="preserve">This is </w:t>
      </w:r>
      <w:r w:rsidRPr="009C4129">
        <w:rPr>
          <w:rStyle w:val="Emphasis"/>
          <w:highlight w:val="yellow"/>
        </w:rPr>
        <w:t>a powerful deterrent</w:t>
      </w:r>
      <w:r w:rsidRPr="00C46F81">
        <w:rPr>
          <w:rStyle w:val="StyleUnderline"/>
        </w:rPr>
        <w:t xml:space="preserve"> to such a transfer, making the transfer a low-probability event.</w:t>
      </w:r>
    </w:p>
    <w:p w14:paraId="7BAD4997" w14:textId="77777777" w:rsidR="00F22186" w:rsidRPr="00C46F81" w:rsidRDefault="00F22186" w:rsidP="00F22186">
      <w:pPr>
        <w:rPr>
          <w:sz w:val="16"/>
        </w:rPr>
      </w:pPr>
      <w:r w:rsidRPr="00C46F81">
        <w:rPr>
          <w:sz w:val="16"/>
        </w:rPr>
        <w:t>Although these first two ways in which terrorists might obtain a nuclear weapon have very small probabilities of occurring (there is no available data suggesting that terrorist groups have produced plans for stealing a weapon, nor has there been any public information suggesting that any nuclear weapon state has seriously considered providing a nuclear weapon to a sub-national group), the probabilities cannot be said to be zero as long as nuclear weapons exist.</w:t>
      </w:r>
    </w:p>
    <w:p w14:paraId="41ED1D24" w14:textId="77777777" w:rsidR="00F22186" w:rsidRPr="00C46F81" w:rsidRDefault="00F22186" w:rsidP="00F22186">
      <w:pPr>
        <w:rPr>
          <w:sz w:val="16"/>
        </w:rPr>
      </w:pPr>
      <w:r w:rsidRPr="0032465E">
        <w:rPr>
          <w:rStyle w:val="StyleUnderline"/>
        </w:rPr>
        <w:t>Manufacturing a nuclear weapon. To accomplish this, a terrorist group would have to obtain an appropriate amount of</w:t>
      </w:r>
      <w:r w:rsidRPr="00C46F81">
        <w:rPr>
          <w:sz w:val="16"/>
        </w:rPr>
        <w:t xml:space="preserve"> one of the two most popular </w:t>
      </w:r>
      <w:r w:rsidRPr="0032465E">
        <w:rPr>
          <w:rStyle w:val="StyleUnderline"/>
        </w:rPr>
        <w:t>materials</w:t>
      </w:r>
      <w:r w:rsidRPr="00C46F81">
        <w:rPr>
          <w:sz w:val="16"/>
        </w:rPr>
        <w:t xml:space="preserve"> for nuclear weapons, highly enriched uranium (HEU) or plutonium separated from fuel used in a production reactor or a power reactor. Weapon-grade </w:t>
      </w:r>
      <w:r w:rsidRPr="009C4129">
        <w:rPr>
          <w:rStyle w:val="StyleUnderline"/>
          <w:highlight w:val="yellow"/>
        </w:rPr>
        <w:t>plutonium</w:t>
      </w:r>
      <w:r w:rsidRPr="00C46F81">
        <w:rPr>
          <w:sz w:val="16"/>
        </w:rPr>
        <w:t xml:space="preserve"> is found in weapon manufacturing facilities in nuclear weapon states and </w:t>
      </w:r>
      <w:r w:rsidRPr="009C4129">
        <w:rPr>
          <w:rStyle w:val="StyleUnderline"/>
          <w:highlight w:val="yellow"/>
        </w:rPr>
        <w:t>is</w:t>
      </w:r>
      <w:r w:rsidRPr="0032465E">
        <w:rPr>
          <w:rStyle w:val="StyleUnderline"/>
        </w:rPr>
        <w:t xml:space="preserve"> very </w:t>
      </w:r>
      <w:r w:rsidRPr="009C4129">
        <w:rPr>
          <w:rStyle w:val="StyleUnderline"/>
          <w:highlight w:val="yellow"/>
        </w:rPr>
        <w:t>highly protected</w:t>
      </w:r>
      <w:r w:rsidRPr="00C46F81">
        <w:rPr>
          <w:sz w:val="16"/>
        </w:rPr>
        <w:t xml:space="preserve"> until it is inserted in a weapon. </w:t>
      </w:r>
      <w:r w:rsidRPr="009C4129">
        <w:rPr>
          <w:rStyle w:val="StyleUnderline"/>
          <w:highlight w:val="yellow"/>
        </w:rPr>
        <w:t>Reactor</w:t>
      </w:r>
      <w:r w:rsidRPr="00C46F81">
        <w:rPr>
          <w:rStyle w:val="StyleUnderline"/>
        </w:rPr>
        <w:t xml:space="preserve">-grade </w:t>
      </w:r>
      <w:r w:rsidRPr="009C4129">
        <w:rPr>
          <w:rStyle w:val="StyleUnderline"/>
          <w:highlight w:val="yellow"/>
        </w:rPr>
        <w:t>plutonium</w:t>
      </w:r>
      <w:r w:rsidRPr="00C46F81">
        <w:rPr>
          <w:sz w:val="16"/>
        </w:rPr>
        <w:t xml:space="preserve">, although still capable of being weaponized, is less protected, and in that sense </w:t>
      </w:r>
      <w:r w:rsidRPr="00C46F81">
        <w:rPr>
          <w:rStyle w:val="StyleUnderline"/>
        </w:rPr>
        <w:t>is a more attractive target</w:t>
      </w:r>
      <w:r w:rsidRPr="00C46F81">
        <w:rPr>
          <w:sz w:val="16"/>
        </w:rPr>
        <w:t xml:space="preserve"> for a terrorist, especially since it has been produced and stored in prodigious quantities in a number of nuclear weapon states and non-weapon states, particularly Japan.</w:t>
      </w:r>
    </w:p>
    <w:p w14:paraId="4083CE83" w14:textId="77777777" w:rsidR="00F22186" w:rsidRPr="00C46F81" w:rsidRDefault="00F22186" w:rsidP="00F22186">
      <w:pPr>
        <w:rPr>
          <w:sz w:val="16"/>
        </w:rPr>
      </w:pPr>
      <w:r w:rsidRPr="00C46F81">
        <w:rPr>
          <w:sz w:val="16"/>
        </w:rPr>
        <w:t xml:space="preserve">But </w:t>
      </w:r>
      <w:r w:rsidRPr="0032465E">
        <w:rPr>
          <w:rStyle w:val="StyleUnderline"/>
        </w:rPr>
        <w:t xml:space="preserve">terrorist use of plutonium for a nuclear explosive device </w:t>
      </w:r>
      <w:r w:rsidRPr="009C4129">
        <w:rPr>
          <w:rStyle w:val="StyleUnderline"/>
          <w:highlight w:val="yellow"/>
        </w:rPr>
        <w:t>would require</w:t>
      </w:r>
      <w:r w:rsidRPr="0032465E">
        <w:rPr>
          <w:rStyle w:val="StyleUnderline"/>
        </w:rPr>
        <w:t xml:space="preserve"> the construction of an implosion weapon,</w:t>
      </w:r>
      <w:r w:rsidRPr="00C46F81">
        <w:rPr>
          <w:sz w:val="16"/>
        </w:rPr>
        <w:t xml:space="preserve"> requiring the fashioning of an appropriate explosive lens of TNT, </w:t>
      </w:r>
      <w:r w:rsidRPr="009C4129">
        <w:rPr>
          <w:rStyle w:val="StyleUnderline"/>
          <w:highlight w:val="yellow"/>
        </w:rPr>
        <w:t xml:space="preserve">a </w:t>
      </w:r>
      <w:r w:rsidRPr="009C4129">
        <w:rPr>
          <w:rStyle w:val="Emphasis"/>
          <w:highlight w:val="yellow"/>
        </w:rPr>
        <w:t>notoriously difficult</w:t>
      </w:r>
      <w:r w:rsidRPr="009C4129">
        <w:rPr>
          <w:rStyle w:val="StyleUnderline"/>
          <w:highlight w:val="yellow"/>
        </w:rPr>
        <w:t xml:space="preserve"> technical problem</w:t>
      </w:r>
      <w:r w:rsidRPr="00C46F81">
        <w:rPr>
          <w:sz w:val="16"/>
        </w:rPr>
        <w:t xml:space="preserve">. And if a high nuclear yield (much greater than 1 kiloton) is desired, </w:t>
      </w:r>
      <w:r w:rsidRPr="0032465E">
        <w:rPr>
          <w:rStyle w:val="StyleUnderline"/>
        </w:rPr>
        <w:t xml:space="preserve">the use of </w:t>
      </w:r>
      <w:r w:rsidRPr="00C46F81">
        <w:rPr>
          <w:rStyle w:val="StyleUnderline"/>
        </w:rPr>
        <w:t>reactor</w:t>
      </w:r>
      <w:r w:rsidRPr="0032465E">
        <w:rPr>
          <w:rStyle w:val="StyleUnderline"/>
        </w:rPr>
        <w:t xml:space="preserve">-grade plutonium </w:t>
      </w:r>
      <w:r w:rsidRPr="00C46F81">
        <w:rPr>
          <w:rStyle w:val="StyleUnderline"/>
        </w:rPr>
        <w:t>would require a still more sophisticated design</w:t>
      </w:r>
      <w:r w:rsidRPr="00C46F81">
        <w:rPr>
          <w:sz w:val="16"/>
        </w:rPr>
        <w:t xml:space="preserve">. Moreover, if the plutonium is only available through chemical separation from some (presumably stolen) spent fuel rods, additional </w:t>
      </w:r>
      <w:r w:rsidRPr="00C46F81">
        <w:rPr>
          <w:rStyle w:val="StyleUnderline"/>
        </w:rPr>
        <w:t>technical complications present themselves</w:t>
      </w:r>
      <w:r w:rsidRPr="00C46F81">
        <w:rPr>
          <w:sz w:val="16"/>
        </w:rPr>
        <w:t xml:space="preserve">. There is at least one study showing that a small team of people with the appropriate technical skills and equipment could, in principle, build a plutonium-based nuclear explosive device (Mark et al., 1986). But </w:t>
      </w:r>
      <w:r w:rsidRPr="009C4129">
        <w:rPr>
          <w:rStyle w:val="StyleUnderline"/>
          <w:highlight w:val="yellow"/>
        </w:rPr>
        <w:t xml:space="preserve">even if one discounts the high probability that the plan </w:t>
      </w:r>
      <w:r w:rsidRPr="009C4129">
        <w:rPr>
          <w:rStyle w:val="Emphasis"/>
          <w:highlight w:val="yellow"/>
        </w:rPr>
        <w:t>would be discovered</w:t>
      </w:r>
      <w:r w:rsidRPr="00C46F81">
        <w:rPr>
          <w:rStyle w:val="StyleUnderline"/>
        </w:rPr>
        <w:t xml:space="preserve"> at some stage</w:t>
      </w:r>
      <w:r w:rsidRPr="00C46F81">
        <w:rPr>
          <w:sz w:val="16"/>
        </w:rPr>
        <w:t xml:space="preserve"> (missing plutonium or spent fuel rods would put the authorities and intelligence operations under high alert), </w:t>
      </w:r>
      <w:r w:rsidRPr="0032465E">
        <w:rPr>
          <w:rStyle w:val="StyleUnderline"/>
        </w:rPr>
        <w:t xml:space="preserve">translating </w:t>
      </w:r>
      <w:r w:rsidRPr="009C4129">
        <w:rPr>
          <w:rStyle w:val="StyleUnderline"/>
          <w:highlight w:val="yellow"/>
        </w:rPr>
        <w:t>this</w:t>
      </w:r>
      <w:r w:rsidRPr="0032465E">
        <w:rPr>
          <w:rStyle w:val="StyleUnderline"/>
        </w:rPr>
        <w:t xml:space="preserve"> into a real-world situation </w:t>
      </w:r>
      <w:r w:rsidRPr="009C4129">
        <w:rPr>
          <w:rStyle w:val="StyleUnderline"/>
          <w:highlight w:val="yellow"/>
        </w:rPr>
        <w:t>suggests</w:t>
      </w:r>
      <w:r w:rsidRPr="00C46F81">
        <w:rPr>
          <w:rStyle w:val="StyleUnderline"/>
        </w:rPr>
        <w:t xml:space="preserve"> an </w:t>
      </w:r>
      <w:r w:rsidRPr="009C4129">
        <w:rPr>
          <w:rStyle w:val="Emphasis"/>
          <w:highlight w:val="yellow"/>
        </w:rPr>
        <w:t xml:space="preserve">extremely low </w:t>
      </w:r>
      <w:r w:rsidRPr="009C4129">
        <w:rPr>
          <w:rStyle w:val="Emphasis"/>
        </w:rPr>
        <w:t xml:space="preserve">probability of </w:t>
      </w:r>
      <w:r w:rsidRPr="009C4129">
        <w:rPr>
          <w:rStyle w:val="Emphasis"/>
          <w:highlight w:val="yellow"/>
        </w:rPr>
        <w:t>technical success</w:t>
      </w:r>
      <w:r w:rsidRPr="0032465E">
        <w:rPr>
          <w:rStyle w:val="StyleUnderline"/>
        </w:rPr>
        <w:t>. More likely</w:t>
      </w:r>
      <w:r w:rsidRPr="00C46F81">
        <w:rPr>
          <w:sz w:val="16"/>
        </w:rPr>
        <w:t xml:space="preserve">, according to one well-known weapon designer,4 </w:t>
      </w:r>
      <w:r w:rsidRPr="0032465E">
        <w:rPr>
          <w:rStyle w:val="StyleUnderline"/>
        </w:rPr>
        <w:t>would be the death of</w:t>
      </w:r>
      <w:r w:rsidRPr="00C46F81">
        <w:rPr>
          <w:sz w:val="16"/>
        </w:rPr>
        <w:t xml:space="preserve"> the person or </w:t>
      </w:r>
      <w:r w:rsidRPr="0032465E">
        <w:rPr>
          <w:rStyle w:val="StyleUnderline"/>
        </w:rPr>
        <w:t>persons in the attempt to build the device</w:t>
      </w:r>
      <w:r w:rsidRPr="00C46F81">
        <w:rPr>
          <w:sz w:val="16"/>
        </w:rPr>
        <w:t>.</w:t>
      </w:r>
    </w:p>
    <w:p w14:paraId="1B9648AA" w14:textId="77777777" w:rsidR="00F22186" w:rsidRPr="0032465E" w:rsidRDefault="00F22186" w:rsidP="00F22186">
      <w:pPr>
        <w:rPr>
          <w:rStyle w:val="StyleUnderline"/>
        </w:rPr>
      </w:pPr>
      <w:r w:rsidRPr="00C46F81">
        <w:rPr>
          <w:sz w:val="16"/>
        </w:rPr>
        <w:t xml:space="preserve">There is the possibility of </w:t>
      </w:r>
      <w:r w:rsidRPr="0032465E">
        <w:rPr>
          <w:rStyle w:val="StyleUnderline"/>
        </w:rPr>
        <w:t xml:space="preserve">an insider </w:t>
      </w:r>
      <w:r w:rsidRPr="00C46F81">
        <w:rPr>
          <w:rStyle w:val="StyleUnderline"/>
        </w:rPr>
        <w:t>threat</w:t>
      </w:r>
      <w:r w:rsidRPr="00C46F81">
        <w:rPr>
          <w:sz w:val="16"/>
        </w:rPr>
        <w:t xml:space="preserve">; in one example, a team of people working at a reactor or reprocessing site could conspire to steal some material and try to hide the diversion as MUF (materials unaccounted for) within the nuclear safeguards system. But this scenario </w:t>
      </w:r>
      <w:r w:rsidRPr="0032465E">
        <w:rPr>
          <w:rStyle w:val="StyleUnderline"/>
        </w:rPr>
        <w:t>would require intimate knowledge of the materials accounting system on which safeguards in that state are based and adds another layer of complexity to an operation with low probability of success.</w:t>
      </w:r>
    </w:p>
    <w:p w14:paraId="6F6E69C3" w14:textId="77777777" w:rsidR="00F22186" w:rsidRPr="009C4129" w:rsidRDefault="00F22186" w:rsidP="00F22186">
      <w:pPr>
        <w:rPr>
          <w:sz w:val="16"/>
        </w:rPr>
      </w:pPr>
      <w:r w:rsidRPr="0032465E">
        <w:rPr>
          <w:rStyle w:val="StyleUnderline"/>
        </w:rPr>
        <w:t>The situation is different in the case of using highly enriched uranium</w:t>
      </w:r>
      <w:r w:rsidRPr="00C46F81">
        <w:rPr>
          <w:sz w:val="16"/>
        </w:rPr>
        <w:t>, which presents fewer technical challenges. Here an implosion design is not necessary, and a “gun type” design is the more likely approach. Fear of this scenario has sometimes been promoted in the literature via the quotation of a famous statement by nuclear physicist Luis Alvarez that dropping a subcritical amount of HEU onto another subcritical amount from a distance of five feet could result in a nuclear yield. The probability of such a yield (and its size) would depend on the geometry of the HEU components and the amount of material. More likely than a substantial nuclear explosion from such a scenario would be a criticality accident that would release an intense burst of radiation, killing persons in the immediate vicinity, or (even less likely) a low</w:t>
      </w:r>
      <w:r w:rsidRPr="009C4129">
        <w:rPr>
          <w:sz w:val="16"/>
        </w:rPr>
        <w:t>-yield nuclear “fizzle” that could be quite damaging locally (like a large TNT explosion) but also carry a psychological effect because of its nuclear dimension.</w:t>
      </w:r>
    </w:p>
    <w:p w14:paraId="79DC4D08" w14:textId="77777777" w:rsidR="00F22186" w:rsidRPr="00C46F81" w:rsidRDefault="00F22186" w:rsidP="00F22186">
      <w:pPr>
        <w:rPr>
          <w:sz w:val="16"/>
        </w:rPr>
      </w:pPr>
      <w:r w:rsidRPr="009C4129">
        <w:rPr>
          <w:sz w:val="16"/>
        </w:rPr>
        <w:t xml:space="preserve">In any case, since the critical mass of a bare metal perfect sphere of pure U-235 is approximately 56 kilograms, </w:t>
      </w:r>
      <w:r w:rsidRPr="009C4129">
        <w:rPr>
          <w:rStyle w:val="StyleUnderline"/>
        </w:rPr>
        <w:t>stealing that much highly enriched material</w:t>
      </w:r>
      <w:r w:rsidRPr="009C4129">
        <w:rPr>
          <w:sz w:val="16"/>
        </w:rPr>
        <w:t xml:space="preserve"> (and getting away without detection, an armed fight, or a criticality accident) </w:t>
      </w:r>
      <w:r w:rsidRPr="009C4129">
        <w:rPr>
          <w:rStyle w:val="StyleUnderline"/>
        </w:rPr>
        <w:t xml:space="preserve">is </w:t>
      </w:r>
      <w:r w:rsidRPr="009C4129">
        <w:rPr>
          <w:rStyle w:val="Emphasis"/>
        </w:rPr>
        <w:t xml:space="preserve">a </w:t>
      </w:r>
      <w:r w:rsidRPr="009C4129">
        <w:rPr>
          <w:rStyle w:val="Emphasis"/>
        </w:rPr>
        <w:lastRenderedPageBreak/>
        <w:t>major problem</w:t>
      </w:r>
      <w:r w:rsidRPr="009C4129">
        <w:rPr>
          <w:rStyle w:val="StyleUnderline"/>
        </w:rPr>
        <w:t xml:space="preserve"> for any thief and one significantly greater than the stealing of small amounts of HEU and lower-enriched material that has been reported from time to time over the</w:t>
      </w:r>
      <w:r w:rsidRPr="0032465E">
        <w:rPr>
          <w:rStyle w:val="StyleUnderline"/>
        </w:rPr>
        <w:t xml:space="preserve"> past two decades</w:t>
      </w:r>
      <w:r w:rsidRPr="00C46F81">
        <w:rPr>
          <w:sz w:val="16"/>
        </w:rPr>
        <w:t xml:space="preserve">, mostly from former Soviet sites that have since had their security greatly strengthened. Moreover, </w:t>
      </w:r>
      <w:r w:rsidRPr="0032465E">
        <w:rPr>
          <w:rStyle w:val="StyleUnderline"/>
        </w:rPr>
        <w:t>fashioning the material into a form more useful</w:t>
      </w:r>
      <w:r w:rsidRPr="00C46F81">
        <w:rPr>
          <w:sz w:val="16"/>
        </w:rPr>
        <w:t xml:space="preserve"> or convenient </w:t>
      </w:r>
      <w:r w:rsidRPr="0032465E">
        <w:rPr>
          <w:rStyle w:val="StyleUnderline"/>
        </w:rPr>
        <w:t xml:space="preserve">for </w:t>
      </w:r>
      <w:r w:rsidRPr="009C4129">
        <w:rPr>
          <w:rStyle w:val="StyleUnderline"/>
          <w:highlight w:val="yellow"/>
        </w:rPr>
        <w:t xml:space="preserve">explosive purposes </w:t>
      </w:r>
      <w:r w:rsidRPr="009C4129">
        <w:rPr>
          <w:rStyle w:val="StyleUnderline"/>
        </w:rPr>
        <w:t>could</w:t>
      </w:r>
      <w:r w:rsidRPr="00C46F81">
        <w:rPr>
          <w:sz w:val="16"/>
        </w:rPr>
        <w:t xml:space="preserve"> likely </w:t>
      </w:r>
      <w:r w:rsidRPr="009C4129">
        <w:rPr>
          <w:rStyle w:val="StyleUnderline"/>
          <w:highlight w:val="yellow"/>
        </w:rPr>
        <w:t xml:space="preserve">mean </w:t>
      </w:r>
      <w:r w:rsidRPr="009C4129">
        <w:rPr>
          <w:rStyle w:val="StyleUnderline"/>
        </w:rPr>
        <w:t>a need for</w:t>
      </w:r>
      <w:r w:rsidRPr="00C46F81">
        <w:rPr>
          <w:rStyle w:val="StyleUnderline"/>
        </w:rPr>
        <w:t xml:space="preserve"> </w:t>
      </w:r>
      <w:r w:rsidRPr="009C4129">
        <w:rPr>
          <w:rStyle w:val="StyleUnderline"/>
          <w:highlight w:val="yellow"/>
        </w:rPr>
        <w:t>still more material</w:t>
      </w:r>
      <w:r w:rsidRPr="00C46F81">
        <w:rPr>
          <w:rStyle w:val="StyleUnderline"/>
        </w:rPr>
        <w:t xml:space="preserve"> than suggested above</w:t>
      </w:r>
      <w:r w:rsidRPr="0032465E">
        <w:rPr>
          <w:rStyle w:val="StyleUnderline"/>
        </w:rPr>
        <w:t xml:space="preserve">, plus a means for machining it, as would be the case for HEU fuel assemblies from a research </w:t>
      </w:r>
      <w:r w:rsidRPr="00C46F81">
        <w:rPr>
          <w:rStyle w:val="StyleUnderline"/>
        </w:rPr>
        <w:t>reactor</w:t>
      </w:r>
      <w:r w:rsidRPr="00C46F81">
        <w:rPr>
          <w:sz w:val="16"/>
        </w:rPr>
        <w:t>. In a recent paper, physics professor B. C. Reed discusses the feasibility of terrorists building a low-yield, gun-type fission weapon, but admittedly avoids the issue of whether the terrorists would likely have the technical ability to carry feasibility to realization and whether the terrorists are likely to be successful in stealing the needed material and hiding their project as it proceeds (Reed, 2014). But this is the crux of the nuclear terrorism issue. There is no argument about feasibility, which has been accepted for decades, even for plutonium-based weapons, ever since Ted Taylor first raised it in the early 1970s5 and a Senate subcommittee held hearings in the late 1970s on a weapon design created by a Harvard dropout from information he obtained from the public section of the Los Alamos National Laboratory library (</w:t>
      </w:r>
      <w:proofErr w:type="spellStart"/>
      <w:r w:rsidRPr="00C46F81">
        <w:rPr>
          <w:sz w:val="16"/>
        </w:rPr>
        <w:t>Fialka</w:t>
      </w:r>
      <w:proofErr w:type="spellEnd"/>
      <w:r w:rsidRPr="00C46F81">
        <w:rPr>
          <w:sz w:val="16"/>
        </w:rPr>
        <w:t>, 1978). Likewise, no one can deny the terrible consequences of a nuclear explosion. The question is the level of risk, and what steps are acceptable in a democracy for reducing it.</w:t>
      </w:r>
    </w:p>
    <w:p w14:paraId="13841B07" w14:textId="77777777" w:rsidR="00F22186" w:rsidRPr="00C46F81" w:rsidRDefault="00F22186" w:rsidP="00F22186">
      <w:pPr>
        <w:rPr>
          <w:sz w:val="16"/>
        </w:rPr>
      </w:pPr>
      <w:r w:rsidRPr="00C46F81">
        <w:rPr>
          <w:sz w:val="16"/>
        </w:rPr>
        <w:t xml:space="preserve">Although the attention in the literature given to nuclear terrorism scenarios involving HEU would suggest major attempts to obtain such material by terrorist groups, </w:t>
      </w:r>
      <w:r w:rsidRPr="0032465E">
        <w:rPr>
          <w:rStyle w:val="StyleUnderline"/>
        </w:rPr>
        <w:t>there is only one known case of a major theft of HEU</w:t>
      </w:r>
      <w:r w:rsidRPr="00C46F81">
        <w:rPr>
          <w:sz w:val="16"/>
        </w:rPr>
        <w:t xml:space="preserve">. It involves a US government contractor processing HEU for the US Navy in Apollo, Pennsylvania in the 1970s at a time when security and materials accounting were extremely lax. The theft was almost surely carried out by agents of the Israeli government with the probable involvement of a person or persons working for the contractor, not a sub-national terrorist group intent on making its own weapons (Gilinsky and Mattson, 2010). </w:t>
      </w:r>
      <w:r w:rsidRPr="0032465E">
        <w:rPr>
          <w:rStyle w:val="StyleUnderline"/>
        </w:rPr>
        <w:t>The circumstances under which this theft occurred were unique, and there was significant information about the contractor’s relationship to Israel that should have rung alarm bells and would do so today</w:t>
      </w:r>
      <w:r w:rsidRPr="00C46F81">
        <w:rPr>
          <w:sz w:val="16"/>
        </w:rPr>
        <w:t xml:space="preserve">. Although it involved a government and not a sub-national group, the theft underscores the importance of security and accounting of nuclear materials, especially because the technical requirements for making an HEU weapon are less daunting than for a plutonium weapon, and the probability of success by a terrorist group, though low, is certainly greater than zero. Over the past two decades, </w:t>
      </w:r>
      <w:r w:rsidRPr="009C4129">
        <w:rPr>
          <w:rStyle w:val="StyleUnderline"/>
          <w:highlight w:val="yellow"/>
        </w:rPr>
        <w:t xml:space="preserve">there has been </w:t>
      </w:r>
      <w:r w:rsidRPr="009C4129">
        <w:rPr>
          <w:rStyle w:val="Emphasis"/>
          <w:highlight w:val="yellow"/>
        </w:rPr>
        <w:t>a significant effort</w:t>
      </w:r>
      <w:r w:rsidRPr="009C4129">
        <w:rPr>
          <w:rStyle w:val="StyleUnderline"/>
          <w:highlight w:val="yellow"/>
        </w:rPr>
        <w:t xml:space="preserve"> to increase protection</w:t>
      </w:r>
      <w:r w:rsidRPr="00C46F81">
        <w:rPr>
          <w:rStyle w:val="StyleUnderline"/>
        </w:rPr>
        <w:t xml:space="preserve"> of such materials</w:t>
      </w:r>
      <w:r w:rsidRPr="00C46F81">
        <w:rPr>
          <w:sz w:val="16"/>
        </w:rPr>
        <w:t xml:space="preserve">, </w:t>
      </w:r>
      <w:r w:rsidRPr="00C46F81">
        <w:rPr>
          <w:rStyle w:val="StyleUnderline"/>
        </w:rPr>
        <w:t>particularly</w:t>
      </w:r>
      <w:r w:rsidRPr="00C46F81">
        <w:rPr>
          <w:sz w:val="16"/>
        </w:rPr>
        <w:t xml:space="preserve"> in recent years </w:t>
      </w:r>
      <w:r w:rsidRPr="00C46F81">
        <w:rPr>
          <w:rStyle w:val="StyleUnderline"/>
        </w:rPr>
        <w:t>through the efforts of</w:t>
      </w:r>
      <w:r w:rsidRPr="00C46F81">
        <w:rPr>
          <w:sz w:val="16"/>
        </w:rPr>
        <w:t xml:space="preserve"> nongovernmental organizations like the International Panel on Fissile Materials6 and </w:t>
      </w:r>
      <w:r w:rsidRPr="00C46F81">
        <w:rPr>
          <w:rStyle w:val="StyleUnderline"/>
        </w:rPr>
        <w:t>advocates like</w:t>
      </w:r>
      <w:r w:rsidRPr="00C46F81">
        <w:rPr>
          <w:sz w:val="16"/>
        </w:rPr>
        <w:t xml:space="preserve"> Matthew </w:t>
      </w:r>
      <w:r w:rsidRPr="00C46F81">
        <w:rPr>
          <w:rStyle w:val="Emphasis"/>
        </w:rPr>
        <w:t>Bunn</w:t>
      </w:r>
      <w:r w:rsidRPr="00C46F81">
        <w:rPr>
          <w:sz w:val="16"/>
        </w:rPr>
        <w:t xml:space="preserve"> working within the Obama administration (Bunn and Newman, 2008), though the administration has apparently not seen the need to make the materials as secure as the weapons themselves.</w:t>
      </w:r>
    </w:p>
    <w:p w14:paraId="4E0D9D68" w14:textId="77777777" w:rsidR="00F22186" w:rsidRPr="00C46F81" w:rsidRDefault="00F22186" w:rsidP="00F22186">
      <w:pPr>
        <w:rPr>
          <w:sz w:val="16"/>
        </w:rPr>
      </w:pPr>
      <w:r w:rsidRPr="00C46F81">
        <w:rPr>
          <w:sz w:val="16"/>
        </w:rPr>
        <w:t>Are terrorists even interested in making their own nuclear weapons?</w:t>
      </w:r>
    </w:p>
    <w:p w14:paraId="7B5C6BA8" w14:textId="77777777" w:rsidR="00F22186" w:rsidRPr="009C4129" w:rsidRDefault="00F22186" w:rsidP="00F22186">
      <w:pPr>
        <w:rPr>
          <w:sz w:val="16"/>
        </w:rPr>
      </w:pPr>
      <w:r w:rsidRPr="00C46F81">
        <w:rPr>
          <w:sz w:val="16"/>
        </w:rPr>
        <w:t xml:space="preserve">A recent paper (Friedman and Lewis, 2014) postulates a scenario by which terrorists might seize nuclear materials in Pakistan for fashioning a weapon. While jihadist sympathizers are known to have worked within the Pakistani nuclear establishment, </w:t>
      </w:r>
      <w:r w:rsidRPr="00C46F81">
        <w:rPr>
          <w:rStyle w:val="StyleUnderline"/>
        </w:rPr>
        <w:t xml:space="preserve">there is </w:t>
      </w:r>
      <w:r w:rsidRPr="00C46F81">
        <w:rPr>
          <w:rStyle w:val="Emphasis"/>
        </w:rPr>
        <w:t xml:space="preserve">little </w:t>
      </w:r>
      <w:r w:rsidRPr="009C4129">
        <w:rPr>
          <w:rStyle w:val="Emphasis"/>
        </w:rPr>
        <w:t>to no evidence</w:t>
      </w:r>
      <w:r w:rsidRPr="009C4129">
        <w:rPr>
          <w:rStyle w:val="StyleUnderline"/>
        </w:rPr>
        <w:t xml:space="preserve"> that terrorist groups in or outside the region are seriously trying to obtain a nuclear capability</w:t>
      </w:r>
      <w:r w:rsidRPr="009C4129">
        <w:rPr>
          <w:sz w:val="16"/>
        </w:rPr>
        <w:t>. And Pakistan has been operating a uranium enrichment plant for its weapons program for nearly 30 years with no credible reports of diversion of HEU from the plant.</w:t>
      </w:r>
    </w:p>
    <w:p w14:paraId="239AF3CF" w14:textId="77777777" w:rsidR="00F22186" w:rsidRPr="009C4129" w:rsidRDefault="00F22186" w:rsidP="00F22186">
      <w:pPr>
        <w:rPr>
          <w:rStyle w:val="StyleUnderline"/>
        </w:rPr>
      </w:pPr>
      <w:r w:rsidRPr="009C4129">
        <w:rPr>
          <w:sz w:val="16"/>
        </w:rPr>
        <w:t>T</w:t>
      </w:r>
      <w:r w:rsidRPr="009C4129">
        <w:rPr>
          <w:rStyle w:val="StyleUnderline"/>
        </w:rPr>
        <w:t>here is one stark example of a terrorist organization that actually started a nuclear effort: the Aum Shinrikyo group.</w:t>
      </w:r>
      <w:r w:rsidRPr="009C4129">
        <w:rPr>
          <w:sz w:val="16"/>
        </w:rPr>
        <w:t xml:space="preserve"> At its peak, this religious cult had a membership estimated in the tens of thousands spread over a variety of countries, including Japan; its members had scientific expertise in many areas; and the group was well funded. Aum Shinrikyo obtained access to natural uranium supplies, but </w:t>
      </w:r>
      <w:r w:rsidRPr="009C4129">
        <w:rPr>
          <w:rStyle w:val="StyleUnderline"/>
        </w:rPr>
        <w:t>the nuclear weapon effort stalled and was abandoned</w:t>
      </w:r>
      <w:r w:rsidRPr="009C4129">
        <w:rPr>
          <w:sz w:val="16"/>
        </w:rPr>
        <w:t xml:space="preserve">. The group was also interested in chemical weapons and did produce sarin nerve gas with which they attacked the Tokyo subway system, killing 13 persons. </w:t>
      </w:r>
      <w:r w:rsidRPr="009C4129">
        <w:rPr>
          <w:rStyle w:val="StyleUnderline"/>
        </w:rPr>
        <w:t>Aum Shinrikyo is now a small organization under continuing close surveillance.</w:t>
      </w:r>
    </w:p>
    <w:p w14:paraId="0A8815B5" w14:textId="77777777" w:rsidR="00F22186" w:rsidRPr="00C46F81" w:rsidRDefault="00F22186" w:rsidP="00F22186">
      <w:pPr>
        <w:rPr>
          <w:sz w:val="16"/>
        </w:rPr>
      </w:pPr>
      <w:r w:rsidRPr="009C4129">
        <w:rPr>
          <w:rStyle w:val="StyleUnderline"/>
          <w:highlight w:val="yellow"/>
        </w:rPr>
        <w:t>What about highly organized</w:t>
      </w:r>
      <w:r w:rsidRPr="009C4129">
        <w:rPr>
          <w:rStyle w:val="StyleUnderline"/>
        </w:rPr>
        <w:t xml:space="preserve"> groups</w:t>
      </w:r>
      <w:r w:rsidRPr="009C4129">
        <w:rPr>
          <w:sz w:val="16"/>
        </w:rPr>
        <w:t xml:space="preserve">, designated appropriately as terrorist, that have acquired enough territory to enable them to operate in a quasi-governmental fashion, </w:t>
      </w:r>
      <w:r w:rsidRPr="009C4129">
        <w:rPr>
          <w:rStyle w:val="StyleUnderline"/>
        </w:rPr>
        <w:t>like the Islamic State (IS)?</w:t>
      </w:r>
      <w:r w:rsidRPr="009C4129">
        <w:rPr>
          <w:sz w:val="16"/>
        </w:rPr>
        <w:t xml:space="preserve"> Such organizations are certainly dangerous, but </w:t>
      </w:r>
      <w:r w:rsidRPr="009C4129">
        <w:rPr>
          <w:rStyle w:val="StyleUnderline"/>
          <w:highlight w:val="yellow"/>
        </w:rPr>
        <w:t>how would nuclear terrorism fit in</w:t>
      </w:r>
      <w:r w:rsidRPr="00C46F81">
        <w:rPr>
          <w:rStyle w:val="StyleUnderline"/>
        </w:rPr>
        <w:t xml:space="preserve"> with a program for building and sustaining a new caliphate</w:t>
      </w:r>
      <w:r w:rsidRPr="0032465E">
        <w:rPr>
          <w:rStyle w:val="StyleUnderline"/>
        </w:rPr>
        <w:t xml:space="preserve"> that would restore past glories of Islamic society, especially since, like any organized government, the Islamic State would itself be vulnerable to nuclear attack</w:t>
      </w:r>
      <w:r w:rsidRPr="00C46F81">
        <w:rPr>
          <w:sz w:val="16"/>
        </w:rPr>
        <w:t xml:space="preserve">? </w:t>
      </w:r>
      <w:r w:rsidRPr="0032465E">
        <w:rPr>
          <w:rStyle w:val="StyleUnderline"/>
        </w:rPr>
        <w:t xml:space="preserve">Building a new </w:t>
      </w:r>
      <w:r w:rsidRPr="0032465E">
        <w:rPr>
          <w:rStyle w:val="StyleUnderline"/>
        </w:rPr>
        <w:lastRenderedPageBreak/>
        <w:t>Islamic state out of radioactive ashes is an unlikely ambition for such groups.</w:t>
      </w:r>
      <w:r w:rsidRPr="00C46F81">
        <w:rPr>
          <w:sz w:val="16"/>
        </w:rPr>
        <w:t xml:space="preserve"> However, now that it has become notorious, apocalyptic pronouncements in Western media may begin at any time, warning of the possible acquisition and use of nuclear weapons by IS.</w:t>
      </w:r>
    </w:p>
    <w:p w14:paraId="6BCF7D97" w14:textId="13F883A4" w:rsidR="00F22186" w:rsidRPr="007704DC" w:rsidRDefault="00F22186" w:rsidP="00F22186">
      <w:pPr>
        <w:rPr>
          <w:u w:val="single"/>
        </w:rPr>
      </w:pPr>
      <w:r w:rsidRPr="009C4129">
        <w:rPr>
          <w:rStyle w:val="StyleUnderline"/>
          <w:highlight w:val="yellow"/>
        </w:rPr>
        <w:t>Even if a</w:t>
      </w:r>
      <w:r w:rsidRPr="0032465E">
        <w:rPr>
          <w:rStyle w:val="StyleUnderline"/>
        </w:rPr>
        <w:t xml:space="preserve"> terror </w:t>
      </w:r>
      <w:r w:rsidRPr="009C4129">
        <w:rPr>
          <w:rStyle w:val="StyleUnderline"/>
          <w:highlight w:val="yellow"/>
        </w:rPr>
        <w:t>group were to achieve</w:t>
      </w:r>
      <w:r w:rsidRPr="0032465E">
        <w:rPr>
          <w:rStyle w:val="StyleUnderline"/>
        </w:rPr>
        <w:t xml:space="preserve"> technical nuclear </w:t>
      </w:r>
      <w:r w:rsidRPr="009C4129">
        <w:rPr>
          <w:rStyle w:val="StyleUnderline"/>
          <w:highlight w:val="yellow"/>
        </w:rPr>
        <w:t xml:space="preserve">proficiency, the </w:t>
      </w:r>
      <w:r w:rsidRPr="009C4129">
        <w:rPr>
          <w:rStyle w:val="Emphasis"/>
          <w:highlight w:val="yellow"/>
        </w:rPr>
        <w:t>time</w:t>
      </w:r>
      <w:r w:rsidRPr="00C46F81">
        <w:rPr>
          <w:rStyle w:val="StyleUnderline"/>
        </w:rPr>
        <w:t xml:space="preserve">, </w:t>
      </w:r>
      <w:r w:rsidRPr="00C46F81">
        <w:rPr>
          <w:rStyle w:val="Emphasis"/>
        </w:rPr>
        <w:t>money</w:t>
      </w:r>
      <w:r w:rsidRPr="00C46F81">
        <w:rPr>
          <w:rStyle w:val="StyleUnderline"/>
        </w:rPr>
        <w:t xml:space="preserve">, </w:t>
      </w:r>
      <w:r w:rsidRPr="009C4129">
        <w:rPr>
          <w:rStyle w:val="StyleUnderline"/>
        </w:rPr>
        <w:t xml:space="preserve">and </w:t>
      </w:r>
      <w:r w:rsidRPr="009C4129">
        <w:rPr>
          <w:rStyle w:val="Emphasis"/>
        </w:rPr>
        <w:t>infrastructure</w:t>
      </w:r>
      <w:r w:rsidRPr="009C4129">
        <w:rPr>
          <w:rStyle w:val="StyleUnderline"/>
        </w:rPr>
        <w:t xml:space="preserve"> needed to build nuclear weapons</w:t>
      </w:r>
      <w:r w:rsidRPr="00C46F81">
        <w:rPr>
          <w:rStyle w:val="StyleUnderline"/>
        </w:rPr>
        <w:t xml:space="preserve"> </w:t>
      </w:r>
      <w:r w:rsidRPr="009C4129">
        <w:rPr>
          <w:rStyle w:val="StyleUnderline"/>
          <w:highlight w:val="yellow"/>
        </w:rPr>
        <w:t xml:space="preserve">creates </w:t>
      </w:r>
      <w:r w:rsidRPr="009C4129">
        <w:rPr>
          <w:rStyle w:val="Emphasis"/>
        </w:rPr>
        <w:t xml:space="preserve">significant risks of </w:t>
      </w:r>
      <w:r w:rsidRPr="009C4129">
        <w:rPr>
          <w:rStyle w:val="Emphasis"/>
          <w:highlight w:val="yellow"/>
        </w:rPr>
        <w:t>discovery</w:t>
      </w:r>
      <w:r w:rsidRPr="00C46F81">
        <w:rPr>
          <w:rStyle w:val="StyleUnderline"/>
        </w:rPr>
        <w:t xml:space="preserve"> that would put the group at risk of attack</w:t>
      </w:r>
      <w:r w:rsidRPr="0032465E">
        <w:rPr>
          <w:rStyle w:val="StyleUnderline"/>
        </w:rPr>
        <w:t xml:space="preserve">. Given the ease of obtaining conventional explosives and the ability to deploy </w:t>
      </w:r>
      <w:r w:rsidRPr="009C4129">
        <w:rPr>
          <w:rStyle w:val="StyleUnderline"/>
        </w:rPr>
        <w:t xml:space="preserve">them, a terrorist group is unlikely to </w:t>
      </w:r>
      <w:r w:rsidRPr="009C4129">
        <w:rPr>
          <w:rStyle w:val="Emphasis"/>
        </w:rPr>
        <w:t>exchange a big part of its operational program</w:t>
      </w:r>
      <w:r w:rsidRPr="009C4129">
        <w:rPr>
          <w:rStyle w:val="StyleUnderline"/>
        </w:rPr>
        <w:t xml:space="preserve"> to engage in a risky nuclear development effort</w:t>
      </w:r>
      <w:r w:rsidRPr="00C46F81">
        <w:rPr>
          <w:rStyle w:val="StyleUnderline"/>
        </w:rPr>
        <w:t xml:space="preserve"> with such doubtful prospects</w:t>
      </w:r>
      <w:r w:rsidRPr="00C46F81">
        <w:rPr>
          <w:sz w:val="16"/>
        </w:rPr>
        <w:t xml:space="preserve">. And, of course, </w:t>
      </w:r>
      <w:r w:rsidRPr="0032465E">
        <w:rPr>
          <w:rStyle w:val="StyleUnderline"/>
        </w:rPr>
        <w:t>9/11 has heightened sensitivity to the need for protection, lowering further the probability of a successful effort.</w:t>
      </w:r>
      <w:r>
        <w:rPr>
          <w:rStyle w:val="StyleUnderline"/>
        </w:rPr>
        <w:t xml:space="preserve"> </w:t>
      </w:r>
    </w:p>
    <w:p w14:paraId="1211FC6D" w14:textId="77777777" w:rsidR="00F22186" w:rsidRDefault="00F22186" w:rsidP="00F22186">
      <w:pPr>
        <w:pStyle w:val="Tag2"/>
      </w:pPr>
      <w:r>
        <w:t>No materials—answers every warrant</w:t>
      </w:r>
    </w:p>
    <w:p w14:paraId="570D8ABB" w14:textId="77777777" w:rsidR="00F22186" w:rsidRPr="00090316" w:rsidRDefault="00F22186" w:rsidP="00F22186">
      <w:pPr>
        <w:rPr>
          <w:sz w:val="16"/>
          <w:szCs w:val="16"/>
        </w:rPr>
      </w:pPr>
      <w:proofErr w:type="spellStart"/>
      <w:r w:rsidRPr="00090316">
        <w:rPr>
          <w:sz w:val="16"/>
          <w:szCs w:val="16"/>
        </w:rPr>
        <w:t>Pyotr</w:t>
      </w:r>
      <w:proofErr w:type="spellEnd"/>
      <w:r w:rsidRPr="00090316">
        <w:rPr>
          <w:sz w:val="16"/>
          <w:szCs w:val="16"/>
        </w:rPr>
        <w:t xml:space="preserve"> </w:t>
      </w:r>
      <w:proofErr w:type="spellStart"/>
      <w:r w:rsidRPr="00090316">
        <w:rPr>
          <w:rStyle w:val="Style13ptBold"/>
        </w:rPr>
        <w:t>Topychkanov</w:t>
      </w:r>
      <w:proofErr w:type="spellEnd"/>
      <w:r w:rsidRPr="00090316">
        <w:rPr>
          <w:sz w:val="16"/>
          <w:szCs w:val="16"/>
        </w:rPr>
        <w:t xml:space="preserve"> 1-28-20</w:t>
      </w:r>
      <w:r w:rsidRPr="00090316">
        <w:rPr>
          <w:rStyle w:val="Style13ptBold"/>
        </w:rPr>
        <w:t>14</w:t>
      </w:r>
      <w:r w:rsidRPr="00090316">
        <w:rPr>
          <w:sz w:val="16"/>
          <w:szCs w:val="16"/>
        </w:rPr>
        <w:t>; PhD in History, Associate in the Carnegie Moscow Center’s Nonproliferation Program "Nuclear Terrorism: Bogeyman or Real Threat?" http://russiancouncil.ru/en/inner/?id_4=3045#top</w:t>
      </w:r>
    </w:p>
    <w:p w14:paraId="3D901D6C" w14:textId="77777777" w:rsidR="00F22186" w:rsidRDefault="00F22186" w:rsidP="00F22186"/>
    <w:p w14:paraId="317B50EC" w14:textId="72F571C8" w:rsidR="00C94D51" w:rsidRPr="00F22186" w:rsidRDefault="00F22186" w:rsidP="00C94D51">
      <w:pPr>
        <w:rPr>
          <w:sz w:val="16"/>
        </w:rPr>
      </w:pPr>
      <w:r w:rsidRPr="00090316">
        <w:rPr>
          <w:sz w:val="16"/>
        </w:rPr>
        <w:t xml:space="preserve">Overall, </w:t>
      </w:r>
      <w:r w:rsidRPr="00090316">
        <w:rPr>
          <w:rStyle w:val="StyleUnderline"/>
        </w:rPr>
        <w:t>acts of nuclear terrorism can be linked t</w:t>
      </w:r>
      <w:r w:rsidRPr="00B87D14">
        <w:rPr>
          <w:rStyle w:val="StyleUnderline"/>
        </w:rPr>
        <w:t xml:space="preserve">o attempts to build or acquire, first, a </w:t>
      </w:r>
      <w:r w:rsidRPr="0026434E">
        <w:rPr>
          <w:rStyle w:val="StyleUnderline"/>
          <w:highlight w:val="yellow"/>
        </w:rPr>
        <w:t>nuclear</w:t>
      </w:r>
      <w:r w:rsidRPr="00B87D14">
        <w:rPr>
          <w:rStyle w:val="StyleUnderline"/>
        </w:rPr>
        <w:t xml:space="preserve"> explosive </w:t>
      </w:r>
      <w:r w:rsidRPr="0026434E">
        <w:rPr>
          <w:rStyle w:val="StyleUnderline"/>
          <w:highlight w:val="yellow"/>
        </w:rPr>
        <w:t>device, and</w:t>
      </w:r>
      <w:r w:rsidRPr="00B87D14">
        <w:rPr>
          <w:rStyle w:val="StyleUnderline"/>
        </w:rPr>
        <w:t>, secondly, radiological weapons (i.e. a ‘</w:t>
      </w:r>
      <w:r w:rsidRPr="0026434E">
        <w:rPr>
          <w:rStyle w:val="StyleUnderline"/>
          <w:highlight w:val="yellow"/>
        </w:rPr>
        <w:t>dirty bomb’</w:t>
      </w:r>
      <w:r w:rsidRPr="00B87D14">
        <w:rPr>
          <w:rStyle w:val="StyleUnderline"/>
        </w:rPr>
        <w:t xml:space="preserve">), </w:t>
      </w:r>
      <w:r w:rsidRPr="00090316">
        <w:rPr>
          <w:sz w:val="16"/>
        </w:rPr>
        <w:t xml:space="preserve">giving rise to nuclear or radiological terrorism, respectively. DIY </w:t>
      </w:r>
      <w:r w:rsidRPr="00090316">
        <w:rPr>
          <w:rStyle w:val="StyleUnderline"/>
        </w:rPr>
        <w:t>Nucle</w:t>
      </w:r>
      <w:r w:rsidRPr="00B87D14">
        <w:rPr>
          <w:rStyle w:val="StyleUnderline"/>
        </w:rPr>
        <w:t>ar terrorism involves using fissile weapons-grade materials: Uranium-235 enriched to over 90% and plutonium-239 with an isotopic purity of at least 94%</w:t>
      </w:r>
      <w:r w:rsidRPr="00B87D14">
        <w:rPr>
          <w:sz w:val="16"/>
        </w:rPr>
        <w:t>. According to current estimates, in the five countries that have nuclear weapons, building a nuclear device requires 8kg of plutonium or 25kg of highly-enriched uranium (HEU); although some speci</w:t>
      </w:r>
      <w:r w:rsidRPr="00090316">
        <w:rPr>
          <w:sz w:val="16"/>
        </w:rPr>
        <w:t xml:space="preserve">alists suggest 4kg to 5kg of plutonium or 16kg of HEU would be sufficient. </w:t>
      </w:r>
      <w:r w:rsidRPr="0026434E">
        <w:rPr>
          <w:rStyle w:val="StyleUnderline"/>
          <w:highlight w:val="yellow"/>
        </w:rPr>
        <w:t>With 20%</w:t>
      </w:r>
      <w:r w:rsidRPr="00090316">
        <w:rPr>
          <w:rStyle w:val="StyleUnderline"/>
        </w:rPr>
        <w:t xml:space="preserve"> enriched </w:t>
      </w:r>
      <w:r w:rsidRPr="0026434E">
        <w:rPr>
          <w:rStyle w:val="StyleUnderline"/>
          <w:highlight w:val="yellow"/>
        </w:rPr>
        <w:t xml:space="preserve">uranium, it would take 800kg </w:t>
      </w:r>
      <w:r w:rsidRPr="00B87D14">
        <w:rPr>
          <w:rStyle w:val="StyleUnderline"/>
        </w:rPr>
        <w:t>of material to reach the critical mass needed for a nuclear</w:t>
      </w:r>
      <w:r w:rsidRPr="00090316">
        <w:rPr>
          <w:rStyle w:val="StyleUnderline"/>
        </w:rPr>
        <w:t xml:space="preserve"> explosion, </w:t>
      </w:r>
      <w:r w:rsidRPr="0026434E">
        <w:rPr>
          <w:rStyle w:val="StyleUnderline"/>
          <w:highlight w:val="yellow"/>
        </w:rPr>
        <w:t>which is</w:t>
      </w:r>
      <w:r w:rsidRPr="00090316">
        <w:rPr>
          <w:sz w:val="16"/>
        </w:rPr>
        <w:t xml:space="preserve"> believed to be </w:t>
      </w:r>
      <w:r w:rsidRPr="0026434E">
        <w:rPr>
          <w:rStyle w:val="Emphasis"/>
          <w:highlight w:val="yellow"/>
        </w:rPr>
        <w:t>technically implausible</w:t>
      </w:r>
      <w:r w:rsidRPr="00090316">
        <w:rPr>
          <w:sz w:val="16"/>
        </w:rPr>
        <w:t xml:space="preserve"> [3]. </w:t>
      </w:r>
      <w:r w:rsidRPr="0026434E">
        <w:rPr>
          <w:rStyle w:val="StyleUnderline"/>
          <w:highlight w:val="yellow"/>
        </w:rPr>
        <w:t xml:space="preserve">Obtaining </w:t>
      </w:r>
      <w:r w:rsidRPr="00B87D14">
        <w:rPr>
          <w:rStyle w:val="StyleUnderline"/>
        </w:rPr>
        <w:t>fissile</w:t>
      </w:r>
      <w:r w:rsidRPr="00090316">
        <w:rPr>
          <w:rStyle w:val="StyleUnderline"/>
        </w:rPr>
        <w:t xml:space="preserve"> weapons grade </w:t>
      </w:r>
      <w:r w:rsidRPr="0026434E">
        <w:rPr>
          <w:rStyle w:val="StyleUnderline"/>
          <w:highlight w:val="yellow"/>
        </w:rPr>
        <w:t>materials is no</w:t>
      </w:r>
      <w:r w:rsidRPr="00090316">
        <w:rPr>
          <w:rStyle w:val="StyleUnderline"/>
        </w:rPr>
        <w:t xml:space="preserve"> </w:t>
      </w:r>
      <w:r w:rsidRPr="0026434E">
        <w:rPr>
          <w:rStyle w:val="StyleUnderline"/>
          <w:highlight w:val="yellow"/>
        </w:rPr>
        <w:t xml:space="preserve">easy matter </w:t>
      </w:r>
      <w:r w:rsidRPr="00B87D14">
        <w:rPr>
          <w:rStyle w:val="StyleUnderline"/>
        </w:rPr>
        <w:t>for terrorists</w:t>
      </w:r>
      <w:r w:rsidRPr="00B87D14">
        <w:rPr>
          <w:sz w:val="16"/>
        </w:rPr>
        <w:t>, chiefly for the</w:t>
      </w:r>
      <w:r w:rsidRPr="00090316">
        <w:rPr>
          <w:sz w:val="16"/>
        </w:rPr>
        <w:t xml:space="preserve"> following reasons. </w:t>
      </w:r>
      <w:r w:rsidRPr="0026434E">
        <w:rPr>
          <w:rStyle w:val="StyleUnderline"/>
          <w:highlight w:val="yellow"/>
        </w:rPr>
        <w:t xml:space="preserve">Enriching </w:t>
      </w:r>
      <w:r w:rsidRPr="00B87D14">
        <w:rPr>
          <w:rStyle w:val="StyleUnderline"/>
        </w:rPr>
        <w:t>uranium</w:t>
      </w:r>
      <w:r w:rsidRPr="00090316">
        <w:rPr>
          <w:rStyle w:val="StyleUnderline"/>
        </w:rPr>
        <w:t xml:space="preserve"> </w:t>
      </w:r>
      <w:r w:rsidRPr="0026434E">
        <w:rPr>
          <w:rStyle w:val="StyleUnderline"/>
          <w:highlight w:val="yellow"/>
        </w:rPr>
        <w:t>or producing</w:t>
      </w:r>
      <w:r w:rsidRPr="00090316">
        <w:rPr>
          <w:rStyle w:val="StyleUnderline"/>
        </w:rPr>
        <w:t xml:space="preserve"> the necessary quantity of </w:t>
      </w:r>
      <w:r w:rsidRPr="0026434E">
        <w:rPr>
          <w:rStyle w:val="StyleUnderline"/>
          <w:highlight w:val="yellow"/>
        </w:rPr>
        <w:t xml:space="preserve">plutonium requires </w:t>
      </w:r>
      <w:r w:rsidRPr="00B87D14">
        <w:rPr>
          <w:rStyle w:val="StyleUnderline"/>
        </w:rPr>
        <w:t>scientific and technological</w:t>
      </w:r>
      <w:r w:rsidRPr="00090316">
        <w:rPr>
          <w:rStyle w:val="StyleUnderline"/>
        </w:rPr>
        <w:t xml:space="preserve"> </w:t>
      </w:r>
      <w:r w:rsidRPr="0026434E">
        <w:rPr>
          <w:rStyle w:val="StyleUnderline"/>
          <w:highlight w:val="yellow"/>
        </w:rPr>
        <w:t xml:space="preserve">facilities that </w:t>
      </w:r>
      <w:r w:rsidRPr="0026434E">
        <w:rPr>
          <w:rStyle w:val="Emphasis"/>
          <w:highlight w:val="yellow"/>
        </w:rPr>
        <w:t xml:space="preserve">no </w:t>
      </w:r>
      <w:r w:rsidRPr="00B87D14">
        <w:rPr>
          <w:rStyle w:val="Emphasis"/>
        </w:rPr>
        <w:t>terrorist</w:t>
      </w:r>
      <w:r w:rsidRPr="00090316">
        <w:rPr>
          <w:rStyle w:val="Emphasis"/>
        </w:rPr>
        <w:t xml:space="preserve"> </w:t>
      </w:r>
      <w:proofErr w:type="spellStart"/>
      <w:r w:rsidRPr="0026434E">
        <w:rPr>
          <w:rStyle w:val="Emphasis"/>
          <w:highlight w:val="yellow"/>
        </w:rPr>
        <w:t>organisation</w:t>
      </w:r>
      <w:proofErr w:type="spellEnd"/>
      <w:r w:rsidRPr="0026434E">
        <w:rPr>
          <w:rStyle w:val="Emphasis"/>
          <w:highlight w:val="yellow"/>
        </w:rPr>
        <w:t xml:space="preserve"> has</w:t>
      </w:r>
      <w:r w:rsidRPr="0026434E">
        <w:rPr>
          <w:rStyle w:val="StyleUnderline"/>
          <w:highlight w:val="yellow"/>
        </w:rPr>
        <w:t xml:space="preserve">. </w:t>
      </w:r>
      <w:r w:rsidRPr="00B87D14">
        <w:rPr>
          <w:rStyle w:val="StyleUnderline"/>
        </w:rPr>
        <w:t xml:space="preserve">Acquiring the necessary quantities of fissile weapons-grade materials on the </w:t>
      </w:r>
      <w:r w:rsidRPr="0026434E">
        <w:rPr>
          <w:rStyle w:val="StyleUnderline"/>
          <w:highlight w:val="yellow"/>
        </w:rPr>
        <w:t>black market would require</w:t>
      </w:r>
      <w:r w:rsidRPr="00090316">
        <w:rPr>
          <w:rStyle w:val="StyleUnderline"/>
        </w:rPr>
        <w:t xml:space="preserve"> the relevant </w:t>
      </w:r>
      <w:r w:rsidRPr="0026434E">
        <w:rPr>
          <w:rStyle w:val="StyleUnderline"/>
          <w:highlight w:val="yellow"/>
        </w:rPr>
        <w:t>supply</w:t>
      </w:r>
      <w:r w:rsidRPr="0026434E">
        <w:rPr>
          <w:sz w:val="16"/>
          <w:highlight w:val="yellow"/>
        </w:rPr>
        <w:t xml:space="preserve">, </w:t>
      </w:r>
      <w:r w:rsidRPr="0026434E">
        <w:rPr>
          <w:rStyle w:val="Emphasis"/>
          <w:highlight w:val="yellow"/>
        </w:rPr>
        <w:t>which is not currently there</w:t>
      </w:r>
      <w:r w:rsidRPr="0026434E">
        <w:rPr>
          <w:sz w:val="16"/>
          <w:highlight w:val="yellow"/>
        </w:rPr>
        <w:t xml:space="preserve"> (</w:t>
      </w:r>
      <w:r w:rsidRPr="0026434E">
        <w:rPr>
          <w:rStyle w:val="StyleUnderline"/>
          <w:highlight w:val="yellow"/>
        </w:rPr>
        <w:t>the IAEA receives</w:t>
      </w:r>
      <w:r w:rsidRPr="00090316">
        <w:rPr>
          <w:sz w:val="16"/>
        </w:rPr>
        <w:t xml:space="preserve"> about 150-200 </w:t>
      </w:r>
      <w:r w:rsidRPr="0026434E">
        <w:rPr>
          <w:rStyle w:val="StyleUnderline"/>
          <w:highlight w:val="yellow"/>
        </w:rPr>
        <w:t>reports</w:t>
      </w:r>
      <w:r w:rsidRPr="00090316">
        <w:rPr>
          <w:sz w:val="16"/>
        </w:rPr>
        <w:t xml:space="preserve"> from Member States each year </w:t>
      </w:r>
      <w:r w:rsidRPr="0026434E">
        <w:rPr>
          <w:rStyle w:val="StyleUnderline"/>
          <w:highlight w:val="yellow"/>
        </w:rPr>
        <w:t>of</w:t>
      </w:r>
      <w:r w:rsidRPr="00090316">
        <w:rPr>
          <w:rStyle w:val="StyleUnderline"/>
        </w:rPr>
        <w:t xml:space="preserve"> fissile </w:t>
      </w:r>
      <w:r w:rsidRPr="0026434E">
        <w:rPr>
          <w:rStyle w:val="StyleUnderline"/>
          <w:highlight w:val="yellow"/>
        </w:rPr>
        <w:t>materials that are lost</w:t>
      </w:r>
      <w:r w:rsidRPr="00090316">
        <w:rPr>
          <w:sz w:val="16"/>
        </w:rPr>
        <w:t xml:space="preserve">, stolen or otherwise out of their control, </w:t>
      </w:r>
      <w:r w:rsidRPr="0026434E">
        <w:rPr>
          <w:rStyle w:val="StyleUnderline"/>
          <w:highlight w:val="yellow"/>
        </w:rPr>
        <w:t>but</w:t>
      </w:r>
      <w:r w:rsidRPr="00090316">
        <w:rPr>
          <w:sz w:val="16"/>
        </w:rPr>
        <w:t xml:space="preserve">, first, </w:t>
      </w:r>
      <w:r w:rsidRPr="00090316">
        <w:rPr>
          <w:rStyle w:val="StyleUnderline"/>
        </w:rPr>
        <w:t xml:space="preserve">most incidents </w:t>
      </w:r>
      <w:r w:rsidRPr="0026434E">
        <w:rPr>
          <w:rStyle w:val="Emphasis"/>
          <w:highlight w:val="yellow"/>
        </w:rPr>
        <w:t>are unrelated to weapons-grade</w:t>
      </w:r>
      <w:r w:rsidRPr="00090316">
        <w:rPr>
          <w:sz w:val="16"/>
        </w:rPr>
        <w:t xml:space="preserve"> uranium or plutonium </w:t>
      </w:r>
      <w:r w:rsidRPr="0026434E">
        <w:rPr>
          <w:rStyle w:val="StyleUnderline"/>
          <w:highlight w:val="yellow"/>
        </w:rPr>
        <w:t>and</w:t>
      </w:r>
      <w:r w:rsidRPr="00090316">
        <w:rPr>
          <w:sz w:val="16"/>
        </w:rPr>
        <w:t xml:space="preserve">, secondly, </w:t>
      </w:r>
      <w:r w:rsidRPr="0026434E">
        <w:rPr>
          <w:rStyle w:val="StyleUnderline"/>
          <w:highlight w:val="yellow"/>
        </w:rPr>
        <w:t>in all</w:t>
      </w:r>
      <w:r w:rsidRPr="00090316">
        <w:rPr>
          <w:rStyle w:val="StyleUnderline"/>
        </w:rPr>
        <w:t xml:space="preserve"> reported </w:t>
      </w:r>
      <w:r w:rsidRPr="0026434E">
        <w:rPr>
          <w:rStyle w:val="StyleUnderline"/>
          <w:highlight w:val="yellow"/>
        </w:rPr>
        <w:t>incidents</w:t>
      </w:r>
      <w:r w:rsidRPr="00090316">
        <w:rPr>
          <w:rStyle w:val="StyleUnderline"/>
        </w:rPr>
        <w:t xml:space="preserve"> the fissile </w:t>
      </w:r>
      <w:r w:rsidRPr="00B87D14">
        <w:rPr>
          <w:rStyle w:val="StyleUnderline"/>
        </w:rPr>
        <w:t>materials</w:t>
      </w:r>
      <w:r w:rsidRPr="00B87D14">
        <w:rPr>
          <w:sz w:val="16"/>
        </w:rPr>
        <w:t xml:space="preserve"> </w:t>
      </w:r>
      <w:r w:rsidRPr="0026434E">
        <w:rPr>
          <w:rStyle w:val="StyleUnderline"/>
          <w:highlight w:val="yellow"/>
        </w:rPr>
        <w:t xml:space="preserve">are </w:t>
      </w:r>
      <w:r w:rsidRPr="0026434E">
        <w:rPr>
          <w:rStyle w:val="Emphasis"/>
          <w:highlight w:val="yellow"/>
        </w:rPr>
        <w:t>returned</w:t>
      </w:r>
      <w:r w:rsidRPr="00090316">
        <w:rPr>
          <w:rStyle w:val="StyleUnderline"/>
        </w:rPr>
        <w:t xml:space="preserve"> under proper control</w:t>
      </w:r>
      <w:r w:rsidRPr="00090316">
        <w:rPr>
          <w:sz w:val="16"/>
        </w:rPr>
        <w:t>).</w:t>
      </w:r>
    </w:p>
    <w:p w14:paraId="0F7B7512" w14:textId="014A219F" w:rsidR="007704DC" w:rsidRDefault="007704DC" w:rsidP="007704DC">
      <w:pPr>
        <w:pStyle w:val="Heading4"/>
      </w:pPr>
      <w:r>
        <w:t xml:space="preserve">Their solvency flows </w:t>
      </w:r>
      <w:proofErr w:type="spellStart"/>
      <w:r>
        <w:t>aff</w:t>
      </w:r>
      <w:proofErr w:type="spellEnd"/>
      <w:r>
        <w:t>: we read green</w:t>
      </w:r>
    </w:p>
    <w:p w14:paraId="0E46F315" w14:textId="77777777" w:rsidR="007704DC" w:rsidRPr="00D15B9E" w:rsidRDefault="007704DC" w:rsidP="007704DC">
      <w:pPr>
        <w:rPr>
          <w:rStyle w:val="Style13ptBold"/>
        </w:rPr>
      </w:pPr>
      <w:r w:rsidRPr="00D15B9E">
        <w:rPr>
          <w:rStyle w:val="Style13ptBold"/>
        </w:rPr>
        <w:t>Lindsey, JD Harvard, 21</w:t>
      </w:r>
    </w:p>
    <w:p w14:paraId="52E8214D" w14:textId="77777777" w:rsidR="007704DC" w:rsidRPr="00D15B9E" w:rsidRDefault="007704DC" w:rsidP="007704DC">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3CABCC36" w14:textId="77777777" w:rsidR="00F433BF" w:rsidRDefault="007704DC" w:rsidP="007704DC">
      <w:pPr>
        <w:keepNext/>
        <w:keepLines/>
        <w:spacing w:before="40" w:after="0"/>
        <w:outlineLvl w:val="3"/>
        <w:rPr>
          <w:rStyle w:val="StyleUnderline"/>
        </w:rPr>
      </w:pPr>
      <w:r w:rsidRPr="0012624E">
        <w:rPr>
          <w:rStyle w:val="StyleUnderline"/>
        </w:rPr>
        <w:lastRenderedPageBreak/>
        <w:t>Waiving patent protections is certainly no panacea</w:t>
      </w:r>
      <w:r w:rsidRPr="007704DC">
        <w:rPr>
          <w:sz w:val="26"/>
          <w:szCs w:val="26"/>
        </w:rPr>
        <w:t xml:space="preserve">. </w:t>
      </w:r>
      <w:r w:rsidRPr="007704DC">
        <w:rPr>
          <w:sz w:val="26"/>
          <w:szCs w:val="26"/>
          <w:highlight w:val="green"/>
        </w:rPr>
        <w:t>What is needed most urgently is a massive drive of technology transfer, capacity expansion, and supply line coordination to bring vaccine supply in line with global demand. Dispensing with patents in no way obviates the need for governments to fund and oversee this effort.</w:t>
      </w:r>
      <w:r w:rsidRPr="00D15B9E">
        <w:rPr>
          <w:sz w:val="16"/>
        </w:rPr>
        <w:t xml:space="preserve">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F92416">
        <w:rPr>
          <w:rStyle w:val="StyleUnderline"/>
        </w:rPr>
        <w:t>Criticisms of the</w:t>
      </w:r>
      <w:r w:rsidRPr="00F92416">
        <w:rPr>
          <w:sz w:val="16"/>
        </w:rPr>
        <w:t xml:space="preserve"> TRIPS </w:t>
      </w:r>
      <w:r w:rsidRPr="00F92416">
        <w:rPr>
          <w:rStyle w:val="StyleUnderline"/>
        </w:rPr>
        <w:t xml:space="preserve">waiver that focus only on the next few months are therefore short-sighted: this pandemic could well drag on long enough for elimination of patent restrictions </w:t>
      </w:r>
      <w:r w:rsidRPr="00F92416">
        <w:rPr>
          <w:rStyle w:val="Emphasis"/>
        </w:rPr>
        <w:t xml:space="preserve">to enable new vaccine producers to make a positive difference. </w:t>
      </w:r>
      <w:r w:rsidRPr="00F92416">
        <w:rPr>
          <w:rStyle w:val="StyleUnderline"/>
        </w:rPr>
        <w:t>Furthermore,</w:t>
      </w:r>
      <w:r w:rsidRPr="00F92416">
        <w:rPr>
          <w:sz w:val="16"/>
        </w:rPr>
        <w:t xml:space="preserve"> and probably even more important, </w:t>
      </w:r>
      <w:r w:rsidRPr="00F92416">
        <w:rPr>
          <w:rStyle w:val="StyleUnderline"/>
        </w:rPr>
        <w:t xml:space="preserve">this is almost certainly not the last pandemic we will face. </w:t>
      </w:r>
      <w:r w:rsidRPr="00F92416">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F92416">
        <w:rPr>
          <w:rStyle w:val="StyleUnderline"/>
        </w:rPr>
        <w:t xml:space="preserve">Everything we do and learn in the current crisis should be viewed from the perspective of getting </w:t>
      </w:r>
      <w:r w:rsidRPr="00F92416">
        <w:rPr>
          <w:rStyle w:val="Emphasis"/>
        </w:rPr>
        <w:t>ready for next time.</w:t>
      </w:r>
      <w:r w:rsidRPr="00D15B9E">
        <w:rPr>
          <w:sz w:val="16"/>
        </w:rPr>
        <w:t xml:space="preserve"> THE NATURE OF THE PATENT BARGAIN </w:t>
      </w:r>
      <w:r w:rsidRPr="00D15B9E">
        <w:rPr>
          <w:rStyle w:val="StyleUnderline"/>
        </w:rPr>
        <w:t xml:space="preserve">When we take the longer view, </w:t>
      </w:r>
      <w:r w:rsidRPr="00F92416">
        <w:rPr>
          <w:rStyle w:val="StyleUnderline"/>
          <w:highlight w:val="cyan"/>
        </w:rPr>
        <w:t>we can see a fundamental mismatch between</w:t>
      </w:r>
      <w:r w:rsidRPr="00D15B9E">
        <w:rPr>
          <w:rStyle w:val="StyleUnderline"/>
        </w:rPr>
        <w:t xml:space="preserve"> the policy design of </w:t>
      </w:r>
      <w:r w:rsidRPr="00F92416">
        <w:rPr>
          <w:rStyle w:val="StyleUnderline"/>
          <w:highlight w:val="cyan"/>
        </w:rPr>
        <w:t>intellectual property protection and</w:t>
      </w:r>
      <w:r w:rsidRPr="00D15B9E">
        <w:rPr>
          <w:rStyle w:val="StyleUnderline"/>
        </w:rPr>
        <w:t xml:space="preserve"> the policy requirements of </w:t>
      </w:r>
      <w:r w:rsidRPr="00F92416">
        <w:rPr>
          <w:rStyle w:val="Emphasis"/>
        </w:rPr>
        <w:t xml:space="preserve">effective </w:t>
      </w:r>
      <w:r w:rsidRPr="00F92416">
        <w:rPr>
          <w:rStyle w:val="Emphasis"/>
          <w:highlight w:val="cyan"/>
        </w:rPr>
        <w:t>pandemic response.</w:t>
      </w:r>
      <w:r w:rsidRPr="00D15B9E">
        <w:rPr>
          <w:sz w:val="16"/>
        </w:rPr>
        <w:t xml:space="preserve"> Although </w:t>
      </w:r>
      <w:r w:rsidRPr="00F92416">
        <w:rPr>
          <w:rStyle w:val="StyleUnderline"/>
          <w:highlight w:val="cya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F92416">
        <w:rPr>
          <w:rStyle w:val="StyleUnderline"/>
          <w:highlight w:val="cyan"/>
        </w:rPr>
        <w:t>is</w:t>
      </w:r>
      <w:r w:rsidRPr="00D15B9E">
        <w:rPr>
          <w:rStyle w:val="StyleUnderline"/>
        </w:rPr>
        <w:t xml:space="preserve"> </w:t>
      </w:r>
      <w:r w:rsidRPr="00F92416">
        <w:rPr>
          <w:rStyle w:val="Emphasis"/>
        </w:rPr>
        <w:t xml:space="preserve">singularly </w:t>
      </w:r>
      <w:r w:rsidRPr="00F92416">
        <w:rPr>
          <w:rStyle w:val="Emphasis"/>
          <w:highlight w:val="cyan"/>
        </w:rPr>
        <w:t>ill-suited</w:t>
      </w:r>
      <w:r w:rsidRPr="00F92416">
        <w:rPr>
          <w:rStyle w:val="StyleUnderline"/>
          <w:highlight w:val="cyan"/>
        </w:rPr>
        <w:t xml:space="preserve"> to</w:t>
      </w:r>
      <w:r w:rsidRPr="00D15B9E">
        <w:rPr>
          <w:rStyle w:val="StyleUnderline"/>
        </w:rPr>
        <w:t xml:space="preserve"> the </w:t>
      </w:r>
      <w:r w:rsidRPr="00F92416">
        <w:rPr>
          <w:rStyle w:val="StyleUnderline"/>
          <w:highlight w:val="cyan"/>
        </w:rPr>
        <w:t>emergency conditions of a pandemic</w:t>
      </w:r>
      <w:r w:rsidRPr="00D15B9E">
        <w:rPr>
          <w:rStyle w:val="StyleUnderline"/>
        </w:rPr>
        <w:t xml:space="preserve"> or other public health crisis. Securing a </w:t>
      </w:r>
      <w:r w:rsidRPr="00F92416">
        <w:rPr>
          <w:rStyle w:val="StyleUnderline"/>
          <w:highlight w:val="cyan"/>
        </w:rPr>
        <w:t>TRIPS waiver</w:t>
      </w:r>
      <w:r w:rsidRPr="00D15B9E">
        <w:rPr>
          <w:sz w:val="16"/>
        </w:rPr>
        <w:t xml:space="preserve"> for COVID-19 vaccines and treatments </w:t>
      </w:r>
      <w:r w:rsidRPr="00F92416">
        <w:rPr>
          <w:rStyle w:val="StyleUnderline"/>
          <w:highlight w:val="cyan"/>
        </w:rPr>
        <w:t>would</w:t>
      </w:r>
      <w:r w:rsidRPr="00D15B9E">
        <w:rPr>
          <w:sz w:val="16"/>
        </w:rPr>
        <w:t xml:space="preserve"> thus </w:t>
      </w:r>
      <w:r w:rsidRPr="00F92416">
        <w:rPr>
          <w:rStyle w:val="Emphasis"/>
          <w:highlight w:val="cyan"/>
        </w:rPr>
        <w:t xml:space="preserve">establish a </w:t>
      </w:r>
      <w:r w:rsidRPr="00F92416">
        <w:rPr>
          <w:rStyle w:val="Emphasis"/>
        </w:rPr>
        <w:t xml:space="preserve">salutary </w:t>
      </w:r>
      <w:r w:rsidRPr="00F92416">
        <w:rPr>
          <w:rStyle w:val="Emphasis"/>
          <w:highlight w:val="cyan"/>
        </w:rPr>
        <w:t>precedent</w:t>
      </w:r>
      <w:r w:rsidRPr="00F92416">
        <w:rPr>
          <w:sz w:val="16"/>
          <w:highlight w:val="cyan"/>
        </w:rPr>
        <w:t xml:space="preserve"> </w:t>
      </w:r>
      <w:r w:rsidRPr="00F92416">
        <w:rPr>
          <w:rStyle w:val="StyleUnderline"/>
          <w:highlight w:val="cyan"/>
        </w:rPr>
        <w:t>that</w:t>
      </w:r>
      <w:r w:rsidRPr="00D15B9E">
        <w:rPr>
          <w:rStyle w:val="StyleUnderline"/>
        </w:rPr>
        <w:t>,</w:t>
      </w:r>
      <w:r w:rsidRPr="00D15B9E">
        <w:rPr>
          <w:sz w:val="16"/>
        </w:rPr>
        <w:t xml:space="preserve"> </w:t>
      </w:r>
      <w:r w:rsidRPr="00D15B9E">
        <w:rPr>
          <w:rStyle w:val="StyleUnderline"/>
        </w:rPr>
        <w:t xml:space="preserve">in emergencies of this kind, </w:t>
      </w:r>
      <w:r w:rsidRPr="00F92416">
        <w:rPr>
          <w:rStyle w:val="StyleUnderline"/>
          <w:highlight w:val="cyan"/>
        </w:rPr>
        <w:t>governments should employ</w:t>
      </w:r>
      <w:r w:rsidRPr="00D15B9E">
        <w:rPr>
          <w:rStyle w:val="StyleUnderline"/>
        </w:rPr>
        <w:t xml:space="preserve"> other, </w:t>
      </w:r>
      <w:r w:rsidRPr="00F92416">
        <w:rPr>
          <w:rStyle w:val="Emphasis"/>
          <w:highlight w:val="cyan"/>
        </w:rPr>
        <w:t>more direct means to incentivize</w:t>
      </w:r>
      <w:r w:rsidRPr="00D15B9E">
        <w:rPr>
          <w:rStyle w:val="StyleUnderline"/>
        </w:rPr>
        <w:t xml:space="preserve"> the development of </w:t>
      </w:r>
      <w:r w:rsidRPr="00F92416">
        <w:rPr>
          <w:rStyle w:val="StyleUnderline"/>
        </w:rPr>
        <w:t xml:space="preserve">new </w:t>
      </w:r>
      <w:r w:rsidRPr="00F92416">
        <w:rPr>
          <w:rStyle w:val="StyleUnderline"/>
          <w:highlight w:val="cyan"/>
        </w:rPr>
        <w:t>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F92416">
        <w:rPr>
          <w:rStyle w:val="StyleUnderline"/>
          <w:highlight w:val="cyan"/>
        </w:rPr>
        <w:t>Patent rights</w:t>
      </w:r>
      <w:r w:rsidRPr="00D15B9E">
        <w:rPr>
          <w:sz w:val="16"/>
        </w:rPr>
        <w:t xml:space="preserve"> thus </w:t>
      </w:r>
      <w:r w:rsidRPr="00F92416">
        <w:rPr>
          <w:rStyle w:val="StyleUnderline"/>
          <w:highlight w:val="cyan"/>
        </w:rPr>
        <w:t>slow the diffusion of a new invention by restricting output and raising prices</w:t>
      </w:r>
      <w:r w:rsidRPr="00D15B9E">
        <w:rPr>
          <w:rStyle w:val="StyleUnderline"/>
        </w:rPr>
        <w:t>.</w:t>
      </w:r>
      <w:r>
        <w:rPr>
          <w:rStyle w:val="StyleUnderline"/>
        </w:rPr>
        <w:t xml:space="preserve"> </w:t>
      </w:r>
      <w:r w:rsidRPr="00D15B9E">
        <w:rPr>
          <w:sz w:val="16"/>
        </w:rPr>
        <w:t xml:space="preserve">The </w:t>
      </w:r>
      <w:r w:rsidRPr="00D15B9E">
        <w:rPr>
          <w:rStyle w:val="StyleUnderline"/>
        </w:rPr>
        <w:t xml:space="preserve">imposition of these </w:t>
      </w:r>
      <w:r w:rsidRPr="00F92416">
        <w:rPr>
          <w:rStyle w:val="StyleUnderline"/>
        </w:rPr>
        <w:t>short-run costs</w:t>
      </w:r>
      <w:r w:rsidRPr="00F92416">
        <w:rPr>
          <w:sz w:val="16"/>
        </w:rPr>
        <w:t xml:space="preserve">, however, </w:t>
      </w:r>
      <w:r w:rsidRPr="00F92416">
        <w:rPr>
          <w:rStyle w:val="StyleUnderline"/>
        </w:rPr>
        <w:t>can bring net long-term benefits</w:t>
      </w:r>
      <w:r w:rsidRPr="00F92416">
        <w:rPr>
          <w:sz w:val="16"/>
        </w:rPr>
        <w:t xml:space="preserve"> by sharpening the incentives to invent new products. I</w:t>
      </w:r>
      <w:r w:rsidRPr="00D15B9E">
        <w:rPr>
          <w:sz w:val="16"/>
        </w:rPr>
        <w:t xml:space="preserve">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 xml:space="preserve">Patent law is creating </w:t>
      </w:r>
      <w:r w:rsidRPr="00D15B9E">
        <w:rPr>
          <w:rStyle w:val="StyleUnderline"/>
        </w:rPr>
        <w:lastRenderedPageBreak/>
        <w:t>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F92416">
        <w:rPr>
          <w:rStyle w:val="StyleUnderline"/>
          <w:highlight w:val="cyan"/>
        </w:rPr>
        <w:t>For pandemics</w:t>
      </w:r>
      <w:r w:rsidRPr="00D15B9E">
        <w:rPr>
          <w:sz w:val="14"/>
        </w:rPr>
        <w:t xml:space="preserve"> and other public health emergencies, </w:t>
      </w:r>
      <w:r w:rsidRPr="00F92416">
        <w:rPr>
          <w:rStyle w:val="Emphasis"/>
          <w:highlight w:val="cyan"/>
        </w:rPr>
        <w:t xml:space="preserve">patents’ mix of costs and benefits is misaligned with </w:t>
      </w:r>
      <w:r w:rsidRPr="00F92416">
        <w:rPr>
          <w:rStyle w:val="Emphasis"/>
        </w:rPr>
        <w:t>what is needed for</w:t>
      </w:r>
      <w:r w:rsidRPr="00D15B9E">
        <w:rPr>
          <w:rStyle w:val="Emphasis"/>
        </w:rPr>
        <w:t xml:space="preserve"> </w:t>
      </w:r>
      <w:r w:rsidRPr="00F92416">
        <w:rPr>
          <w:rStyle w:val="Emphasis"/>
          <w:highlight w:val="cyan"/>
        </w:rPr>
        <w:t>an effective</w:t>
      </w:r>
      <w:r w:rsidRPr="00D15B9E">
        <w:rPr>
          <w:rStyle w:val="Emphasis"/>
        </w:rPr>
        <w:t xml:space="preserve"> policy </w:t>
      </w:r>
      <w:r w:rsidRPr="00F92416">
        <w:rPr>
          <w:rStyle w:val="Emphasis"/>
          <w:highlight w:val="cyan"/>
        </w:rPr>
        <w:t>response</w:t>
      </w:r>
      <w:r w:rsidRPr="00D15B9E">
        <w:rPr>
          <w:sz w:val="14"/>
        </w:rPr>
        <w:t xml:space="preserve">. </w:t>
      </w:r>
      <w:r w:rsidRPr="00D15B9E">
        <w:rPr>
          <w:rStyle w:val="StyleUnderline"/>
        </w:rPr>
        <w:t xml:space="preserve">The basic patent bargain, even when well struck, is </w:t>
      </w:r>
      <w:r w:rsidRPr="00F92416">
        <w:rPr>
          <w:rStyle w:val="StyleUnderline"/>
          <w:highlight w:val="cyan"/>
        </w:rPr>
        <w:t>to pay for</w:t>
      </w:r>
      <w:r w:rsidRPr="00D15B9E">
        <w:rPr>
          <w:rStyle w:val="StyleUnderline"/>
        </w:rPr>
        <w:t xml:space="preserve"> more </w:t>
      </w:r>
      <w:r w:rsidRPr="00F92416">
        <w:rPr>
          <w:rStyle w:val="StyleUnderline"/>
          <w:highlight w:val="cyan"/>
        </w:rPr>
        <w:t>innovation down the road with slower diffusion</w:t>
      </w:r>
      <w:r w:rsidRPr="00D15B9E">
        <w:rPr>
          <w:rStyle w:val="StyleUnderline"/>
        </w:rPr>
        <w:t xml:space="preserve"> of innovation </w:t>
      </w:r>
      <w:r w:rsidRPr="00F92416">
        <w:rPr>
          <w:rStyle w:val="StyleUnderline"/>
          <w:highlight w:val="cyan"/>
        </w:rPr>
        <w:t>today</w:t>
      </w:r>
      <w:r w:rsidRPr="00D15B9E">
        <w:rPr>
          <w:rStyle w:val="StyleUnderline"/>
        </w:rPr>
        <w:t xml:space="preserve">. </w:t>
      </w:r>
      <w:r w:rsidRPr="00F92416">
        <w:rPr>
          <w:rStyle w:val="StyleUnderline"/>
          <w:highlight w:val="cyan"/>
        </w:rPr>
        <w:t>In the context of a pandemic</w:t>
      </w:r>
      <w:r w:rsidRPr="00D15B9E">
        <w:rPr>
          <w:rStyle w:val="StyleUnderline"/>
        </w:rPr>
        <w:t xml:space="preserve">, that bargain </w:t>
      </w:r>
      <w:r w:rsidRPr="00F92416">
        <w:rPr>
          <w:rStyle w:val="StyleUnderline"/>
        </w:rPr>
        <w:t>is</w:t>
      </w:r>
      <w:r w:rsidRPr="00D15B9E">
        <w:rPr>
          <w:rStyle w:val="StyleUnderline"/>
        </w:rPr>
        <w:t xml:space="preserve"> a </w:t>
      </w:r>
      <w:r w:rsidRPr="00D15B9E">
        <w:rPr>
          <w:rStyle w:val="Emphasis"/>
        </w:rPr>
        <w:t xml:space="preserve">bad one and </w:t>
      </w:r>
      <w:r w:rsidRPr="00F92416">
        <w:rPr>
          <w:rStyle w:val="Emphasis"/>
          <w:highlight w:val="cyan"/>
        </w:rPr>
        <w:t>should be rejected</w:t>
      </w:r>
      <w:r w:rsidRPr="00D15B9E">
        <w:rPr>
          <w:rStyle w:val="Emphasis"/>
        </w:rPr>
        <w:t xml:space="preserve">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74A2C7DC" w14:textId="6834624B" w:rsidR="00C94D51" w:rsidRPr="00C34645" w:rsidRDefault="007704DC" w:rsidP="007704DC">
      <w:pPr>
        <w:keepNext/>
        <w:keepLines/>
        <w:spacing w:before="40" w:after="0"/>
        <w:outlineLvl w:val="3"/>
        <w:rPr>
          <w:rFonts w:eastAsia="SimSun" w:cs="Times New Roman"/>
          <w:b/>
          <w:iCs/>
          <w:sz w:val="26"/>
        </w:rPr>
      </w:pPr>
      <w:r w:rsidRPr="00D15B9E">
        <w:rPr>
          <w:rStyle w:val="StyleUnderline"/>
        </w:rPr>
        <w:t>.</w:t>
      </w:r>
      <w:r w:rsidR="00C94D51" w:rsidRPr="00C34645">
        <w:rPr>
          <w:rFonts w:eastAsia="SimSun" w:cs="Times New Roman"/>
          <w:b/>
          <w:iCs/>
          <w:sz w:val="26"/>
        </w:rPr>
        <w:t xml:space="preserve">No solvency and reject "empirical" claims -- vaccines require complex infrastructure to manufacture, not just patents </w:t>
      </w:r>
    </w:p>
    <w:p w14:paraId="23DA32B8" w14:textId="77777777" w:rsidR="00C94D51" w:rsidRPr="00C34645" w:rsidRDefault="00C94D51" w:rsidP="00C94D51">
      <w:pPr>
        <w:rPr>
          <w:rFonts w:eastAsia="Calibri"/>
        </w:rPr>
      </w:pPr>
      <w:proofErr w:type="spellStart"/>
      <w:r w:rsidRPr="00757CA3">
        <w:rPr>
          <w:rFonts w:eastAsia="Calibri"/>
          <w:b/>
          <w:bCs/>
          <w:sz w:val="26"/>
          <w:highlight w:val="green"/>
        </w:rPr>
        <w:t>Hotez</w:t>
      </w:r>
      <w:proofErr w:type="spellEnd"/>
      <w:r w:rsidRPr="00757CA3">
        <w:rPr>
          <w:rFonts w:eastAsia="Calibri"/>
          <w:b/>
          <w:bCs/>
          <w:sz w:val="26"/>
          <w:highlight w:val="green"/>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04D870A0" w14:textId="77777777" w:rsidR="00C94D51" w:rsidRPr="00C34645" w:rsidRDefault="00C94D51" w:rsidP="00C94D51">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w:t>
      </w:r>
      <w:proofErr w:type="spellStart"/>
      <w:r w:rsidRPr="00C34645">
        <w:rPr>
          <w:rFonts w:eastAsia="Calibri"/>
          <w:sz w:val="16"/>
        </w:rPr>
        <w:t>Moderna</w:t>
      </w:r>
      <w:proofErr w:type="spellEnd"/>
      <w:r w:rsidRPr="00C34645">
        <w:rPr>
          <w:rFonts w:eastAsia="Calibri"/>
          <w:sz w:val="16"/>
        </w:rPr>
        <w:t xml:space="preserve">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 xml:space="preserve">allowing for tiered pricing across countries. Barely any COVID-19 vaccines have been </w:t>
      </w:r>
      <w:r w:rsidRPr="00757CA3">
        <w:rPr>
          <w:rFonts w:eastAsia="Calibri"/>
          <w:highlight w:val="green"/>
          <w:u w:val="single"/>
        </w:rPr>
        <w:lastRenderedPageBreak/>
        <w:t>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12"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w:t>
      </w:r>
      <w:proofErr w:type="spellStart"/>
      <w:r w:rsidRPr="00C34645">
        <w:rPr>
          <w:rFonts w:eastAsia="Calibri"/>
          <w:sz w:val="16"/>
        </w:rPr>
        <w:t>Moderna</w:t>
      </w:r>
      <w:proofErr w:type="spellEnd"/>
      <w:r w:rsidRPr="00C34645">
        <w:rPr>
          <w:rFonts w:eastAsia="Calibri"/>
          <w:sz w:val="16"/>
        </w:rPr>
        <w:t xml:space="preserve">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vaccine development requires at least 11 years, and even then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w:t>
      </w:r>
      <w:r w:rsidRPr="00C34645">
        <w:rPr>
          <w:rFonts w:eastAsia="Calibri"/>
          <w:sz w:val="16"/>
        </w:rPr>
        <w:lastRenderedPageBreak/>
        <w:t xml:space="preserve">even by early 2022, remains entirely unknown, but the goal is worth pursuing. To this end, some kind of patent relaxation may be necessary, but far from sufficient. Would-be producers will need technical know-how, regulatory controls, and components that are currently in very short supply, such as nucleotides and lipids. </w:t>
      </w:r>
    </w:p>
    <w:p w14:paraId="7E654AF1" w14:textId="77777777" w:rsidR="00C94D51" w:rsidRPr="00C34645" w:rsidRDefault="00C94D51" w:rsidP="00C94D51">
      <w:pPr>
        <w:rPr>
          <w:rFonts w:eastAsia="Calibri"/>
        </w:rPr>
      </w:pPr>
    </w:p>
    <w:p w14:paraId="0EF8EED3" w14:textId="77777777" w:rsidR="00C94D51" w:rsidRDefault="00C94D51" w:rsidP="00C94D51">
      <w:pPr>
        <w:pStyle w:val="Heading4"/>
      </w:pPr>
      <w:r w:rsidRPr="0079676E">
        <w:t xml:space="preserve">Tech transfer </w:t>
      </w:r>
      <w:r>
        <w:t>is key and not included under IP</w:t>
      </w:r>
    </w:p>
    <w:p w14:paraId="7EEEBE16" w14:textId="77777777" w:rsidR="00C94D51" w:rsidRPr="007B0E93" w:rsidRDefault="00C94D51" w:rsidP="00C94D51">
      <w:pPr>
        <w:rPr>
          <w:rStyle w:val="Style13ptBold"/>
        </w:rPr>
      </w:pPr>
      <w:r w:rsidRPr="00757CA3">
        <w:rPr>
          <w:rStyle w:val="Style13ptBold"/>
          <w:highlight w:val="green"/>
        </w:rPr>
        <w:t>Smith 05/05</w:t>
      </w:r>
    </w:p>
    <w:p w14:paraId="27FF3CFE" w14:textId="77777777" w:rsidR="00C94D51" w:rsidRPr="009B6418" w:rsidRDefault="00C94D51" w:rsidP="00C94D51">
      <w:pPr>
        <w:rPr>
          <w:b/>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3" w:history="1">
        <w:r w:rsidRPr="009B6418">
          <w:rPr>
            <w:rStyle w:val="Hyperlink"/>
          </w:rPr>
          <w:t>https://www.cnn.com/2021/05/05/world/covid-19-vaccine-patents-wto-intl/index.html</w:t>
        </w:r>
      </w:hyperlink>
      <w:r w:rsidRPr="009B6418">
        <w:rPr>
          <w:rStyle w:val="Style13ptBold"/>
          <w:sz w:val="22"/>
        </w:rPr>
        <w:t>; CKD)</w:t>
      </w:r>
    </w:p>
    <w:p w14:paraId="05D39E70" w14:textId="77777777" w:rsidR="00C94D51" w:rsidRPr="007179BA" w:rsidRDefault="00C94D51" w:rsidP="00C94D51">
      <w:pPr>
        <w:rPr>
          <w:rFonts w:asciiTheme="majorHAnsi" w:hAnsiTheme="majorHAnsi" w:cstheme="majorHAnsi"/>
          <w:sz w:val="16"/>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more or less able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high quality vaccine products." Philanthropist Bill Gates, a major supporter of </w:t>
      </w:r>
      <w:hyperlink r:id="rId14"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15"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0294436C" w14:textId="77777777" w:rsidR="00C94D51" w:rsidRDefault="00C94D51" w:rsidP="00C94D51">
      <w:pPr>
        <w:pStyle w:val="Heading4"/>
        <w:rPr>
          <w:rFonts w:asciiTheme="majorHAnsi" w:hAnsiTheme="majorHAnsi" w:cstheme="majorHAnsi"/>
        </w:rPr>
      </w:pPr>
      <w:r>
        <w:rPr>
          <w:rFonts w:asciiTheme="majorHAnsi" w:hAnsiTheme="majorHAnsi" w:cstheme="majorHAnsi"/>
        </w:rPr>
        <w:t>Reducing IP rights aren’t quick enough to help the pandemic – legal battles slow the process – experts agree</w:t>
      </w:r>
    </w:p>
    <w:p w14:paraId="0CEB306C" w14:textId="77777777" w:rsidR="00C94D51" w:rsidRPr="009B6418" w:rsidRDefault="00C94D51" w:rsidP="00C94D51">
      <w:pPr>
        <w:rPr>
          <w:rStyle w:val="Style13ptBold"/>
        </w:rPr>
      </w:pPr>
      <w:r w:rsidRPr="00757CA3">
        <w:rPr>
          <w:rStyle w:val="Style13ptBold"/>
          <w:highlight w:val="green"/>
        </w:rPr>
        <w:t>Smith 05/05</w:t>
      </w:r>
      <w:r>
        <w:rPr>
          <w:rStyle w:val="Style13ptBold"/>
        </w:rPr>
        <w:t xml:space="preserve"> </w:t>
      </w:r>
    </w:p>
    <w:p w14:paraId="35AD5CD4" w14:textId="77777777" w:rsidR="00C94D51" w:rsidRPr="009B6418" w:rsidRDefault="00C94D51" w:rsidP="00C94D51">
      <w:pPr>
        <w:rPr>
          <w:rStyle w:val="Style13ptBold"/>
          <w:sz w:val="22"/>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6" w:history="1">
        <w:r w:rsidRPr="009B6418">
          <w:rPr>
            <w:rStyle w:val="Hyperlink"/>
          </w:rPr>
          <w:t>https://www.cnn.com/2021/05/05/world/covid-19-vaccine-patents-wto-intl/index.html</w:t>
        </w:r>
      </w:hyperlink>
      <w:r w:rsidRPr="009B6418">
        <w:rPr>
          <w:rStyle w:val="Style13ptBold"/>
          <w:sz w:val="22"/>
        </w:rPr>
        <w:t>; CKD)</w:t>
      </w:r>
    </w:p>
    <w:p w14:paraId="56CF0753" w14:textId="77777777" w:rsidR="00C94D51" w:rsidRPr="00B45176" w:rsidRDefault="00C94D51" w:rsidP="00C94D51">
      <w:pPr>
        <w:rPr>
          <w:rFonts w:asciiTheme="majorHAnsi" w:hAnsiTheme="majorHAnsi" w:cstheme="majorHAnsi"/>
          <w:sz w:val="16"/>
        </w:rPr>
      </w:pPr>
      <w:r w:rsidRPr="00B45176">
        <w:rPr>
          <w:sz w:val="16"/>
        </w:rPr>
        <w:t>But even as public pressure grows, some experts argue that</w:t>
      </w:r>
      <w:r w:rsidRPr="007179BA">
        <w:rPr>
          <w:rStyle w:val="StyleUnderline"/>
          <w:rFonts w:asciiTheme="majorHAnsi" w:hAnsiTheme="majorHAnsi" w:cstheme="majorHAnsi"/>
        </w:rPr>
        <w:t xml:space="preserve"> </w:t>
      </w:r>
      <w:r w:rsidRPr="00757CA3">
        <w:rPr>
          <w:rStyle w:val="Emphasis"/>
          <w:rFonts w:asciiTheme="majorHAnsi" w:hAnsiTheme="majorHAnsi" w:cstheme="majorHAnsi"/>
          <w:highlight w:val="green"/>
        </w:rPr>
        <w:t>handing over the IP rights for Covid-19 vaccines won't</w:t>
      </w:r>
      <w:r w:rsidRPr="007179BA">
        <w:rPr>
          <w:rStyle w:val="Emphasis"/>
          <w:rFonts w:asciiTheme="majorHAnsi" w:hAnsiTheme="majorHAnsi" w:cstheme="majorHAnsi"/>
        </w:rPr>
        <w:t xml:space="preserve"> necessarily </w:t>
      </w:r>
      <w:r w:rsidRPr="00757CA3">
        <w:rPr>
          <w:rStyle w:val="Emphasis"/>
          <w:rFonts w:asciiTheme="majorHAnsi" w:hAnsiTheme="majorHAnsi" w:cstheme="majorHAnsi"/>
          <w:highlight w:val="green"/>
        </w:rPr>
        <w:t>mean</w:t>
      </w:r>
      <w:r w:rsidRPr="007179BA">
        <w:rPr>
          <w:rStyle w:val="Emphasis"/>
          <w:rFonts w:asciiTheme="majorHAnsi" w:hAnsiTheme="majorHAnsi" w:cstheme="majorHAnsi"/>
        </w:rPr>
        <w:t xml:space="preserve"> that </w:t>
      </w:r>
      <w:r w:rsidRPr="00757CA3">
        <w:rPr>
          <w:rStyle w:val="Emphasis"/>
          <w:rFonts w:asciiTheme="majorHAnsi" w:hAnsiTheme="majorHAnsi" w:cstheme="majorHAnsi"/>
          <w:highlight w:val="green"/>
        </w:rPr>
        <w:t>more can be rapidly produced worldwide</w:t>
      </w:r>
      <w:r w:rsidRPr="007179BA">
        <w:rPr>
          <w:rStyle w:val="Emphasis"/>
          <w:rFonts w:asciiTheme="majorHAnsi" w:hAnsiTheme="majorHAnsi" w:cstheme="majorHAnsi"/>
        </w:rPr>
        <w:t xml:space="preserve"> at large scale.</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US </w:t>
      </w:r>
      <w:r w:rsidRPr="007179BA">
        <w:rPr>
          <w:rStyle w:val="StyleUnderline"/>
          <w:rFonts w:asciiTheme="majorHAnsi" w:hAnsiTheme="majorHAnsi" w:cstheme="majorHAnsi"/>
        </w:rPr>
        <w:lastRenderedPageBreak/>
        <w:t xml:space="preserve">infectious diseases chief Anthony </w:t>
      </w:r>
      <w:r w:rsidRPr="00757CA3">
        <w:rPr>
          <w:rStyle w:val="StyleUnderline"/>
          <w:rFonts w:asciiTheme="majorHAnsi" w:hAnsiTheme="majorHAnsi" w:cstheme="majorHAnsi"/>
          <w:highlight w:val="green"/>
        </w:rPr>
        <w:t>Fauci</w:t>
      </w:r>
      <w:r w:rsidRPr="007179BA">
        <w:rPr>
          <w:rStyle w:val="StyleUnderline"/>
          <w:rFonts w:asciiTheme="majorHAnsi" w:hAnsiTheme="majorHAnsi" w:cstheme="majorHAnsi"/>
        </w:rPr>
        <w:t> </w:t>
      </w:r>
      <w:hyperlink r:id="rId17" w:tgtFrame="_blank" w:history="1">
        <w:r w:rsidRPr="00B45176">
          <w:rPr>
            <w:rStyle w:val="Hyperlink"/>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Underline"/>
          <w:rFonts w:asciiTheme="majorHAnsi" w:hAnsiTheme="majorHAnsi" w:cstheme="majorHAnsi"/>
        </w:rPr>
        <w:t xml:space="preserve">he </w:t>
      </w:r>
      <w:r w:rsidRPr="00757CA3">
        <w:rPr>
          <w:rStyle w:val="StyleUnderline"/>
          <w:rFonts w:asciiTheme="majorHAnsi" w:hAnsiTheme="majorHAnsi" w:cstheme="majorHAnsi"/>
          <w:highlight w:val="green"/>
        </w:rPr>
        <w:t>was not convinced</w:t>
      </w:r>
      <w:r w:rsidRPr="007179BA">
        <w:rPr>
          <w:rStyle w:val="StyleUnderline"/>
          <w:rFonts w:asciiTheme="majorHAnsi" w:hAnsiTheme="majorHAnsi" w:cstheme="majorHAnsi"/>
        </w:rPr>
        <w:t xml:space="preserve"> </w:t>
      </w:r>
      <w:r w:rsidRPr="00757CA3">
        <w:rPr>
          <w:rStyle w:val="StyleUnderline"/>
          <w:rFonts w:asciiTheme="majorHAnsi" w:hAnsiTheme="majorHAnsi" w:cstheme="majorHAnsi"/>
          <w:highlight w:val="green"/>
        </w:rPr>
        <w:t xml:space="preserve">that forcing companies to share </w:t>
      </w:r>
      <w:r w:rsidRPr="00D750DA">
        <w:rPr>
          <w:rStyle w:val="StyleUnderline"/>
          <w:rFonts w:asciiTheme="majorHAnsi" w:hAnsiTheme="majorHAnsi" w:cstheme="majorHAnsi"/>
        </w:rPr>
        <w:t xml:space="preserve">their </w:t>
      </w:r>
      <w:r w:rsidRPr="00757CA3">
        <w:rPr>
          <w:rStyle w:val="StyleUnderline"/>
          <w:rFonts w:asciiTheme="majorHAnsi" w:hAnsiTheme="majorHAnsi" w:cstheme="majorHAnsi"/>
          <w:highlight w:val="green"/>
        </w:rPr>
        <w:t>i</w:t>
      </w:r>
      <w:r w:rsidRPr="007179BA">
        <w:rPr>
          <w:rStyle w:val="StyleUnderline"/>
          <w:rFonts w:asciiTheme="majorHAnsi" w:hAnsiTheme="majorHAnsi" w:cstheme="majorHAnsi"/>
        </w:rPr>
        <w:t xml:space="preserve">ntellectual </w:t>
      </w:r>
      <w:r w:rsidRPr="00757CA3">
        <w:rPr>
          <w:rStyle w:val="StyleUnderline"/>
          <w:rFonts w:asciiTheme="majorHAnsi" w:hAnsiTheme="majorHAnsi" w:cstheme="majorHAnsi"/>
          <w:highlight w:val="green"/>
        </w:rPr>
        <w:t>p</w:t>
      </w:r>
      <w:r w:rsidRPr="007179BA">
        <w:rPr>
          <w:rStyle w:val="StyleUnderline"/>
          <w:rFonts w:asciiTheme="majorHAnsi" w:hAnsiTheme="majorHAnsi" w:cstheme="majorHAnsi"/>
        </w:rPr>
        <w:t xml:space="preserve">roperty </w:t>
      </w:r>
      <w:r w:rsidRPr="00757CA3">
        <w:rPr>
          <w:rStyle w:val="StyleUnderline"/>
          <w:rFonts w:asciiTheme="majorHAnsi" w:hAnsiTheme="majorHAnsi" w:cstheme="majorHAnsi"/>
          <w:highlight w:val="green"/>
        </w:rPr>
        <w:t>was</w:t>
      </w:r>
      <w:r w:rsidRPr="007179BA">
        <w:rPr>
          <w:rStyle w:val="StyleUnderline"/>
          <w:rFonts w:asciiTheme="majorHAnsi" w:hAnsiTheme="majorHAnsi" w:cstheme="majorHAnsi"/>
        </w:rPr>
        <w:t xml:space="preserve"> the most </w:t>
      </w:r>
      <w:r w:rsidRPr="00757CA3">
        <w:rPr>
          <w:rStyle w:val="StyleUnderline"/>
          <w:rFonts w:asciiTheme="majorHAnsi" w:hAnsiTheme="majorHAnsi" w:cstheme="majorHAnsi"/>
          <w:highlight w:val="green"/>
        </w:rPr>
        <w:t>effective</w:t>
      </w:r>
      <w:r w:rsidRPr="007179BA">
        <w:rPr>
          <w:rStyle w:val="StyleUnderline"/>
          <w:rFonts w:asciiTheme="majorHAnsi" w:hAnsiTheme="majorHAnsi" w:cstheme="majorHAnsi"/>
        </w:rPr>
        <w:t xml:space="preserve"> approach</w:t>
      </w:r>
      <w:r w:rsidRPr="00B45176">
        <w:rPr>
          <w:rFonts w:asciiTheme="majorHAnsi" w:hAnsiTheme="majorHAnsi" w:cstheme="majorHAnsi"/>
          <w:sz w:val="16"/>
        </w:rPr>
        <w:t xml:space="preserve">, warning that </w:t>
      </w:r>
      <w:r w:rsidRPr="00757CA3">
        <w:rPr>
          <w:rStyle w:val="Emphasis"/>
          <w:rFonts w:asciiTheme="majorHAnsi" w:hAnsiTheme="majorHAnsi" w:cstheme="majorHAnsi"/>
          <w:highlight w:val="green"/>
        </w:rPr>
        <w:t>legal battles could slow the process</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"Going back and forth, </w:t>
      </w:r>
      <w:r w:rsidRPr="00757CA3">
        <w:rPr>
          <w:rStyle w:val="Emphasis"/>
          <w:highlight w:val="green"/>
        </w:rPr>
        <w:t>consuming time and lawyers in a legal argument about waivers</w:t>
      </w:r>
      <w:r w:rsidRPr="007179BA">
        <w:rPr>
          <w:rStyle w:val="StyleUnderline"/>
          <w:rFonts w:asciiTheme="majorHAnsi" w:hAnsiTheme="majorHAnsi" w:cstheme="majorHAnsi"/>
        </w:rPr>
        <w:t xml:space="preserve"> -- that is not the endgame. People are dying around the world and we have to get vaccines into their arms in the fastest and most efficient way possible," </w:t>
      </w:r>
      <w:r w:rsidRPr="00B45176">
        <w:rPr>
          <w:rFonts w:asciiTheme="majorHAnsi" w:hAnsiTheme="majorHAnsi" w:cstheme="majorHAnsi"/>
          <w:sz w:val="16"/>
        </w:rPr>
        <w:t xml:space="preserve">he said. </w:t>
      </w:r>
    </w:p>
    <w:p w14:paraId="31A77984" w14:textId="77777777" w:rsidR="00C94D51" w:rsidRDefault="00C94D51" w:rsidP="00C94D51">
      <w:pPr>
        <w:pStyle w:val="Heading4"/>
      </w:pPr>
      <w:r>
        <w:t xml:space="preserve">The </w:t>
      </w:r>
      <w:proofErr w:type="spellStart"/>
      <w:r>
        <w:t>squo</w:t>
      </w:r>
      <w:proofErr w:type="spellEnd"/>
      <w:r>
        <w:t xml:space="preserve"> is </w:t>
      </w:r>
      <w:r w:rsidRPr="00172BC8">
        <w:rPr>
          <w:rFonts w:ascii="Zapfino" w:hAnsi="Zapfino"/>
        </w:rPr>
        <w:t>goldilocks</w:t>
      </w:r>
      <w:r>
        <w:t>--COVAX and licensing agreements ensure vaccine access now, but patent waiver causes unsafe vaccines and decks innovation.</w:t>
      </w:r>
    </w:p>
    <w:p w14:paraId="00ED8976" w14:textId="77777777" w:rsidR="00C94D51" w:rsidRPr="006C5510" w:rsidRDefault="00C94D51" w:rsidP="00C94D51">
      <w:pPr>
        <w:rPr>
          <w:rStyle w:val="Style13ptBold"/>
          <w:b w:val="0"/>
          <w:bCs/>
        </w:rPr>
      </w:pPr>
      <w:r>
        <w:rPr>
          <w:rStyle w:val="Style13ptBold"/>
        </w:rPr>
        <w:t xml:space="preserve">Crosby et al. 21 </w:t>
      </w:r>
      <w:r>
        <w:rPr>
          <w:rStyle w:val="Style13ptBold"/>
          <w:b w:val="0"/>
          <w:bCs/>
        </w:rPr>
        <w:t xml:space="preserve">(Daniel Crosby [Lawyer specializing in international trade/law], Evan Diamond [Lawyer specializing in pharmaceutical and biotechnology patent litigation], Isabel Fernandez de la Cuesta [Lawyer specializing in international treaty arbitration], Jamieson Greer [Lawyer specializing in international trade], Jeffrey </w:t>
      </w:r>
      <w:proofErr w:type="spellStart"/>
      <w:r>
        <w:rPr>
          <w:rStyle w:val="Style13ptBold"/>
          <w:b w:val="0"/>
          <w:bCs/>
        </w:rPr>
        <w:t>Telep</w:t>
      </w:r>
      <w:proofErr w:type="spellEnd"/>
      <w:r>
        <w:rPr>
          <w:rStyle w:val="Style13ptBold"/>
          <w:b w:val="0"/>
          <w:bCs/>
        </w:rPr>
        <w:t xml:space="preserve"> [Lawyer specializing in international trade litigation], Brian White [Lawyer specializing in international arbitration], </w:t>
      </w:r>
      <w:r w:rsidRPr="00957563">
        <w:rPr>
          <w:rStyle w:val="Style13ptBold"/>
          <w:b w:val="0"/>
          <w:bCs/>
        </w:rPr>
        <w:t>Group of Nearly 60 WTO Members Seek Unprecedented Waiver from WTO Intellectual Property Protection for COVID-related Medical Products</w:t>
      </w:r>
      <w:r>
        <w:rPr>
          <w:rStyle w:val="Style13ptBold"/>
          <w:b w:val="0"/>
          <w:bCs/>
        </w:rPr>
        <w:t xml:space="preserve">, JD Supra, 3/5/2021, </w:t>
      </w:r>
      <w:hyperlink r:id="rId18" w:history="1">
        <w:r w:rsidRPr="00E65ADF">
          <w:rPr>
            <w:rStyle w:val="Hyperlink"/>
            <w:bCs/>
            <w:sz w:val="26"/>
          </w:rPr>
          <w:t>https://www.jdsupra.com/legalnews/group-of-nearly-60-wto-members-seek-2523821/</w:t>
        </w:r>
      </w:hyperlink>
      <w:r>
        <w:rPr>
          <w:rStyle w:val="Style13ptBold"/>
          <w:b w:val="0"/>
          <w:bCs/>
        </w:rPr>
        <w:t xml:space="preserve">) </w:t>
      </w:r>
      <w:proofErr w:type="spellStart"/>
      <w:r>
        <w:rPr>
          <w:rStyle w:val="Style13ptBold"/>
          <w:b w:val="0"/>
          <w:bCs/>
        </w:rPr>
        <w:t>hwof</w:t>
      </w:r>
      <w:proofErr w:type="spellEnd"/>
    </w:p>
    <w:p w14:paraId="33BF1270" w14:textId="77777777" w:rsidR="00C94D51" w:rsidRPr="006C5510" w:rsidRDefault="00C94D51" w:rsidP="00C94D51">
      <w:pPr>
        <w:rPr>
          <w:sz w:val="16"/>
        </w:rPr>
      </w:pPr>
      <w:r w:rsidRPr="006C5510">
        <w:rPr>
          <w:sz w:val="16"/>
        </w:rPr>
        <w:t xml:space="preserve">Efforts to develop, produce, and equitably distribute medical products. WTO Members recognize that unprecedented demand for medical products used in the fight against COVID-19 has far outstripped supply of required supplies. Several WTO Members have pointed out that </w:t>
      </w:r>
      <w:r w:rsidRPr="00757CA3">
        <w:rPr>
          <w:rStyle w:val="StyleUnderline"/>
          <w:highlight w:val="green"/>
        </w:rPr>
        <w:t>i</w:t>
      </w:r>
      <w:r w:rsidRPr="006C5510">
        <w:rPr>
          <w:rStyle w:val="StyleUnderline"/>
        </w:rPr>
        <w:t xml:space="preserve">ntellectual </w:t>
      </w:r>
      <w:r w:rsidRPr="00757CA3">
        <w:rPr>
          <w:rStyle w:val="StyleUnderline"/>
          <w:highlight w:val="green"/>
        </w:rPr>
        <w:t>p</w:t>
      </w:r>
      <w:r w:rsidRPr="006C5510">
        <w:rPr>
          <w:rStyle w:val="StyleUnderline"/>
        </w:rPr>
        <w:t xml:space="preserve">roperty </w:t>
      </w:r>
      <w:r w:rsidRPr="00757CA3">
        <w:rPr>
          <w:rStyle w:val="StyleUnderline"/>
          <w:highlight w:val="green"/>
        </w:rPr>
        <w:t>protections have not limited production of vaccines</w:t>
      </w:r>
      <w:r w:rsidRPr="006C5510">
        <w:rPr>
          <w:sz w:val="16"/>
        </w:rPr>
        <w:t xml:space="preserve"> and other medical products. Rather, these Members have argued that intellectual property </w:t>
      </w:r>
      <w:r w:rsidRPr="00172BC8">
        <w:rPr>
          <w:rStyle w:val="StyleUnderline"/>
        </w:rPr>
        <w:t>protection has incentivized the research, development and production</w:t>
      </w:r>
      <w:r w:rsidRPr="006C5510">
        <w:rPr>
          <w:rStyle w:val="StyleUnderline"/>
        </w:rPr>
        <w:t xml:space="preserve"> of the necessary vaccines, treatments and products.</w:t>
      </w:r>
      <w:r w:rsidRPr="006C5510">
        <w:rPr>
          <w:sz w:val="16"/>
        </w:rPr>
        <w:t xml:space="preserve"> Moreover</w:t>
      </w:r>
      <w:r w:rsidRPr="00172BC8">
        <w:rPr>
          <w:sz w:val="16"/>
        </w:rPr>
        <w:t xml:space="preserve">, </w:t>
      </w:r>
      <w:r w:rsidRPr="00757CA3">
        <w:rPr>
          <w:rStyle w:val="StyleUnderline"/>
          <w:highlight w:val="green"/>
        </w:rPr>
        <w:t>the international community is coordinating and funding equitable COVID-19 vaccine distribution globally through COVAX</w:t>
      </w:r>
      <w:r w:rsidRPr="006C5510">
        <w:rPr>
          <w:sz w:val="16"/>
        </w:rPr>
        <w:t xml:space="preserve">, which is organized by Gavi, the Vaccine Alliance, the World Health Organization and the Coalition for Epidemic Preparedness Innovations. Despite these facts, less developed countries continue to push for a waiver of all intellectual property protection for medical products related to the pandemic. </w:t>
      </w:r>
      <w:r w:rsidRPr="00757CA3">
        <w:rPr>
          <w:rStyle w:val="StyleUnderline"/>
          <w:highlight w:val="green"/>
        </w:rPr>
        <w:t>Waiver risks uncontrolled use of patented technologies, without improving vaccine access.</w:t>
      </w:r>
      <w:r w:rsidRPr="006C5510">
        <w:rPr>
          <w:sz w:val="16"/>
        </w:rPr>
        <w:t xml:space="preserve"> Pharmaceutical </w:t>
      </w:r>
      <w:r w:rsidRPr="006C5510">
        <w:rPr>
          <w:rStyle w:val="StyleUnderline"/>
        </w:rPr>
        <w:t>companies</w:t>
      </w:r>
      <w:r w:rsidRPr="006C5510">
        <w:rPr>
          <w:sz w:val="16"/>
        </w:rPr>
        <w:t xml:space="preserve"> can provide, and </w:t>
      </w:r>
      <w:r w:rsidRPr="006C5510">
        <w:rPr>
          <w:rStyle w:val="StyleUnderline"/>
        </w:rPr>
        <w:t>have provided</w:t>
      </w:r>
      <w:r w:rsidRPr="006C5510">
        <w:rPr>
          <w:sz w:val="16"/>
        </w:rPr>
        <w:t xml:space="preserve">, </w:t>
      </w:r>
      <w:r w:rsidRPr="006C5510">
        <w:rPr>
          <w:rStyle w:val="StyleUnderline"/>
        </w:rPr>
        <w:t>licenses to distribute</w:t>
      </w:r>
      <w:r w:rsidRPr="006C5510">
        <w:rPr>
          <w:sz w:val="16"/>
        </w:rPr>
        <w:t xml:space="preserve"> or scale-up production of COVID-19 </w:t>
      </w:r>
      <w:r w:rsidRPr="006C5510">
        <w:rPr>
          <w:rStyle w:val="StyleUnderline"/>
        </w:rPr>
        <w:t>vaccines</w:t>
      </w:r>
      <w:r w:rsidRPr="006C5510">
        <w:rPr>
          <w:sz w:val="16"/>
        </w:rPr>
        <w:t xml:space="preserve"> and therapies </w:t>
      </w:r>
      <w:r w:rsidRPr="006C5510">
        <w:rPr>
          <w:rStyle w:val="StyleUnderline"/>
        </w:rPr>
        <w:t>at reduced cost</w:t>
      </w:r>
      <w:r w:rsidRPr="006C5510">
        <w:rPr>
          <w:sz w:val="16"/>
        </w:rPr>
        <w:t xml:space="preserve">. Such license </w:t>
      </w:r>
      <w:r w:rsidRPr="00757CA3">
        <w:rPr>
          <w:rStyle w:val="StyleUnderline"/>
          <w:highlight w:val="green"/>
        </w:rPr>
        <w:t>agreements allow for expanded access in l</w:t>
      </w:r>
      <w:r w:rsidRPr="00172BC8">
        <w:rPr>
          <w:rStyle w:val="StyleUnderline"/>
        </w:rPr>
        <w:t>ow-</w:t>
      </w:r>
      <w:r w:rsidRPr="006C5510">
        <w:rPr>
          <w:sz w:val="16"/>
        </w:rPr>
        <w:t xml:space="preserve"> and middle-</w:t>
      </w:r>
      <w:r w:rsidRPr="00757CA3">
        <w:rPr>
          <w:rStyle w:val="StyleUnderline"/>
          <w:highlight w:val="green"/>
        </w:rPr>
        <w:t>i</w:t>
      </w:r>
      <w:r w:rsidRPr="006C5510">
        <w:rPr>
          <w:rStyle w:val="StyleUnderline"/>
        </w:rPr>
        <w:t xml:space="preserve">ncome </w:t>
      </w:r>
      <w:r w:rsidRPr="00757CA3">
        <w:rPr>
          <w:rStyle w:val="StyleUnderline"/>
          <w:highlight w:val="green"/>
        </w:rPr>
        <w:t>c</w:t>
      </w:r>
      <w:r w:rsidRPr="006C5510">
        <w:rPr>
          <w:rStyle w:val="StyleUnderline"/>
        </w:rPr>
        <w:t>ountrie</w:t>
      </w:r>
      <w:r w:rsidRPr="00757CA3">
        <w:rPr>
          <w:rStyle w:val="StyleUnderline"/>
          <w:highlight w:val="green"/>
        </w:rPr>
        <w:t>s</w:t>
      </w:r>
      <w:r w:rsidRPr="006C5510">
        <w:rPr>
          <w:rStyle w:val="StyleUnderline"/>
        </w:rPr>
        <w:t xml:space="preserve">, </w:t>
      </w:r>
      <w:r w:rsidRPr="00757CA3">
        <w:rPr>
          <w:rStyle w:val="StyleUnderline"/>
          <w:highlight w:val="green"/>
        </w:rPr>
        <w:t>while</w:t>
      </w:r>
      <w:r w:rsidRPr="006C5510">
        <w:rPr>
          <w:sz w:val="16"/>
        </w:rPr>
        <w:t xml:space="preserve"> also </w:t>
      </w:r>
      <w:r w:rsidRPr="00757CA3">
        <w:rPr>
          <w:rStyle w:val="StyleUnderline"/>
          <w:highlight w:val="green"/>
        </w:rPr>
        <w:t>setting</w:t>
      </w:r>
      <w:r w:rsidRPr="006C5510">
        <w:rPr>
          <w:sz w:val="16"/>
        </w:rPr>
        <w:t xml:space="preserve"> reasonable </w:t>
      </w:r>
      <w:r w:rsidRPr="00757CA3">
        <w:rPr>
          <w:rStyle w:val="StyleUnderline"/>
          <w:highlight w:val="green"/>
        </w:rPr>
        <w:t>parameters so that patents</w:t>
      </w:r>
      <w:r w:rsidRPr="006C5510">
        <w:rPr>
          <w:sz w:val="16"/>
        </w:rPr>
        <w:t xml:space="preserve"> and other IP rights </w:t>
      </w:r>
      <w:r w:rsidRPr="00757CA3">
        <w:rPr>
          <w:rStyle w:val="StyleUnderline"/>
          <w:highlight w:val="green"/>
        </w:rPr>
        <w:t>are used to address the specific</w:t>
      </w:r>
      <w:r w:rsidRPr="006C5510">
        <w:rPr>
          <w:rStyle w:val="StyleUnderline"/>
        </w:rPr>
        <w:t xml:space="preserve"> medical </w:t>
      </w:r>
      <w:r w:rsidRPr="00757CA3">
        <w:rPr>
          <w:rStyle w:val="StyleUnderline"/>
          <w:highlight w:val="green"/>
        </w:rPr>
        <w:t>needs of</w:t>
      </w:r>
      <w:r w:rsidRPr="006C5510">
        <w:rPr>
          <w:sz w:val="16"/>
        </w:rPr>
        <w:t xml:space="preserve"> the </w:t>
      </w:r>
      <w:r w:rsidRPr="00757CA3">
        <w:rPr>
          <w:rStyle w:val="StyleUnderline"/>
          <w:highlight w:val="green"/>
        </w:rPr>
        <w:t>COVID</w:t>
      </w:r>
      <w:r w:rsidRPr="006C5510">
        <w:rPr>
          <w:rStyle w:val="StyleUnderline"/>
        </w:rPr>
        <w:t>-19</w:t>
      </w:r>
      <w:r w:rsidRPr="006C5510">
        <w:rPr>
          <w:sz w:val="16"/>
        </w:rPr>
        <w:t xml:space="preserve"> pandemic at hand, and not for other purposes. </w:t>
      </w:r>
      <w:r w:rsidRPr="00757CA3">
        <w:rPr>
          <w:rStyle w:val="StyleUnderline"/>
          <w:highlight w:val="green"/>
        </w:rPr>
        <w:t>License agreements also allow for orderly tech</w:t>
      </w:r>
      <w:r w:rsidRPr="006C5510">
        <w:rPr>
          <w:rStyle w:val="StyleUnderline"/>
        </w:rPr>
        <w:t xml:space="preserve">nology </w:t>
      </w:r>
      <w:r w:rsidRPr="00757CA3">
        <w:rPr>
          <w:rStyle w:val="StyleUnderline"/>
          <w:highlight w:val="green"/>
        </w:rPr>
        <w:t>transfer</w:t>
      </w:r>
      <w:r w:rsidRPr="006C5510">
        <w:rPr>
          <w:sz w:val="16"/>
        </w:rPr>
        <w:t xml:space="preserve">, </w:t>
      </w:r>
      <w:r w:rsidRPr="006C5510">
        <w:rPr>
          <w:rStyle w:val="StyleUnderline"/>
        </w:rPr>
        <w:t>including</w:t>
      </w:r>
      <w:r w:rsidRPr="006C5510">
        <w:rPr>
          <w:sz w:val="16"/>
        </w:rPr>
        <w:t xml:space="preserve"> of unpatented “trade secret” information and other </w:t>
      </w:r>
      <w:r w:rsidRPr="006C5510">
        <w:rPr>
          <w:rStyle w:val="StyleUnderline"/>
        </w:rPr>
        <w:t>critical “know-how,” that may be essential to efficiently producing</w:t>
      </w:r>
      <w:r w:rsidRPr="006C5510">
        <w:rPr>
          <w:sz w:val="16"/>
        </w:rPr>
        <w:t xml:space="preserve"> and scaling-up </w:t>
      </w:r>
      <w:r w:rsidRPr="006C5510">
        <w:rPr>
          <w:rStyle w:val="StyleUnderline"/>
        </w:rPr>
        <w:t>safe and effective</w:t>
      </w:r>
      <w:r w:rsidRPr="006C5510">
        <w:rPr>
          <w:sz w:val="16"/>
        </w:rPr>
        <w:t xml:space="preserve"> versions of technologically complex </w:t>
      </w:r>
      <w:r w:rsidRPr="006C5510">
        <w:rPr>
          <w:rStyle w:val="StyleUnderline"/>
        </w:rPr>
        <w:t>vaccines</w:t>
      </w:r>
      <w:r w:rsidRPr="006C5510">
        <w:rPr>
          <w:sz w:val="16"/>
        </w:rPr>
        <w:t xml:space="preserve"> and biologic drug products. </w:t>
      </w:r>
      <w:r w:rsidRPr="00757CA3">
        <w:rPr>
          <w:rStyle w:val="StyleUnderline"/>
          <w:highlight w:val="green"/>
        </w:rPr>
        <w:t>Under the</w:t>
      </w:r>
      <w:r w:rsidRPr="006C5510">
        <w:rPr>
          <w:sz w:val="16"/>
        </w:rPr>
        <w:t xml:space="preserve"> present TRIPS </w:t>
      </w:r>
      <w:r w:rsidRPr="00757CA3">
        <w:rPr>
          <w:rStyle w:val="StyleUnderline"/>
          <w:highlight w:val="green"/>
        </w:rPr>
        <w:t>waiver</w:t>
      </w:r>
      <w:r w:rsidRPr="006C5510">
        <w:rPr>
          <w:rStyle w:val="StyleUnderline"/>
        </w:rPr>
        <w:t xml:space="preserve"> proposal</w:t>
      </w:r>
      <w:r w:rsidRPr="006C5510">
        <w:rPr>
          <w:sz w:val="16"/>
        </w:rPr>
        <w:t xml:space="preserve">, however, member </w:t>
      </w:r>
      <w:r w:rsidRPr="00757CA3">
        <w:rPr>
          <w:rStyle w:val="StyleUnderline"/>
          <w:highlight w:val="green"/>
        </w:rPr>
        <w:t>countries could</w:t>
      </w:r>
      <w:r w:rsidRPr="006C5510">
        <w:rPr>
          <w:sz w:val="16"/>
        </w:rPr>
        <w:t xml:space="preserve"> try to </w:t>
      </w:r>
      <w:r w:rsidRPr="00757CA3">
        <w:rPr>
          <w:rStyle w:val="StyleUnderline"/>
          <w:highlight w:val="green"/>
        </w:rPr>
        <w:t>exploit a</w:t>
      </w:r>
      <w:r w:rsidRPr="006C5510">
        <w:rPr>
          <w:rStyle w:val="StyleUnderline"/>
        </w:rPr>
        <w:t xml:space="preserve">n extraordinarily </w:t>
      </w:r>
      <w:r w:rsidRPr="00757CA3">
        <w:rPr>
          <w:rStyle w:val="StyleUnderline"/>
          <w:highlight w:val="green"/>
        </w:rPr>
        <w:t>broad scope of IP</w:t>
      </w:r>
      <w:r w:rsidRPr="006C5510">
        <w:rPr>
          <w:sz w:val="16"/>
        </w:rPr>
        <w:t xml:space="preserve"> and copy patented </w:t>
      </w:r>
      <w:r w:rsidRPr="00757CA3">
        <w:rPr>
          <w:rStyle w:val="StyleUnderline"/>
          <w:highlight w:val="green"/>
        </w:rPr>
        <w:t>tech</w:t>
      </w:r>
      <w:r w:rsidRPr="006C5510">
        <w:rPr>
          <w:rStyle w:val="StyleUnderline"/>
        </w:rPr>
        <w:t>nologies</w:t>
      </w:r>
      <w:r w:rsidRPr="006C5510">
        <w:rPr>
          <w:sz w:val="16"/>
        </w:rPr>
        <w:t xml:space="preserve">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w:t>
      </w:r>
      <w:r w:rsidRPr="006C5510">
        <w:rPr>
          <w:sz w:val="16"/>
        </w:rPr>
        <w:lastRenderedPageBreak/>
        <w:t xml:space="preserve">thereof, or in other measures arguably relating to COVID-19 “prevention” or “containment.” At the same time, </w:t>
      </w:r>
      <w:r w:rsidRPr="006C5510">
        <w:rPr>
          <w:rStyle w:val="StyleUnderline"/>
        </w:rPr>
        <w:t>it is unclear how the</w:t>
      </w:r>
      <w:r w:rsidRPr="006C5510">
        <w:rPr>
          <w:sz w:val="16"/>
        </w:rPr>
        <w:t xml:space="preserve"> proposed TRIPS </w:t>
      </w:r>
      <w:r w:rsidRPr="006C5510">
        <w:rPr>
          <w:rStyle w:val="StyleUnderline"/>
        </w:rPr>
        <w:t>waiver could provide the technology transfer and know-how critical for making</w:t>
      </w:r>
      <w:r w:rsidRPr="006C5510">
        <w:rPr>
          <w:sz w:val="16"/>
        </w:rPr>
        <w:t xml:space="preserve"> the complex molecules and formulations constituting the various </w:t>
      </w:r>
      <w:r w:rsidRPr="006C5510">
        <w:rPr>
          <w:rStyle w:val="StyleUnderline"/>
        </w:rPr>
        <w:t xml:space="preserve">COVID-19 vaccines. </w:t>
      </w:r>
      <w:r w:rsidRPr="00757CA3">
        <w:rPr>
          <w:rStyle w:val="StyleUnderline"/>
          <w:highlight w:val="green"/>
        </w:rPr>
        <w:t>Vaccine manufacture undertaken by an unauthorized party without the proper processes</w:t>
      </w:r>
      <w:r w:rsidRPr="006C5510">
        <w:rPr>
          <w:sz w:val="16"/>
        </w:rPr>
        <w:t xml:space="preserve"> and controls </w:t>
      </w:r>
      <w:r w:rsidRPr="00757CA3">
        <w:rPr>
          <w:rStyle w:val="StyleUnderline"/>
          <w:highlight w:val="green"/>
        </w:rPr>
        <w:t>could result in a</w:t>
      </w:r>
      <w:r w:rsidRPr="006C5510">
        <w:rPr>
          <w:rStyle w:val="StyleUnderline"/>
        </w:rPr>
        <w:t xml:space="preserve"> different </w:t>
      </w:r>
      <w:r w:rsidRPr="00757CA3">
        <w:rPr>
          <w:rStyle w:val="StyleUnderline"/>
          <w:highlight w:val="green"/>
        </w:rPr>
        <w:t>product that is potentially ineffective</w:t>
      </w:r>
      <w:r w:rsidRPr="006C5510">
        <w:rPr>
          <w:rStyle w:val="StyleUnderline"/>
        </w:rPr>
        <w:t xml:space="preserve"> or results in unwanted health consequences.</w:t>
      </w:r>
      <w:r w:rsidRPr="006C5510">
        <w:rPr>
          <w:sz w:val="16"/>
        </w:rPr>
        <w:t xml:space="preserve"> And </w:t>
      </w:r>
      <w:r w:rsidRPr="006C5510">
        <w:rPr>
          <w:rStyle w:val="StyleUnderline"/>
        </w:rPr>
        <w:t>even if an unauthorized manufacturer could overcome those substantial hurdles</w:t>
      </w:r>
      <w:r w:rsidRPr="006C5510">
        <w:rPr>
          <w:sz w:val="16"/>
        </w:rPr>
        <w:t xml:space="preserve"> to reverse-engineer and scale up a safe and effective vaccine copy, </w:t>
      </w:r>
      <w:r w:rsidRPr="006C5510">
        <w:rPr>
          <w:rStyle w:val="StyleUnderline"/>
        </w:rPr>
        <w:t>it would likely take substantial time and a series of failures to do so.</w:t>
      </w:r>
      <w:r w:rsidRPr="006C5510">
        <w:rPr>
          <w:sz w:val="16"/>
        </w:rPr>
        <w:t xml:space="preserve"> Notably, several of the original COVID-19 vaccine developers have recently faced low product yield and other manufacturing challenges during pre-commercial scale-up efforts and the initial months of commercial production.</w:t>
      </w:r>
    </w:p>
    <w:p w14:paraId="443330B9" w14:textId="77777777" w:rsidR="00C94D51" w:rsidRDefault="00C94D51" w:rsidP="00C94D51">
      <w:pPr>
        <w:pStyle w:val="Heading4"/>
        <w:rPr>
          <w:rStyle w:val="StyleUnderline"/>
          <w:sz w:val="26"/>
          <w:u w:val="none"/>
        </w:rPr>
      </w:pPr>
      <w:r>
        <w:rPr>
          <w:rStyle w:val="StyleUnderline"/>
          <w:sz w:val="26"/>
          <w:u w:val="none"/>
        </w:rPr>
        <w:t xml:space="preserve">The WTO has </w:t>
      </w:r>
      <w:r w:rsidRPr="00FE0AAA">
        <w:rPr>
          <w:rStyle w:val="StyleUnderline"/>
          <w:sz w:val="26"/>
          <w:u w:val="none"/>
        </w:rPr>
        <w:t>already published</w:t>
      </w:r>
      <w:r>
        <w:rPr>
          <w:rStyle w:val="StyleUnderline"/>
          <w:sz w:val="26"/>
          <w:u w:val="none"/>
        </w:rPr>
        <w:t xml:space="preserve"> how to make COVID vaccines.</w:t>
      </w:r>
    </w:p>
    <w:p w14:paraId="7AE10CF9" w14:textId="77777777" w:rsidR="00C94D51" w:rsidRPr="006E2A10" w:rsidRDefault="00C94D51" w:rsidP="00C94D51">
      <w:pPr>
        <w:rPr>
          <w:rStyle w:val="Style13ptBold"/>
        </w:rPr>
      </w:pPr>
      <w:r w:rsidRPr="006E2A10">
        <w:rPr>
          <w:rStyle w:val="Style13ptBold"/>
        </w:rPr>
        <w:t>Taylor 8-5-</w:t>
      </w:r>
      <w:r w:rsidRPr="006E2A10">
        <w:t>21 (Nick Taylor [Journalist specializing in the biopharma industry], Biopharma Reporter, WTO lists critical inputs for COVID-19 vaccines to address gaps in global supply</w:t>
      </w:r>
      <w:r>
        <w:t xml:space="preserve">, 8/5/21, </w:t>
      </w:r>
      <w:hyperlink r:id="rId19" w:history="1">
        <w:r w:rsidRPr="00E65ADF">
          <w:rPr>
            <w:rStyle w:val="Hyperlink"/>
          </w:rPr>
          <w:t>https://www.biopharma-reporter.com/Article/2021/08/05/WTO-lists-critical-inputs-for-COVID-19-vaccines?utm_source=copyright&amp;utm_medium=OnSite&amp;utm_campaign=copyright</w:t>
        </w:r>
      </w:hyperlink>
      <w:r>
        <w:t xml:space="preserve">) </w:t>
      </w:r>
      <w:proofErr w:type="spellStart"/>
      <w:r>
        <w:t>hwof</w:t>
      </w:r>
      <w:proofErr w:type="spellEnd"/>
    </w:p>
    <w:p w14:paraId="1C2DDF19" w14:textId="4AD37D63" w:rsidR="00C94D51" w:rsidRPr="00C94D51" w:rsidRDefault="00C94D51" w:rsidP="00C94D51">
      <w:pPr>
        <w:rPr>
          <w:sz w:val="16"/>
        </w:rPr>
      </w:pPr>
      <w:r w:rsidRPr="00757CA3">
        <w:rPr>
          <w:rStyle w:val="StyleUnderline"/>
          <w:highlight w:val="green"/>
        </w:rPr>
        <w:t>The</w:t>
      </w:r>
      <w:r w:rsidRPr="001E3748">
        <w:rPr>
          <w:sz w:val="16"/>
        </w:rPr>
        <w:t xml:space="preserve"> World Trade Organization (</w:t>
      </w:r>
      <w:r w:rsidRPr="00757CA3">
        <w:rPr>
          <w:rStyle w:val="StyleUnderline"/>
          <w:highlight w:val="green"/>
        </w:rPr>
        <w:t>WTO</w:t>
      </w:r>
      <w:r w:rsidRPr="001E3748">
        <w:rPr>
          <w:sz w:val="16"/>
        </w:rPr>
        <w:t xml:space="preserve">) Secretariat </w:t>
      </w:r>
      <w:r w:rsidRPr="00757CA3">
        <w:rPr>
          <w:rStyle w:val="StyleUnderline"/>
          <w:highlight w:val="green"/>
        </w:rPr>
        <w:t xml:space="preserve">has published </w:t>
      </w:r>
      <w:r w:rsidRPr="00172BC8">
        <w:rPr>
          <w:rStyle w:val="StyleUnderline"/>
        </w:rPr>
        <w:t xml:space="preserve">a </w:t>
      </w:r>
      <w:r w:rsidRPr="00757CA3">
        <w:rPr>
          <w:rStyle w:val="StyleUnderline"/>
          <w:highlight w:val="green"/>
        </w:rPr>
        <w:t>list of</w:t>
      </w:r>
      <w:r w:rsidRPr="00172BC8">
        <w:rPr>
          <w:rStyle w:val="StyleUnderline"/>
        </w:rPr>
        <w:t xml:space="preserve"> critical inputs for</w:t>
      </w:r>
      <w:r w:rsidRPr="00172BC8">
        <w:rPr>
          <w:sz w:val="16"/>
        </w:rPr>
        <w:t xml:space="preserve"> </w:t>
      </w:r>
      <w:r w:rsidRPr="00172BC8">
        <w:rPr>
          <w:rStyle w:val="StyleUnderline"/>
        </w:rPr>
        <w:t>COVID</w:t>
      </w:r>
      <w:r w:rsidRPr="001E3748">
        <w:rPr>
          <w:sz w:val="16"/>
        </w:rPr>
        <w:t xml:space="preserve">-19 </w:t>
      </w:r>
      <w:r w:rsidRPr="00172BC8">
        <w:rPr>
          <w:rStyle w:val="StyleUnderline"/>
        </w:rPr>
        <w:t>vaccines</w:t>
      </w:r>
      <w:r w:rsidRPr="001E3748">
        <w:rPr>
          <w:sz w:val="16"/>
        </w:rPr>
        <w:t xml:space="preserve"> as part of an effort </w:t>
      </w:r>
      <w:r w:rsidRPr="00172BC8">
        <w:rPr>
          <w:rStyle w:val="StyleUnderline"/>
        </w:rPr>
        <w:t>to address gaps in global production</w:t>
      </w:r>
      <w:r w:rsidRPr="001E3748">
        <w:rPr>
          <w:sz w:val="16"/>
        </w:rPr>
        <w:t xml:space="preserve"> and distribution of the products. Officials at the WTO Secretariat prepared the list to inform talks at its COVID-19 Vaccine Supply Chain and Regulatory Transparency Symposium in late June. A version was released for consultation after the event. </w:t>
      </w:r>
      <w:r w:rsidRPr="001E3748">
        <w:rPr>
          <w:rStyle w:val="StyleUnderline"/>
        </w:rPr>
        <w:t>The document lists the</w:t>
      </w:r>
      <w:r w:rsidRPr="001E3748">
        <w:rPr>
          <w:sz w:val="16"/>
        </w:rPr>
        <w:t xml:space="preserve"> wide range of </w:t>
      </w:r>
      <w:r w:rsidRPr="00757CA3">
        <w:rPr>
          <w:rStyle w:val="StyleUnderline"/>
          <w:highlight w:val="green"/>
        </w:rPr>
        <w:t>products that are needed to make</w:t>
      </w:r>
      <w:r w:rsidRPr="001E3748">
        <w:rPr>
          <w:sz w:val="16"/>
        </w:rPr>
        <w:t xml:space="preserve"> COVID-19 </w:t>
      </w:r>
      <w:r w:rsidRPr="00757CA3">
        <w:rPr>
          <w:rStyle w:val="StyleUnderline"/>
          <w:highlight w:val="green"/>
        </w:rPr>
        <w:t>vaccines and get them to the public</w:t>
      </w:r>
      <w:r w:rsidRPr="001E3748">
        <w:rPr>
          <w:rStyle w:val="StyleUnderline"/>
        </w:rPr>
        <w:t>.</w:t>
      </w:r>
      <w:r w:rsidRPr="001E3748">
        <w:rPr>
          <w:sz w:val="16"/>
        </w:rPr>
        <w:t xml:space="preserve"> On the manufacturing side, </w:t>
      </w:r>
      <w:r w:rsidRPr="001E3748">
        <w:rPr>
          <w:rStyle w:val="StyleUnderline"/>
        </w:rPr>
        <w:t>the list covers</w:t>
      </w:r>
      <w:r w:rsidRPr="001E3748">
        <w:rPr>
          <w:sz w:val="16"/>
        </w:rPr>
        <w:t xml:space="preserve"> the active ingredients for vaccines from AstraZeneca, Johnson &amp; Johnson, </w:t>
      </w:r>
      <w:proofErr w:type="spellStart"/>
      <w:r w:rsidRPr="001E3748">
        <w:rPr>
          <w:sz w:val="16"/>
        </w:rPr>
        <w:t>Moderna</w:t>
      </w:r>
      <w:proofErr w:type="spellEnd"/>
      <w:r w:rsidRPr="001E3748">
        <w:rPr>
          <w:sz w:val="16"/>
        </w:rPr>
        <w:t xml:space="preserve"> </w:t>
      </w:r>
      <w:r w:rsidRPr="001E3748">
        <w:rPr>
          <w:rStyle w:val="StyleUnderline"/>
        </w:rPr>
        <w:t>and Pfizer</w:t>
      </w:r>
      <w:r w:rsidRPr="001E3748">
        <w:rPr>
          <w:sz w:val="16"/>
        </w:rPr>
        <w:t>-BioNTech, noting that the latter two products use “nucleoside-modified mRNA encoding the viral spike (S) glycoprotein of SARS-CoV-2.”</w:t>
      </w:r>
      <w:r w:rsidRPr="001E3748">
        <w:rPr>
          <w:rStyle w:val="StyleUnderline"/>
        </w:rPr>
        <w:t>Consumables and equipment required</w:t>
      </w:r>
      <w:r w:rsidRPr="001E3748">
        <w:rPr>
          <w:sz w:val="16"/>
        </w:rPr>
        <w:t xml:space="preserve"> </w:t>
      </w:r>
      <w:r w:rsidRPr="001E3748">
        <w:rPr>
          <w:rStyle w:val="StyleUnderline"/>
        </w:rPr>
        <w:t>for production</w:t>
      </w:r>
      <w:r w:rsidRPr="001E3748">
        <w:rPr>
          <w:sz w:val="16"/>
        </w:rPr>
        <w:t xml:space="preserve"> A long list of </w:t>
      </w:r>
      <w:r w:rsidRPr="001E3748">
        <w:rPr>
          <w:rStyle w:val="StyleUnderline"/>
        </w:rPr>
        <w:t>inactive ingredients</w:t>
      </w:r>
      <w:r w:rsidRPr="001E3748">
        <w:rPr>
          <w:sz w:val="16"/>
        </w:rPr>
        <w:t xml:space="preserve"> is also included by the WTO Secretariat, as is a breakdown of the other ingredients such as </w:t>
      </w:r>
      <w:r w:rsidRPr="001E3748">
        <w:rPr>
          <w:rStyle w:val="StyleUnderline"/>
        </w:rPr>
        <w:t>preservatives, adjuvants and stabilizers</w:t>
      </w:r>
      <w:r w:rsidRPr="001E3748">
        <w:rPr>
          <w:sz w:val="16"/>
        </w:rPr>
        <w:t xml:space="preserve"> that are used in the four </w:t>
      </w:r>
      <w:proofErr w:type="spellStart"/>
      <w:r w:rsidRPr="001E3748">
        <w:rPr>
          <w:sz w:val="16"/>
        </w:rPr>
        <w:t>vaccines.The</w:t>
      </w:r>
      <w:proofErr w:type="spellEnd"/>
      <w:r w:rsidRPr="001E3748">
        <w:rPr>
          <w:sz w:val="16"/>
        </w:rPr>
        <w:t xml:space="preserve"> list features details of the consumables and equipment required to make the vaccines, too. For example, the list states that single-use bioreactor bags are needed for cell culture and fermentation and microfluid and nanofluid mixers are required to produce the lipid nanoparticles that are used in the delivery of mRNA vaccines. Dry ice, vials and stoppers Finally, the list covers the </w:t>
      </w:r>
      <w:r w:rsidRPr="001E3748">
        <w:rPr>
          <w:rStyle w:val="StyleUnderline"/>
        </w:rPr>
        <w:t>products needed to get vaccines from manufacturing plants</w:t>
      </w:r>
      <w:r w:rsidRPr="001E3748">
        <w:rPr>
          <w:sz w:val="16"/>
        </w:rPr>
        <w:t xml:space="preserve"> and </w:t>
      </w:r>
      <w:r w:rsidRPr="001E3748">
        <w:rPr>
          <w:rStyle w:val="StyleUnderline"/>
        </w:rPr>
        <w:t>into</w:t>
      </w:r>
      <w:r w:rsidRPr="001E3748">
        <w:rPr>
          <w:sz w:val="16"/>
        </w:rPr>
        <w:t xml:space="preserve"> the arms of </w:t>
      </w:r>
      <w:r w:rsidRPr="001E3748">
        <w:rPr>
          <w:rStyle w:val="StyleUnderline"/>
        </w:rPr>
        <w:t>people</w:t>
      </w:r>
      <w:r w:rsidRPr="001E3748">
        <w:rPr>
          <w:sz w:val="16"/>
        </w:rPr>
        <w:t xml:space="preserve">. The list ranges from vials and vulcanized rubber stoppers, to dry ice for storage and adhesive bandages to put on the injection site after administration of the vaccine. The list is the product of multiple organizations. The WTO Secretariat said the Asian Development Bank, the Organization for Economic Cooperation and Development, the World Customs Organization, some COVID-19 vaccine manufacturers, researchers Chad </w:t>
      </w:r>
      <w:proofErr w:type="spellStart"/>
      <w:r w:rsidRPr="001E3748">
        <w:rPr>
          <w:sz w:val="16"/>
        </w:rPr>
        <w:t>Bown</w:t>
      </w:r>
      <w:proofErr w:type="spellEnd"/>
      <w:r w:rsidRPr="001E3748">
        <w:rPr>
          <w:sz w:val="16"/>
        </w:rPr>
        <w:t xml:space="preserve"> and Chris Rogers, the Coalition for Epidemic Preparedness Innovations and DHL jointly produced the list.</w:t>
      </w:r>
    </w:p>
    <w:sectPr w:rsidR="00C94D51" w:rsidRPr="00C94D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Zapfino">
    <w:panose1 w:val="03030300040707070C03"/>
    <w:charset w:val="4D"/>
    <w:family w:val="script"/>
    <w:pitch w:val="variable"/>
    <w:sig w:usb0="80000067" w:usb1="40000041"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4D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04D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AA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8A7"/>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D5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8D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8A1"/>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2186"/>
    <w:rsid w:val="00F238C9"/>
    <w:rsid w:val="00F23CA5"/>
    <w:rsid w:val="00F277AA"/>
    <w:rsid w:val="00F31955"/>
    <w:rsid w:val="00F34C06"/>
    <w:rsid w:val="00F433BF"/>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44C62"/>
  <w14:defaultImageDpi w14:val="300"/>
  <w15:docId w15:val="{B2C96AC1-56BB-3949-BE3B-B667419EF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4D5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4D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4D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no"/>
    <w:basedOn w:val="Normal"/>
    <w:next w:val="Normal"/>
    <w:link w:val="Heading3Char"/>
    <w:uiPriority w:val="9"/>
    <w:unhideWhenUsed/>
    <w:qFormat/>
    <w:rsid w:val="00C94D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99"/>
    <w:unhideWhenUsed/>
    <w:qFormat/>
    <w:rsid w:val="00C94D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4D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4D51"/>
  </w:style>
  <w:style w:type="character" w:customStyle="1" w:styleId="Heading1Char">
    <w:name w:val="Heading 1 Char"/>
    <w:aliases w:val="Pocket Char"/>
    <w:basedOn w:val="DefaultParagraphFont"/>
    <w:link w:val="Heading1"/>
    <w:uiPriority w:val="9"/>
    <w:rsid w:val="00C94D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4D5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Cite 1 Char"/>
    <w:basedOn w:val="DefaultParagraphFont"/>
    <w:link w:val="Heading3"/>
    <w:uiPriority w:val="9"/>
    <w:rsid w:val="00C94D5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a Char"/>
    <w:basedOn w:val="DefaultParagraphFont"/>
    <w:link w:val="Heading4"/>
    <w:uiPriority w:val="9"/>
    <w:rsid w:val="00C94D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4D51"/>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C94D51"/>
    <w:rPr>
      <w:b w:val="0"/>
      <w:sz w:val="22"/>
      <w:u w:val="single"/>
    </w:rPr>
  </w:style>
  <w:style w:type="character" w:styleId="Emphasis">
    <w:name w:val="Emphasis"/>
    <w:aliases w:val="emphasis in card,CD Card,Minimized,minimized,Evidence,Highlighted,tag2,Size 10,ED - Tag,emphasis,Underlined,Bold Underline,Emphasis!!,small,Qualifications,normal card text,Shrunk,bold underline,qualifications in card,qualifications,Debate,Box,s,B"/>
    <w:basedOn w:val="DefaultParagraphFont"/>
    <w:link w:val="textbold"/>
    <w:uiPriority w:val="20"/>
    <w:qFormat/>
    <w:rsid w:val="00C94D5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94D51"/>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Char1"/>
    <w:basedOn w:val="DefaultParagraphFont"/>
    <w:uiPriority w:val="99"/>
    <w:unhideWhenUsed/>
    <w:rsid w:val="00C94D51"/>
    <w:rPr>
      <w:color w:val="auto"/>
      <w:u w:val="none"/>
    </w:rPr>
  </w:style>
  <w:style w:type="paragraph" w:styleId="DocumentMap">
    <w:name w:val="Document Map"/>
    <w:basedOn w:val="Normal"/>
    <w:link w:val="DocumentMapChar"/>
    <w:uiPriority w:val="99"/>
    <w:semiHidden/>
    <w:unhideWhenUsed/>
    <w:rsid w:val="00C94D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4D51"/>
    <w:rPr>
      <w:rFonts w:ascii="Lucida Grande" w:hAnsi="Lucida Grande" w:cs="Lucida Grande"/>
    </w:rPr>
  </w:style>
  <w:style w:type="paragraph" w:styleId="BodyText">
    <w:name w:val="Body Text"/>
    <w:basedOn w:val="Normal"/>
    <w:link w:val="BodyTextChar"/>
    <w:rsid w:val="00C94D51"/>
    <w:pPr>
      <w:spacing w:after="140" w:line="276" w:lineRule="auto"/>
    </w:pPr>
    <w:rPr>
      <w:rFonts w:eastAsia="Calibri" w:cs="Times New Roman"/>
    </w:rPr>
  </w:style>
  <w:style w:type="character" w:customStyle="1" w:styleId="BodyTextChar">
    <w:name w:val="Body Text Char"/>
    <w:basedOn w:val="DefaultParagraphFont"/>
    <w:link w:val="BodyText"/>
    <w:rsid w:val="00C94D51"/>
    <w:rPr>
      <w:rFonts w:ascii="Calibri" w:eastAsia="Calibri" w:hAnsi="Calibri" w:cs="Times New Roman"/>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C94D51"/>
    <w:rPr>
      <w:sz w:val="22"/>
      <w:u w:val="single"/>
    </w:rPr>
  </w:style>
  <w:style w:type="paragraph" w:customStyle="1" w:styleId="textbold">
    <w:name w:val="text bold"/>
    <w:basedOn w:val="Normal"/>
    <w:link w:val="Emphasis"/>
    <w:uiPriority w:val="20"/>
    <w:qFormat/>
    <w:rsid w:val="00C94D51"/>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ze">
    <w:name w:val="Emphasize"/>
    <w:basedOn w:val="Normal"/>
    <w:uiPriority w:val="20"/>
    <w:qFormat/>
    <w:rsid w:val="00C94D5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Tag2">
    <w:name w:val="Tag2"/>
    <w:basedOn w:val="Normal"/>
    <w:autoRedefine/>
    <w:qFormat/>
    <w:rsid w:val="00F22186"/>
    <w:pPr>
      <w:spacing w:after="0" w:line="240" w:lineRule="auto"/>
    </w:pPr>
    <w:rPr>
      <w:rFonts w:ascii="Arial" w:eastAsiaTheme="minorHAnsi" w:hAnsi="Arial" w:cs="Arial"/>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n.com/2021/05/05/world/covid-19-vaccine-patents-wto-intl/index.html" TargetMode="External"/><Relationship Id="rId18" Type="http://schemas.openxmlformats.org/officeDocument/2006/relationships/hyperlink" Target="https://www.jdsupra.com/legalnews/group-of-nearly-60-wto-members-seek-252382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ytimes.com/interactive/2021/world/covid-vaccinations-tracker.html" TargetMode="External"/><Relationship Id="rId17" Type="http://schemas.openxmlformats.org/officeDocument/2006/relationships/hyperlink" Target="https://www.ft.com/content/2f41b122-5738-4707-a822-0d79276710c5" TargetMode="External"/><Relationship Id="rId2" Type="http://schemas.openxmlformats.org/officeDocument/2006/relationships/customXml" Target="../customXml/item2.xml"/><Relationship Id="rId16" Type="http://schemas.openxmlformats.org/officeDocument/2006/relationships/hyperlink" Target="https://www.cnn.com/2021/05/05/world/covid-19-vaccine-patents-wto-intl/inde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https://news.sky.com/story/covid-19-bill-gates-hopeful-world-completely-back-to-normal-by-end-of-2022-and-vaccine-sharing-to-ramp-up-12285840" TargetMode="External"/><Relationship Id="rId10" Type="http://schemas.openxmlformats.org/officeDocument/2006/relationships/hyperlink" Target="https://phrma.org/-/media/Project/PhRMA/PhRMA-Org/PhRMA-Org/PDF/P-R/PhRMA_2021-Special-301_Review_Comment-1.pdf" TargetMode="External"/><Relationship Id="rId19" Type="http://schemas.openxmlformats.org/officeDocument/2006/relationships/hyperlink" Target="https://www.biopharma-reporter.com/Article/2021/08/05/WTO-lists-critical-inputs-for-COVID-19-vaccines?utm_source=copyright&amp;utm_medium=OnSite&amp;utm_campaign=copyright" TargetMode="External"/><Relationship Id="rId4" Type="http://schemas.openxmlformats.org/officeDocument/2006/relationships/customXml" Target="../customXml/item4.xml"/><Relationship Id="rId9" Type="http://schemas.openxmlformats.org/officeDocument/2006/relationships/hyperlink" Target="https://web.stanford.edu/group/fearon-research/cgi-bin/wordpress/wp-content/uploads/2013/10/Separatist-Wars-Partition-and-World-Order.pdf" TargetMode="External"/><Relationship Id="rId14" Type="http://schemas.openxmlformats.org/officeDocument/2006/relationships/hyperlink" Target="https://www.cnn.com/2021/02/05/world/covax-explainer-int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23</Pages>
  <Words>14431</Words>
  <Characters>78365</Characters>
  <Application>Microsoft Office Word</Application>
  <DocSecurity>0</DocSecurity>
  <Lines>842</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8</cp:revision>
  <dcterms:created xsi:type="dcterms:W3CDTF">2021-10-17T18:03:00Z</dcterms:created>
  <dcterms:modified xsi:type="dcterms:W3CDTF">2021-10-17T18:40:00Z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