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62619" w14:textId="7EED373D" w:rsidR="00141024" w:rsidRDefault="00141024" w:rsidP="003E4167">
      <w:pPr>
        <w:pStyle w:val="Heading2"/>
      </w:pPr>
      <w:r>
        <w:t>1</w:t>
      </w:r>
    </w:p>
    <w:p w14:paraId="54AA6952" w14:textId="6C3BE128" w:rsidR="00141024" w:rsidRDefault="002E0235" w:rsidP="002E0235">
      <w:pPr>
        <w:pStyle w:val="Heading2"/>
      </w:pPr>
      <w:r>
        <w:lastRenderedPageBreak/>
        <w:t>Framing:</w:t>
      </w:r>
    </w:p>
    <w:p w14:paraId="5039A8DA" w14:textId="394CA88B" w:rsidR="002E0235" w:rsidRPr="002E0235" w:rsidRDefault="002E0235" w:rsidP="00B927D9">
      <w:pPr>
        <w:pStyle w:val="Heading4"/>
      </w:pPr>
      <w:r>
        <w:t xml:space="preserve">The </w:t>
      </w:r>
      <w:r w:rsidR="00B927D9">
        <w:t>Standard is maximizing expected net well-being</w:t>
      </w:r>
    </w:p>
    <w:p w14:paraId="289740B0" w14:textId="77777777" w:rsidR="00141024" w:rsidRDefault="00141024" w:rsidP="00141024">
      <w:pPr>
        <w:pStyle w:val="Heading4"/>
      </w:pPr>
      <w:r>
        <w:t xml:space="preserve">1. </w:t>
      </w:r>
      <w:proofErr w:type="spellStart"/>
      <w:r>
        <w:t>Weighability</w:t>
      </w:r>
      <w:proofErr w:type="spellEnd"/>
      <w:r>
        <w:t xml:space="preserve"> – only consequentialism can explain the ethical difference in breaking a promise to take someone to the hospital and breaking a promise to take someone to lunch – that outweighs – </w:t>
      </w:r>
    </w:p>
    <w:p w14:paraId="4D9967DE" w14:textId="77777777" w:rsidR="00141024" w:rsidRDefault="00141024" w:rsidP="00141024">
      <w:pPr>
        <w:pStyle w:val="Heading4"/>
      </w:pPr>
      <w:r>
        <w:t xml:space="preserve">A] Resolvability – there’s no way to weigh between competing offense under their </w:t>
      </w:r>
      <w:proofErr w:type="spellStart"/>
      <w:r>
        <w:t>fw</w:t>
      </w:r>
      <w:proofErr w:type="spellEnd"/>
      <w:r>
        <w:t xml:space="preserve"> which means their </w:t>
      </w:r>
      <w:proofErr w:type="spellStart"/>
      <w:r>
        <w:t>fw</w:t>
      </w:r>
      <w:proofErr w:type="spellEnd"/>
      <w:r>
        <w:t xml:space="preserve"> can’t guide action </w:t>
      </w:r>
    </w:p>
    <w:p w14:paraId="113297E0" w14:textId="77777777" w:rsidR="00141024" w:rsidRPr="007E08E3" w:rsidRDefault="00141024" w:rsidP="00141024">
      <w:pPr>
        <w:pStyle w:val="Heading4"/>
        <w:tabs>
          <w:tab w:val="left" w:pos="2250"/>
        </w:tabs>
        <w:spacing w:line="276" w:lineRule="auto"/>
      </w:pPr>
      <w:r>
        <w:t xml:space="preserve">B] Intuitions </w:t>
      </w:r>
      <w:r w:rsidRPr="00D06177">
        <w:rPr>
          <w:rFonts w:cs="Calibri"/>
        </w:rPr>
        <w:t xml:space="preserve">– </w:t>
      </w:r>
      <w:r>
        <w:rPr>
          <w:rFonts w:cs="Calibri"/>
        </w:rPr>
        <w:t>they’re a</w:t>
      </w:r>
      <w:r>
        <w:t xml:space="preserve"> necessary side constraint on all ethics – </w:t>
      </w:r>
      <w:r w:rsidRPr="00570814">
        <w:t>if a very well justified</w:t>
      </w:r>
      <w:r>
        <w:t>,</w:t>
      </w:r>
      <w:r w:rsidRPr="00570814">
        <w:t xml:space="preserve"> logical </w:t>
      </w:r>
      <w:r>
        <w:t>theory</w:t>
      </w:r>
      <w:r w:rsidRPr="00570814">
        <w:t xml:space="preserve"> concluded "</w:t>
      </w:r>
      <w:r>
        <w:t xml:space="preserve">rape good” you wouldn’t say “huh I guess rape is good” you would abandon it </w:t>
      </w:r>
    </w:p>
    <w:p w14:paraId="5CF93940" w14:textId="77777777" w:rsidR="00141024" w:rsidRPr="003B74B9" w:rsidRDefault="00141024" w:rsidP="00141024">
      <w:pPr>
        <w:pStyle w:val="Heading4"/>
      </w:pPr>
      <w:r>
        <w:t>2. Uncertainty and social contract require governments use util - calc indicts are empirically disproven because governments use util</w:t>
      </w:r>
    </w:p>
    <w:p w14:paraId="60163406" w14:textId="77777777" w:rsidR="00141024" w:rsidRPr="00895232" w:rsidRDefault="00141024" w:rsidP="00141024">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4ED6B9F9" w14:textId="77777777" w:rsidR="00141024" w:rsidRDefault="00141024" w:rsidP="00141024">
      <w:pPr>
        <w:rPr>
          <w:u w:val="single"/>
        </w:rPr>
      </w:pPr>
      <w:r w:rsidRPr="00895232">
        <w:rPr>
          <w:sz w:val="16"/>
        </w:rPr>
        <w:t xml:space="preserve">Consider, first, the argument from necessity.  </w:t>
      </w:r>
      <w:r w:rsidRPr="003B74B9">
        <w:rPr>
          <w:u w:val="single"/>
        </w:rPr>
        <w:t xml:space="preserve">Public </w:t>
      </w:r>
      <w:r w:rsidRPr="006966B9">
        <w:rPr>
          <w:highlight w:val="green"/>
          <w:u w:val="single"/>
        </w:rPr>
        <w:t>officials</w:t>
      </w:r>
      <w:r w:rsidRPr="003B74B9">
        <w:rPr>
          <w:u w:val="single"/>
        </w:rPr>
        <w:t xml:space="preserve"> are obliged to </w:t>
      </w:r>
      <w:r w:rsidRPr="006966B9">
        <w:rPr>
          <w:highlight w:val="green"/>
          <w:u w:val="single"/>
        </w:rPr>
        <w:t>make</w:t>
      </w:r>
      <w:r w:rsidRPr="003B74B9">
        <w:rPr>
          <w:u w:val="single"/>
        </w:rPr>
        <w:t xml:space="preserve"> their </w:t>
      </w:r>
      <w:r w:rsidRPr="006966B9">
        <w:rPr>
          <w:highlight w:val="green"/>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6966B9">
        <w:rPr>
          <w:highlight w:val="green"/>
          <w:u w:val="single"/>
        </w:rPr>
        <w:t>private individuals</w:t>
      </w:r>
      <w:r w:rsidRPr="003B74B9">
        <w:rPr>
          <w:u w:val="single"/>
        </w:rPr>
        <w:t xml:space="preserve"> will usually </w:t>
      </w:r>
      <w:r w:rsidRPr="006966B9">
        <w:rPr>
          <w:highlight w:val="green"/>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6966B9">
        <w:rPr>
          <w:highlight w:val="green"/>
          <w:u w:val="single"/>
        </w:rPr>
        <w:t>officials</w:t>
      </w:r>
      <w:r w:rsidRPr="003B74B9">
        <w:rPr>
          <w:u w:val="single"/>
        </w:rPr>
        <w:t xml:space="preserve">, in contrast, are relatively poorly informed as to the effects that their choices will have on individuals, one by one.  What they </w:t>
      </w:r>
      <w:r w:rsidRPr="006966B9">
        <w:rPr>
          <w:highlight w:val="green"/>
          <w:u w:val="single"/>
        </w:rPr>
        <w:t>typically</w:t>
      </w:r>
      <w:r w:rsidRPr="003B74B9">
        <w:rPr>
          <w:u w:val="single"/>
        </w:rPr>
        <w:t xml:space="preserve"> do </w:t>
      </w:r>
      <w:r w:rsidRPr="006966B9">
        <w:rPr>
          <w:highlight w:val="green"/>
          <w:u w:val="single"/>
        </w:rPr>
        <w:t>know</w:t>
      </w:r>
      <w:r w:rsidRPr="003B74B9">
        <w:rPr>
          <w:u w:val="single"/>
        </w:rPr>
        <w:t xml:space="preserve"> are generalities: averages and </w:t>
      </w:r>
      <w:r w:rsidRPr="006966B9">
        <w:rPr>
          <w:highlight w:val="green"/>
          <w:u w:val="single"/>
        </w:rPr>
        <w:t>aggregates</w:t>
      </w:r>
      <w:r w:rsidRPr="003B74B9">
        <w:rPr>
          <w:u w:val="single"/>
        </w:rPr>
        <w:t xml:space="preserve">.  They </w:t>
      </w:r>
      <w:r w:rsidRPr="00B3085B">
        <w:rPr>
          <w:u w:val="single"/>
        </w:rPr>
        <w:t xml:space="preserve">know what will happen most often to most people </w:t>
      </w:r>
      <w:proofErr w:type="gramStart"/>
      <w:r w:rsidRPr="00B3085B">
        <w:rPr>
          <w:u w:val="single"/>
        </w:rPr>
        <w:t>as a result of</w:t>
      </w:r>
      <w:proofErr w:type="gramEnd"/>
      <w:r w:rsidRPr="00B3085B">
        <w:rPr>
          <w:u w:val="single"/>
        </w:rPr>
        <w:t xml:space="preserve"> their various possible choices</w:t>
      </w:r>
      <w:r w:rsidRPr="00B3085B">
        <w:rPr>
          <w:sz w:val="16"/>
        </w:rPr>
        <w:t>.  But</w:t>
      </w:r>
      <w:r w:rsidRPr="00895232">
        <w:rPr>
          <w:sz w:val="16"/>
        </w:rPr>
        <w:t xml:space="preserve"> that is all.  </w:t>
      </w:r>
      <w:r w:rsidRPr="006966B9">
        <w:rPr>
          <w:highlight w:val="green"/>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6966B9">
        <w:rPr>
          <w:highlight w:val="green"/>
          <w:u w:val="single"/>
        </w:rPr>
        <w:t>util</w:t>
      </w:r>
      <w:r w:rsidRPr="003B74B9">
        <w:rPr>
          <w:u w:val="single"/>
        </w:rPr>
        <w:t>itarian calculus</w:t>
      </w:r>
      <w:r w:rsidRPr="00895232">
        <w:rPr>
          <w:sz w:val="16"/>
        </w:rPr>
        <w:t>—if they want to use it at all—</w:t>
      </w:r>
      <w:r w:rsidRPr="006966B9">
        <w:rPr>
          <w:highlight w:val="green"/>
          <w:u w:val="single"/>
        </w:rPr>
        <w:t>to choose general rules</w:t>
      </w:r>
      <w:r w:rsidRPr="003B74B9">
        <w:rPr>
          <w:u w:val="single"/>
        </w:rPr>
        <w:t xml:space="preserve"> of conduct.  </w:t>
      </w:r>
      <w:r w:rsidRPr="006966B9">
        <w:rPr>
          <w:highlight w:val="green"/>
          <w:u w:val="single"/>
        </w:rPr>
        <w:t>Knowing aggregates</w:t>
      </w:r>
      <w:r w:rsidRPr="003B74B9">
        <w:rPr>
          <w:u w:val="single"/>
        </w:rPr>
        <w:t xml:space="preserve"> and averages, </w:t>
      </w:r>
      <w:r w:rsidRPr="006966B9">
        <w:rPr>
          <w:highlight w:val="green"/>
          <w:u w:val="single"/>
        </w:rPr>
        <w:t>they can</w:t>
      </w:r>
      <w:r w:rsidRPr="003B74B9">
        <w:rPr>
          <w:u w:val="single"/>
        </w:rPr>
        <w:t xml:space="preserve"> proceed to </w:t>
      </w:r>
      <w:r w:rsidRPr="006966B9">
        <w:rPr>
          <w:highlight w:val="green"/>
          <w:u w:val="single"/>
        </w:rPr>
        <w:t>calculate</w:t>
      </w:r>
      <w:r w:rsidRPr="003B74B9">
        <w:rPr>
          <w:u w:val="single"/>
        </w:rPr>
        <w:t xml:space="preserve"> the </w:t>
      </w:r>
      <w:r w:rsidRPr="006966B9">
        <w:rPr>
          <w:highlight w:val="green"/>
          <w:u w:val="single"/>
        </w:rPr>
        <w:t>utility payoffs</w:t>
      </w:r>
      <w:r w:rsidRPr="003B74B9">
        <w:rPr>
          <w:u w:val="single"/>
        </w:rPr>
        <w:t xml:space="preserve"> from adopting each alternative possible general rules.</w:t>
      </w:r>
    </w:p>
    <w:p w14:paraId="1EA95F99" w14:textId="77777777" w:rsidR="00141024" w:rsidRPr="00EB640B" w:rsidRDefault="00141024" w:rsidP="00141024">
      <w:pPr>
        <w:pStyle w:val="Heading4"/>
        <w:rPr>
          <w:sz w:val="16"/>
        </w:rPr>
      </w:pPr>
      <w:r>
        <w:t>Prefer actor specific obligations – different actors have different obligations.</w:t>
      </w:r>
    </w:p>
    <w:p w14:paraId="01C71DCE" w14:textId="62C537C3" w:rsidR="006C1009" w:rsidRPr="00D52AE3" w:rsidRDefault="006C1009" w:rsidP="006C1009"/>
    <w:p w14:paraId="60CEC75C" w14:textId="77777777" w:rsidR="00AA7E5D" w:rsidRDefault="00AA7E5D" w:rsidP="0078524F">
      <w:pPr>
        <w:pStyle w:val="Heading1"/>
        <w:jc w:val="left"/>
      </w:pPr>
      <w:r>
        <w:lastRenderedPageBreak/>
        <w:t xml:space="preserve">Compulsory License Threat CP </w:t>
      </w:r>
    </w:p>
    <w:p w14:paraId="77C2F18E" w14:textId="77777777" w:rsidR="00AA7E5D" w:rsidRDefault="00AA7E5D" w:rsidP="00AA7E5D"/>
    <w:p w14:paraId="0CB9CC53" w14:textId="77777777" w:rsidR="00AA7E5D" w:rsidRDefault="00AA7E5D" w:rsidP="00AA7E5D">
      <w:pPr>
        <w:pStyle w:val="Heading4"/>
      </w:pPr>
      <w:r>
        <w:t xml:space="preserve">CP Text: Member nations of the WTO should inform patent holders that unless they reach voluntary licensing agreements with countries in need the WTO will pursue compulsory licensing. </w:t>
      </w:r>
    </w:p>
    <w:p w14:paraId="4EE049D1" w14:textId="77777777" w:rsidR="00AA7E5D" w:rsidRDefault="00AA7E5D" w:rsidP="00AA7E5D"/>
    <w:p w14:paraId="0D7CC393" w14:textId="77777777" w:rsidR="00AA7E5D" w:rsidRDefault="00AA7E5D" w:rsidP="00AA7E5D"/>
    <w:p w14:paraId="0667A06B" w14:textId="77777777" w:rsidR="00AA7E5D" w:rsidRPr="00FF632A" w:rsidRDefault="00AA7E5D" w:rsidP="00AA7E5D">
      <w:pPr>
        <w:pStyle w:val="Heading3"/>
      </w:pPr>
      <w:r>
        <w:lastRenderedPageBreak/>
        <w:t xml:space="preserve">1NC </w:t>
      </w:r>
    </w:p>
    <w:p w14:paraId="5081DD52" w14:textId="77777777" w:rsidR="00AA7E5D" w:rsidRDefault="00AA7E5D" w:rsidP="00AA7E5D">
      <w:pPr>
        <w:pStyle w:val="Heading4"/>
      </w:pPr>
      <w:r>
        <w:t xml:space="preserve">The CP is mutually exclusive- licensing requires IP protections. The CP doesn’t reduce IP, it </w:t>
      </w:r>
      <w:r>
        <w:rPr>
          <w:i/>
        </w:rPr>
        <w:t>solidifies</w:t>
      </w:r>
      <w:r>
        <w:t xml:space="preserve"> it </w:t>
      </w:r>
    </w:p>
    <w:p w14:paraId="21147253" w14:textId="77777777" w:rsidR="00AA7E5D" w:rsidRPr="00167565" w:rsidRDefault="00AA7E5D" w:rsidP="00AA7E5D">
      <w:pPr>
        <w:rPr>
          <w:rStyle w:val="Style13ptBold"/>
        </w:rPr>
      </w:pPr>
      <w:r w:rsidRPr="00167565">
        <w:rPr>
          <w:rStyle w:val="Style13ptBold"/>
        </w:rPr>
        <w:t>Raju, PhD, 17</w:t>
      </w:r>
    </w:p>
    <w:p w14:paraId="2872A455" w14:textId="77777777" w:rsidR="00AA7E5D" w:rsidRPr="008E117E" w:rsidRDefault="00AA7E5D" w:rsidP="00AA7E5D">
      <w:pPr>
        <w:rPr>
          <w:sz w:val="16"/>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511723F9" w14:textId="77777777" w:rsidR="00AA7E5D" w:rsidRPr="00167565" w:rsidRDefault="00AA7E5D" w:rsidP="00AA7E5D">
      <w:r w:rsidRPr="008E117E">
        <w:rPr>
          <w:sz w:val="16"/>
        </w:rPr>
        <w:t xml:space="preserve">It has been observed that the pharmaceutical </w:t>
      </w:r>
      <w:r w:rsidRPr="008E117E">
        <w:rPr>
          <w:rStyle w:val="StyleUnderline"/>
        </w:rPr>
        <w:t>patents under</w:t>
      </w:r>
      <w:r w:rsidRPr="008E117E">
        <w:rPr>
          <w:sz w:val="16"/>
        </w:rPr>
        <w:t xml:space="preserve"> the </w:t>
      </w:r>
      <w:r w:rsidRPr="00B32EFD">
        <w:rPr>
          <w:rStyle w:val="StyleUnderline"/>
          <w:highlight w:val="yellow"/>
        </w:rPr>
        <w:t>TRIPS</w:t>
      </w:r>
      <w:r w:rsidRPr="008E117E">
        <w:rPr>
          <w:rStyle w:val="StyleUnderline"/>
        </w:rPr>
        <w:t xml:space="preserve"> </w:t>
      </w:r>
      <w:r w:rsidRPr="008E117E">
        <w:rPr>
          <w:sz w:val="16"/>
        </w:rPr>
        <w:t xml:space="preserve">Agreement </w:t>
      </w:r>
      <w:r w:rsidRPr="00B32EFD">
        <w:rPr>
          <w:rStyle w:val="StyleUnderline"/>
          <w:highlight w:val="yellow"/>
        </w:rPr>
        <w:t>have increased</w:t>
      </w:r>
      <w:r>
        <w:rPr>
          <w:rStyle w:val="StyleUnderline"/>
        </w:rPr>
        <w:t xml:space="preserve"> </w:t>
      </w:r>
      <w:r w:rsidRPr="008E117E">
        <w:rPr>
          <w:sz w:val="16"/>
        </w:rPr>
        <w:t xml:space="preserve">the </w:t>
      </w:r>
      <w:r w:rsidRPr="00B32EFD">
        <w:rPr>
          <w:rStyle w:val="StyleUnderline"/>
          <w:highlight w:val="yellow"/>
        </w:rPr>
        <w:t>drug prices</w:t>
      </w:r>
      <w:r w:rsidRPr="008E117E">
        <w:rPr>
          <w:rStyle w:val="StyleUnderline"/>
        </w:rPr>
        <w:t xml:space="preserve"> exorbitantly</w:t>
      </w:r>
      <w:r w:rsidRPr="008E117E">
        <w:rPr>
          <w:sz w:val="16"/>
        </w:rPr>
        <w:t xml:space="preserve">, especially in developing countries. </w:t>
      </w:r>
      <w:r w:rsidRPr="008E117E">
        <w:rPr>
          <w:rStyle w:val="Emphasis"/>
        </w:rPr>
        <w:t xml:space="preserve">This </w:t>
      </w:r>
      <w:r w:rsidRPr="00B32EFD">
        <w:rPr>
          <w:rStyle w:val="Emphasis"/>
          <w:highlight w:val="yellow"/>
        </w:rPr>
        <w:t>made the patent regime</w:t>
      </w:r>
      <w:r w:rsidRPr="008E117E">
        <w:rPr>
          <w:rStyle w:val="Emphasis"/>
        </w:rPr>
        <w:t xml:space="preserve"> itself most</w:t>
      </w:r>
      <w:r>
        <w:rPr>
          <w:rStyle w:val="Emphasis"/>
        </w:rPr>
        <w:t xml:space="preserve"> </w:t>
      </w:r>
      <w:r w:rsidRPr="00B32EFD">
        <w:rPr>
          <w:rStyle w:val="Emphasis"/>
          <w:highlight w:val="yellow"/>
        </w:rPr>
        <w:t>unpopular</w:t>
      </w:r>
      <w:r w:rsidRPr="008E117E">
        <w:rPr>
          <w:rStyle w:val="Emphasis"/>
        </w:rPr>
        <w:t xml:space="preserve"> </w:t>
      </w:r>
      <w:r w:rsidRPr="008E117E">
        <w:rPr>
          <w:sz w:val="16"/>
        </w:rPr>
        <w:t xml:space="preserve">especially in developing countries. </w:t>
      </w:r>
      <w:r w:rsidRPr="008E117E">
        <w:rPr>
          <w:rStyle w:val="StyleUnderline"/>
        </w:rPr>
        <w:t>Right to</w:t>
      </w:r>
      <w:r>
        <w:rPr>
          <w:rStyle w:val="StyleUnderline"/>
        </w:rPr>
        <w:t xml:space="preserve"> </w:t>
      </w:r>
      <w:r w:rsidRPr="008E117E">
        <w:rPr>
          <w:rStyle w:val="StyleUnderline"/>
        </w:rPr>
        <w:t>health is the heart of the idea of CL provisions</w:t>
      </w:r>
      <w:r w:rsidRPr="00B32EFD">
        <w:rPr>
          <w:rStyle w:val="StyleUnderline"/>
          <w:highlight w:val="yellow"/>
        </w:rPr>
        <w:t>. V</w:t>
      </w:r>
      <w:r w:rsidRPr="008E117E">
        <w:rPr>
          <w:sz w:val="16"/>
        </w:rPr>
        <w:t>olunta</w:t>
      </w:r>
      <w:r w:rsidRPr="00B32EFD">
        <w:rPr>
          <w:sz w:val="16"/>
        </w:rPr>
        <w:t>r</w:t>
      </w:r>
      <w:r w:rsidRPr="008E117E">
        <w:rPr>
          <w:sz w:val="16"/>
        </w:rPr>
        <w:t xml:space="preserve">y </w:t>
      </w:r>
      <w:r w:rsidRPr="00B32EFD">
        <w:rPr>
          <w:rStyle w:val="StyleUnderline"/>
          <w:highlight w:val="yellow"/>
        </w:rPr>
        <w:t>l</w:t>
      </w:r>
      <w:r w:rsidRPr="008E117E">
        <w:rPr>
          <w:sz w:val="16"/>
        </w:rPr>
        <w:t xml:space="preserve">icenses </w:t>
      </w:r>
      <w:r w:rsidRPr="00B32EFD">
        <w:rPr>
          <w:rStyle w:val="StyleUnderline"/>
          <w:highlight w:val="yellow"/>
        </w:rPr>
        <w:t>and patent</w:t>
      </w:r>
      <w:r w:rsidRPr="008E117E">
        <w:rPr>
          <w:rStyle w:val="StyleUnderline"/>
        </w:rPr>
        <w:t xml:space="preserve"> pools </w:t>
      </w:r>
      <w:r w:rsidRPr="00B32EFD">
        <w:rPr>
          <w:rStyle w:val="StyleUnderline"/>
          <w:highlight w:val="yellow"/>
        </w:rPr>
        <w:t>are</w:t>
      </w:r>
      <w:r w:rsidRPr="008E117E">
        <w:rPr>
          <w:rStyle w:val="StyleUnderline"/>
        </w:rPr>
        <w:t xml:space="preserve"> promising and</w:t>
      </w:r>
      <w:r>
        <w:rPr>
          <w:rStyle w:val="StyleUnderline"/>
        </w:rPr>
        <w:t xml:space="preserve"> </w:t>
      </w:r>
      <w:r w:rsidRPr="00B32EFD">
        <w:rPr>
          <w:rStyle w:val="StyleUnderline"/>
          <w:highlight w:val="yellow"/>
        </w:rPr>
        <w:t>a new approach to</w:t>
      </w:r>
      <w:r w:rsidRPr="008E117E">
        <w:rPr>
          <w:rStyle w:val="StyleUnderline"/>
        </w:rPr>
        <w:t xml:space="preserve"> delivering affordable </w:t>
      </w:r>
      <w:r w:rsidRPr="00B32EFD">
        <w:rPr>
          <w:rStyle w:val="StyleUnderline"/>
          <w:highlight w:val="yellow"/>
        </w:rPr>
        <w:t>medicines to developing</w:t>
      </w:r>
      <w:r w:rsidRPr="008E117E">
        <w:rPr>
          <w:rStyle w:val="StyleUnderline"/>
        </w:rPr>
        <w:t xml:space="preserve"> and least developed </w:t>
      </w:r>
      <w:r w:rsidRPr="00B32EFD">
        <w:rPr>
          <w:rStyle w:val="StyleUnderline"/>
          <w:highlight w:val="yellow"/>
        </w:rPr>
        <w:t>countries</w:t>
      </w:r>
      <w:r w:rsidRPr="00B32EFD">
        <w:rPr>
          <w:rStyle w:val="Emphasis"/>
          <w:highlight w:val="yellow"/>
        </w:rPr>
        <w:t xml:space="preserve"> under</w:t>
      </w:r>
      <w:r w:rsidRPr="008E117E">
        <w:rPr>
          <w:rStyle w:val="Emphasis"/>
        </w:rPr>
        <w:t xml:space="preserve"> the</w:t>
      </w:r>
      <w:r>
        <w:rPr>
          <w:rStyle w:val="Emphasis"/>
        </w:rPr>
        <w:t xml:space="preserve"> </w:t>
      </w:r>
      <w:r w:rsidRPr="00B32EFD">
        <w:rPr>
          <w:rStyle w:val="Emphasis"/>
          <w:highlight w:val="yellow"/>
        </w:rPr>
        <w:t>TRIPS</w:t>
      </w:r>
      <w:r w:rsidRPr="008E117E">
        <w:rPr>
          <w:rStyle w:val="Emphasis"/>
        </w:rPr>
        <w:t xml:space="preserve"> regimes of intellectual property protection.</w:t>
      </w:r>
      <w:r>
        <w:rPr>
          <w:rStyle w:val="Emphasis"/>
        </w:rPr>
        <w:t xml:space="preserve"> </w:t>
      </w:r>
      <w:r w:rsidRPr="008E117E">
        <w:rPr>
          <w:sz w:val="16"/>
        </w:rPr>
        <w:t xml:space="preserve">These concepts may be converted into practical realities in treating poor patients throughout the world rather than only protecting the intellectual property rights and the interest of multinational pharmaceutical companies. </w:t>
      </w:r>
      <w:r w:rsidRPr="00B32EFD">
        <w:rPr>
          <w:rStyle w:val="Emphasis"/>
          <w:highlight w:val="yellow"/>
        </w:rPr>
        <w:t>There must be a balancing act between</w:t>
      </w:r>
      <w:r w:rsidRPr="008E117E">
        <w:rPr>
          <w:rStyle w:val="Emphasis"/>
        </w:rPr>
        <w:t xml:space="preserve"> the</w:t>
      </w:r>
      <w:r>
        <w:rPr>
          <w:rStyle w:val="Emphasis"/>
        </w:rPr>
        <w:t xml:space="preserve"> </w:t>
      </w:r>
      <w:r w:rsidRPr="00B32EFD">
        <w:rPr>
          <w:rStyle w:val="Emphasis"/>
          <w:highlight w:val="yellow"/>
        </w:rPr>
        <w:t>social welfare and</w:t>
      </w:r>
      <w:r w:rsidRPr="008E117E">
        <w:rPr>
          <w:rStyle w:val="Emphasis"/>
        </w:rPr>
        <w:t xml:space="preserve"> the protection of innovation and</w:t>
      </w:r>
      <w:r>
        <w:rPr>
          <w:rStyle w:val="Emphasis"/>
        </w:rPr>
        <w:t xml:space="preserve"> </w:t>
      </w:r>
      <w:r w:rsidRPr="00B32EFD">
        <w:rPr>
          <w:rStyle w:val="Emphasis"/>
          <w:highlight w:val="yellow"/>
        </w:rPr>
        <w:t>i</w:t>
      </w:r>
      <w:r w:rsidRPr="008E117E">
        <w:rPr>
          <w:rStyle w:val="Emphasis"/>
        </w:rPr>
        <w:t xml:space="preserve">ntellectual </w:t>
      </w:r>
      <w:r w:rsidRPr="00B32EFD">
        <w:rPr>
          <w:rStyle w:val="Emphasis"/>
          <w:highlight w:val="yellow"/>
        </w:rPr>
        <w:t>p</w:t>
      </w:r>
      <w:r w:rsidRPr="008E117E">
        <w:rPr>
          <w:rStyle w:val="Emphasis"/>
        </w:rPr>
        <w:t xml:space="preserve">roperty </w:t>
      </w:r>
      <w:r w:rsidRPr="00B32EFD">
        <w:rPr>
          <w:rStyle w:val="Emphasis"/>
          <w:highlight w:val="yellow"/>
        </w:rPr>
        <w:t>r</w:t>
      </w:r>
      <w:r w:rsidRPr="008E117E">
        <w:rPr>
          <w:rStyle w:val="Emphasis"/>
        </w:rPr>
        <w:t>ights</w:t>
      </w:r>
      <w:r w:rsidRPr="008E117E">
        <w:rPr>
          <w:sz w:val="16"/>
        </w:rPr>
        <w:t xml:space="preserve">. </w:t>
      </w:r>
      <w:r w:rsidRPr="00B32EFD">
        <w:rPr>
          <w:rStyle w:val="StyleUnderline"/>
          <w:highlight w:val="yellow"/>
        </w:rPr>
        <w:t>The system of voluntary license</w:t>
      </w:r>
      <w:r w:rsidRPr="008E117E">
        <w:rPr>
          <w:rStyle w:val="StyleUnderline"/>
        </w:rPr>
        <w:t xml:space="preserve"> in any form </w:t>
      </w:r>
      <w:r w:rsidRPr="00B32EFD">
        <w:rPr>
          <w:rStyle w:val="StyleUnderline"/>
          <w:highlight w:val="yellow"/>
        </w:rPr>
        <w:t>will make</w:t>
      </w:r>
      <w:r w:rsidRPr="008E117E">
        <w:rPr>
          <w:rStyle w:val="StyleUnderline"/>
        </w:rPr>
        <w:t xml:space="preserve"> the </w:t>
      </w:r>
      <w:r w:rsidRPr="00B32EFD">
        <w:rPr>
          <w:rStyle w:val="StyleUnderline"/>
          <w:highlight w:val="yellow"/>
        </w:rPr>
        <w:t>medicines more affordable and faster delivery</w:t>
      </w:r>
      <w:r w:rsidRPr="008E117E">
        <w:rPr>
          <w:rStyle w:val="StyleUnderline"/>
        </w:rPr>
        <w:t xml:space="preserve"> in developing country</w:t>
      </w:r>
      <w:r>
        <w:rPr>
          <w:rStyle w:val="StyleUnderline"/>
        </w:rPr>
        <w:t xml:space="preserve"> </w:t>
      </w:r>
      <w:r w:rsidRPr="008E117E">
        <w:rPr>
          <w:rStyle w:val="StyleUnderline"/>
        </w:rPr>
        <w:t>markets</w:t>
      </w:r>
      <w:r w:rsidRPr="008E117E">
        <w:rPr>
          <w:sz w:val="16"/>
        </w:rPr>
        <w:t xml:space="preserve">. The </w:t>
      </w:r>
      <w:r w:rsidRPr="008E117E">
        <w:rPr>
          <w:rStyle w:val="StyleUnderline"/>
        </w:rPr>
        <w:t>WTO members should promote</w:t>
      </w:r>
      <w:r>
        <w:rPr>
          <w:rStyle w:val="StyleUnderline"/>
        </w:rPr>
        <w:t xml:space="preserve"> </w:t>
      </w:r>
      <w:r w:rsidRPr="008E117E">
        <w:rPr>
          <w:rStyle w:val="StyleUnderline"/>
        </w:rPr>
        <w:t>voluntary agreement system at international level like</w:t>
      </w:r>
      <w:r>
        <w:rPr>
          <w:rStyle w:val="StyleUnderline"/>
        </w:rPr>
        <w:t xml:space="preserve"> </w:t>
      </w:r>
      <w:r w:rsidRPr="008E117E">
        <w:rPr>
          <w:rStyle w:val="StyleUnderline"/>
        </w:rPr>
        <w:t>MPP and through their domestic legal system with</w:t>
      </w:r>
      <w:r>
        <w:rPr>
          <w:rStyle w:val="StyleUnderline"/>
        </w:rPr>
        <w:t xml:space="preserve"> </w:t>
      </w:r>
      <w:r w:rsidRPr="008E117E">
        <w:rPr>
          <w:rStyle w:val="StyleUnderline"/>
        </w:rPr>
        <w:t>more incentives for VL</w:t>
      </w:r>
      <w:r w:rsidRPr="008E117E">
        <w:rPr>
          <w:sz w:val="16"/>
        </w:rPr>
        <w:t>. It is not an easy task for the developing countries on the background that CL is always issued when VL is denied.</w:t>
      </w:r>
    </w:p>
    <w:p w14:paraId="7FCBF227" w14:textId="453D0748" w:rsidR="00AA7E5D" w:rsidRDefault="00AA7E5D" w:rsidP="00AA7E5D">
      <w:pPr>
        <w:pStyle w:val="Heading4"/>
      </w:pPr>
      <w:r w:rsidRPr="00167565">
        <w:t>The Counterplans threat of compulsory licensing causes companies to approve voluntary li</w:t>
      </w:r>
      <w:r>
        <w:t xml:space="preserve">censes. This is goldilocks- </w:t>
      </w:r>
      <w:proofErr w:type="gramStart"/>
      <w:r>
        <w:t>its</w:t>
      </w:r>
      <w:proofErr w:type="gramEnd"/>
      <w:r>
        <w:t xml:space="preserve"> solves the advantage while avoidi</w:t>
      </w:r>
      <w:r w:rsidR="00275788">
        <w:t>ng any DA</w:t>
      </w:r>
    </w:p>
    <w:p w14:paraId="4E15B52F" w14:textId="77777777" w:rsidR="00AA7E5D" w:rsidRPr="00167565" w:rsidRDefault="00AA7E5D" w:rsidP="00AA7E5D">
      <w:pPr>
        <w:rPr>
          <w:rStyle w:val="Style13ptBold"/>
        </w:rPr>
      </w:pPr>
      <w:r w:rsidRPr="00167565">
        <w:rPr>
          <w:rStyle w:val="Style13ptBold"/>
        </w:rPr>
        <w:t>Raju, PhD, 17</w:t>
      </w:r>
    </w:p>
    <w:p w14:paraId="31D49F05" w14:textId="77777777" w:rsidR="00AA7E5D" w:rsidRPr="00167565" w:rsidRDefault="00AA7E5D" w:rsidP="00AA7E5D">
      <w:pPr>
        <w:rPr>
          <w:rStyle w:val="StyleUnderline"/>
          <w:sz w:val="16"/>
          <w:u w:val="none"/>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3042B387" w14:textId="1997361C" w:rsidR="00275788" w:rsidRPr="00EB4BDA" w:rsidRDefault="00AA7E5D" w:rsidP="00275788">
      <w:pPr>
        <w:rPr>
          <w:sz w:val="16"/>
        </w:rPr>
      </w:pPr>
      <w:r w:rsidRPr="00167565">
        <w:rPr>
          <w:rStyle w:val="StyleUnderline"/>
        </w:rPr>
        <w:t>The philosophy of granting patent is to provide</w:t>
      </w:r>
      <w:r>
        <w:rPr>
          <w:rStyle w:val="StyleUnderline"/>
        </w:rPr>
        <w:t xml:space="preserve"> </w:t>
      </w:r>
      <w:r w:rsidRPr="00167565">
        <w:rPr>
          <w:rStyle w:val="Emphasis"/>
        </w:rPr>
        <w:t>incentive to innovation</w:t>
      </w:r>
      <w:r w:rsidRPr="00167565">
        <w:rPr>
          <w:sz w:val="16"/>
        </w:rPr>
        <w:t xml:space="preserve"> and monopoly for a limited period of time.1 The patenting supporter argues that </w:t>
      </w:r>
      <w:r w:rsidRPr="00B32EFD">
        <w:rPr>
          <w:rStyle w:val="StyleUnderline"/>
          <w:highlight w:val="yellow"/>
        </w:rPr>
        <w:t>the patent system</w:t>
      </w:r>
      <w:r w:rsidRPr="00167565">
        <w:rPr>
          <w:rStyle w:val="StyleUnderline"/>
        </w:rPr>
        <w:t xml:space="preserve"> is indispensable as it encourages research</w:t>
      </w:r>
      <w:r>
        <w:rPr>
          <w:rStyle w:val="StyleUnderline"/>
        </w:rPr>
        <w:t xml:space="preserve"> </w:t>
      </w:r>
      <w:r w:rsidRPr="00167565">
        <w:rPr>
          <w:rStyle w:val="StyleUnderline"/>
        </w:rPr>
        <w:t xml:space="preserve">and </w:t>
      </w:r>
      <w:proofErr w:type="gramStart"/>
      <w:r w:rsidRPr="00167565">
        <w:rPr>
          <w:rStyle w:val="StyleUnderline"/>
        </w:rPr>
        <w:t>creativity, and</w:t>
      </w:r>
      <w:proofErr w:type="gramEnd"/>
      <w:r w:rsidRPr="00167565">
        <w:rPr>
          <w:rStyle w:val="StyleUnderline"/>
        </w:rPr>
        <w:t xml:space="preserve"> </w:t>
      </w:r>
      <w:r w:rsidRPr="00B32EFD">
        <w:rPr>
          <w:rStyle w:val="StyleUnderline"/>
          <w:highlight w:val="yellow"/>
        </w:rPr>
        <w:t>enhances</w:t>
      </w:r>
      <w:r w:rsidRPr="00167565">
        <w:rPr>
          <w:rStyle w:val="StyleUnderline"/>
        </w:rPr>
        <w:t xml:space="preserve"> a country’s </w:t>
      </w:r>
      <w:r w:rsidRPr="00B32EFD">
        <w:rPr>
          <w:rStyle w:val="Emphasis"/>
          <w:highlight w:val="yellow"/>
        </w:rPr>
        <w:t>technological</w:t>
      </w:r>
      <w:r>
        <w:rPr>
          <w:rStyle w:val="Emphasis"/>
        </w:rPr>
        <w:t xml:space="preserve"> </w:t>
      </w:r>
      <w:r w:rsidRPr="00167565">
        <w:rPr>
          <w:rStyle w:val="Emphasis"/>
        </w:rPr>
        <w:t xml:space="preserve">and economic </w:t>
      </w:r>
      <w:r w:rsidRPr="00B32EFD">
        <w:rPr>
          <w:rStyle w:val="Emphasis"/>
          <w:highlight w:val="yellow"/>
        </w:rPr>
        <w:t>development</w:t>
      </w:r>
      <w:r w:rsidRPr="00167565">
        <w:rPr>
          <w:rStyle w:val="Emphasis"/>
        </w:rPr>
        <w:t>.</w:t>
      </w:r>
      <w:r w:rsidRPr="00167565">
        <w:rPr>
          <w:sz w:val="16"/>
        </w:rPr>
        <w:t xml:space="preserve">2 </w:t>
      </w:r>
      <w:r w:rsidRPr="00167565">
        <w:rPr>
          <w:rStyle w:val="StyleUnderline"/>
        </w:rPr>
        <w:t xml:space="preserve">However, </w:t>
      </w:r>
      <w:r w:rsidRPr="00B32EFD">
        <w:rPr>
          <w:rStyle w:val="StyleUnderline"/>
          <w:highlight w:val="yellow"/>
        </w:rPr>
        <w:t>patent</w:t>
      </w:r>
      <w:r w:rsidRPr="00167565">
        <w:rPr>
          <w:rStyle w:val="StyleUnderline"/>
        </w:rPr>
        <w:t xml:space="preserve"> rights</w:t>
      </w:r>
      <w:r>
        <w:rPr>
          <w:rStyle w:val="StyleUnderline"/>
        </w:rPr>
        <w:t xml:space="preserve"> </w:t>
      </w:r>
      <w:r w:rsidRPr="00B32EFD">
        <w:rPr>
          <w:rStyle w:val="StyleUnderline"/>
          <w:highlight w:val="yellow"/>
        </w:rPr>
        <w:t>should not be a license to exploit</w:t>
      </w:r>
      <w:r w:rsidRPr="00167565">
        <w:rPr>
          <w:sz w:val="16"/>
        </w:rPr>
        <w:t xml:space="preserve"> and misused by the benefit of the multinational companies that are detrimental to the interest of public health protection. The social good and public rights cannot be overridden by private rights under the intellectual property protection umbrella of the TRIPS agreement. The human right to health guarantees a system of health protection for all under many international law conventions.3 “</w:t>
      </w:r>
      <w:r w:rsidRPr="00B32EFD">
        <w:rPr>
          <w:rStyle w:val="StyleUnderline"/>
          <w:highlight w:val="yellow"/>
        </w:rPr>
        <w:t>Compulsory licensing</w:t>
      </w:r>
      <w:r w:rsidRPr="00167565">
        <w:rPr>
          <w:sz w:val="16"/>
        </w:rPr>
        <w:t xml:space="preserve"> (CL)” </w:t>
      </w:r>
      <w:r w:rsidRPr="00167565">
        <w:rPr>
          <w:rStyle w:val="StyleUnderline"/>
        </w:rPr>
        <w:t>is a nonvoluntary licensing from the Government without the</w:t>
      </w:r>
      <w:r>
        <w:rPr>
          <w:rStyle w:val="StyleUnderline"/>
        </w:rPr>
        <w:t xml:space="preserve"> </w:t>
      </w:r>
      <w:r w:rsidRPr="00167565">
        <w:rPr>
          <w:rStyle w:val="StyleUnderline"/>
        </w:rPr>
        <w:t xml:space="preserve">consent of the patentee </w:t>
      </w:r>
      <w:proofErr w:type="gramStart"/>
      <w:r w:rsidRPr="00167565">
        <w:rPr>
          <w:rStyle w:val="StyleUnderline"/>
        </w:rPr>
        <w:t>in order to</w:t>
      </w:r>
      <w:proofErr w:type="gramEnd"/>
      <w:r w:rsidRPr="00167565">
        <w:rPr>
          <w:rStyle w:val="StyleUnderline"/>
        </w:rPr>
        <w:t xml:space="preserve"> protect public interest</w:t>
      </w:r>
      <w:r>
        <w:rPr>
          <w:rStyle w:val="StyleUnderline"/>
        </w:rPr>
        <w:t xml:space="preserve"> </w:t>
      </w:r>
      <w:r w:rsidRPr="00167565">
        <w:rPr>
          <w:rStyle w:val="StyleUnderline"/>
        </w:rPr>
        <w:t xml:space="preserve">which </w:t>
      </w:r>
      <w:r w:rsidRPr="00167565">
        <w:rPr>
          <w:rStyle w:val="Emphasis"/>
        </w:rPr>
        <w:t>acts as a cushion</w:t>
      </w:r>
      <w:r w:rsidRPr="00167565">
        <w:rPr>
          <w:rStyle w:val="StyleUnderline"/>
        </w:rPr>
        <w:t xml:space="preserve"> to </w:t>
      </w:r>
      <w:r w:rsidRPr="00B32EFD">
        <w:rPr>
          <w:rStyle w:val="Emphasis"/>
          <w:highlight w:val="yellow"/>
        </w:rPr>
        <w:t>balance the interest</w:t>
      </w:r>
      <w:r w:rsidRPr="00B32EFD">
        <w:rPr>
          <w:rStyle w:val="StyleUnderline"/>
          <w:highlight w:val="yellow"/>
        </w:rPr>
        <w:t xml:space="preserve"> between patentee’s rights and</w:t>
      </w:r>
      <w:r w:rsidRPr="00167565">
        <w:rPr>
          <w:rStyle w:val="StyleUnderline"/>
        </w:rPr>
        <w:t xml:space="preserve"> rights </w:t>
      </w:r>
      <w:r w:rsidRPr="00B32EFD">
        <w:rPr>
          <w:rStyle w:val="StyleUnderline"/>
          <w:highlight w:val="yellow"/>
        </w:rPr>
        <w:t>of public</w:t>
      </w:r>
      <w:r w:rsidRPr="00167565">
        <w:rPr>
          <w:rStyle w:val="StyleUnderline"/>
        </w:rPr>
        <w:t xml:space="preserve"> at large</w:t>
      </w:r>
      <w:r w:rsidRPr="00167565">
        <w:rPr>
          <w:sz w:val="16"/>
        </w:rPr>
        <w:t>. Thus the “</w:t>
      </w:r>
      <w:r w:rsidRPr="00B32EFD">
        <w:rPr>
          <w:rStyle w:val="StyleUnderline"/>
          <w:highlight w:val="yellow"/>
        </w:rPr>
        <w:t xml:space="preserve">CL therefore serves </w:t>
      </w:r>
      <w:r w:rsidRPr="00B32EFD">
        <w:rPr>
          <w:rStyle w:val="Emphasis"/>
          <w:highlight w:val="yellow"/>
        </w:rPr>
        <w:t>to strike balance</w:t>
      </w:r>
      <w:r w:rsidRPr="00167565">
        <w:rPr>
          <w:rStyle w:val="StyleUnderline"/>
        </w:rPr>
        <w:t xml:space="preserve"> between two</w:t>
      </w:r>
      <w:r>
        <w:rPr>
          <w:rStyle w:val="StyleUnderline"/>
        </w:rPr>
        <w:t xml:space="preserve"> </w:t>
      </w:r>
      <w:r w:rsidRPr="00167565">
        <w:rPr>
          <w:rStyle w:val="StyleUnderline"/>
        </w:rPr>
        <w:t>disparate objectives- rewarding patentees for their</w:t>
      </w:r>
      <w:r>
        <w:rPr>
          <w:rStyle w:val="StyleUnderline"/>
        </w:rPr>
        <w:t xml:space="preserve"> </w:t>
      </w:r>
      <w:r w:rsidRPr="00167565">
        <w:rPr>
          <w:rStyle w:val="StyleUnderline"/>
        </w:rPr>
        <w:t>invention and making the patented products, particularly</w:t>
      </w:r>
      <w:r>
        <w:rPr>
          <w:rStyle w:val="StyleUnderline"/>
        </w:rPr>
        <w:t xml:space="preserve"> </w:t>
      </w:r>
      <w:r w:rsidRPr="00167565">
        <w:rPr>
          <w:rStyle w:val="StyleUnderline"/>
        </w:rPr>
        <w:t>pharmaceutical products, available to large population in</w:t>
      </w:r>
      <w:r>
        <w:rPr>
          <w:rStyle w:val="StyleUnderline"/>
        </w:rPr>
        <w:t xml:space="preserve"> </w:t>
      </w:r>
      <w:r w:rsidRPr="00167565">
        <w:rPr>
          <w:rStyle w:val="StyleUnderline"/>
        </w:rPr>
        <w:t>developing and under developed countries at a cheaper</w:t>
      </w:r>
      <w:r>
        <w:rPr>
          <w:rStyle w:val="StyleUnderline"/>
        </w:rPr>
        <w:t xml:space="preserve"> </w:t>
      </w:r>
      <w:r w:rsidRPr="00167565">
        <w:rPr>
          <w:rStyle w:val="StyleUnderline"/>
        </w:rPr>
        <w:t>and affordable price</w:t>
      </w:r>
      <w:r w:rsidRPr="00167565">
        <w:rPr>
          <w:sz w:val="16"/>
        </w:rPr>
        <w:t xml:space="preserve">”.4 </w:t>
      </w:r>
      <w:r w:rsidRPr="00B32EFD">
        <w:rPr>
          <w:rStyle w:val="StyleUnderline"/>
          <w:highlight w:val="yellow"/>
        </w:rPr>
        <w:t>The CL may constitute an important tool to</w:t>
      </w:r>
      <w:r w:rsidRPr="00EB4BDA">
        <w:rPr>
          <w:rStyle w:val="StyleUnderline"/>
        </w:rPr>
        <w:t xml:space="preserve"> </w:t>
      </w:r>
      <w:r w:rsidRPr="00EB4BDA">
        <w:rPr>
          <w:rStyle w:val="Emphasis"/>
        </w:rPr>
        <w:t xml:space="preserve">promote competition and </w:t>
      </w:r>
      <w:r w:rsidRPr="00B32EFD">
        <w:rPr>
          <w:rStyle w:val="Emphasis"/>
          <w:highlight w:val="yellow"/>
        </w:rPr>
        <w:t>increase the affordability</w:t>
      </w:r>
      <w:r w:rsidRPr="00167565">
        <w:rPr>
          <w:rStyle w:val="Emphasis"/>
        </w:rPr>
        <w:t xml:space="preserve"> </w:t>
      </w:r>
      <w:r w:rsidRPr="00167565">
        <w:rPr>
          <w:rStyle w:val="StyleUnderline"/>
        </w:rPr>
        <w:t xml:space="preserve">of </w:t>
      </w:r>
      <w:r w:rsidRPr="00EB4BDA">
        <w:rPr>
          <w:rStyle w:val="StyleUnderline"/>
        </w:rPr>
        <w:t xml:space="preserve">drugs, </w:t>
      </w:r>
      <w:r w:rsidRPr="00EB4BDA">
        <w:rPr>
          <w:rStyle w:val="Emphasis"/>
        </w:rPr>
        <w:t xml:space="preserve">while </w:t>
      </w:r>
      <w:r w:rsidRPr="00B32EFD">
        <w:rPr>
          <w:rStyle w:val="Emphasis"/>
          <w:highlight w:val="yellow"/>
        </w:rPr>
        <w:t xml:space="preserve">ensuring that the </w:t>
      </w:r>
      <w:r w:rsidRPr="00EB4BDA">
        <w:rPr>
          <w:rStyle w:val="Emphasis"/>
        </w:rPr>
        <w:t xml:space="preserve">patent </w:t>
      </w:r>
      <w:r w:rsidRPr="00B32EFD">
        <w:rPr>
          <w:rStyle w:val="Emphasis"/>
          <w:highlight w:val="yellow"/>
        </w:rPr>
        <w:t>owner obtains compensatio</w:t>
      </w:r>
      <w:r w:rsidRPr="00B32EFD">
        <w:rPr>
          <w:rStyle w:val="StyleUnderline"/>
          <w:highlight w:val="yellow"/>
        </w:rPr>
        <w:t>n</w:t>
      </w:r>
      <w:r w:rsidRPr="00167565">
        <w:rPr>
          <w:rStyle w:val="StyleUnderline"/>
        </w:rPr>
        <w:t xml:space="preserve"> for the use of the</w:t>
      </w:r>
      <w:r>
        <w:rPr>
          <w:rStyle w:val="StyleUnderline"/>
        </w:rPr>
        <w:t xml:space="preserve"> </w:t>
      </w:r>
      <w:r w:rsidRPr="00167565">
        <w:rPr>
          <w:rStyle w:val="StyleUnderline"/>
        </w:rPr>
        <w:t>invention</w:t>
      </w:r>
      <w:r w:rsidRPr="00167565">
        <w:rPr>
          <w:sz w:val="16"/>
        </w:rPr>
        <w:t xml:space="preserve">.5 However, the pharmaceutical industry all over the </w:t>
      </w:r>
      <w:r w:rsidRPr="00167565">
        <w:rPr>
          <w:sz w:val="16"/>
        </w:rPr>
        <w:lastRenderedPageBreak/>
        <w:t xml:space="preserve">world has opposed to CL and they argue that it will kill innovation and discourage R&amp;D.6 India issued its first compulsory licensing order in </w:t>
      </w:r>
      <w:proofErr w:type="spellStart"/>
      <w:r w:rsidRPr="00167565">
        <w:rPr>
          <w:sz w:val="16"/>
        </w:rPr>
        <w:t>favour</w:t>
      </w:r>
      <w:proofErr w:type="spellEnd"/>
      <w:r w:rsidRPr="00167565">
        <w:rPr>
          <w:sz w:val="16"/>
        </w:rPr>
        <w:t xml:space="preserve"> of a domestic pharma company NATCO against the pharmaceutical giant Bayer, which has generated a lot of attention all over the world and compulsory licensing, has been viewed as a remedy to curb abuse of exclusivity protected by IPRs. </w:t>
      </w:r>
      <w:r w:rsidRPr="00167565">
        <w:rPr>
          <w:rStyle w:val="StyleUnderline"/>
        </w:rPr>
        <w:t>One of the conditions for</w:t>
      </w:r>
      <w:r>
        <w:rPr>
          <w:rStyle w:val="StyleUnderline"/>
        </w:rPr>
        <w:t xml:space="preserve"> </w:t>
      </w:r>
      <w:r w:rsidRPr="00167565">
        <w:rPr>
          <w:rStyle w:val="StyleUnderline"/>
        </w:rPr>
        <w:t xml:space="preserve">granting CL is </w:t>
      </w:r>
      <w:r w:rsidRPr="00EB4BDA">
        <w:rPr>
          <w:rStyle w:val="StyleUnderline"/>
        </w:rPr>
        <w:t>that, before filing of an application, the applicant must</w:t>
      </w:r>
      <w:r w:rsidRPr="00167565">
        <w:rPr>
          <w:rStyle w:val="StyleUnderline"/>
        </w:rPr>
        <w:t xml:space="preserve"> take efforts to get a voluntary license</w:t>
      </w:r>
      <w:r w:rsidRPr="00167565">
        <w:rPr>
          <w:sz w:val="16"/>
        </w:rPr>
        <w:t xml:space="preserve"> from the patent owner in mutual terms and such effort must have been failed. The first CL grant itself is met with stiff opposition from the multinational pharma companies and end up in a series of litigations and apex court later upheld the validity of the CL. </w:t>
      </w:r>
      <w:r w:rsidRPr="00167565">
        <w:rPr>
          <w:rStyle w:val="StyleUnderline"/>
        </w:rPr>
        <w:t>These</w:t>
      </w:r>
      <w:r>
        <w:rPr>
          <w:rStyle w:val="StyleUnderline"/>
        </w:rPr>
        <w:t xml:space="preserve"> </w:t>
      </w:r>
      <w:r w:rsidRPr="00167565">
        <w:rPr>
          <w:rStyle w:val="StyleUnderline"/>
        </w:rPr>
        <w:t>litigations take lot of time, cost and tension between the</w:t>
      </w:r>
      <w:r>
        <w:rPr>
          <w:rStyle w:val="StyleUnderline"/>
        </w:rPr>
        <w:t xml:space="preserve"> </w:t>
      </w:r>
      <w:r w:rsidRPr="00167565">
        <w:rPr>
          <w:rStyle w:val="StyleUnderline"/>
        </w:rPr>
        <w:t>patent owner and the prospective licensees.</w:t>
      </w:r>
      <w:r>
        <w:rPr>
          <w:rStyle w:val="StyleUnderline"/>
        </w:rPr>
        <w:t xml:space="preserve"> </w:t>
      </w:r>
      <w:r w:rsidRPr="00167565">
        <w:rPr>
          <w:rStyle w:val="StyleUnderline"/>
        </w:rPr>
        <w:t xml:space="preserve">On the other hand, </w:t>
      </w:r>
      <w:r w:rsidRPr="00B32EFD">
        <w:rPr>
          <w:rStyle w:val="StyleUnderline"/>
          <w:highlight w:val="yellow"/>
        </w:rPr>
        <w:t>voluntary licensin</w:t>
      </w:r>
      <w:r w:rsidRPr="00167565">
        <w:rPr>
          <w:rStyle w:val="StyleUnderline"/>
        </w:rPr>
        <w:t>g</w:t>
      </w:r>
      <w:r w:rsidRPr="00167565">
        <w:rPr>
          <w:sz w:val="16"/>
        </w:rPr>
        <w:t xml:space="preserve"> between the patent holder and another manufacturer in developing countries </w:t>
      </w:r>
      <w:r w:rsidRPr="00B32EFD">
        <w:rPr>
          <w:rStyle w:val="Emphasis"/>
          <w:highlight w:val="yellow"/>
        </w:rPr>
        <w:t>may reduce the cost</w:t>
      </w:r>
      <w:r w:rsidRPr="00167565">
        <w:rPr>
          <w:sz w:val="16"/>
        </w:rPr>
        <w:t xml:space="preserve"> </w:t>
      </w:r>
      <w:r w:rsidRPr="00167565">
        <w:rPr>
          <w:rStyle w:val="StyleUnderline"/>
        </w:rPr>
        <w:t>as well as offer</w:t>
      </w:r>
      <w:r>
        <w:rPr>
          <w:rStyle w:val="StyleUnderline"/>
        </w:rPr>
        <w:t xml:space="preserve"> </w:t>
      </w:r>
      <w:r w:rsidRPr="00167565">
        <w:rPr>
          <w:rStyle w:val="StyleUnderline"/>
        </w:rPr>
        <w:t>opportunities to the patent owner as well as the</w:t>
      </w:r>
      <w:r>
        <w:rPr>
          <w:rStyle w:val="StyleUnderline"/>
        </w:rPr>
        <w:t xml:space="preserve"> </w:t>
      </w:r>
      <w:r w:rsidRPr="00167565">
        <w:rPr>
          <w:rStyle w:val="StyleUnderline"/>
        </w:rPr>
        <w:t xml:space="preserve">licensee. </w:t>
      </w:r>
      <w:r w:rsidRPr="00167565">
        <w:rPr>
          <w:sz w:val="16"/>
        </w:rPr>
        <w:t xml:space="preserve">The kind of opportunity depends upon the terms of license and the capacity of the licensee to build a relationship in a longer term within the purview of the intellectual property regimes. This paper argues that </w:t>
      </w:r>
      <w:r w:rsidRPr="00B32EFD">
        <w:rPr>
          <w:rStyle w:val="Emphasis"/>
          <w:highlight w:val="yellow"/>
        </w:rPr>
        <w:t>a threat of issuing CL</w:t>
      </w:r>
      <w:r w:rsidRPr="00B32EFD">
        <w:rPr>
          <w:sz w:val="16"/>
          <w:highlight w:val="yellow"/>
        </w:rPr>
        <w:t xml:space="preserve"> </w:t>
      </w:r>
      <w:r w:rsidRPr="00B32EFD">
        <w:rPr>
          <w:rStyle w:val="Emphasis"/>
          <w:highlight w:val="yellow"/>
        </w:rPr>
        <w:t xml:space="preserve">encourages </w:t>
      </w:r>
      <w:r w:rsidRPr="00EB4BDA">
        <w:rPr>
          <w:rStyle w:val="Emphasis"/>
        </w:rPr>
        <w:t xml:space="preserve">the parties to negotiate a </w:t>
      </w:r>
      <w:r w:rsidRPr="00B32EFD">
        <w:rPr>
          <w:rStyle w:val="Emphasis"/>
          <w:highlight w:val="yellow"/>
        </w:rPr>
        <w:t xml:space="preserve">voluntary licensing </w:t>
      </w:r>
      <w:r w:rsidRPr="00EB4BDA">
        <w:rPr>
          <w:rStyle w:val="Emphasis"/>
        </w:rPr>
        <w:t>and agreements</w:t>
      </w:r>
      <w:r w:rsidRPr="00B32EFD">
        <w:rPr>
          <w:rStyle w:val="Emphasis"/>
          <w:highlight w:val="yellow"/>
        </w:rPr>
        <w:t xml:space="preserve"> which enable reduction of </w:t>
      </w:r>
      <w:r w:rsidRPr="00EB4BDA">
        <w:rPr>
          <w:rStyle w:val="Emphasis"/>
        </w:rPr>
        <w:t xml:space="preserve">opportunity </w:t>
      </w:r>
      <w:r w:rsidRPr="00B32EFD">
        <w:rPr>
          <w:rStyle w:val="Emphasis"/>
          <w:highlight w:val="yellow"/>
        </w:rPr>
        <w:t>cost and availability of patented drugs in developing countries.</w:t>
      </w:r>
      <w:r w:rsidRPr="00167565">
        <w:rPr>
          <w:sz w:val="16"/>
        </w:rPr>
        <w:t xml:space="preserve"> But it is not my intention to argue that voluntary licensing can be replaced by CL in all circumstances. It analyses the CL provisions in the TRIPS agreement followed by CL provisions in the Indian patent law and first CL case in India in order to expose the arguments of multinational companies and will examine how India was successful in granting the CL. Third part of the </w:t>
      </w:r>
      <w:r w:rsidRPr="00EB4BDA">
        <w:rPr>
          <w:sz w:val="16"/>
        </w:rPr>
        <w:t>paper will examine the voluntary licensing system and agreements which can demonstrate how it can provide an alternate mechanism for a harmonious relationship between the patent owner and the domestic industries and thus a viable and TRIPS legitimate</w:t>
      </w:r>
      <w:r w:rsidRPr="00167565">
        <w:rPr>
          <w:sz w:val="16"/>
        </w:rPr>
        <w:t xml:space="preserve"> mechanism to enhance access to medicines in developing countries.</w:t>
      </w:r>
      <w:r w:rsidR="00275788">
        <w:br/>
      </w:r>
      <w:r w:rsidR="00275788" w:rsidRPr="00275788">
        <w:rPr>
          <w:rFonts w:eastAsiaTheme="majorEastAsia" w:cstheme="majorBidi"/>
          <w:b/>
          <w:bCs/>
          <w:sz w:val="26"/>
          <w:szCs w:val="26"/>
        </w:rPr>
        <w:t>Waiving IP in any instance sets a precedent devastating Pharma research- the CP avoids the DA</w:t>
      </w:r>
    </w:p>
    <w:p w14:paraId="09EE0F5F" w14:textId="77777777" w:rsidR="00275788" w:rsidRPr="001713DF" w:rsidRDefault="00275788" w:rsidP="00275788">
      <w:pPr>
        <w:rPr>
          <w:rStyle w:val="Style13ptBold"/>
        </w:rPr>
      </w:pPr>
      <w:proofErr w:type="spellStart"/>
      <w:r w:rsidRPr="001713DF">
        <w:rPr>
          <w:rStyle w:val="Style13ptBold"/>
        </w:rPr>
        <w:t>Miron</w:t>
      </w:r>
      <w:proofErr w:type="spellEnd"/>
      <w:r w:rsidRPr="001713DF">
        <w:rPr>
          <w:rStyle w:val="Style13ptBold"/>
        </w:rPr>
        <w:t>, PhD, and Soares, 21</w:t>
      </w:r>
    </w:p>
    <w:p w14:paraId="0CD07460" w14:textId="77777777" w:rsidR="00275788" w:rsidRPr="001713DF" w:rsidRDefault="00275788" w:rsidP="00275788">
      <w:pPr>
        <w:rPr>
          <w:sz w:val="16"/>
        </w:rPr>
      </w:pPr>
      <w:r w:rsidRPr="001713DF">
        <w:rPr>
          <w:sz w:val="16"/>
        </w:rPr>
        <w:t xml:space="preserve">(Jeffrey, Director of Economic Studies, Pedro, Grad </w:t>
      </w:r>
      <w:proofErr w:type="spellStart"/>
      <w:r w:rsidRPr="001713DF">
        <w:rPr>
          <w:sz w:val="16"/>
        </w:rPr>
        <w:t>Student@Pontifical</w:t>
      </w:r>
      <w:proofErr w:type="spellEnd"/>
      <w:r w:rsidRPr="001713DF">
        <w:rPr>
          <w:sz w:val="16"/>
        </w:rPr>
        <w:t xml:space="preserve"> Catholic  </w:t>
      </w:r>
      <w:hyperlink r:id="rId9" w:history="1">
        <w:r w:rsidRPr="001713DF">
          <w:rPr>
            <w:rStyle w:val="Hyperlink"/>
            <w:sz w:val="16"/>
          </w:rPr>
          <w:t>https://www.cato.org/commentary/waiving-covid-19-vaccine-patents-would-be-disastrous</w:t>
        </w:r>
      </w:hyperlink>
      <w:r w:rsidRPr="001713DF">
        <w:rPr>
          <w:sz w:val="16"/>
        </w:rPr>
        <w:t xml:space="preserve"> , 5-19)</w:t>
      </w:r>
    </w:p>
    <w:p w14:paraId="340D3794" w14:textId="77777777" w:rsidR="00275788" w:rsidRDefault="00275788" w:rsidP="00275788">
      <w:r w:rsidRPr="00B32EFD">
        <w:rPr>
          <w:rStyle w:val="StyleUnderline"/>
          <w:highlight w:val="yellow"/>
        </w:rPr>
        <w:t>Pharma</w:t>
      </w:r>
      <w:r w:rsidRPr="00B32EFD">
        <w:rPr>
          <w:sz w:val="16"/>
          <w:highlight w:val="yellow"/>
        </w:rPr>
        <w:t>ceutical</w:t>
      </w:r>
      <w:r w:rsidRPr="001713DF">
        <w:rPr>
          <w:sz w:val="16"/>
        </w:rPr>
        <w:t xml:space="preserve"> </w:t>
      </w:r>
      <w:r w:rsidRPr="007A4A4E">
        <w:rPr>
          <w:rStyle w:val="StyleUnderline"/>
        </w:rPr>
        <w:t xml:space="preserve">companies </w:t>
      </w:r>
      <w:r w:rsidRPr="00B32EFD">
        <w:rPr>
          <w:rStyle w:val="StyleUnderline"/>
          <w:highlight w:val="yellow"/>
        </w:rPr>
        <w:t>operate in a heavily regulated sector</w:t>
      </w:r>
      <w:r w:rsidRPr="007A4A4E">
        <w:rPr>
          <w:rStyle w:val="StyleUnderline"/>
        </w:rPr>
        <w:t xml:space="preserve"> with enormous research costs</w:t>
      </w:r>
      <w:r w:rsidRPr="001713DF">
        <w:rPr>
          <w:sz w:val="16"/>
        </w:rPr>
        <w:t>, whereas restaurants face milder regulation coupled with lower product</w:t>
      </w:r>
      <w:r w:rsidRPr="001713DF">
        <w:rPr>
          <w:rFonts w:ascii="Times New Roman" w:hAnsi="Times New Roman" w:cs="Times New Roman"/>
          <w:sz w:val="16"/>
        </w:rPr>
        <w:t>‐​</w:t>
      </w:r>
      <w:r w:rsidRPr="001713DF">
        <w:rPr>
          <w:sz w:val="16"/>
        </w:rPr>
        <w:t xml:space="preserve">development costs. Perhaps </w:t>
      </w:r>
      <w:r w:rsidRPr="007A4A4E">
        <w:rPr>
          <w:rStyle w:val="StyleUnderline"/>
        </w:rPr>
        <w:t>it makes sense that drugs be patentable, but not recipes.</w:t>
      </w:r>
      <w:r>
        <w:rPr>
          <w:rStyle w:val="StyleUnderline"/>
        </w:rPr>
        <w:t xml:space="preserve"> </w:t>
      </w:r>
      <w:r w:rsidRPr="001713DF">
        <w:rPr>
          <w:sz w:val="16"/>
        </w:rPr>
        <w:t xml:space="preserve">But </w:t>
      </w:r>
      <w:r w:rsidRPr="00B32EFD">
        <w:rPr>
          <w:rStyle w:val="StyleUnderline"/>
          <w:highlight w:val="yellow"/>
        </w:rPr>
        <w:t>stripping away IP</w:t>
      </w:r>
      <w:r w:rsidRPr="007A4A4E">
        <w:rPr>
          <w:rStyle w:val="StyleUnderline"/>
        </w:rPr>
        <w:t xml:space="preserve"> protection from the current holders of COVID-19 vaccines patents </w:t>
      </w:r>
      <w:r w:rsidRPr="00B32EFD">
        <w:rPr>
          <w:rStyle w:val="StyleUnderline"/>
          <w:highlight w:val="yellow"/>
        </w:rPr>
        <w:t xml:space="preserve">is </w:t>
      </w:r>
      <w:r w:rsidRPr="00B32EFD">
        <w:rPr>
          <w:rStyle w:val="Emphasis"/>
          <w:highlight w:val="yellow"/>
        </w:rPr>
        <w:t>deeply misguided</w:t>
      </w:r>
      <w:r w:rsidRPr="007A4A4E">
        <w:rPr>
          <w:rStyle w:val="Emphasis"/>
        </w:rPr>
        <w:t>.</w:t>
      </w:r>
      <w:r>
        <w:rPr>
          <w:rStyle w:val="Emphasis"/>
        </w:rPr>
        <w:t xml:space="preserve"> </w:t>
      </w:r>
      <w:r w:rsidRPr="007A4A4E">
        <w:rPr>
          <w:rStyle w:val="StyleUnderline"/>
        </w:rPr>
        <w:t>Pharma</w:t>
      </w:r>
      <w:r w:rsidRPr="001713DF">
        <w:rPr>
          <w:sz w:val="16"/>
        </w:rPr>
        <w:t xml:space="preserve">ceutical </w:t>
      </w:r>
      <w:r w:rsidRPr="007A4A4E">
        <w:rPr>
          <w:rStyle w:val="StyleUnderline"/>
        </w:rPr>
        <w:t>companies have created a product of astronomical value</w:t>
      </w:r>
      <w:r w:rsidRPr="001713DF">
        <w:rPr>
          <w:sz w:val="16"/>
        </w:rPr>
        <w:t>. One estimate suggests 3 billion vaccine courses in 2021 would generate a global benefit of $17.4 trillion, or over $5,800 per course</w:t>
      </w:r>
      <w:r w:rsidRPr="00B32EFD">
        <w:rPr>
          <w:sz w:val="16"/>
          <w:highlight w:val="yellow"/>
        </w:rPr>
        <w:t xml:space="preserve">. </w:t>
      </w:r>
      <w:r w:rsidRPr="00B32EFD">
        <w:rPr>
          <w:rStyle w:val="Emphasis"/>
          <w:highlight w:val="yellow"/>
        </w:rPr>
        <w:t>Ex</w:t>
      </w:r>
      <w:r w:rsidRPr="00B32EFD">
        <w:rPr>
          <w:rStyle w:val="Emphasis"/>
          <w:rFonts w:ascii="Times New Roman" w:hAnsi="Times New Roman" w:cs="Times New Roman"/>
          <w:highlight w:val="yellow"/>
        </w:rPr>
        <w:t>‐​</w:t>
      </w:r>
      <w:r w:rsidRPr="00B32EFD">
        <w:rPr>
          <w:rStyle w:val="Emphasis"/>
          <w:highlight w:val="yellow"/>
        </w:rPr>
        <w:t>post appropriation of existing patents signals</w:t>
      </w:r>
      <w:r w:rsidRPr="007A4A4E">
        <w:rPr>
          <w:rStyle w:val="Emphasis"/>
        </w:rPr>
        <w:t xml:space="preserve"> both domestically and abroad </w:t>
      </w:r>
      <w:r w:rsidRPr="00B32EFD">
        <w:rPr>
          <w:rStyle w:val="Emphasis"/>
          <w:highlight w:val="yellow"/>
        </w:rPr>
        <w:t>that the U.</w:t>
      </w:r>
      <w:r w:rsidRPr="007A4A4E">
        <w:rPr>
          <w:rStyle w:val="Emphasis"/>
        </w:rPr>
        <w:t xml:space="preserve">S. government </w:t>
      </w:r>
      <w:r w:rsidRPr="00B32EFD">
        <w:rPr>
          <w:rStyle w:val="Emphasis"/>
          <w:highlight w:val="yellow"/>
        </w:rPr>
        <w:t xml:space="preserve">puts political expedience before the rule of law. </w:t>
      </w:r>
      <w:r w:rsidRPr="00B32EFD">
        <w:rPr>
          <w:rStyle w:val="Emphasis"/>
          <w:sz w:val="36"/>
          <w:szCs w:val="36"/>
          <w:highlight w:val="yellow"/>
        </w:rPr>
        <w:t>This sets a terrible precedent</w:t>
      </w:r>
      <w:r w:rsidRPr="001713DF">
        <w:rPr>
          <w:sz w:val="16"/>
          <w:szCs w:val="36"/>
        </w:rPr>
        <w:t>.</w:t>
      </w:r>
      <w:r w:rsidRPr="001713DF">
        <w:rPr>
          <w:sz w:val="16"/>
        </w:rPr>
        <w:t xml:space="preserve"> </w:t>
      </w:r>
      <w:r w:rsidRPr="001713DF">
        <w:rPr>
          <w:rStyle w:val="StyleUnderline"/>
        </w:rPr>
        <w:t>Imagine if governments demanded repayment of Social Security benefits because deficits are getting large or reversed antitrust</w:t>
      </w:r>
      <w:r w:rsidRPr="001713DF">
        <w:rPr>
          <w:rStyle w:val="StyleUnderline"/>
          <w:rFonts w:ascii="Times New Roman" w:hAnsi="Times New Roman" w:cs="Times New Roman"/>
        </w:rPr>
        <w:t>‐​</w:t>
      </w:r>
      <w:r w:rsidRPr="001713DF">
        <w:rPr>
          <w:rStyle w:val="StyleUnderline"/>
        </w:rPr>
        <w:t xml:space="preserve">approved mergers because key political supporters opposed them. </w:t>
      </w:r>
      <w:r w:rsidRPr="00B32EFD">
        <w:rPr>
          <w:rStyle w:val="StyleUnderline"/>
          <w:highlight w:val="yellow"/>
        </w:rPr>
        <w:t>Society cannot function unless individuals</w:t>
      </w:r>
      <w:r w:rsidRPr="001713DF">
        <w:rPr>
          <w:rStyle w:val="StyleUnderline"/>
        </w:rPr>
        <w:t xml:space="preserve"> and organizations </w:t>
      </w:r>
      <w:r w:rsidRPr="00B32EFD">
        <w:rPr>
          <w:rStyle w:val="StyleUnderline"/>
          <w:highlight w:val="yellow"/>
        </w:rPr>
        <w:t xml:space="preserve">can </w:t>
      </w:r>
      <w:r w:rsidRPr="00B32EFD">
        <w:rPr>
          <w:rStyle w:val="Emphasis"/>
          <w:highlight w:val="yellow"/>
        </w:rPr>
        <w:t>rely on previously settled deals</w:t>
      </w:r>
      <w:r w:rsidRPr="001713DF">
        <w:rPr>
          <w:rStyle w:val="Emphasis"/>
        </w:rPr>
        <w:t>.</w:t>
      </w:r>
      <w:r>
        <w:rPr>
          <w:rStyle w:val="StyleUnderline"/>
        </w:rPr>
        <w:t xml:space="preserve"> </w:t>
      </w:r>
      <w:r w:rsidRPr="001713DF">
        <w:rPr>
          <w:rStyle w:val="StyleUnderline"/>
        </w:rPr>
        <w:t>Some believe the U.S. government is entitled to the IP benefits of COVID</w:t>
      </w:r>
      <w:r w:rsidRPr="001713DF">
        <w:rPr>
          <w:rStyle w:val="StyleUnderline"/>
          <w:rFonts w:ascii="Times New Roman" w:hAnsi="Times New Roman" w:cs="Times New Roman"/>
        </w:rPr>
        <w:t>‐​</w:t>
      </w:r>
      <w:r w:rsidRPr="001713DF">
        <w:rPr>
          <w:rStyle w:val="StyleUnderline"/>
        </w:rPr>
        <w:t>related research because it played a major funding role</w:t>
      </w:r>
      <w:r w:rsidRPr="001713DF">
        <w:rPr>
          <w:sz w:val="16"/>
        </w:rPr>
        <w:t xml:space="preserve"> both directly and indirectly. Operation Warp Speed indeed spent $12.4 billion by December 2020, but almost half was entirely on manufacturing, with the other half not differentiating between manufacturing and development. </w:t>
      </w:r>
      <w:r w:rsidRPr="00B32EFD">
        <w:rPr>
          <w:rStyle w:val="StyleUnderline"/>
          <w:highlight w:val="yellow"/>
        </w:rPr>
        <w:t>Pfizer</w:t>
      </w:r>
      <w:r w:rsidRPr="001713DF">
        <w:rPr>
          <w:sz w:val="16"/>
        </w:rPr>
        <w:t xml:space="preserve"> PFE, -1.17%, for example, </w:t>
      </w:r>
      <w:r w:rsidRPr="00B32EFD">
        <w:rPr>
          <w:rStyle w:val="StyleUnderline"/>
          <w:highlight w:val="yellow"/>
        </w:rPr>
        <w:t>took no government money</w:t>
      </w:r>
      <w:r w:rsidRPr="001713DF">
        <w:rPr>
          <w:rStyle w:val="StyleUnderline"/>
        </w:rPr>
        <w:t xml:space="preserve"> for its vaccine research</w:t>
      </w:r>
      <w:r w:rsidRPr="001713DF">
        <w:rPr>
          <w:sz w:val="16"/>
        </w:rPr>
        <w:t xml:space="preserve">. Indirectly, National Institutes of Health (NIH)-funded basic research has helped our understanding of mRNA mechanisms. But successful vaccine products took decades of large, risky research by private companies like </w:t>
      </w:r>
      <w:proofErr w:type="spellStart"/>
      <w:r w:rsidRPr="001713DF">
        <w:rPr>
          <w:sz w:val="16"/>
        </w:rPr>
        <w:t>Moderna</w:t>
      </w:r>
      <w:proofErr w:type="spellEnd"/>
      <w:r w:rsidRPr="001713DF">
        <w:rPr>
          <w:sz w:val="16"/>
        </w:rPr>
        <w:t xml:space="preserve"> MRNA, -0.70%. All this discussion, moreover, misses a fundamental point. </w:t>
      </w:r>
      <w:r w:rsidRPr="00B32EFD">
        <w:rPr>
          <w:rStyle w:val="StyleUnderline"/>
          <w:highlight w:val="yellow"/>
        </w:rPr>
        <w:t>When government decided to fund companies</w:t>
      </w:r>
      <w:r w:rsidRPr="001713DF">
        <w:rPr>
          <w:rStyle w:val="StyleUnderline"/>
        </w:rPr>
        <w:t xml:space="preserve"> through Operation Warp Speed</w:t>
      </w:r>
      <w:r w:rsidRPr="001713DF">
        <w:rPr>
          <w:sz w:val="16"/>
        </w:rPr>
        <w:t xml:space="preserve"> or research through the NIH, </w:t>
      </w:r>
      <w:r w:rsidRPr="00B32EFD">
        <w:rPr>
          <w:rStyle w:val="StyleUnderline"/>
          <w:highlight w:val="yellow"/>
        </w:rPr>
        <w:t>it did not do so with the caveat that companies would have to forego IP</w:t>
      </w:r>
      <w:r w:rsidRPr="001713DF">
        <w:rPr>
          <w:rStyle w:val="StyleUnderline"/>
        </w:rPr>
        <w:t xml:space="preserve"> rights in the future. If this had been clear from the outset, it would be defensible for government to claim the right to waive patents now. </w:t>
      </w:r>
      <w:r w:rsidRPr="00B32EFD">
        <w:rPr>
          <w:rStyle w:val="StyleUnderline"/>
        </w:rPr>
        <w:t xml:space="preserve">But </w:t>
      </w:r>
      <w:r w:rsidRPr="00B32EFD">
        <w:rPr>
          <w:rStyle w:val="StyleUnderline"/>
          <w:highlight w:val="yellow"/>
        </w:rPr>
        <w:t xml:space="preserve">had the companies known, they </w:t>
      </w:r>
      <w:r w:rsidRPr="00B32EFD">
        <w:rPr>
          <w:rStyle w:val="Emphasis"/>
          <w:highlight w:val="yellow"/>
        </w:rPr>
        <w:t>might not have taken the money</w:t>
      </w:r>
      <w:r w:rsidRPr="001713DF">
        <w:rPr>
          <w:rStyle w:val="StyleUnderline"/>
        </w:rPr>
        <w:t xml:space="preserve"> or </w:t>
      </w:r>
      <w:r w:rsidRPr="001713DF">
        <w:rPr>
          <w:rStyle w:val="StyleUnderline"/>
        </w:rPr>
        <w:lastRenderedPageBreak/>
        <w:t>conducted the research in the first place.</w:t>
      </w:r>
      <w:r>
        <w:rPr>
          <w:rStyle w:val="StyleUnderline"/>
        </w:rPr>
        <w:t xml:space="preserve"> </w:t>
      </w:r>
      <w:r w:rsidRPr="001713DF">
        <w:rPr>
          <w:sz w:val="16"/>
        </w:rPr>
        <w:t xml:space="preserve">Further, </w:t>
      </w:r>
      <w:r w:rsidRPr="001713DF">
        <w:rPr>
          <w:rStyle w:val="StyleUnderline"/>
        </w:rPr>
        <w:t>the waiver is not likely to achieve the goals of increased production in the short term</w:t>
      </w:r>
      <w:r w:rsidRPr="001713DF">
        <w:rPr>
          <w:sz w:val="16"/>
        </w:rPr>
        <w:t xml:space="preserve">. Many experts have stressed that </w:t>
      </w:r>
      <w:r w:rsidRPr="001713DF">
        <w:rPr>
          <w:rStyle w:val="StyleUnderline"/>
        </w:rPr>
        <w:t xml:space="preserve">IP is not the hurdle keeping production from increasing </w:t>
      </w:r>
      <w:proofErr w:type="gramStart"/>
      <w:r w:rsidRPr="001713DF">
        <w:rPr>
          <w:rStyle w:val="StyleUnderline"/>
        </w:rPr>
        <w:t>in the near future</w:t>
      </w:r>
      <w:proofErr w:type="gramEnd"/>
      <w:r w:rsidRPr="001713DF">
        <w:rPr>
          <w:sz w:val="16"/>
        </w:rPr>
        <w:t xml:space="preserve">. AstraZeneca AZN, 0.14% AZN, 0.08% has licensed production to 15 countries and 25 manufacturing sites and </w:t>
      </w:r>
      <w:proofErr w:type="spellStart"/>
      <w:r w:rsidRPr="001713DF">
        <w:rPr>
          <w:sz w:val="16"/>
        </w:rPr>
        <w:t>Moderna</w:t>
      </w:r>
      <w:proofErr w:type="spellEnd"/>
      <w:r w:rsidRPr="001713DF">
        <w:rPr>
          <w:sz w:val="16"/>
        </w:rPr>
        <w:t xml:space="preserve"> stated it would not enforce its COVID-19 related patents during the pandemic. Instead, </w:t>
      </w:r>
      <w:r w:rsidRPr="001713DF">
        <w:rPr>
          <w:rStyle w:val="StyleUnderline"/>
        </w:rPr>
        <w:t>manufacturing components and raw materials are the relevant bottlenecks</w:t>
      </w:r>
      <w:r w:rsidRPr="001713DF">
        <w:rPr>
          <w:sz w:val="16"/>
        </w:rPr>
        <w:t xml:space="preserve">. Finally, </w:t>
      </w:r>
      <w:r w:rsidRPr="00B32EFD">
        <w:rPr>
          <w:rStyle w:val="StyleUnderline"/>
          <w:highlight w:val="yellow"/>
        </w:rPr>
        <w:t>even if patents were an obstacle</w:t>
      </w:r>
      <w:r w:rsidRPr="001713DF">
        <w:rPr>
          <w:rStyle w:val="StyleUnderline"/>
        </w:rPr>
        <w:t xml:space="preserve"> to increased production</w:t>
      </w:r>
      <w:r w:rsidRPr="001713DF">
        <w:rPr>
          <w:rStyle w:val="Emphasis"/>
        </w:rPr>
        <w:t xml:space="preserve">, </w:t>
      </w:r>
      <w:r w:rsidRPr="00B32EFD">
        <w:rPr>
          <w:rStyle w:val="Emphasis"/>
          <w:highlight w:val="yellow"/>
        </w:rPr>
        <w:t>an alternative</w:t>
      </w:r>
      <w:r w:rsidRPr="001713DF">
        <w:rPr>
          <w:rStyle w:val="Emphasis"/>
        </w:rPr>
        <w:t xml:space="preserve"> for producing more vaccines </w:t>
      </w:r>
      <w:r w:rsidRPr="00B32EFD">
        <w:rPr>
          <w:rStyle w:val="Emphasis"/>
          <w:highlight w:val="yellow"/>
        </w:rPr>
        <w:t>exists</w:t>
      </w:r>
      <w:r w:rsidRPr="001713DF">
        <w:rPr>
          <w:rStyle w:val="StyleUnderline"/>
        </w:rPr>
        <w:t xml:space="preserve">: </w:t>
      </w:r>
      <w:r w:rsidRPr="00B32EFD">
        <w:rPr>
          <w:rStyle w:val="StyleUnderline"/>
          <w:highlight w:val="yellow"/>
        </w:rPr>
        <w:t>pay for them. Governments could buy patents, or doses</w:t>
      </w:r>
      <w:r w:rsidRPr="001713DF">
        <w:rPr>
          <w:rStyle w:val="StyleUnderline"/>
        </w:rPr>
        <w:t xml:space="preserve">, from pharmaceutical companies </w:t>
      </w:r>
      <w:r w:rsidRPr="00B32EFD">
        <w:rPr>
          <w:rStyle w:val="StyleUnderline"/>
          <w:highlight w:val="yellow"/>
        </w:rPr>
        <w:t>and donate them</w:t>
      </w:r>
      <w:r w:rsidRPr="001713DF">
        <w:rPr>
          <w:rStyle w:val="StyleUnderline"/>
        </w:rPr>
        <w:t xml:space="preserve"> around the world. </w:t>
      </w:r>
      <w:r w:rsidRPr="00B32EFD">
        <w:rPr>
          <w:rStyle w:val="StyleUnderline"/>
          <w:highlight w:val="yellow"/>
        </w:rPr>
        <w:t>Such buyouts have the same upsides</w:t>
      </w:r>
      <w:r w:rsidRPr="001713DF">
        <w:rPr>
          <w:rStyle w:val="StyleUnderline"/>
        </w:rPr>
        <w:t xml:space="preserve"> as waivers, </w:t>
      </w:r>
      <w:r w:rsidRPr="00B32EFD">
        <w:rPr>
          <w:rStyle w:val="Emphasis"/>
          <w:highlight w:val="yellow"/>
        </w:rPr>
        <w:t>but without risking long</w:t>
      </w:r>
      <w:r w:rsidRPr="00B32EFD">
        <w:rPr>
          <w:rStyle w:val="Emphasis"/>
          <w:rFonts w:ascii="Times New Roman" w:hAnsi="Times New Roman" w:cs="Times New Roman"/>
          <w:highlight w:val="yellow"/>
        </w:rPr>
        <w:t>‐​</w:t>
      </w:r>
      <w:r w:rsidRPr="00B32EFD">
        <w:rPr>
          <w:rStyle w:val="Emphasis"/>
          <w:highlight w:val="yellow"/>
        </w:rPr>
        <w:t xml:space="preserve">term </w:t>
      </w:r>
      <w:r w:rsidRPr="00B32EFD">
        <w:rPr>
          <w:rStyle w:val="Emphasis"/>
        </w:rPr>
        <w:t xml:space="preserve">vaccine </w:t>
      </w:r>
      <w:r w:rsidRPr="00B32EFD">
        <w:rPr>
          <w:rStyle w:val="Emphasis"/>
          <w:highlight w:val="yellow"/>
        </w:rPr>
        <w:t>innovation</w:t>
      </w:r>
      <w:r w:rsidRPr="001713DF">
        <w:rPr>
          <w:rStyle w:val="Emphasis"/>
        </w:rPr>
        <w:t>.</w:t>
      </w:r>
      <w:r w:rsidRPr="001713DF">
        <w:rPr>
          <w:sz w:val="16"/>
        </w:rPr>
        <w:t xml:space="preserve"> The rule of law could live to see another day.</w:t>
      </w:r>
    </w:p>
    <w:p w14:paraId="2E9085A9" w14:textId="77777777" w:rsidR="00AA7E5D" w:rsidRDefault="00AA7E5D" w:rsidP="00AA7E5D">
      <w:pPr>
        <w:rPr>
          <w:sz w:val="16"/>
        </w:rPr>
      </w:pPr>
    </w:p>
    <w:p w14:paraId="3045EA60" w14:textId="77777777" w:rsidR="00275788" w:rsidRPr="00672D8C" w:rsidRDefault="00275788" w:rsidP="00275788">
      <w:pPr>
        <w:keepNext/>
        <w:keepLines/>
        <w:pageBreakBefore/>
        <w:spacing w:before="40" w:after="0"/>
        <w:jc w:val="center"/>
        <w:outlineLvl w:val="2"/>
        <w:rPr>
          <w:rFonts w:eastAsia="SimSun" w:cs="Times New Roman"/>
          <w:b/>
          <w:sz w:val="32"/>
          <w:u w:val="single"/>
        </w:rPr>
      </w:pPr>
      <w:r w:rsidRPr="00672D8C">
        <w:rPr>
          <w:rFonts w:eastAsia="SimSun" w:cs="Times New Roman"/>
          <w:b/>
          <w:sz w:val="32"/>
          <w:u w:val="single"/>
        </w:rPr>
        <w:lastRenderedPageBreak/>
        <w:t>1NC -- Disease</w:t>
      </w:r>
    </w:p>
    <w:p w14:paraId="60CC637F" w14:textId="77777777" w:rsidR="00275788" w:rsidRPr="00672D8C" w:rsidRDefault="00275788" w:rsidP="00275788">
      <w:pPr>
        <w:keepNext/>
        <w:keepLines/>
        <w:spacing w:before="40" w:after="0"/>
        <w:outlineLvl w:val="3"/>
        <w:rPr>
          <w:rFonts w:eastAsia="SimSun" w:cs="Times New Roman"/>
          <w:b/>
          <w:iCs/>
          <w:sz w:val="26"/>
        </w:rPr>
      </w:pPr>
      <w:r w:rsidRPr="00672D8C">
        <w:rPr>
          <w:rFonts w:eastAsia="SimSun" w:cs="Times New Roman"/>
          <w:b/>
          <w:iCs/>
          <w:sz w:val="26"/>
        </w:rPr>
        <w:t>Biotech strong now -- boosted by COVID and it's an inherently stable sector</w:t>
      </w:r>
    </w:p>
    <w:p w14:paraId="1C11F12E" w14:textId="77777777" w:rsidR="00275788" w:rsidRPr="00672D8C" w:rsidRDefault="00275788" w:rsidP="00275788">
      <w:pPr>
        <w:rPr>
          <w:rFonts w:eastAsia="Calibri"/>
        </w:rPr>
      </w:pPr>
      <w:proofErr w:type="spellStart"/>
      <w:r w:rsidRPr="00672D8C">
        <w:rPr>
          <w:rFonts w:eastAsia="Calibri"/>
          <w:b/>
          <w:bCs/>
          <w:sz w:val="26"/>
        </w:rPr>
        <w:t>Cancherini</w:t>
      </w:r>
      <w:proofErr w:type="spellEnd"/>
      <w:r w:rsidRPr="00672D8C">
        <w:rPr>
          <w:rFonts w:eastAsia="Calibri"/>
          <w:b/>
          <w:bCs/>
          <w:sz w:val="26"/>
        </w:rPr>
        <w:t xml:space="preserve"> et al. 4-30</w:t>
      </w:r>
      <w:r w:rsidRPr="00672D8C">
        <w:rPr>
          <w:rFonts w:eastAsia="Calibri"/>
        </w:rPr>
        <w:t xml:space="preserve"> </w:t>
      </w:r>
      <w:r w:rsidRPr="00672D8C">
        <w:rPr>
          <w:rFonts w:eastAsia="Calibri"/>
          <w:sz w:val="16"/>
          <w:szCs w:val="16"/>
        </w:rPr>
        <w:t xml:space="preserve">[Laura </w:t>
      </w:r>
      <w:proofErr w:type="spellStart"/>
      <w:r w:rsidRPr="00672D8C">
        <w:rPr>
          <w:rFonts w:eastAsia="Calibri"/>
          <w:sz w:val="16"/>
          <w:szCs w:val="16"/>
        </w:rPr>
        <w:t>Cancherini</w:t>
      </w:r>
      <w:proofErr w:type="spellEnd"/>
      <w:r w:rsidRPr="00672D8C">
        <w:rPr>
          <w:rFonts w:eastAsia="Calibri"/>
          <w:sz w:val="16"/>
          <w:szCs w:val="16"/>
        </w:rPr>
        <w:t xml:space="preserve">, Engagement Manager @ McKinsey &amp; Company. Joseph Lydon, Associate Partner @ McKinsey &amp; Company. Jorge Santos da Silva, Senior Partner @ McKinsey &amp; Company. Alexandra </w:t>
      </w:r>
      <w:proofErr w:type="spellStart"/>
      <w:r w:rsidRPr="00672D8C">
        <w:rPr>
          <w:rFonts w:eastAsia="Calibri"/>
          <w:sz w:val="16"/>
          <w:szCs w:val="16"/>
        </w:rPr>
        <w:t>Zemp</w:t>
      </w:r>
      <w:proofErr w:type="spellEnd"/>
      <w:r w:rsidRPr="00672D8C">
        <w:rPr>
          <w:rFonts w:eastAsia="Calibri"/>
          <w:sz w:val="16"/>
          <w:szCs w:val="16"/>
        </w:rPr>
        <w:t xml:space="preserve">, Partner @ McKinsey &amp; Company. "What’s ahead for biotech: Another wave or low </w:t>
      </w:r>
      <w:proofErr w:type="gramStart"/>
      <w:r w:rsidRPr="00672D8C">
        <w:rPr>
          <w:rFonts w:eastAsia="Calibri"/>
          <w:sz w:val="16"/>
          <w:szCs w:val="16"/>
        </w:rPr>
        <w:t>tide?,</w:t>
      </w:r>
      <w:proofErr w:type="gramEnd"/>
      <w:r w:rsidRPr="00672D8C">
        <w:rPr>
          <w:rFonts w:eastAsia="Calibri"/>
          <w:sz w:val="16"/>
          <w:szCs w:val="16"/>
        </w:rPr>
        <w:t xml:space="preserve">" McKinsey &amp;amp; Company, 4-30-2021, accessed 8-25-2021, https://www.mckinsey.com/industries/pharmaceuticals-and-medical-products/our-insights/whats-ahead-for-biotech-another-wave-or-low-tide] HWIC </w:t>
      </w:r>
    </w:p>
    <w:p w14:paraId="775E36B8" w14:textId="77777777" w:rsidR="00275788" w:rsidRPr="00672D8C" w:rsidRDefault="00275788" w:rsidP="00275788">
      <w:pPr>
        <w:rPr>
          <w:rFonts w:eastAsia="Calibri"/>
        </w:rPr>
      </w:pPr>
      <w:r w:rsidRPr="00672D8C">
        <w:rPr>
          <w:rFonts w:eastAsia="Calibri"/>
          <w:sz w:val="16"/>
        </w:rPr>
        <w:t>Belying this downbeat mood</w:t>
      </w:r>
      <w:r w:rsidRPr="00206E2D">
        <w:rPr>
          <w:rFonts w:eastAsia="Calibri"/>
          <w:sz w:val="16"/>
          <w:highlight w:val="yellow"/>
        </w:rPr>
        <w:t xml:space="preserve">, </w:t>
      </w:r>
      <w:r w:rsidRPr="00206E2D">
        <w:rPr>
          <w:rFonts w:eastAsia="Calibri"/>
          <w:highlight w:val="yellow"/>
          <w:u w:val="single"/>
        </w:rPr>
        <w:t xml:space="preserve">biotech has in fact had </w:t>
      </w:r>
      <w:r w:rsidRPr="00206E2D">
        <w:rPr>
          <w:rFonts w:eastAsia="Calibri"/>
          <w:u w:val="single"/>
        </w:rPr>
        <w:t>one of</w:t>
      </w:r>
      <w:r w:rsidRPr="00206E2D">
        <w:rPr>
          <w:rFonts w:eastAsia="Calibri"/>
          <w:highlight w:val="yellow"/>
          <w:u w:val="single"/>
        </w:rPr>
        <w:t xml:space="preserve"> its best years so far. </w:t>
      </w:r>
      <w:r w:rsidRPr="00206E2D">
        <w:rPr>
          <w:rFonts w:eastAsia="Calibri"/>
          <w:u w:val="single"/>
        </w:rPr>
        <w:t xml:space="preserve">By January 2021, venture </w:t>
      </w:r>
      <w:r w:rsidRPr="00206E2D">
        <w:rPr>
          <w:rFonts w:eastAsia="Calibri"/>
          <w:highlight w:val="yellow"/>
          <w:u w:val="single"/>
        </w:rPr>
        <w:t>capitalists</w:t>
      </w:r>
      <w:r w:rsidRPr="00672D8C">
        <w:rPr>
          <w:rFonts w:eastAsia="Calibri"/>
          <w:u w:val="single"/>
        </w:rPr>
        <w:t xml:space="preserve"> had </w:t>
      </w:r>
      <w:r w:rsidRPr="00206E2D">
        <w:rPr>
          <w:rFonts w:eastAsia="Calibri"/>
          <w:highlight w:val="yellow"/>
          <w:u w:val="single"/>
        </w:rPr>
        <w:t>invested</w:t>
      </w:r>
      <w:r w:rsidRPr="00672D8C">
        <w:rPr>
          <w:rFonts w:eastAsia="Calibri"/>
          <w:u w:val="single"/>
        </w:rPr>
        <w:t xml:space="preserve"> some </w:t>
      </w:r>
      <w:r w:rsidRPr="00206E2D">
        <w:rPr>
          <w:rFonts w:eastAsia="Calibri"/>
          <w:highlight w:val="yellow"/>
          <w:u w:val="single"/>
        </w:rPr>
        <w:t>60 percent</w:t>
      </w:r>
      <w:r w:rsidRPr="00672D8C">
        <w:rPr>
          <w:rFonts w:eastAsia="Calibri"/>
          <w:u w:val="single"/>
        </w:rPr>
        <w:t xml:space="preserve"> more than they had in January 2020</w:t>
      </w:r>
      <w:r w:rsidRPr="00672D8C">
        <w:rPr>
          <w:rFonts w:eastAsia="Calibri"/>
          <w:sz w:val="16"/>
        </w:rPr>
        <w:t xml:space="preserve">, with more than $3 billion invested worldwide in January 2021 alone.5 </w:t>
      </w:r>
      <w:r w:rsidRPr="00672D8C">
        <w:rPr>
          <w:rFonts w:eastAsia="Calibri"/>
          <w:u w:val="single"/>
        </w:rPr>
        <w:t>IPO activity grew strongly: there were 19 more closures than in the same period in 2020,</w:t>
      </w:r>
      <w:r w:rsidRPr="00672D8C">
        <w:rPr>
          <w:rFonts w:eastAsia="Calibri"/>
          <w:sz w:val="16"/>
        </w:rPr>
        <w:t xml:space="preserve"> with an average of $150 million per raise, 17 percent more than in 2020. Other deals have also had a bumper start to 2021, </w:t>
      </w:r>
      <w:r w:rsidRPr="00672D8C">
        <w:rPr>
          <w:rFonts w:eastAsia="Calibri"/>
          <w:u w:val="single"/>
        </w:rPr>
        <w:t>with the average deal size reaching more than $500 million, up by more than 66 percent on the 2020 average</w:t>
      </w:r>
      <w:r w:rsidRPr="00672D8C">
        <w:rPr>
          <w:rFonts w:eastAsia="Calibri"/>
          <w:sz w:val="16"/>
        </w:rPr>
        <w:t xml:space="preserve"> (Exhibit 3).6 Exhibit 3 We strive to provide individuals with disabilities equal access to our website. If you would like information about this </w:t>
      </w:r>
      <w:proofErr w:type="gramStart"/>
      <w:r w:rsidRPr="00672D8C">
        <w:rPr>
          <w:rFonts w:eastAsia="Calibri"/>
          <w:sz w:val="16"/>
        </w:rPr>
        <w:t>content</w:t>
      </w:r>
      <w:proofErr w:type="gramEnd"/>
      <w:r w:rsidRPr="00672D8C">
        <w:rPr>
          <w:rFonts w:eastAsia="Calibri"/>
          <w:sz w:val="16"/>
        </w:rPr>
        <w:t xml:space="preserve"> we will be happy to work with you. Please email us at: McKinsey_Website_Accessibility@mckinsey.com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672D8C">
        <w:rPr>
          <w:rFonts w:eastAsia="Calibri"/>
          <w:sz w:val="16"/>
        </w:rPr>
        <w:t>biotechs</w:t>
      </w:r>
      <w:proofErr w:type="spellEnd"/>
      <w:r w:rsidRPr="00672D8C">
        <w:rPr>
          <w:rFonts w:eastAsia="Calibri"/>
          <w:sz w:val="16"/>
        </w:rPr>
        <w:t xml:space="preserve"> may be part of their story. Fundamentals continue strong </w:t>
      </w:r>
      <w:r w:rsidRPr="00672D8C">
        <w:rPr>
          <w:rFonts w:eastAsia="Calibri"/>
          <w:u w:val="single"/>
        </w:rPr>
        <w:t xml:space="preserve">When </w:t>
      </w:r>
      <w:r w:rsidRPr="00206E2D">
        <w:rPr>
          <w:rFonts w:eastAsia="Calibri"/>
          <w:highlight w:val="yellow"/>
          <w:u w:val="single"/>
        </w:rPr>
        <w:t>we asked executi</w:t>
      </w:r>
      <w:r w:rsidRPr="00672D8C">
        <w:rPr>
          <w:rFonts w:eastAsia="Calibri"/>
          <w:u w:val="single"/>
        </w:rPr>
        <w:t xml:space="preserve">ves and </w:t>
      </w:r>
      <w:r w:rsidRPr="00206E2D">
        <w:rPr>
          <w:rFonts w:eastAsia="Calibri"/>
          <w:highlight w:val="yellow"/>
          <w:u w:val="single"/>
        </w:rPr>
        <w:t xml:space="preserve">investors why </w:t>
      </w:r>
      <w:r w:rsidRPr="00206E2D">
        <w:rPr>
          <w:rFonts w:eastAsia="Calibri"/>
          <w:u w:val="single"/>
        </w:rPr>
        <w:t xml:space="preserve">the </w:t>
      </w:r>
      <w:r w:rsidRPr="00206E2D">
        <w:rPr>
          <w:rFonts w:eastAsia="Calibri"/>
          <w:highlight w:val="yellow"/>
          <w:u w:val="single"/>
        </w:rPr>
        <w:t>biotech</w:t>
      </w:r>
      <w:r w:rsidRPr="00672D8C">
        <w:rPr>
          <w:rFonts w:eastAsia="Calibri"/>
          <w:u w:val="single"/>
        </w:rPr>
        <w:t xml:space="preserve"> sector had </w:t>
      </w:r>
      <w:r w:rsidRPr="00206E2D">
        <w:rPr>
          <w:rFonts w:eastAsia="Calibri"/>
          <w:highlight w:val="yellow"/>
          <w:u w:val="single"/>
        </w:rPr>
        <w:t>stayed</w:t>
      </w:r>
      <w:r w:rsidRPr="00672D8C">
        <w:rPr>
          <w:rFonts w:eastAsia="Calibri"/>
          <w:u w:val="single"/>
        </w:rPr>
        <w:t xml:space="preserve"> so </w:t>
      </w:r>
      <w:r w:rsidRPr="00206E2D">
        <w:rPr>
          <w:rFonts w:eastAsia="Calibri"/>
          <w:highlight w:val="yellow"/>
          <w:u w:val="single"/>
        </w:rPr>
        <w:t>resilient</w:t>
      </w:r>
      <w:r w:rsidRPr="00672D8C">
        <w:rPr>
          <w:rFonts w:eastAsia="Calibri"/>
          <w:u w:val="single"/>
        </w:rPr>
        <w:t xml:space="preserve"> </w:t>
      </w:r>
      <w:r w:rsidRPr="00672D8C">
        <w:rPr>
          <w:rFonts w:eastAsia="Calibri"/>
          <w:sz w:val="16"/>
        </w:rPr>
        <w:t>during the worst economic crisis in decades,</w:t>
      </w:r>
      <w:r w:rsidRPr="00672D8C">
        <w:rPr>
          <w:rFonts w:eastAsia="Calibri"/>
          <w:u w:val="single"/>
        </w:rPr>
        <w:t xml:space="preserve"> </w:t>
      </w:r>
      <w:r w:rsidRPr="00206E2D">
        <w:rPr>
          <w:rFonts w:eastAsia="Calibri"/>
          <w:highlight w:val="yellow"/>
          <w:u w:val="single"/>
        </w:rPr>
        <w:t>they cited innovation</w:t>
      </w:r>
      <w:r w:rsidRPr="00672D8C">
        <w:rPr>
          <w:rFonts w:eastAsia="Calibri"/>
          <w:u w:val="single"/>
        </w:rPr>
        <w:t xml:space="preserve"> as the main reason</w:t>
      </w:r>
      <w:r w:rsidRPr="00672D8C">
        <w:rPr>
          <w:rFonts w:eastAsia="Calibri"/>
          <w:sz w:val="16"/>
        </w:rPr>
        <w:t xml:space="preserve">. The number of assets transitioning to clinical phases is still rising, and further waves of innovation are on the horizon, driven by the convergence of biological and technological advances. In the present day, </w:t>
      </w:r>
      <w:r w:rsidRPr="00672D8C">
        <w:rPr>
          <w:rFonts w:eastAsia="Calibri"/>
          <w:u w:val="single"/>
        </w:rPr>
        <w:t xml:space="preserve">many </w:t>
      </w:r>
      <w:proofErr w:type="spellStart"/>
      <w:r w:rsidRPr="00672D8C">
        <w:rPr>
          <w:rFonts w:eastAsia="Calibri"/>
          <w:u w:val="single"/>
        </w:rPr>
        <w:t>biotechs</w:t>
      </w:r>
      <w:proofErr w:type="spellEnd"/>
      <w:r w:rsidRPr="00672D8C">
        <w:rPr>
          <w:rFonts w:eastAsia="Calibri"/>
          <w:u w:val="single"/>
        </w:rPr>
        <w:t xml:space="preserve">, along with the wider pharmaceutical industry, are taking steps to address </w:t>
      </w:r>
      <w:r w:rsidRPr="00672D8C">
        <w:rPr>
          <w:rFonts w:eastAsia="Calibri"/>
          <w:sz w:val="16"/>
        </w:rPr>
        <w:t>the</w:t>
      </w:r>
      <w:r w:rsidRPr="00672D8C">
        <w:rPr>
          <w:rFonts w:eastAsia="Calibri"/>
          <w:u w:val="single"/>
        </w:rPr>
        <w:t xml:space="preserve"> COVID-19 </w:t>
      </w:r>
      <w:r w:rsidRPr="00672D8C">
        <w:rPr>
          <w:rFonts w:eastAsia="Calibri"/>
          <w:sz w:val="16"/>
        </w:rPr>
        <w:t xml:space="preserve">pandemic. </w:t>
      </w:r>
      <w:r w:rsidRPr="00672D8C">
        <w:rPr>
          <w:rFonts w:eastAsia="Calibri"/>
          <w:u w:val="single"/>
        </w:rPr>
        <w:t xml:space="preserve">Together, </w:t>
      </w:r>
      <w:proofErr w:type="spellStart"/>
      <w:r w:rsidRPr="00672D8C">
        <w:rPr>
          <w:rFonts w:eastAsia="Calibri"/>
          <w:u w:val="single"/>
        </w:rPr>
        <w:t>biotechs</w:t>
      </w:r>
      <w:proofErr w:type="spellEnd"/>
      <w:r w:rsidRPr="00672D8C">
        <w:rPr>
          <w:rFonts w:eastAsia="Calibri"/>
          <w:u w:val="single"/>
        </w:rPr>
        <w:t xml:space="preserve"> and pharma companies have more than 250 vaccine candidates in their pipelines</w:t>
      </w:r>
      <w:r w:rsidRPr="00672D8C">
        <w:rPr>
          <w:rFonts w:eastAsia="Calibri"/>
          <w:sz w:val="16"/>
        </w:rPr>
        <w:t xml:space="preserve">, along with a similar number of therapeutics. What’s more, </w:t>
      </w:r>
      <w:r w:rsidRPr="00206E2D">
        <w:rPr>
          <w:rFonts w:eastAsia="Calibri"/>
          <w:sz w:val="16"/>
        </w:rPr>
        <w:t xml:space="preserve">the </w:t>
      </w:r>
      <w:r w:rsidRPr="00206E2D">
        <w:rPr>
          <w:rFonts w:eastAsia="Calibri"/>
          <w:highlight w:val="yellow"/>
          <w:u w:val="single"/>
        </w:rPr>
        <w:t>crisis has shone a spotlight on pharma</w:t>
      </w:r>
      <w:r w:rsidRPr="00672D8C">
        <w:rPr>
          <w:rFonts w:eastAsia="Calibri"/>
          <w:u w:val="single"/>
        </w:rPr>
        <w:t xml:space="preserve"> as the public seeks to understand the roadblocks involved in delivering a vaccine at speed and</w:t>
      </w:r>
      <w:r w:rsidRPr="00672D8C">
        <w:rPr>
          <w:rFonts w:eastAsia="Calibri"/>
          <w:sz w:val="16"/>
        </w:rPr>
        <w:t xml:space="preserve"> the measures needed to maintain </w:t>
      </w:r>
      <w:r w:rsidRPr="00672D8C">
        <w:rPr>
          <w:rFonts w:eastAsia="Calibri"/>
          <w:u w:val="single"/>
        </w:rPr>
        <w:t>safety and efficacy standards</w:t>
      </w:r>
      <w:r w:rsidRPr="00672D8C">
        <w:rPr>
          <w:rFonts w:eastAsia="Calibri"/>
          <w:sz w:val="16"/>
        </w:rPr>
        <w:t xml:space="preserve">. To that extent, </w:t>
      </w:r>
      <w:r w:rsidRPr="00672D8C">
        <w:rPr>
          <w:rFonts w:eastAsia="Calibri"/>
          <w:u w:val="single"/>
        </w:rPr>
        <w:t>the world has been living through a time of mass education in science research and development</w:t>
      </w:r>
      <w:r w:rsidRPr="00206E2D">
        <w:rPr>
          <w:rFonts w:eastAsia="Calibri"/>
          <w:highlight w:val="yellow"/>
          <w:u w:val="single"/>
        </w:rPr>
        <w:t xml:space="preserve">. </w:t>
      </w:r>
      <w:r w:rsidRPr="00206E2D">
        <w:rPr>
          <w:rFonts w:eastAsia="Calibri"/>
          <w:sz w:val="16"/>
          <w:highlight w:val="yellow"/>
        </w:rPr>
        <w:t>Bi</w:t>
      </w:r>
      <w:r w:rsidRPr="00206E2D">
        <w:rPr>
          <w:rFonts w:eastAsia="Calibri"/>
          <w:highlight w:val="yellow"/>
          <w:u w:val="single"/>
        </w:rPr>
        <w:t>otech has also benefited from</w:t>
      </w:r>
      <w:r w:rsidRPr="00672D8C">
        <w:rPr>
          <w:rFonts w:eastAsia="Calibri"/>
          <w:u w:val="single"/>
        </w:rPr>
        <w:t xml:space="preserve"> its innate </w:t>
      </w:r>
      <w:r w:rsidRPr="00206E2D">
        <w:rPr>
          <w:rFonts w:eastAsia="Calibri"/>
          <w:highlight w:val="yellow"/>
          <w:u w:val="single"/>
        </w:rPr>
        <w:t>financial resilience. Healthcare</w:t>
      </w:r>
      <w:r w:rsidRPr="00672D8C">
        <w:rPr>
          <w:rFonts w:eastAsia="Calibri"/>
          <w:sz w:val="16"/>
        </w:rPr>
        <w:t xml:space="preserve"> </w:t>
      </w:r>
      <w:proofErr w:type="gramStart"/>
      <w:r w:rsidRPr="00672D8C">
        <w:rPr>
          <w:rFonts w:eastAsia="Calibri"/>
          <w:sz w:val="16"/>
        </w:rPr>
        <w:t xml:space="preserve">as a whole </w:t>
      </w:r>
      <w:r w:rsidRPr="00206E2D">
        <w:rPr>
          <w:rFonts w:eastAsia="Calibri"/>
          <w:highlight w:val="yellow"/>
          <w:u w:val="single"/>
        </w:rPr>
        <w:t>is</w:t>
      </w:r>
      <w:proofErr w:type="gramEnd"/>
      <w:r w:rsidRPr="00206E2D">
        <w:rPr>
          <w:rFonts w:eastAsia="Calibri"/>
          <w:highlight w:val="yellow"/>
          <w:u w:val="single"/>
        </w:rPr>
        <w:t xml:space="preserve"> less dependent on economic cycles</w:t>
      </w:r>
      <w:r w:rsidRPr="00672D8C">
        <w:rPr>
          <w:rFonts w:eastAsia="Calibri"/>
          <w:u w:val="single"/>
        </w:rPr>
        <w:t xml:space="preserve"> than most other industries. </w:t>
      </w:r>
      <w:r w:rsidRPr="00206E2D">
        <w:rPr>
          <w:rFonts w:eastAsia="Calibri"/>
          <w:highlight w:val="yellow"/>
          <w:u w:val="single"/>
        </w:rPr>
        <w:t>Biotech is an innovator</w:t>
      </w:r>
      <w:r w:rsidRPr="00672D8C">
        <w:rPr>
          <w:rFonts w:eastAsia="Calibri"/>
          <w:u w:val="single"/>
        </w:rPr>
        <w:t>, actively identifying and addressing</w:t>
      </w:r>
      <w:r w:rsidRPr="00672D8C">
        <w:rPr>
          <w:rFonts w:eastAsia="Calibri"/>
          <w:sz w:val="16"/>
        </w:rPr>
        <w:t xml:space="preserve"> patients’ </w:t>
      </w:r>
      <w:r w:rsidRPr="00672D8C">
        <w:rPr>
          <w:rFonts w:eastAsia="Calibri"/>
          <w:u w:val="single"/>
        </w:rPr>
        <w:t>unmet needs</w:t>
      </w:r>
      <w:r w:rsidRPr="00672D8C">
        <w:rPr>
          <w:rFonts w:eastAsia="Calibri"/>
          <w:sz w:val="16"/>
        </w:rPr>
        <w:t xml:space="preserve">. In addition, </w:t>
      </w:r>
      <w:proofErr w:type="spellStart"/>
      <w:r w:rsidRPr="00672D8C">
        <w:rPr>
          <w:rFonts w:eastAsia="Calibri"/>
          <w:u w:val="single"/>
        </w:rPr>
        <w:t>biotechs</w:t>
      </w:r>
      <w:proofErr w:type="spellEnd"/>
      <w:r w:rsidRPr="00672D8C">
        <w:rPr>
          <w:rFonts w:eastAsia="Calibri"/>
          <w:u w:val="single"/>
        </w:rPr>
        <w:t>’ top-line revenues have been less affected by lockdowns</w:t>
      </w:r>
      <w:r w:rsidRPr="00672D8C">
        <w:rPr>
          <w:rFonts w:eastAsia="Calibri"/>
          <w:sz w:val="16"/>
        </w:rPr>
        <w:t xml:space="preserve"> than is the case in most other industries. Another factor acting in the sector’s favor is that </w:t>
      </w:r>
      <w:r w:rsidRPr="00672D8C">
        <w:rPr>
          <w:rFonts w:eastAsia="Calibri"/>
          <w:u w:val="single"/>
        </w:rPr>
        <w:t xml:space="preserve">larger </w:t>
      </w:r>
      <w:r w:rsidRPr="00206E2D">
        <w:rPr>
          <w:rFonts w:eastAsia="Calibri"/>
          <w:highlight w:val="yellow"/>
          <w:u w:val="single"/>
        </w:rPr>
        <w:t>pharma</w:t>
      </w:r>
      <w:r w:rsidRPr="00672D8C">
        <w:rPr>
          <w:rFonts w:eastAsia="Calibri"/>
          <w:u w:val="single"/>
        </w:rPr>
        <w:t xml:space="preserve">ceutical companies </w:t>
      </w:r>
      <w:r w:rsidRPr="00206E2D">
        <w:rPr>
          <w:rFonts w:eastAsia="Calibri"/>
          <w:highlight w:val="yellow"/>
          <w:u w:val="single"/>
        </w:rPr>
        <w:t xml:space="preserve">still rely on </w:t>
      </w:r>
      <w:proofErr w:type="spellStart"/>
      <w:r w:rsidRPr="00206E2D">
        <w:rPr>
          <w:rFonts w:eastAsia="Calibri"/>
          <w:highlight w:val="yellow"/>
          <w:u w:val="single"/>
        </w:rPr>
        <w:t>biotechs</w:t>
      </w:r>
      <w:proofErr w:type="spellEnd"/>
      <w:r w:rsidRPr="00672D8C">
        <w:rPr>
          <w:rFonts w:eastAsia="Calibri"/>
          <w:u w:val="single"/>
        </w:rPr>
        <w:t xml:space="preserve"> as a source of innovation</w:t>
      </w:r>
      <w:r w:rsidRPr="00672D8C">
        <w:rPr>
          <w:rFonts w:eastAsia="Calibri"/>
          <w:sz w:val="16"/>
        </w:rPr>
        <w:t xml:space="preserve">. With the top dozen pharma companies having more than $170 billion in excess reserves that could be available for spending on M&amp;A, </w:t>
      </w:r>
      <w:r w:rsidRPr="00672D8C">
        <w:rPr>
          <w:rFonts w:eastAsia="Calibri"/>
          <w:u w:val="single"/>
        </w:rPr>
        <w:t xml:space="preserve">the prospects for further financing and deal making look promising. </w:t>
      </w:r>
      <w:r w:rsidRPr="00672D8C">
        <w:rPr>
          <w:rFonts w:eastAsia="Calibri"/>
          <w:sz w:val="16"/>
        </w:rPr>
        <w:t xml:space="preserve">For these and other reasons, </w:t>
      </w:r>
      <w:r w:rsidRPr="00672D8C">
        <w:rPr>
          <w:rFonts w:eastAsia="Calibri"/>
          <w:u w:val="single"/>
        </w:rPr>
        <w:t xml:space="preserve">many investors regard biotech as </w:t>
      </w:r>
      <w:proofErr w:type="gramStart"/>
      <w:r w:rsidRPr="00672D8C">
        <w:rPr>
          <w:rFonts w:eastAsia="Calibri"/>
          <w:u w:val="single"/>
        </w:rPr>
        <w:t>a safe haven</w:t>
      </w:r>
      <w:proofErr w:type="gramEnd"/>
      <w:r w:rsidRPr="00672D8C">
        <w:rPr>
          <w:rFonts w:eastAsia="Calibri"/>
          <w:sz w:val="16"/>
        </w:rPr>
        <w:t xml:space="preserve">. One interviewee felt it had benefited from a halo effect during the pandemic. More innovation on the horizon </w:t>
      </w:r>
      <w:proofErr w:type="gramStart"/>
      <w:r w:rsidRPr="00672D8C">
        <w:rPr>
          <w:rFonts w:eastAsia="Calibri"/>
          <w:sz w:val="16"/>
        </w:rPr>
        <w:t>The</w:t>
      </w:r>
      <w:proofErr w:type="gramEnd"/>
      <w:r w:rsidRPr="00672D8C">
        <w:rPr>
          <w:rFonts w:eastAsia="Calibri"/>
          <w:sz w:val="16"/>
        </w:rPr>
        <w:t xml:space="preserve"> investors and executives we interviewed agreed that </w:t>
      </w:r>
      <w:r w:rsidRPr="00206E2D">
        <w:rPr>
          <w:rFonts w:eastAsia="Calibri"/>
          <w:highlight w:val="yellow"/>
          <w:u w:val="single"/>
        </w:rPr>
        <w:t>biotech</w:t>
      </w:r>
      <w:r w:rsidRPr="00672D8C">
        <w:rPr>
          <w:rFonts w:eastAsia="Calibri"/>
          <w:u w:val="single"/>
        </w:rPr>
        <w:t xml:space="preserve"> innovation continues to increase in quality and quantity despite the macroeconomic environment</w:t>
      </w:r>
      <w:r w:rsidRPr="00672D8C">
        <w:rPr>
          <w:rFonts w:eastAsia="Calibri"/>
          <w:sz w:val="16"/>
        </w:rPr>
        <w:t xml:space="preserve">.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w:t>
      </w:r>
      <w:proofErr w:type="spellStart"/>
      <w:r w:rsidRPr="00672D8C">
        <w:rPr>
          <w:rFonts w:eastAsia="Calibri"/>
          <w:sz w:val="16"/>
        </w:rPr>
        <w:t>biotechs</w:t>
      </w:r>
      <w:proofErr w:type="spellEnd"/>
      <w:r w:rsidRPr="00672D8C">
        <w:rPr>
          <w:rFonts w:eastAsia="Calibri"/>
          <w:sz w:val="16"/>
        </w:rPr>
        <w:t xml:space="preserve"> with Phase I and Phase II assets as their lead assets have accounted for more than half of biotech IPOs. Having an early IPO gives a biotech earlier access to capital and leaves it with more scope to concentrate on science. Looking forward, </w:t>
      </w:r>
      <w:r w:rsidRPr="00672D8C">
        <w:rPr>
          <w:rFonts w:eastAsia="Calibri"/>
          <w:u w:val="single"/>
        </w:rPr>
        <w:t>the combination of advances in biological science and accelerating developments in technology and artificial intelligence has the potential to take innovation to a new level</w:t>
      </w:r>
      <w:r w:rsidRPr="00672D8C">
        <w:rPr>
          <w:rFonts w:eastAsia="Calibri"/>
          <w:sz w:val="16"/>
        </w:rPr>
        <w:t xml:space="preserve">. A recent report from the McKinsey Global Institute analyzed the profound economic and social impact of biological innovation and found that </w:t>
      </w:r>
      <w:r w:rsidRPr="00672D8C">
        <w:rPr>
          <w:rFonts w:eastAsia="Calibri"/>
          <w:u w:val="single"/>
        </w:rPr>
        <w:t xml:space="preserve">biomolecules, biosystems, </w:t>
      </w:r>
      <w:proofErr w:type="spellStart"/>
      <w:r w:rsidRPr="00672D8C">
        <w:rPr>
          <w:rFonts w:eastAsia="Calibri"/>
          <w:u w:val="single"/>
        </w:rPr>
        <w:t>biomachines</w:t>
      </w:r>
      <w:proofErr w:type="spellEnd"/>
      <w:r w:rsidRPr="00672D8C">
        <w:rPr>
          <w:rFonts w:eastAsia="Calibri"/>
          <w:u w:val="single"/>
        </w:rPr>
        <w:t xml:space="preserve">, and biocomputing </w:t>
      </w:r>
      <w:r w:rsidRPr="00206E2D">
        <w:rPr>
          <w:rFonts w:eastAsia="Calibri"/>
          <w:highlight w:val="yellow"/>
          <w:u w:val="single"/>
        </w:rPr>
        <w:t>could collectively produce up to 60 percent of the</w:t>
      </w:r>
      <w:r w:rsidRPr="00672D8C">
        <w:rPr>
          <w:rFonts w:eastAsia="Calibri"/>
          <w:u w:val="single"/>
        </w:rPr>
        <w:t xml:space="preserve"> physical inputs to the </w:t>
      </w:r>
      <w:r w:rsidRPr="00206E2D">
        <w:rPr>
          <w:rFonts w:eastAsia="Calibri"/>
          <w:highlight w:val="yellow"/>
          <w:u w:val="single"/>
        </w:rPr>
        <w:lastRenderedPageBreak/>
        <w:t>global economy</w:t>
      </w:r>
      <w:r w:rsidRPr="00672D8C">
        <w:rPr>
          <w:rFonts w:eastAsia="Calibri"/>
          <w:sz w:val="16"/>
        </w:rPr>
        <w:t>. The applications of this “Bio Revolution” range from agriculture (such as the production of nonanimal meat) to energy and materials, and from consumer goods (such as multi-omics tailored diets) to a multitude of health applications.</w:t>
      </w:r>
    </w:p>
    <w:p w14:paraId="2D895BB9" w14:textId="77777777" w:rsidR="006C1009" w:rsidRPr="00E41C5D" w:rsidRDefault="006C1009" w:rsidP="006C1009">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99092D7" w14:textId="77777777" w:rsidR="006C1009" w:rsidRDefault="006C1009" w:rsidP="006C1009">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0A5DF24A" w14:textId="77777777" w:rsidR="006C1009" w:rsidRPr="008F5C84" w:rsidRDefault="006C1009" w:rsidP="006C1009">
      <w:pPr>
        <w:rPr>
          <w:sz w:val="16"/>
        </w:rPr>
      </w:pPr>
      <w:r w:rsidRPr="008F5C84">
        <w:rPr>
          <w:sz w:val="16"/>
        </w:rPr>
        <w:t>IPRs Strengthen Innovation</w:t>
      </w:r>
    </w:p>
    <w:p w14:paraId="5124AC7E" w14:textId="77777777" w:rsidR="006C1009" w:rsidRPr="008F5C84" w:rsidRDefault="006C1009" w:rsidP="006C1009">
      <w:pPr>
        <w:rPr>
          <w:sz w:val="16"/>
        </w:rPr>
      </w:pPr>
      <w:r w:rsidRPr="00654229">
        <w:rPr>
          <w:rStyle w:val="StyleUnderline"/>
          <w:highlight w:val="yellow"/>
        </w:rPr>
        <w:t>Intellectual property 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654229">
        <w:rPr>
          <w:rStyle w:val="StyleUnderline"/>
          <w:highlight w:val="yellow"/>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06FA2CAD" w14:textId="77777777" w:rsidR="006C1009" w:rsidRPr="008F5C84" w:rsidRDefault="006C1009" w:rsidP="006C1009">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 xml:space="preserve">poor </w:t>
      </w:r>
      <w:r w:rsidRPr="00654229">
        <w:rPr>
          <w:rStyle w:val="StyleUnderline"/>
          <w:highlight w:val="yellow"/>
        </w:rPr>
        <w:t>provision of intellectual property rights deters local innovation</w:t>
      </w:r>
      <w:r w:rsidRPr="00E31889">
        <w:rPr>
          <w:rStyle w:val="StyleUnderline"/>
        </w:rPr>
        <w:t xml:space="preserve"> and risk-taking</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654229">
        <w:rPr>
          <w:rStyle w:val="StyleUnderline"/>
          <w:highlight w:val="yellow"/>
        </w:rPr>
        <w:t>patents provided incentives for innovation investments</w:t>
      </w:r>
      <w:r w:rsidRPr="008F5C84">
        <w:rPr>
          <w:rStyle w:val="StyleUnderline"/>
        </w:rPr>
        <w:t xml:space="preserve">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654229">
        <w:rPr>
          <w:rStyle w:val="StyleUnderline"/>
          <w:highlight w:val="yellow"/>
        </w:rPr>
        <w:t>provision of adequate protection for IPRs can help to stimulate local innovation</w:t>
      </w:r>
      <w:r w:rsidRPr="00654229">
        <w:rPr>
          <w:sz w:val="16"/>
        </w:rPr>
        <w:t xml:space="preserve">, in some cases building on the transfer of technologies that provide inputs and spillovers.50 In other words, </w:t>
      </w:r>
      <w:r w:rsidRPr="00654229">
        <w:rPr>
          <w:rStyle w:val="StyleUnderline"/>
        </w:rPr>
        <w:t>local innovators</w:t>
      </w:r>
      <w:r w:rsidRPr="008F5C84">
        <w:rPr>
          <w:rStyle w:val="StyleUnderline"/>
        </w:rPr>
        <w:t xml:space="preserve">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w:t>
      </w:r>
      <w:r w:rsidRPr="00654229">
        <w:rPr>
          <w:sz w:val="16"/>
        </w:rPr>
        <w:t>). Related</w:t>
      </w:r>
      <w:r w:rsidRPr="008F5C84">
        <w:rPr>
          <w:sz w:val="16"/>
        </w:rPr>
        <w:t xml:space="preserve">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654229">
        <w:rPr>
          <w:rStyle w:val="Emphasis"/>
          <w:highlight w:val="yellow"/>
        </w:rPr>
        <w:t>without protection from potential abus</w:t>
      </w:r>
      <w:r w:rsidRPr="008F5C84">
        <w:rPr>
          <w:rStyle w:val="Emphasis"/>
        </w:rPr>
        <w:t>e of their newly developed technologies</w:t>
      </w:r>
      <w:r w:rsidRPr="00654229">
        <w:rPr>
          <w:rStyle w:val="Emphasis"/>
          <w:highlight w:val="yellow"/>
        </w:rPr>
        <w:t>, foreign enterprises may be less willing to reveal technical informatio</w:t>
      </w:r>
      <w:r w:rsidRPr="008F5C84">
        <w:rPr>
          <w:rStyle w:val="Emphasis"/>
        </w:rPr>
        <w:t>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4690A697" w14:textId="77777777" w:rsidR="006C1009" w:rsidRPr="008F5C84" w:rsidRDefault="006C1009" w:rsidP="006C1009">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3653BC1C" w14:textId="77777777" w:rsidR="006C1009" w:rsidRPr="008F5C84" w:rsidRDefault="006C1009" w:rsidP="006C1009">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654229">
        <w:rPr>
          <w:rStyle w:val="Emphasis"/>
          <w:highlight w:val="yellow"/>
        </w:rPr>
        <w:t>R&amp;D to GDP ratios are positively related to the strength of patent rights</w:t>
      </w:r>
      <w:r w:rsidRPr="00654229">
        <w:rPr>
          <w:rStyle w:val="StyleUnderline"/>
          <w:highlight w:val="yellow"/>
        </w:rPr>
        <w:t>,</w:t>
      </w:r>
      <w:r w:rsidRPr="008F5C84">
        <w:rPr>
          <w:rStyle w:val="StyleUnderline"/>
        </w:rPr>
        <w:t xml:space="preserve">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w:t>
      </w:r>
      <w:r w:rsidRPr="00EB4BDA">
        <w:rPr>
          <w:sz w:val="16"/>
        </w:rPr>
        <w:t xml:space="preserve">percent increase in the domestic level of R&amp;D.54 Likewise, a 1 percent increase in copyright protection was associated with a 3.3 percent increase in domestic R&amp;D. Similarly, when </w:t>
      </w:r>
      <w:r w:rsidRPr="00EB4BDA">
        <w:rPr>
          <w:rStyle w:val="StyleUnderline"/>
        </w:rPr>
        <w:t>trademark protection increased by 1 percent, there was an associated R&amp;D increase of 1.4 percent</w:t>
      </w:r>
      <w:r w:rsidRPr="00EB4BDA">
        <w:rPr>
          <w:sz w:val="16"/>
        </w:rPr>
        <w:t>. As the authors concluded, “</w:t>
      </w:r>
      <w:r w:rsidRPr="00EB4BDA">
        <w:rPr>
          <w:rStyle w:val="StyleUnderline"/>
        </w:rPr>
        <w:t>Increases in the protection of the IPRs carried economic benefits in the form of higher inflows of FDI,</w:t>
      </w:r>
      <w:r w:rsidRPr="008F5C84">
        <w:rPr>
          <w:rStyle w:val="StyleUnderline"/>
        </w:rPr>
        <w:t xml:space="preserve"> and increases in the levels of </w:t>
      </w:r>
      <w:r w:rsidRPr="008F5C84">
        <w:rPr>
          <w:rStyle w:val="StyleUnderline"/>
        </w:rPr>
        <w:lastRenderedPageBreak/>
        <w:t>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654229">
        <w:rPr>
          <w:rStyle w:val="StyleUnderline"/>
          <w:highlight w:val="yellow"/>
        </w:rPr>
        <w:t>strong intellectual property rights can increase incentives for</w:t>
      </w:r>
      <w:r w:rsidRPr="00654229">
        <w:rPr>
          <w:rStyle w:val="StyleUnderline"/>
        </w:rPr>
        <w:t xml:space="preserve"> foreign direct </w:t>
      </w:r>
      <w:r w:rsidRPr="00654229">
        <w:rPr>
          <w:rStyle w:val="StyleUnderline"/>
          <w:highlight w:val="yellow"/>
        </w:rPr>
        <w:t>investment</w:t>
      </w:r>
      <w:r w:rsidRPr="008F5C84">
        <w:rPr>
          <w:rStyle w:val="StyleUnderline"/>
        </w:rPr>
        <w:t xml:space="preserve"> which in turn also leads to economic growth</w:t>
      </w:r>
      <w:r w:rsidRPr="008F5C84">
        <w:rPr>
          <w:sz w:val="16"/>
        </w:rPr>
        <w:t>.”56</w:t>
      </w:r>
    </w:p>
    <w:p w14:paraId="45643C10" w14:textId="77777777" w:rsidR="006C1009" w:rsidRPr="00C110C4" w:rsidRDefault="006C1009" w:rsidP="006C1009">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1610D00" w14:textId="77777777" w:rsidR="006C1009" w:rsidRPr="00C110C4" w:rsidRDefault="006C1009" w:rsidP="006C1009">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33C9502" w14:textId="77777777" w:rsidR="006C1009" w:rsidRPr="00C110C4" w:rsidRDefault="006C1009" w:rsidP="006C1009">
      <w:pPr>
        <w:rPr>
          <w:rFonts w:eastAsia="Calibri"/>
          <w:sz w:val="16"/>
        </w:rPr>
      </w:pPr>
      <w:r w:rsidRPr="00C110C4">
        <w:rPr>
          <w:rFonts w:eastAsia="Calibri"/>
          <w:sz w:val="16"/>
        </w:rPr>
        <w:t xml:space="preserve">As key actors in the healthcare innovation landscape, </w:t>
      </w:r>
      <w:r w:rsidRPr="00654229">
        <w:rPr>
          <w:rFonts w:eastAsia="Calibri"/>
          <w:highlight w:val="yellow"/>
          <w:u w:val="single"/>
        </w:rPr>
        <w:t>pharma</w:t>
      </w:r>
      <w:r w:rsidRPr="00654229">
        <w:rPr>
          <w:rFonts w:eastAsia="Calibri"/>
          <w:u w:val="single"/>
        </w:rPr>
        <w:t>ceutical</w:t>
      </w:r>
      <w:r w:rsidRPr="00C110C4">
        <w:rPr>
          <w:rFonts w:eastAsia="Calibri"/>
          <w:sz w:val="16"/>
        </w:rPr>
        <w:t xml:space="preserve"> and life sciences </w:t>
      </w:r>
      <w:r w:rsidRPr="00C110C4">
        <w:rPr>
          <w:rFonts w:eastAsia="Calibri"/>
          <w:u w:val="single"/>
        </w:rPr>
        <w:t xml:space="preserve">companies </w:t>
      </w:r>
      <w:r w:rsidRPr="00654229">
        <w:rPr>
          <w:rFonts w:eastAsia="Calibri"/>
          <w:highlight w:val="yellow"/>
          <w:u w:val="single"/>
        </w:rPr>
        <w:t>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654229">
        <w:rPr>
          <w:rFonts w:eastAsia="Calibri"/>
          <w:highlight w:val="yellow"/>
          <w:u w:val="single"/>
        </w:rPr>
        <w:t>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0C4">
        <w:rPr>
          <w:rFonts w:eastAsia="Calibri"/>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654229">
        <w:rPr>
          <w:rFonts w:eastAsia="Calibri"/>
          <w:highlight w:val="yellow"/>
          <w:u w:val="single"/>
        </w:rPr>
        <w:t>Innovating</w:t>
      </w:r>
      <w:r w:rsidRPr="00C110C4">
        <w:rPr>
          <w:rFonts w:eastAsia="Calibri"/>
          <w:sz w:val="16"/>
        </w:rPr>
        <w:t xml:space="preserve"> in response to these challenges </w:t>
      </w:r>
      <w:r w:rsidRPr="00654229">
        <w:rPr>
          <w:rFonts w:eastAsia="Calibri"/>
          <w:highlight w:val="yellow"/>
          <w:u w:val="single"/>
        </w:rPr>
        <w:t>does not always align well with</w:t>
      </w:r>
      <w:r w:rsidRPr="00C110C4">
        <w:rPr>
          <w:rFonts w:eastAsia="Calibri"/>
          <w:u w:val="single"/>
        </w:rPr>
        <w:t xml:space="preserve"> pharmaceutical industry </w:t>
      </w:r>
      <w:r w:rsidRPr="00654229">
        <w:rPr>
          <w:rFonts w:eastAsia="Calibri"/>
          <w:highlight w:val="yellow"/>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654229">
        <w:rPr>
          <w:rFonts w:eastAsia="Calibri"/>
          <w:highlight w:val="yellow"/>
          <w:u w:val="single"/>
        </w:rPr>
        <w:t xml:space="preserve">the expertise, </w:t>
      </w:r>
      <w:proofErr w:type="gramStart"/>
      <w:r w:rsidRPr="00654229">
        <w:rPr>
          <w:rFonts w:eastAsia="Calibri"/>
          <w:highlight w:val="yellow"/>
          <w:u w:val="single"/>
        </w:rPr>
        <w:t>networks</w:t>
      </w:r>
      <w:proofErr w:type="gramEnd"/>
      <w:r w:rsidRPr="00654229">
        <w:rPr>
          <w:rFonts w:eastAsia="Calibri"/>
          <w:highlight w:val="yellow"/>
          <w:u w:val="single"/>
        </w:rPr>
        <w:t xml:space="preserve"> and infrastructure that industry</w:t>
      </w:r>
      <w:r w:rsidRPr="00C110C4">
        <w:rPr>
          <w:rFonts w:eastAsia="Calibri"/>
          <w:u w:val="single"/>
        </w:rPr>
        <w:t xml:space="preserve">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654229">
        <w:rPr>
          <w:rFonts w:eastAsia="Calibri"/>
          <w:highlight w:val="yellow"/>
          <w:u w:val="single"/>
        </w:rPr>
        <w:t>make</w:t>
      </w:r>
      <w:r w:rsidRPr="00C110C4">
        <w:rPr>
          <w:rFonts w:eastAsia="Calibri"/>
          <w:u w:val="single"/>
        </w:rPr>
        <w:t xml:space="preserve"> </w:t>
      </w:r>
      <w:r w:rsidRPr="00654229">
        <w:rPr>
          <w:rFonts w:eastAsia="Calibri"/>
          <w:highlight w:val="yellow"/>
          <w:u w:val="single"/>
        </w:rPr>
        <w:t>pharma</w:t>
      </w:r>
      <w:r w:rsidRPr="00654229">
        <w:rPr>
          <w:rFonts w:eastAsia="Calibri"/>
          <w:u w:val="single"/>
        </w:rPr>
        <w:t>ceutical companies</w:t>
      </w:r>
      <w:r w:rsidRPr="00654229">
        <w:rPr>
          <w:rFonts w:eastAsia="Calibri"/>
          <w:sz w:val="16"/>
        </w:rPr>
        <w:t xml:space="preserve"> and the wider life sciences sector </w:t>
      </w:r>
      <w:r w:rsidRPr="00654229">
        <w:rPr>
          <w:rFonts w:eastAsia="Calibri"/>
          <w:highlight w:val="yellow"/>
          <w:u w:val="single"/>
        </w:rPr>
        <w:t>an indispensable partner</w:t>
      </w:r>
      <w:r w:rsidRPr="00654229">
        <w:rPr>
          <w:rFonts w:eastAsia="Calibri"/>
          <w:sz w:val="16"/>
        </w:rPr>
        <w:t xml:space="preserve"> in the search for solutions</w:t>
      </w:r>
      <w:r w:rsidRPr="00C110C4">
        <w:rPr>
          <w:rFonts w:eastAsia="Calibri"/>
          <w:sz w:val="16"/>
        </w:rPr>
        <w:t xml:space="preserve">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654229">
        <w:rPr>
          <w:rFonts w:eastAsia="Calibri"/>
          <w:highlight w:val="yellow"/>
          <w:u w:val="single"/>
        </w:rPr>
        <w:t>industry is currently contributing</w:t>
      </w:r>
      <w:r w:rsidRPr="00C110C4">
        <w:rPr>
          <w:rFonts w:eastAsia="Calibri"/>
          <w:u w:val="single"/>
        </w:rPr>
        <w:t xml:space="preserve">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654229">
        <w:rPr>
          <w:rFonts w:eastAsia="Calibri"/>
          <w:u w:val="single"/>
        </w:rPr>
        <w:t>Pharmaceutical</w:t>
      </w:r>
      <w:r w:rsidRPr="00C110C4">
        <w:rPr>
          <w:rFonts w:eastAsia="Calibri"/>
          <w:u w:val="single"/>
        </w:rPr>
        <w:t xml:space="preserve">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w:t>
      </w:r>
      <w:r w:rsidRPr="00654229">
        <w:rPr>
          <w:rFonts w:eastAsia="Calibri"/>
          <w:sz w:val="16"/>
          <w:highlight w:val="yellow"/>
        </w:rPr>
        <w:t xml:space="preserve">, </w:t>
      </w:r>
      <w:r w:rsidRPr="00654229">
        <w:rPr>
          <w:rFonts w:eastAsia="Calibri"/>
          <w:highlight w:val="yellow"/>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654229">
        <w:rPr>
          <w:rFonts w:eastAsia="Calibri"/>
          <w:highlight w:val="yellow"/>
          <w:u w:val="single"/>
        </w:rPr>
        <w:t>Many public health threats</w:t>
      </w:r>
      <w:r w:rsidRPr="00C110C4">
        <w:rPr>
          <w:rFonts w:eastAsia="Calibri"/>
          <w:u w:val="single"/>
        </w:rPr>
        <w:t xml:space="preserve"> (including those associated with other infectious diseases, bioterrorism agents and antimicrobial resistance) </w:t>
      </w:r>
      <w:r w:rsidRPr="00654229">
        <w:rPr>
          <w:rFonts w:eastAsia="Calibri"/>
          <w:highlight w:val="yellow"/>
          <w:u w:val="single"/>
        </w:rPr>
        <w:t>are urgently in</w:t>
      </w:r>
      <w:r w:rsidRPr="00C110C4">
        <w:rPr>
          <w:rFonts w:eastAsia="Calibri"/>
          <w:u w:val="single"/>
        </w:rPr>
        <w:t xml:space="preserve"> </w:t>
      </w:r>
      <w:r w:rsidRPr="00654229">
        <w:rPr>
          <w:rFonts w:eastAsia="Calibri"/>
          <w:highlight w:val="yellow"/>
          <w:u w:val="single"/>
        </w:rPr>
        <w:t xml:space="preserve">need </w:t>
      </w:r>
      <w:r w:rsidRPr="00654229">
        <w:rPr>
          <w:rFonts w:eastAsia="Calibri"/>
          <w:highlight w:val="yellow"/>
          <w:u w:val="single"/>
        </w:rPr>
        <w:lastRenderedPageBreak/>
        <w:t>of</w:t>
      </w:r>
      <w:r w:rsidRPr="00C110C4">
        <w:rPr>
          <w:rFonts w:eastAsia="Calibri"/>
          <w:u w:val="single"/>
        </w:rPr>
        <w:t xml:space="preserve"> pharmaceutical </w:t>
      </w:r>
      <w:r w:rsidRPr="00654229">
        <w:rPr>
          <w:rFonts w:eastAsia="Calibri"/>
          <w:highlight w:val="yellow"/>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762D7006" w14:textId="77777777" w:rsidR="006C1009" w:rsidRPr="00D36E10" w:rsidRDefault="006C1009" w:rsidP="006C1009"/>
    <w:p w14:paraId="482F9196" w14:textId="77777777" w:rsidR="006C1009" w:rsidRPr="003D6FC2" w:rsidRDefault="006C1009" w:rsidP="006C1009">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63F107A0" w14:textId="77777777" w:rsidR="006C1009" w:rsidRPr="003D6FC2" w:rsidRDefault="006C1009" w:rsidP="006C1009">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4D340F86" w14:textId="66788BAB" w:rsidR="0078524F" w:rsidRPr="003E4167" w:rsidRDefault="006C1009" w:rsidP="003E4167">
      <w:pPr>
        <w:shd w:val="clear" w:color="auto" w:fill="FFFFFF"/>
        <w:rPr>
          <w:rFonts w:eastAsia="Cambria"/>
        </w:rPr>
      </w:pPr>
      <w:r w:rsidRPr="003D6FC2">
        <w:rPr>
          <w:rFonts w:eastAsia="Cambria"/>
        </w:rPr>
        <w:t>In the decades to come, </w:t>
      </w:r>
      <w:r w:rsidRPr="003D6FC2">
        <w:rPr>
          <w:rFonts w:eastAsia="Cambria"/>
          <w:u w:val="single"/>
        </w:rPr>
        <w:t>advanced </w:t>
      </w:r>
      <w:r w:rsidRPr="00654229">
        <w:rPr>
          <w:rFonts w:eastAsia="Cambria"/>
          <w:highlight w:val="yellow"/>
          <w:u w:val="single"/>
        </w:rPr>
        <w:t>bioweapons could </w:t>
      </w:r>
      <w:r w:rsidRPr="00654229">
        <w:rPr>
          <w:rFonts w:eastAsia="Cambria"/>
          <w:b/>
          <w:iCs/>
          <w:highlight w:val="yellow"/>
          <w:u w:val="single"/>
        </w:rPr>
        <w:t>threaten</w:t>
      </w:r>
      <w:r w:rsidRPr="003D6FC2">
        <w:rPr>
          <w:rFonts w:eastAsia="Cambria"/>
          <w:b/>
          <w:iCs/>
          <w:u w:val="single"/>
        </w:rPr>
        <w:t xml:space="preserve"> human </w:t>
      </w:r>
      <w:r w:rsidRPr="00654229">
        <w:rPr>
          <w:rFonts w:eastAsia="Cambria"/>
          <w:b/>
          <w:iCs/>
          <w:highlight w:val="yellow"/>
          <w:u w:val="single"/>
        </w:rPr>
        <w:t>existence</w:t>
      </w:r>
      <w:r w:rsidRPr="003D6FC2">
        <w:rPr>
          <w:rFonts w:eastAsia="Cambria"/>
        </w:rPr>
        <w:t>. Al</w:t>
      </w:r>
      <w:r w:rsidRPr="003D6FC2">
        <w:rPr>
          <w:rFonts w:eastAsia="Cambria"/>
          <w:u w:val="single"/>
        </w:rPr>
        <w:t>though</w:t>
      </w:r>
      <w:r w:rsidRPr="003D6FC2">
        <w:rPr>
          <w:rFonts w:eastAsia="Cambria"/>
        </w:rPr>
        <w:t> the </w:t>
      </w:r>
      <w:r w:rsidRPr="003D6FC2">
        <w:rPr>
          <w:rFonts w:eastAsia="Cambria"/>
          <w:b/>
          <w:iCs/>
          <w:u w:val="single"/>
        </w:rPr>
        <w:t>probability</w:t>
      </w:r>
      <w:r w:rsidRPr="003D6FC2">
        <w:rPr>
          <w:rFonts w:eastAsia="Cambria"/>
        </w:rPr>
        <w:t> of human extinction from bioweapons </w:t>
      </w:r>
      <w:r w:rsidRPr="003D6FC2">
        <w:rPr>
          <w:rFonts w:eastAsia="Cambria"/>
          <w:b/>
          <w:iCs/>
          <w:u w:val="single"/>
        </w:rPr>
        <w:t>may</w:t>
      </w:r>
      <w:r w:rsidRPr="003D6FC2">
        <w:rPr>
          <w:rFonts w:eastAsia="Cambria"/>
          <w:u w:val="single"/>
        </w:rPr>
        <w:t xml:space="preserve"> be </w:t>
      </w:r>
      <w:r w:rsidRPr="00EB4BDA">
        <w:rPr>
          <w:rFonts w:eastAsia="Cambria"/>
          <w:u w:val="single"/>
        </w:rPr>
        <w:t xml:space="preserve">low, the </w:t>
      </w:r>
      <w:r w:rsidRPr="00EB4BDA">
        <w:rPr>
          <w:rFonts w:eastAsia="Cambria"/>
          <w:b/>
          <w:iCs/>
          <w:u w:val="single"/>
        </w:rPr>
        <w:t>expected value</w:t>
      </w:r>
      <w:r w:rsidRPr="00EB4BDA">
        <w:rPr>
          <w:rFonts w:eastAsia="Cambria"/>
          <w:u w:val="single"/>
        </w:rPr>
        <w:t xml:space="preserve"> of </w:t>
      </w:r>
      <w:r w:rsidRPr="00EB4BDA">
        <w:rPr>
          <w:rFonts w:eastAsia="Cambria"/>
          <w:b/>
          <w:iCs/>
          <w:u w:val="single"/>
        </w:rPr>
        <w:t>reducing</w:t>
      </w:r>
      <w:r w:rsidRPr="00EB4BDA">
        <w:rPr>
          <w:rFonts w:eastAsia="Cambria"/>
        </w:rPr>
        <w:t xml:space="preserve"> the </w:t>
      </w:r>
      <w:r w:rsidRPr="00EB4BDA">
        <w:rPr>
          <w:rFonts w:eastAsia="Cambria"/>
          <w:u w:val="single"/>
        </w:rPr>
        <w:t>risk could </w:t>
      </w:r>
      <w:r w:rsidRPr="00EB4BDA">
        <w:rPr>
          <w:rFonts w:eastAsia="Cambria"/>
          <w:b/>
          <w:iCs/>
          <w:u w:val="single"/>
        </w:rPr>
        <w:t>still</w:t>
      </w:r>
      <w:r w:rsidRPr="00EB4BDA">
        <w:rPr>
          <w:rFonts w:eastAsia="Cambria"/>
          <w:u w:val="single"/>
        </w:rPr>
        <w:t> be </w:t>
      </w:r>
      <w:r w:rsidRPr="00EB4BDA">
        <w:rPr>
          <w:rFonts w:eastAsia="Cambria"/>
          <w:b/>
          <w:iCs/>
          <w:u w:val="single"/>
        </w:rPr>
        <w:t>large</w:t>
      </w:r>
      <w:r w:rsidRPr="00EB4BDA">
        <w:rPr>
          <w:rFonts w:eastAsia="Cambria"/>
          <w:u w:val="single"/>
        </w:rPr>
        <w:t>,</w:t>
      </w:r>
      <w:r w:rsidRPr="003D6FC2">
        <w:rPr>
          <w:rFonts w:eastAsia="Cambria"/>
          <w:u w:val="single"/>
        </w:rPr>
        <w:t xml:space="preserve"> since</w:t>
      </w:r>
      <w:r w:rsidRPr="003D6FC2">
        <w:rPr>
          <w:rFonts w:eastAsia="Cambria"/>
        </w:rPr>
        <w:t xml:space="preserve"> such </w:t>
      </w:r>
      <w:r w:rsidRPr="00654229">
        <w:rPr>
          <w:rFonts w:eastAsia="Cambria"/>
          <w:highlight w:val="yellow"/>
          <w:u w:val="single"/>
        </w:rPr>
        <w:t>risks jeopardize</w:t>
      </w:r>
      <w:r w:rsidRPr="003D6FC2">
        <w:rPr>
          <w:rFonts w:eastAsia="Cambria"/>
        </w:rPr>
        <w:t xml:space="preserve"> the existence of </w:t>
      </w:r>
      <w:r w:rsidRPr="003D6FC2">
        <w:rPr>
          <w:rFonts w:eastAsia="Cambria"/>
          <w:b/>
          <w:iCs/>
          <w:u w:val="single"/>
        </w:rPr>
        <w:t xml:space="preserve">all </w:t>
      </w:r>
      <w:r w:rsidRPr="00654229">
        <w:rPr>
          <w:rFonts w:eastAsia="Cambria"/>
          <w:b/>
          <w:iCs/>
          <w:highlight w:val="yellow"/>
          <w:u w:val="single"/>
        </w:rPr>
        <w:t>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654229">
        <w:rPr>
          <w:rFonts w:eastAsia="Cambria"/>
          <w:highlight w:val="yellow"/>
          <w:u w:val="single"/>
        </w:rPr>
        <w:t>reducing</w:t>
      </w:r>
      <w:r w:rsidRPr="003D6FC2">
        <w:rPr>
          <w:rFonts w:eastAsia="Cambria"/>
          <w:u w:val="single"/>
        </w:rPr>
        <w:t xml:space="preserve"> human </w:t>
      </w:r>
      <w:r w:rsidRPr="00654229">
        <w:rPr>
          <w:rFonts w:eastAsia="Cambria"/>
          <w:highlight w:val="yellow"/>
          <w:u w:val="single"/>
        </w:rPr>
        <w:t>extinction</w:t>
      </w:r>
      <w:r w:rsidRPr="003D6FC2">
        <w:rPr>
          <w:rFonts w:eastAsia="Cambria"/>
          <w:u w:val="single"/>
        </w:rPr>
        <w:t xml:space="preserve"> </w:t>
      </w:r>
      <w:r w:rsidRPr="00654229">
        <w:rPr>
          <w:rFonts w:eastAsia="Cambria"/>
          <w:u w:val="single"/>
        </w:rPr>
        <w:t>risk</w:t>
      </w:r>
      <w:r w:rsidRPr="003D6FC2">
        <w:rPr>
          <w:rFonts w:eastAsia="Cambria"/>
          <w:u w:val="single"/>
        </w:rPr>
        <w:t> </w:t>
      </w:r>
      <w:r w:rsidRPr="00654229">
        <w:rPr>
          <w:rFonts w:eastAsia="Cambria"/>
          <w:highlight w:val="yellow"/>
          <w:u w:val="single"/>
        </w:rPr>
        <w:t xml:space="preserve">can be more cost-effective </w:t>
      </w:r>
      <w:r w:rsidRPr="00EB4BDA">
        <w:rPr>
          <w:rFonts w:eastAsia="Cambria"/>
          <w:u w:val="single"/>
        </w:rPr>
        <w:t>than reducing smaller-scale risks,</w:t>
      </w:r>
      <w:r w:rsidRPr="003D6FC2">
        <w:rPr>
          <w:rFonts w:eastAsia="Cambria"/>
          <w:u w:val="single"/>
        </w:rPr>
        <w:t xml:space="preserve"> even when using conservative estimates. </w:t>
      </w:r>
      <w:r w:rsidRPr="00654229">
        <w:rPr>
          <w:rFonts w:eastAsia="Cambria"/>
          <w:highlight w:val="yellow"/>
          <w:u w:val="single"/>
        </w:rPr>
        <w:t>This suggests that</w:t>
      </w:r>
      <w:r w:rsidRPr="003D6FC2">
        <w:rPr>
          <w:rFonts w:eastAsia="Cambria"/>
          <w:u w:val="single"/>
        </w:rPr>
        <w:t xml:space="preserve"> </w:t>
      </w:r>
      <w:r w:rsidRPr="00654229">
        <w:rPr>
          <w:rFonts w:eastAsia="Cambria"/>
          <w:highlight w:val="yellow"/>
          <w:u w:val="single"/>
        </w:rPr>
        <w:t>the risks are not low enough to ignore</w:t>
      </w:r>
      <w:r w:rsidRPr="003D6FC2">
        <w:rPr>
          <w:rFonts w:eastAsia="Cambria"/>
          <w:u w:val="single"/>
        </w:rPr>
        <w:t>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w:t>
      </w:r>
      <w:r w:rsidRPr="00654229">
        <w:rPr>
          <w:rFonts w:eastAsia="Cambria"/>
        </w:rPr>
        <w:t>effectiveness</w:t>
      </w:r>
      <w:r w:rsidRPr="003D6FC2">
        <w:rPr>
          <w:rFonts w:eastAsia="Cambria"/>
        </w:rPr>
        <w:t xml:space="preserve">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3D6FC2">
        <w:rPr>
          <w:rFonts w:eastAsia="Cambria"/>
          <w:b/>
          <w:iCs/>
          <w:u w:val="single"/>
        </w:rPr>
        <w:t>Historically</w:t>
      </w:r>
      <w:r w:rsidRPr="00654229">
        <w:rPr>
          <w:rFonts w:eastAsia="Cambria"/>
          <w:b/>
          <w:iCs/>
          <w:highlight w:val="yellow"/>
          <w:u w:val="single"/>
        </w:rPr>
        <w:t>, disease events have been responsible for the greatest death tolls</w:t>
      </w:r>
      <w:r w:rsidRPr="003D6FC2">
        <w:rPr>
          <w:rFonts w:eastAsia="Cambria"/>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654229">
        <w:rPr>
          <w:rFonts w:eastAsia="Cambria"/>
          <w:highlight w:val="yellow"/>
        </w:rPr>
        <w:t>. </w:t>
      </w:r>
      <w:r w:rsidRPr="00654229">
        <w:rPr>
          <w:rFonts w:eastAsia="Cambria"/>
          <w:highlight w:val="yellow"/>
          <w:u w:val="single"/>
        </w:rPr>
        <w:t>A skeptic would</w:t>
      </w:r>
      <w:r w:rsidRPr="003D6FC2">
        <w:rPr>
          <w:rFonts w:eastAsia="Cambria"/>
          <w:u w:val="single"/>
        </w:rPr>
        <w:t xml:space="preserve"> have many good reasons to </w:t>
      </w:r>
      <w:r w:rsidRPr="00654229">
        <w:rPr>
          <w:rFonts w:eastAsia="Cambria"/>
          <w:highlight w:val="yellow"/>
          <w:u w:val="single"/>
        </w:rPr>
        <w:t>think that existential risk</w:t>
      </w:r>
      <w:r w:rsidRPr="003D6FC2">
        <w:rPr>
          <w:rFonts w:eastAsia="Cambria"/>
          <w:u w:val="single"/>
        </w:rPr>
        <w:t xml:space="preserve"> from disease </w:t>
      </w:r>
      <w:r w:rsidRPr="00654229">
        <w:rPr>
          <w:rFonts w:eastAsia="Cambria"/>
          <w:highlight w:val="yellow"/>
          <w:u w:val="single"/>
        </w:rPr>
        <w:t>is unlikely</w:t>
      </w:r>
      <w:r w:rsidRPr="003D6FC2">
        <w:rPr>
          <w:rFonts w:eastAsia="Cambria"/>
          <w:u w:val="single"/>
        </w:rPr>
        <w:t>. Such a disease would need to spread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3D6FC2">
        <w:rPr>
          <w:rFonts w:eastAsia="Cambria"/>
          <w:b/>
          <w:iCs/>
          <w:u w:val="single"/>
        </w:rPr>
        <w:t>evade detection</w:t>
      </w:r>
      <w:r w:rsidRPr="003D6FC2">
        <w:rPr>
          <w:rFonts w:eastAsia="Cambria"/>
          <w:u w:val="single"/>
        </w:rPr>
        <w:t xml:space="preserve">, cures, and </w:t>
      </w:r>
      <w:r w:rsidRPr="003D6FC2">
        <w:rPr>
          <w:rFonts w:eastAsia="Cambria"/>
          <w:b/>
          <w:iCs/>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3D6FC2">
        <w:rPr>
          <w:rFonts w:eastAsia="Cambria"/>
        </w:rPr>
        <w:t>.5,6 </w:t>
      </w:r>
      <w:r w:rsidRPr="003D6FC2">
        <w:rPr>
          <w:rFonts w:eastAsia="Cambria"/>
          <w:u w:val="single"/>
        </w:rPr>
        <w:t xml:space="preserve">While these </w:t>
      </w:r>
      <w:r w:rsidRPr="00EB4BDA">
        <w:rPr>
          <w:rFonts w:eastAsia="Cambria"/>
          <w:u w:val="single"/>
        </w:rPr>
        <w:t>arguments</w:t>
      </w:r>
      <w:r w:rsidRPr="00EB4BDA">
        <w:rPr>
          <w:rFonts w:eastAsia="Cambria"/>
        </w:rPr>
        <w:t> point to a very small risk of human extinction, they </w:t>
      </w:r>
      <w:r w:rsidRPr="00EB4BDA">
        <w:rPr>
          <w:rFonts w:eastAsia="Cambria"/>
          <w:b/>
          <w:iCs/>
          <w:u w:val="single"/>
        </w:rPr>
        <w:t>do not rule</w:t>
      </w:r>
      <w:r w:rsidRPr="00EB4BDA">
        <w:rPr>
          <w:rFonts w:eastAsia="Cambria"/>
        </w:rPr>
        <w:t xml:space="preserve"> the possibility </w:t>
      </w:r>
      <w:r w:rsidRPr="00EB4BDA">
        <w:rPr>
          <w:rFonts w:eastAsia="Cambria"/>
          <w:b/>
          <w:iCs/>
          <w:u w:val="single"/>
        </w:rPr>
        <w:t>out</w:t>
      </w:r>
      <w:r w:rsidRPr="00EB4BDA">
        <w:rPr>
          <w:rFonts w:eastAsia="Cambria"/>
        </w:rPr>
        <w:t xml:space="preserve"> entirely. Although rare, there are recorded instances of </w:t>
      </w:r>
      <w:r w:rsidRPr="00EB4BDA">
        <w:rPr>
          <w:rFonts w:eastAsia="Cambria"/>
          <w:b/>
          <w:iCs/>
          <w:u w:val="single"/>
        </w:rPr>
        <w:t>species going extinct due to disease</w:t>
      </w:r>
      <w:r w:rsidRPr="00EB4BDA">
        <w:rPr>
          <w:rFonts w:eastAsia="Cambria"/>
          <w:u w:val="single"/>
        </w:rPr>
        <w:t>—primarily in amphibians, but also in 1 mammalian species of rat on Christmas Island</w:t>
      </w:r>
      <w:r w:rsidRPr="00EB4BDA">
        <w:rPr>
          <w:rFonts w:eastAsia="Cambria"/>
        </w:rPr>
        <w:t>.7,8 </w:t>
      </w:r>
      <w:r w:rsidRPr="00EB4BDA">
        <w:rPr>
          <w:rFonts w:eastAsia="Cambria"/>
          <w:u w:val="single"/>
        </w:rPr>
        <w:t>There are also </w:t>
      </w:r>
      <w:r w:rsidRPr="00EB4BDA">
        <w:rPr>
          <w:rFonts w:eastAsia="Cambria"/>
          <w:b/>
          <w:iCs/>
          <w:u w:val="single"/>
        </w:rPr>
        <w:t xml:space="preserve">historical examples of large human populations being almost </w:t>
      </w:r>
      <w:r w:rsidRPr="00EB4BDA">
        <w:rPr>
          <w:rFonts w:eastAsia="Cambria"/>
          <w:b/>
          <w:iCs/>
          <w:u w:val="single"/>
        </w:rPr>
        <w:lastRenderedPageBreak/>
        <w:t>entirely wiped out</w:t>
      </w:r>
      <w:r w:rsidRPr="003D6FC2">
        <w:rPr>
          <w:rFonts w:eastAsia="Cambria"/>
          <w:u w:val="single"/>
        </w:rPr>
        <w:t> by disease, especially when multiple diseases were simultaneously introduced into a population without immunity. The most striking examples of total population collapse include </w:t>
      </w:r>
      <w:r w:rsidRPr="003D6FC2">
        <w:rPr>
          <w:rFonts w:eastAsia="Cambria"/>
          <w:b/>
          <w:iCs/>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3D6FC2">
        <w:rPr>
          <w:rFonts w:eastAsia="Cambria"/>
        </w:rPr>
        <w:t> (86% loss of population), </w:t>
      </w:r>
      <w:proofErr w:type="spellStart"/>
      <w:r w:rsidRPr="003D6FC2">
        <w:rPr>
          <w:rFonts w:eastAsia="Cambria"/>
          <w:u w:val="single"/>
        </w:rPr>
        <w:t>Quiripi-Unquachog</w:t>
      </w:r>
      <w:proofErr w:type="spellEnd"/>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654229">
        <w:rPr>
          <w:rFonts w:eastAsia="Cambria"/>
          <w:b/>
          <w:iCs/>
          <w:highlight w:val="yellow"/>
          <w:u w:val="single"/>
        </w:rPr>
        <w:t>many diseases are proof</w:t>
      </w:r>
      <w:r w:rsidRPr="003D6FC2">
        <w:rPr>
          <w:rFonts w:eastAsia="Cambria"/>
          <w:u w:val="single"/>
        </w:rPr>
        <w:t> of principle that </w:t>
      </w:r>
      <w:r w:rsidRPr="00654229">
        <w:rPr>
          <w:rFonts w:eastAsia="Cambria"/>
          <w:b/>
          <w:iCs/>
          <w:highlight w:val="yellow"/>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654229">
        <w:rPr>
          <w:rFonts w:eastAsia="Cambria"/>
          <w:b/>
          <w:iCs/>
          <w:highlight w:val="yellow"/>
          <w:u w:val="single"/>
        </w:rPr>
        <w:t>natural evolution</w:t>
      </w:r>
      <w:r w:rsidRPr="003D6FC2">
        <w:rPr>
          <w:rFonts w:eastAsia="Cambria"/>
          <w:u w:val="single"/>
        </w:rPr>
        <w:t> would be an </w:t>
      </w:r>
      <w:r w:rsidRPr="00654229">
        <w:rPr>
          <w:rFonts w:eastAsia="Cambria"/>
          <w:b/>
          <w:iCs/>
          <w:highlight w:val="yellow"/>
          <w:u w:val="single"/>
        </w:rPr>
        <w:t>unlikely</w:t>
      </w:r>
      <w:r w:rsidRPr="003D6FC2">
        <w:rPr>
          <w:rFonts w:eastAsia="Cambria"/>
          <w:u w:val="single"/>
        </w:rPr>
        <w:t xml:space="preserve"> source </w:t>
      </w:r>
      <w:r w:rsidRPr="00654229">
        <w:rPr>
          <w:rFonts w:eastAsia="Cambria"/>
          <w:highlight w:val="yellow"/>
          <w:u w:val="single"/>
        </w:rPr>
        <w:t>for</w:t>
      </w:r>
      <w:r w:rsidRPr="003D6FC2">
        <w:rPr>
          <w:rFonts w:eastAsia="Cambria"/>
          <w:u w:val="single"/>
        </w:rPr>
        <w:t xml:space="preserve"> pathogens with the </w:t>
      </w:r>
      <w:r w:rsidRPr="00654229">
        <w:rPr>
          <w:rFonts w:eastAsia="Cambria"/>
          <w:b/>
          <w:iCs/>
          <w:highlight w:val="yellow"/>
          <w:u w:val="single"/>
        </w:rPr>
        <w:t>highest possible levels of transmissibility, virulence, and global reac</w:t>
      </w:r>
      <w:r w:rsidRPr="003D6FC2">
        <w:rPr>
          <w:rFonts w:eastAsia="Cambria"/>
          <w:b/>
          <w:iCs/>
          <w:u w:val="single"/>
        </w:rPr>
        <w:t>h</w:t>
      </w:r>
      <w:r w:rsidRPr="003D6FC2">
        <w:rPr>
          <w:rFonts w:eastAsia="Cambria"/>
          <w:u w:val="single"/>
        </w:rPr>
        <w:t>. But </w:t>
      </w:r>
      <w:r w:rsidRPr="00654229">
        <w:rPr>
          <w:rFonts w:eastAsia="Cambria"/>
          <w:b/>
          <w:iCs/>
          <w:highlight w:val="yellow"/>
          <w:u w:val="single"/>
        </w:rPr>
        <w:t>advances in biotech</w:t>
      </w:r>
      <w:r w:rsidRPr="00654229">
        <w:rPr>
          <w:rFonts w:eastAsia="Cambria"/>
          <w:highlight w:val="yellow"/>
          <w:u w:val="single"/>
        </w:rPr>
        <w:t>nology might allow</w:t>
      </w:r>
      <w:r w:rsidRPr="003D6FC2">
        <w:rPr>
          <w:rFonts w:eastAsia="Cambria"/>
          <w:u w:val="single"/>
        </w:rPr>
        <w:t xml:space="preserve"> the creation of diseases that </w:t>
      </w:r>
      <w:r w:rsidRPr="003D6FC2">
        <w:rPr>
          <w:rFonts w:eastAsia="Cambria"/>
          <w:b/>
          <w:iCs/>
          <w:u w:val="single"/>
        </w:rPr>
        <w:t>combine such traits</w:t>
      </w:r>
      <w:r w:rsidRPr="003D6FC2">
        <w:rPr>
          <w:rFonts w:eastAsia="Cambria"/>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w:t>
      </w:r>
      <w:r w:rsidRPr="00654229">
        <w:rPr>
          <w:rFonts w:eastAsia="Cambria"/>
          <w:highlight w:val="yellow"/>
          <w:u w:val="single"/>
        </w:rPr>
        <w:t xml:space="preserve">viruses with enhanced </w:t>
      </w:r>
      <w:r w:rsidRPr="00654229">
        <w:rPr>
          <w:rFonts w:eastAsia="Cambria"/>
          <w:b/>
          <w:iCs/>
          <w:highlight w:val="yellow"/>
          <w:u w:val="single"/>
        </w:rPr>
        <w:t>transmissibility</w:t>
      </w:r>
      <w:r w:rsidRPr="00654229">
        <w:rPr>
          <w:rFonts w:eastAsia="Cambria"/>
          <w:highlight w:val="yellow"/>
          <w:u w:val="single"/>
        </w:rPr>
        <w:t xml:space="preserve">, </w:t>
      </w:r>
      <w:r w:rsidRPr="00654229">
        <w:rPr>
          <w:rFonts w:eastAsia="Cambria"/>
          <w:b/>
          <w:iCs/>
          <w:highlight w:val="yellow"/>
          <w:u w:val="single"/>
        </w:rPr>
        <w:t>lethality</w:t>
      </w:r>
      <w:r w:rsidRPr="00654229">
        <w:rPr>
          <w:rFonts w:eastAsia="Cambria"/>
          <w:highlight w:val="yellow"/>
          <w:u w:val="single"/>
        </w:rPr>
        <w:t xml:space="preserve">, and/or the ability to overcome </w:t>
      </w:r>
      <w:r w:rsidRPr="00654229">
        <w:rPr>
          <w:rFonts w:eastAsia="Cambria"/>
          <w:b/>
          <w:iCs/>
          <w:highlight w:val="yellow"/>
          <w:u w:val="single"/>
        </w:rPr>
        <w:t>therapeutic</w:t>
      </w:r>
      <w:r w:rsidRPr="003D6FC2">
        <w:rPr>
          <w:rFonts w:eastAsia="Cambria"/>
          <w:b/>
          <w:iCs/>
          <w:u w:val="single"/>
        </w:rPr>
        <w:t>s</w:t>
      </w:r>
      <w:r w:rsidRPr="003D6FC2">
        <w:rPr>
          <w:rFonts w:eastAsia="Cambria"/>
        </w:rPr>
        <w:t xml:space="preserve">.13-17 Other experiments demonstrated that mousepox could be modified to have a 100% case fatality rate and render a vaccine ineffective.18 In addition to transmissibility and lethality, studies have shown that other disease traits, such as </w:t>
      </w:r>
      <w:r w:rsidRPr="00EB4BDA">
        <w:rPr>
          <w:rFonts w:eastAsia="Cambria"/>
        </w:rPr>
        <w:t>incubation time, environmental survival, and available</w:t>
      </w:r>
      <w:r w:rsidRPr="003D6FC2">
        <w:rPr>
          <w:rFonts w:eastAsia="Cambria"/>
        </w:rPr>
        <w:t xml:space="preserve"> vectors, could be modified as well.19-21 </w:t>
      </w:r>
      <w:r w:rsidRPr="003D6FC2">
        <w:rPr>
          <w:rFonts w:eastAsia="Cambria"/>
          <w:u w:val="single"/>
        </w:rPr>
        <w:t>Although these experiments had scientific merit and were not conducted with malicious intent</w:t>
      </w:r>
      <w:r w:rsidRPr="00654229">
        <w:rPr>
          <w:rFonts w:eastAsia="Cambria"/>
          <w:highlight w:val="yellow"/>
          <w:u w:val="single"/>
        </w:rPr>
        <w:t>, their implications are still worrying</w:t>
      </w:r>
      <w:r w:rsidRPr="003D6FC2">
        <w:rPr>
          <w:rFonts w:eastAsia="Cambria"/>
          <w:u w:val="single"/>
        </w:rPr>
        <w:t xml:space="preserve">. </w:t>
      </w:r>
      <w:r w:rsidRPr="00654229">
        <w:rPr>
          <w:rFonts w:eastAsia="Cambria"/>
          <w:u w:val="single"/>
        </w:rPr>
        <w:t>This</w:t>
      </w:r>
      <w:r w:rsidRPr="003D6FC2">
        <w:rPr>
          <w:rFonts w:eastAsia="Cambria"/>
          <w:u w:val="single"/>
        </w:rPr>
        <w:t xml:space="preserve"> is especially true </w:t>
      </w:r>
      <w:r w:rsidRPr="00654229">
        <w:rPr>
          <w:rFonts w:eastAsia="Cambria"/>
          <w:highlight w:val="yellow"/>
          <w:u w:val="single"/>
        </w:rPr>
        <w:t>given that there is also a </w:t>
      </w:r>
      <w:r w:rsidRPr="00654229">
        <w:rPr>
          <w:rFonts w:eastAsia="Cambria"/>
          <w:b/>
          <w:iCs/>
          <w:highlight w:val="yellow"/>
          <w:u w:val="single"/>
        </w:rPr>
        <w:t>long historical track record</w:t>
      </w:r>
      <w:r w:rsidRPr="00654229">
        <w:rPr>
          <w:rFonts w:eastAsia="Cambria"/>
          <w:highlight w:val="yellow"/>
          <w:u w:val="single"/>
        </w:rPr>
        <w:t> </w:t>
      </w:r>
      <w:proofErr w:type="spellStart"/>
      <w:r w:rsidRPr="00654229">
        <w:rPr>
          <w:rFonts w:eastAsia="Cambria"/>
          <w:highlight w:val="yellow"/>
          <w:u w:val="single"/>
        </w:rPr>
        <w:t>of</w:t>
      </w:r>
      <w:r w:rsidRPr="00654229">
        <w:rPr>
          <w:rFonts w:eastAsia="Cambria"/>
          <w:b/>
          <w:iCs/>
          <w:highlight w:val="yellow"/>
          <w:u w:val="single"/>
        </w:rPr>
        <w:t>state</w:t>
      </w:r>
      <w:proofErr w:type="spellEnd"/>
      <w:r w:rsidRPr="00654229">
        <w:rPr>
          <w:rFonts w:eastAsia="Cambria"/>
          <w:b/>
          <w:iCs/>
          <w:highlight w:val="yellow"/>
          <w:u w:val="single"/>
        </w:rPr>
        <w:t>-run bioweapon research</w:t>
      </w:r>
      <w:r w:rsidRPr="003D6FC2">
        <w:rPr>
          <w:rFonts w:eastAsia="Cambria"/>
          <w:u w:val="single"/>
        </w:rPr>
        <w:t> applying cutting-edge science and technology to design agents not previously seen in nature</w:t>
      </w:r>
      <w:r w:rsidRPr="003D6FC2">
        <w:rPr>
          <w:rFonts w:eastAsia="Cambria"/>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w:t>
      </w:r>
      <w:r w:rsidRPr="00EB4BDA">
        <w:rPr>
          <w:rFonts w:eastAsia="Cambria"/>
        </w:rPr>
        <w:t>edge of technical development, with Canadian, US, and UK bioweapon efforts playing a critical role in developing the</w:t>
      </w:r>
      <w:r w:rsidRPr="003D6FC2">
        <w:rPr>
          <w:rFonts w:eastAsia="Cambria"/>
        </w:rPr>
        <w:t xml:space="preserve"> discipline of aerobiology.23,24 While there is no evidence of state-run bioweapons programs directly attempting to develop or deploy bioweapons that would pose an existential risk, </w:t>
      </w:r>
      <w:r w:rsidRPr="00654229">
        <w:rPr>
          <w:rFonts w:eastAsia="Cambria"/>
          <w:highlight w:val="yellow"/>
          <w:u w:val="single"/>
        </w:rPr>
        <w:t>the logic of deterrence and </w:t>
      </w:r>
      <w:r w:rsidRPr="00654229">
        <w:rPr>
          <w:rFonts w:eastAsia="Cambria"/>
          <w:b/>
          <w:iCs/>
          <w:highlight w:val="yellow"/>
          <w:u w:val="single"/>
        </w:rPr>
        <w:t>m</w:t>
      </w:r>
      <w:r w:rsidRPr="00654229">
        <w:rPr>
          <w:rFonts w:eastAsia="Cambria"/>
          <w:highlight w:val="yellow"/>
          <w:u w:val="single"/>
        </w:rPr>
        <w:t>utually </w:t>
      </w:r>
      <w:r w:rsidRPr="00654229">
        <w:rPr>
          <w:rFonts w:eastAsia="Cambria"/>
          <w:b/>
          <w:iCs/>
          <w:highlight w:val="yellow"/>
          <w:u w:val="single"/>
        </w:rPr>
        <w:t>a</w:t>
      </w:r>
      <w:r w:rsidRPr="00654229">
        <w:rPr>
          <w:rFonts w:eastAsia="Cambria"/>
          <w:highlight w:val="yellow"/>
          <w:u w:val="single"/>
        </w:rPr>
        <w:t>ssured </w:t>
      </w:r>
      <w:r w:rsidRPr="00654229">
        <w:rPr>
          <w:rFonts w:eastAsia="Cambria"/>
          <w:b/>
          <w:iCs/>
          <w:highlight w:val="yellow"/>
          <w:u w:val="single"/>
        </w:rPr>
        <w:t>d</w:t>
      </w:r>
      <w:r w:rsidRPr="00654229">
        <w:rPr>
          <w:rFonts w:eastAsia="Cambria"/>
          <w:highlight w:val="yellow"/>
          <w:u w:val="single"/>
        </w:rPr>
        <w:t>estruction could create such incentives</w:t>
      </w:r>
      <w:r w:rsidRPr="00654229">
        <w:rPr>
          <w:rFonts w:eastAsia="Cambria"/>
          <w:u w:val="single"/>
        </w:rPr>
        <w:t> in more unstable political environments</w:t>
      </w:r>
      <w:r w:rsidRPr="003D6FC2">
        <w:rPr>
          <w:rFonts w:eastAsia="Cambria"/>
        </w:rPr>
        <w:t> or following a breakdown of the Biological Weapons Convention.25 </w:t>
      </w:r>
      <w:r w:rsidRPr="00654229">
        <w:rPr>
          <w:rFonts w:eastAsia="Cambria"/>
          <w:highlight w:val="yellow"/>
          <w:u w:val="single"/>
        </w:rPr>
        <w:t>The </w:t>
      </w:r>
      <w:r w:rsidRPr="00654229">
        <w:rPr>
          <w:rFonts w:eastAsia="Cambria"/>
          <w:b/>
          <w:iCs/>
          <w:highlight w:val="yellow"/>
          <w:u w:val="single"/>
        </w:rPr>
        <w:t>possibility of a war</w:t>
      </w:r>
      <w:r w:rsidRPr="00654229">
        <w:rPr>
          <w:rFonts w:eastAsia="Cambria"/>
          <w:highlight w:val="yellow"/>
          <w:u w:val="single"/>
        </w:rPr>
        <w:t> between great powers could also increase the pressure to use such weapons</w:t>
      </w:r>
      <w:r w:rsidRPr="003D6FC2">
        <w:rPr>
          <w:rFonts w:eastAsia="Cambria"/>
          <w:u w:val="single"/>
        </w:rPr>
        <w:t>—during the World Wars, bioweapons were used across multiple continents</w:t>
      </w:r>
      <w:r w:rsidRPr="003D6FC2">
        <w:rPr>
          <w:rFonts w:eastAsia="Cambria"/>
        </w:rPr>
        <w:t>, with Germany targeting animals in WWI,26 and Japan using plague to cause an epidemic in China during WWII.27</w:t>
      </w:r>
    </w:p>
    <w:p w14:paraId="482D8090" w14:textId="77777777" w:rsidR="003E4167" w:rsidRDefault="003E4167" w:rsidP="003E4167">
      <w:pPr>
        <w:pStyle w:val="Heading2"/>
        <w:rPr>
          <w:rFonts w:cs="Calibri"/>
        </w:rPr>
      </w:pPr>
      <w:r>
        <w:rPr>
          <w:rFonts w:cs="Calibri"/>
        </w:rPr>
        <w:lastRenderedPageBreak/>
        <w:t>Production CP</w:t>
      </w:r>
    </w:p>
    <w:p w14:paraId="14A9E7B6" w14:textId="77777777" w:rsidR="003E4167" w:rsidRPr="001F37BF" w:rsidRDefault="003E4167" w:rsidP="003E4167">
      <w:pPr>
        <w:pStyle w:val="Heading3"/>
      </w:pPr>
      <w:r>
        <w:lastRenderedPageBreak/>
        <w:t>1NC -- CP</w:t>
      </w:r>
    </w:p>
    <w:p w14:paraId="552AEAF6" w14:textId="77777777" w:rsidR="003E4167" w:rsidRPr="002C3402" w:rsidRDefault="003E4167" w:rsidP="003E4167">
      <w:pPr>
        <w:keepNext/>
        <w:keepLines/>
        <w:spacing w:before="40" w:after="0"/>
        <w:outlineLvl w:val="3"/>
        <w:rPr>
          <w:rFonts w:eastAsiaTheme="majorEastAsia"/>
          <w:b/>
          <w:iCs/>
          <w:sz w:val="26"/>
        </w:rPr>
      </w:pPr>
      <w:r w:rsidRPr="00537447">
        <w:rPr>
          <w:rFonts w:eastAsia="MS Gothic"/>
          <w:b/>
          <w:iCs/>
          <w:sz w:val="26"/>
        </w:rPr>
        <w:t xml:space="preserve">CP: </w:t>
      </w:r>
      <w:r w:rsidRPr="002C3402">
        <w:rPr>
          <w:rFonts w:eastAsia="MS Gothic"/>
          <w:b/>
          <w:iCs/>
          <w:sz w:val="26"/>
        </w:rPr>
        <w:t xml:space="preserve">WTO member nations other than the United States should </w:t>
      </w:r>
      <w:r>
        <w:rPr>
          <w:rFonts w:eastAsia="MS Gothic"/>
          <w:b/>
          <w:iCs/>
          <w:sz w:val="26"/>
        </w:rPr>
        <w:t>reduce IP protections for COVID medicines</w:t>
      </w:r>
      <w:r w:rsidRPr="002C3402">
        <w:rPr>
          <w:rFonts w:eastAsia="MS Gothic"/>
          <w:b/>
          <w:iCs/>
          <w:sz w:val="26"/>
        </w:rPr>
        <w:t>. The United States should increase production and global distribution of the COVID-19 Vaccine</w:t>
      </w:r>
      <w:r>
        <w:rPr>
          <w:rFonts w:eastAsia="MS Gothic"/>
          <w:b/>
          <w:iCs/>
          <w:sz w:val="26"/>
        </w:rPr>
        <w:t>.</w:t>
      </w:r>
    </w:p>
    <w:p w14:paraId="6A84C1E5" w14:textId="77777777" w:rsidR="003E4167" w:rsidRPr="002C3402" w:rsidRDefault="003E4167" w:rsidP="003E4167">
      <w:pPr>
        <w:keepNext/>
        <w:keepLines/>
        <w:spacing w:before="40" w:after="0"/>
        <w:outlineLvl w:val="3"/>
        <w:rPr>
          <w:rFonts w:eastAsia="MS Gothic"/>
          <w:b/>
          <w:iCs/>
          <w:sz w:val="26"/>
        </w:rPr>
      </w:pPr>
      <w:r w:rsidRPr="002C3402">
        <w:rPr>
          <w:rFonts w:eastAsia="MS Gothic"/>
          <w:b/>
          <w:iCs/>
          <w:sz w:val="26"/>
        </w:rPr>
        <w:t xml:space="preserve">That solves better – IP rights don’t hinder vaccine cooperation, </w:t>
      </w:r>
      <w:r w:rsidRPr="002C3402">
        <w:rPr>
          <w:rFonts w:eastAsia="MS Gothic"/>
          <w:b/>
          <w:iCs/>
          <w:sz w:val="26"/>
          <w:u w:val="single"/>
        </w:rPr>
        <w:t>but</w:t>
      </w:r>
      <w:r w:rsidRPr="002C3402">
        <w:rPr>
          <w:rFonts w:eastAsia="MS Gothic"/>
          <w:b/>
          <w:iCs/>
          <w:sz w:val="26"/>
        </w:rPr>
        <w:t xml:space="preserve"> manufacturing capacity </w:t>
      </w:r>
      <w:r w:rsidRPr="002C3402">
        <w:rPr>
          <w:rFonts w:eastAsia="MS Gothic"/>
          <w:b/>
          <w:iCs/>
          <w:sz w:val="26"/>
          <w:u w:val="single"/>
        </w:rPr>
        <w:t>is</w:t>
      </w:r>
      <w:r w:rsidRPr="002C3402">
        <w:rPr>
          <w:rFonts w:eastAsia="MS Gothic"/>
          <w:b/>
          <w:iCs/>
          <w:sz w:val="26"/>
        </w:rPr>
        <w:t xml:space="preserve"> the current constraint.</w:t>
      </w:r>
    </w:p>
    <w:p w14:paraId="020F68EE" w14:textId="77777777" w:rsidR="003E4167" w:rsidRPr="002C3402" w:rsidRDefault="003E4167" w:rsidP="003E4167">
      <w:pPr>
        <w:rPr>
          <w:rFonts w:eastAsia="Cambria"/>
        </w:rPr>
      </w:pPr>
      <w:r w:rsidRPr="002C3402">
        <w:rPr>
          <w:rFonts w:eastAsia="Cambria"/>
        </w:rPr>
        <w:t xml:space="preserve">Hans </w:t>
      </w:r>
      <w:r w:rsidRPr="002C3402">
        <w:rPr>
          <w:rFonts w:eastAsia="Cambria"/>
          <w:b/>
          <w:bCs/>
          <w:sz w:val="26"/>
        </w:rPr>
        <w:t>Sauer 6-17</w:t>
      </w:r>
      <w:r w:rsidRPr="002C3402">
        <w:rPr>
          <w:rFonts w:eastAsia="Cambria"/>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243913CE" w14:textId="77777777" w:rsidR="003E4167" w:rsidRPr="002C3402" w:rsidRDefault="003E4167" w:rsidP="003E4167">
      <w:pPr>
        <w:rPr>
          <w:rFonts w:eastAsia="Cambria"/>
          <w:sz w:val="14"/>
        </w:rPr>
      </w:pPr>
      <w:r w:rsidRPr="002C3402">
        <w:rPr>
          <w:rFonts w:eastAsia="Cambria"/>
          <w:sz w:val="14"/>
        </w:rPr>
        <w:t xml:space="preserve">But contrary to what Lori said, </w:t>
      </w:r>
      <w:r w:rsidRPr="002C3402">
        <w:rPr>
          <w:rFonts w:eastAsia="Cambria"/>
          <w:b/>
          <w:bCs/>
          <w:u w:val="single"/>
        </w:rPr>
        <w:t xml:space="preserve">there are genuine </w:t>
      </w:r>
      <w:r w:rsidRPr="002C3402">
        <w:rPr>
          <w:rFonts w:eastAsia="Cambria"/>
          <w:b/>
          <w:bCs/>
          <w:highlight w:val="green"/>
          <w:u w:val="single"/>
        </w:rPr>
        <w:t>real problems in the supply chain</w:t>
      </w:r>
      <w:r w:rsidRPr="002C3402">
        <w:rPr>
          <w:rFonts w:eastAsia="Cambria"/>
          <w:sz w:val="14"/>
        </w:rPr>
        <w:t xml:space="preserve"> that are </w:t>
      </w:r>
      <w:r w:rsidRPr="002C3402">
        <w:rPr>
          <w:rFonts w:eastAsia="Cambria"/>
          <w:b/>
          <w:bCs/>
          <w:highlight w:val="green"/>
          <w:u w:val="single"/>
        </w:rPr>
        <w:t>not caused by</w:t>
      </w:r>
      <w:r w:rsidRPr="002C3402">
        <w:rPr>
          <w:rFonts w:eastAsia="Cambria"/>
          <w:b/>
          <w:bCs/>
          <w:u w:val="single"/>
        </w:rPr>
        <w:t xml:space="preserve"> </w:t>
      </w:r>
      <w:r w:rsidRPr="002C3402">
        <w:rPr>
          <w:rFonts w:eastAsia="Cambria"/>
          <w:b/>
          <w:bCs/>
          <w:highlight w:val="green"/>
          <w:u w:val="single"/>
        </w:rPr>
        <w:t>patents</w:t>
      </w:r>
      <w:r w:rsidRPr="002C3402">
        <w:rPr>
          <w:rFonts w:eastAsia="Cambria"/>
          <w:sz w:val="14"/>
        </w:rPr>
        <w:t xml:space="preserve">, that are simply </w:t>
      </w:r>
      <w:r w:rsidRPr="002C3402">
        <w:rPr>
          <w:rStyle w:val="StyleUnderline"/>
        </w:rPr>
        <w:t>caused</w:t>
      </w:r>
      <w:r w:rsidRPr="002C3402">
        <w:rPr>
          <w:rFonts w:eastAsia="Cambria"/>
          <w:u w:val="single"/>
        </w:rPr>
        <w:t xml:space="preserve"> by the unavailability and the constraints on existing capacity.</w:t>
      </w:r>
      <w:r w:rsidRPr="002C3402">
        <w:rPr>
          <w:rFonts w:eastAsia="Cambria"/>
          <w:sz w:val="14"/>
        </w:rPr>
        <w:t xml:space="preserve"> There is in this world such a thing as maxed-out capacity that just can’t be increased on a dime. </w:t>
      </w:r>
      <w:r w:rsidRPr="002C3402">
        <w:rPr>
          <w:rFonts w:eastAsia="Cambria"/>
          <w:u w:val="single"/>
        </w:rPr>
        <w:t>It’s not all due to intellectual property</w:t>
      </w:r>
      <w:r w:rsidRPr="002C3402">
        <w:rPr>
          <w:rFonts w:eastAsia="Cambria"/>
          <w:sz w:val="14"/>
        </w:rPr>
        <w:t xml:space="preserve">. This is true for existing vaccines as well as for vaccine raw materials. </w:t>
      </w:r>
      <w:r w:rsidRPr="002C3402">
        <w:rPr>
          <w:rFonts w:eastAsia="Cambria"/>
          <w:highlight w:val="green"/>
          <w:u w:val="single"/>
        </w:rPr>
        <w:t>There are trade barriers. There are export restrictions</w:t>
      </w:r>
      <w:r w:rsidRPr="002C3402">
        <w:rPr>
          <w:rFonts w:eastAsia="Cambria"/>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sidRPr="002C3402">
        <w:rPr>
          <w:rFonts w:eastAsia="Cambria"/>
          <w:sz w:val="14"/>
        </w:rPr>
        <w:t>actually very</w:t>
      </w:r>
      <w:proofErr w:type="gramEnd"/>
      <w:r w:rsidRPr="002C3402">
        <w:rPr>
          <w:rFonts w:eastAsia="Cambria"/>
          <w:sz w:val="14"/>
        </w:rPr>
        <w:t xml:space="preserve"> indecisive, very unsure about how to address the COVID problem, which has so many dimensions. Vaccines are only one of those. But </w:t>
      </w:r>
      <w:r w:rsidRPr="002C3402">
        <w:rPr>
          <w:rFonts w:eastAsia="Cambria"/>
          <w:u w:val="single"/>
        </w:rPr>
        <w:t xml:space="preserve">with respect to vaccines, </w:t>
      </w:r>
      <w:r w:rsidRPr="002C3402">
        <w:rPr>
          <w:rFonts w:eastAsia="Cambria"/>
          <w:highlight w:val="green"/>
          <w:u w:val="single"/>
        </w:rPr>
        <w:t>not many governments took decisive action</w:t>
      </w:r>
      <w:r w:rsidRPr="002C3402">
        <w:rPr>
          <w:rFonts w:eastAsia="Cambria"/>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sidRPr="002C3402">
        <w:rPr>
          <w:rFonts w:eastAsia="Cambria"/>
          <w:sz w:val="14"/>
        </w:rPr>
        <w:t>really good</w:t>
      </w:r>
      <w:proofErr w:type="gramEnd"/>
      <w:r w:rsidRPr="002C3402">
        <w:rPr>
          <w:rFonts w:eastAsia="Cambria"/>
          <w:sz w:val="14"/>
        </w:rPr>
        <w:t xml:space="preserve"> and, with hindsight, predictable explanation of how we got to this place, and I think it teaches us something about how to fix the problem going forward. </w:t>
      </w:r>
      <w:r w:rsidRPr="002C3402">
        <w:rPr>
          <w:rFonts w:eastAsia="Cambria"/>
          <w:b/>
          <w:bCs/>
          <w:u w:val="single"/>
        </w:rPr>
        <w:t xml:space="preserve">So why will </w:t>
      </w:r>
      <w:r w:rsidRPr="002C3402">
        <w:rPr>
          <w:rFonts w:eastAsia="Cambria"/>
          <w:b/>
          <w:bCs/>
          <w:highlight w:val="green"/>
          <w:u w:val="single"/>
        </w:rPr>
        <w:t>the waiver not work</w:t>
      </w:r>
      <w:r w:rsidRPr="002C3402">
        <w:rPr>
          <w:rFonts w:eastAsia="Cambria"/>
          <w:sz w:val="14"/>
        </w:rPr>
        <w:t xml:space="preserve">? Well, </w:t>
      </w:r>
      <w:proofErr w:type="gramStart"/>
      <w:r w:rsidRPr="002C3402">
        <w:rPr>
          <w:rFonts w:eastAsia="Cambria"/>
          <w:sz w:val="14"/>
        </w:rPr>
        <w:t>first of all</w:t>
      </w:r>
      <w:proofErr w:type="gramEnd"/>
      <w:r w:rsidRPr="002C3402">
        <w:rPr>
          <w:rFonts w:eastAsia="Cambria"/>
          <w:sz w:val="14"/>
        </w:rPr>
        <w:t xml:space="preserve">, </w:t>
      </w:r>
      <w:r w:rsidRPr="002C3402">
        <w:rPr>
          <w:rFonts w:eastAsia="Cambria"/>
          <w:highlight w:val="green"/>
          <w:u w:val="single"/>
        </w:rPr>
        <w:t>with</w:t>
      </w:r>
      <w:r w:rsidRPr="002C3402">
        <w:rPr>
          <w:rFonts w:eastAsia="Cambria"/>
          <w:u w:val="single"/>
        </w:rPr>
        <w:t xml:space="preserve"> complex technology like</w:t>
      </w:r>
      <w:r w:rsidRPr="002C3402">
        <w:rPr>
          <w:rFonts w:eastAsia="Cambria"/>
          <w:sz w:val="14"/>
        </w:rPr>
        <w:t xml:space="preserve"> vaccines, Lori touched on it, </w:t>
      </w:r>
      <w:r w:rsidRPr="002C3402">
        <w:rPr>
          <w:rFonts w:eastAsia="Cambria"/>
          <w:highlight w:val="green"/>
          <w:u w:val="single"/>
        </w:rPr>
        <w:t>reverse engineering</w:t>
      </w:r>
      <w:r w:rsidRPr="002C3402">
        <w:rPr>
          <w:rFonts w:eastAsia="Cambria"/>
          <w:u w:val="single"/>
        </w:rPr>
        <w:t>, like you would for a small molecule drug</w:t>
      </w:r>
      <w:r w:rsidRPr="002C3402">
        <w:rPr>
          <w:rFonts w:eastAsia="Cambria"/>
          <w:highlight w:val="green"/>
          <w:u w:val="single"/>
        </w:rPr>
        <w:t>, is much more difficult if not impossible</w:t>
      </w:r>
      <w:r w:rsidRPr="002C3402">
        <w:rPr>
          <w:rFonts w:eastAsia="Cambria"/>
          <w:sz w:val="14"/>
        </w:rPr>
        <w:t xml:space="preserve">. </w:t>
      </w:r>
      <w:r w:rsidRPr="002C3402">
        <w:rPr>
          <w:rFonts w:eastAsia="Cambria"/>
          <w:u w:val="single"/>
        </w:rPr>
        <w:t>But it depends very much more than small molecule drugs on cooperation</w:t>
      </w:r>
      <w:r w:rsidRPr="002C3402">
        <w:rPr>
          <w:rFonts w:eastAsia="Cambria"/>
          <w:sz w:val="14"/>
        </w:rPr>
        <w:t xml:space="preserve">, on voluntary transfer of technology, and on mutual assistance. </w:t>
      </w:r>
      <w:r w:rsidRPr="002C3402">
        <w:rPr>
          <w:rFonts w:eastAsia="Cambria"/>
          <w:u w:val="single"/>
        </w:rPr>
        <w:t xml:space="preserve">We have seen as part of the pandemic response an unprecedented level of collaborations </w:t>
      </w:r>
      <w:r w:rsidRPr="002C3402">
        <w:rPr>
          <w:rFonts w:eastAsia="Cambria"/>
          <w:sz w:val="14"/>
        </w:rPr>
        <w:t xml:space="preserve">and cooperation </w:t>
      </w:r>
      <w:r w:rsidRPr="002C3402">
        <w:rPr>
          <w:rFonts w:eastAsia="Cambria"/>
          <w:u w:val="single"/>
        </w:rPr>
        <w:t>and no indication that IP has stood in the way of the pandemic response</w:t>
      </w:r>
      <w:r w:rsidRPr="002C3402">
        <w:rPr>
          <w:rFonts w:eastAsia="Cambria"/>
          <w:sz w:val="14"/>
        </w:rPr>
        <w:t xml:space="preserve">. </w:t>
      </w:r>
      <w:r w:rsidRPr="002C3402">
        <w:rPr>
          <w:rFonts w:eastAsia="Cambria"/>
          <w:b/>
          <w:bCs/>
          <w:highlight w:val="green"/>
          <w:u w:val="single"/>
        </w:rPr>
        <w:t>The waiver proponents</w:t>
      </w:r>
      <w:r w:rsidRPr="002C3402">
        <w:rPr>
          <w:rFonts w:eastAsia="Cambria"/>
          <w:b/>
          <w:bCs/>
          <w:u w:val="single"/>
        </w:rPr>
        <w:t xml:space="preserve"> </w:t>
      </w:r>
      <w:r w:rsidRPr="002C3402">
        <w:rPr>
          <w:rFonts w:eastAsia="Cambria"/>
          <w:b/>
          <w:bCs/>
          <w:highlight w:val="green"/>
          <w:u w:val="single"/>
        </w:rPr>
        <w:t>have found zero credible examples of where IP has</w:t>
      </w:r>
      <w:r w:rsidRPr="002C3402">
        <w:rPr>
          <w:rFonts w:eastAsia="Cambria"/>
          <w:b/>
          <w:bCs/>
          <w:u w:val="single"/>
        </w:rPr>
        <w:t xml:space="preserve"> </w:t>
      </w:r>
      <w:proofErr w:type="gramStart"/>
      <w:r w:rsidRPr="002C3402">
        <w:rPr>
          <w:rFonts w:eastAsia="Cambria"/>
          <w:b/>
          <w:bCs/>
          <w:u w:val="single"/>
        </w:rPr>
        <w:t xml:space="preserve">actually </w:t>
      </w:r>
      <w:r w:rsidRPr="002C3402">
        <w:rPr>
          <w:rFonts w:eastAsia="Cambria"/>
          <w:b/>
          <w:bCs/>
          <w:highlight w:val="green"/>
          <w:u w:val="single"/>
        </w:rPr>
        <w:t>been</w:t>
      </w:r>
      <w:proofErr w:type="gramEnd"/>
      <w:r w:rsidRPr="002C3402">
        <w:rPr>
          <w:rFonts w:eastAsia="Cambria"/>
          <w:b/>
          <w:bCs/>
          <w:highlight w:val="green"/>
          <w:u w:val="single"/>
        </w:rPr>
        <w:t xml:space="preserve"> an obstacle</w:t>
      </w:r>
      <w:r w:rsidRPr="002C3402">
        <w:rPr>
          <w:rFonts w:eastAsia="Cambria"/>
          <w:b/>
          <w:bCs/>
          <w:u w:val="single"/>
        </w:rPr>
        <w:t xml:space="preserve">, </w:t>
      </w:r>
      <w:r w:rsidRPr="002C3402">
        <w:rPr>
          <w:rFonts w:eastAsia="Cambria"/>
          <w:sz w:val="14"/>
        </w:rPr>
        <w:t xml:space="preserve">where somebody has tried to block somebody else from developing a COVID vaccine or other COVID countermeasure, right? It’s not there. </w:t>
      </w:r>
      <w:r w:rsidRPr="002C3402">
        <w:rPr>
          <w:rFonts w:eastAsia="Cambria"/>
          <w:b/>
          <w:bCs/>
          <w:u w:val="single"/>
        </w:rPr>
        <w:t xml:space="preserve">Second, the myth of this vast global </w:t>
      </w:r>
      <w:r w:rsidRPr="002C3402">
        <w:rPr>
          <w:rFonts w:eastAsia="Cambria"/>
          <w:b/>
          <w:bCs/>
          <w:highlight w:val="green"/>
          <w:u w:val="single"/>
        </w:rPr>
        <w:t>capacity to manufacture COVID vaccines</w:t>
      </w:r>
      <w:r w:rsidRPr="002C3402">
        <w:rPr>
          <w:rFonts w:eastAsia="Cambria"/>
          <w:b/>
          <w:bCs/>
          <w:u w:val="single"/>
        </w:rPr>
        <w:t xml:space="preserve"> that somehow exists</w:t>
      </w:r>
      <w:r w:rsidRPr="002C3402">
        <w:rPr>
          <w:rFonts w:eastAsia="Cambria"/>
          <w:sz w:val="14"/>
        </w:rPr>
        <w:t xml:space="preserve"> </w:t>
      </w:r>
      <w:r w:rsidRPr="002C3402">
        <w:rPr>
          <w:rFonts w:eastAsia="Cambria"/>
          <w:b/>
          <w:bCs/>
          <w:u w:val="single"/>
        </w:rPr>
        <w:t>out there is unsubstantiated</w:t>
      </w:r>
      <w:r w:rsidRPr="002C3402">
        <w:rPr>
          <w:rFonts w:eastAsia="Cambria"/>
          <w:sz w:val="14"/>
        </w:rPr>
        <w:t xml:space="preserve"> and frankly, in my opinion, untrue. But there is no such thing as vast untapped, idle capacity that could be turned around on a dime to start making COVID vaccines within weeks or even months</w:t>
      </w:r>
      <w:r w:rsidRPr="002C3402">
        <w:rPr>
          <w:rFonts w:eastAsia="Cambria"/>
          <w:u w:val="single"/>
        </w:rPr>
        <w:t xml:space="preserve">. This capacity </w:t>
      </w:r>
      <w:r w:rsidRPr="002C3402">
        <w:rPr>
          <w:rFonts w:eastAsia="Cambria"/>
          <w:highlight w:val="green"/>
          <w:u w:val="single"/>
        </w:rPr>
        <w:t>needs to be buil</w:t>
      </w:r>
      <w:r w:rsidRPr="002C3402">
        <w:rPr>
          <w:rFonts w:eastAsia="Cambria"/>
          <w:u w:val="single"/>
        </w:rPr>
        <w:t>t; it needs to be established</w:t>
      </w:r>
      <w:r w:rsidRPr="002C3402">
        <w:rPr>
          <w:rFonts w:eastAsia="Cambria"/>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sidRPr="002C3402">
        <w:rPr>
          <w:rFonts w:eastAsia="Cambria"/>
          <w:u w:val="single"/>
        </w:rPr>
        <w:t xml:space="preserve">we </w:t>
      </w:r>
      <w:proofErr w:type="gramStart"/>
      <w:r w:rsidRPr="002C3402">
        <w:rPr>
          <w:rFonts w:eastAsia="Cambria"/>
          <w:u w:val="single"/>
        </w:rPr>
        <w:t>definitely have</w:t>
      </w:r>
      <w:proofErr w:type="gramEnd"/>
      <w:r w:rsidRPr="002C3402">
        <w:rPr>
          <w:rFonts w:eastAsia="Cambria"/>
          <w:u w:val="single"/>
        </w:rPr>
        <w:t xml:space="preserve"> to take global capacity-building more seriously than we did in the past.</w:t>
      </w:r>
      <w:r w:rsidRPr="002C3402">
        <w:rPr>
          <w:rFonts w:eastAsia="Cambria"/>
          <w:sz w:val="14"/>
        </w:rPr>
        <w:t xml:space="preserve"> That is true for the global North, as well as for middle-income countries — all of whom </w:t>
      </w:r>
      <w:proofErr w:type="gramStart"/>
      <w:r w:rsidRPr="002C3402">
        <w:rPr>
          <w:rFonts w:eastAsia="Cambria"/>
          <w:sz w:val="14"/>
        </w:rPr>
        <w:t>have to</w:t>
      </w:r>
      <w:proofErr w:type="gramEnd"/>
      <w:r w:rsidRPr="002C3402">
        <w:rPr>
          <w:rFonts w:eastAsia="Cambria"/>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sidRPr="002C3402">
        <w:rPr>
          <w:rFonts w:eastAsia="Cambria"/>
          <w:highlight w:val="green"/>
          <w:u w:val="single"/>
        </w:rPr>
        <w:t>will need to reduce export restrictions</w:t>
      </w:r>
      <w:r w:rsidRPr="002C3402">
        <w:rPr>
          <w:rFonts w:eastAsia="Cambria"/>
          <w:sz w:val="14"/>
        </w:rPr>
        <w:t xml:space="preserve">, and we will need to rededicate ourselves to preparing for the next pandemic. As far as this pandemic goes, </w:t>
      </w:r>
      <w:r w:rsidRPr="002C3402">
        <w:rPr>
          <w:rFonts w:eastAsia="Cambria"/>
          <w:b/>
          <w:bCs/>
          <w:highlight w:val="green"/>
          <w:u w:val="single"/>
        </w:rPr>
        <w:t>there are 11 vaccines</w:t>
      </w:r>
      <w:r w:rsidRPr="002C3402">
        <w:rPr>
          <w:rFonts w:eastAsia="Cambria"/>
          <w:b/>
          <w:bCs/>
          <w:u w:val="single"/>
        </w:rPr>
        <w:t xml:space="preserve"> around the world that are already being shot into arms, only four of which come from the global North. </w:t>
      </w:r>
      <w:r w:rsidRPr="002C3402">
        <w:rPr>
          <w:rFonts w:eastAsia="Cambria"/>
          <w:b/>
          <w:bCs/>
          <w:highlight w:val="green"/>
          <w:u w:val="single"/>
        </w:rPr>
        <w:t>How many more</w:t>
      </w:r>
      <w:r w:rsidRPr="002C3402">
        <w:rPr>
          <w:rFonts w:eastAsia="Cambria"/>
          <w:b/>
          <w:bCs/>
          <w:u w:val="single"/>
        </w:rPr>
        <w:t xml:space="preserve"> vaccines </w:t>
      </w:r>
      <w:r w:rsidRPr="002C3402">
        <w:rPr>
          <w:rFonts w:eastAsia="Cambria"/>
          <w:b/>
          <w:bCs/>
          <w:highlight w:val="green"/>
          <w:u w:val="single"/>
        </w:rPr>
        <w:t>do we want</w:t>
      </w:r>
      <w:r w:rsidRPr="002C3402">
        <w:rPr>
          <w:rFonts w:eastAsia="Cambria"/>
          <w:b/>
          <w:bCs/>
          <w:u w:val="single"/>
        </w:rPr>
        <w:t>?</w:t>
      </w:r>
      <w:r w:rsidRPr="002C3402">
        <w:rPr>
          <w:rFonts w:eastAsia="Cambria"/>
          <w:sz w:val="14"/>
        </w:rPr>
        <w:t xml:space="preserve"> I don’t know, maybe 11 is enough if we start making more of them. But there are manufacturers around the world who know how to do this — including in </w:t>
      </w:r>
      <w:r w:rsidRPr="002C3402">
        <w:rPr>
          <w:rFonts w:eastAsia="Cambria"/>
          <w:sz w:val="14"/>
        </w:rPr>
        <w:lastRenderedPageBreak/>
        <w:t xml:space="preserve">China, including in India, and including in Russia. All developed their homegrown vaccines, apparently without interference by IP rights, right? </w:t>
      </w:r>
      <w:proofErr w:type="gramStart"/>
      <w:r w:rsidRPr="002C3402">
        <w:rPr>
          <w:rFonts w:eastAsia="Cambria"/>
          <w:b/>
          <w:bCs/>
          <w:u w:val="single"/>
        </w:rPr>
        <w:t>So</w:t>
      </w:r>
      <w:proofErr w:type="gramEnd"/>
      <w:r w:rsidRPr="002C3402">
        <w:rPr>
          <w:rFonts w:eastAsia="Cambria"/>
          <w:b/>
          <w:bCs/>
          <w:u w:val="single"/>
        </w:rPr>
        <w:t xml:space="preserve"> </w:t>
      </w:r>
      <w:r w:rsidRPr="002C3402">
        <w:rPr>
          <w:rFonts w:eastAsia="Cambria"/>
          <w:b/>
          <w:bCs/>
          <w:highlight w:val="green"/>
          <w:u w:val="single"/>
        </w:rPr>
        <w:t>let’s make more of those.</w:t>
      </w:r>
      <w:r w:rsidRPr="002C3402">
        <w:rPr>
          <w:rFonts w:eastAsia="Cambria"/>
          <w:b/>
          <w:bCs/>
          <w:u w:val="single"/>
        </w:rPr>
        <w:t xml:space="preserve"> I think that’s going to be the more practical and realistic answer to solving the problem</w:t>
      </w:r>
      <w:r w:rsidRPr="002C3402">
        <w:rPr>
          <w:rFonts w:eastAsia="Cambria"/>
          <w:sz w:val="14"/>
        </w:rPr>
        <w:t>. And we need to lean on governments to stop export controls and to dedicate themselves to more global equity.</w:t>
      </w:r>
    </w:p>
    <w:p w14:paraId="3CB99929" w14:textId="77777777" w:rsidR="003E4167" w:rsidRPr="00D108B3" w:rsidRDefault="003E4167" w:rsidP="003E4167">
      <w:pPr>
        <w:keepNext/>
        <w:keepLines/>
        <w:spacing w:before="40" w:after="0"/>
        <w:outlineLvl w:val="3"/>
        <w:rPr>
          <w:rFonts w:eastAsia="MS Gothic"/>
          <w:b/>
          <w:iCs/>
          <w:sz w:val="26"/>
        </w:rPr>
      </w:pPr>
      <w:r w:rsidRPr="00D108B3">
        <w:rPr>
          <w:rFonts w:eastAsia="MS Gothic"/>
          <w:b/>
          <w:iCs/>
          <w:sz w:val="26"/>
        </w:rPr>
        <w:t xml:space="preserve">The US is winning the biotech race, but strong domestic support and </w:t>
      </w:r>
      <w:r w:rsidRPr="00D108B3">
        <w:rPr>
          <w:rFonts w:eastAsia="MS Gothic"/>
          <w:b/>
          <w:iCs/>
          <w:sz w:val="26"/>
          <w:u w:val="single"/>
        </w:rPr>
        <w:t>unilateral</w:t>
      </w:r>
      <w:r w:rsidRPr="00D108B3">
        <w:rPr>
          <w:rFonts w:eastAsia="MS Gothic"/>
          <w:b/>
          <w:iCs/>
          <w:sz w:val="26"/>
        </w:rPr>
        <w:t xml:space="preserve"> vaccine leadership are key</w:t>
      </w:r>
    </w:p>
    <w:p w14:paraId="373583C6" w14:textId="77777777" w:rsidR="003E4167" w:rsidRPr="00D108B3" w:rsidRDefault="003E4167" w:rsidP="003E4167">
      <w:pPr>
        <w:rPr>
          <w:rFonts w:eastAsia="Calibri"/>
          <w:sz w:val="16"/>
          <w:szCs w:val="16"/>
        </w:rPr>
      </w:pPr>
      <w:r w:rsidRPr="00D108B3">
        <w:rPr>
          <w:rFonts w:eastAsia="Calibri"/>
          <w:b/>
          <w:bCs/>
          <w:sz w:val="26"/>
        </w:rPr>
        <w:t>Moore 2-17</w:t>
      </w:r>
      <w:r w:rsidRPr="00D108B3">
        <w:rPr>
          <w:rFonts w:eastAsia="Calibri"/>
        </w:rPr>
        <w:t xml:space="preserve"> </w:t>
      </w:r>
      <w:r w:rsidRPr="00D108B3">
        <w:rPr>
          <w:rFonts w:eastAsia="Calibri"/>
          <w:sz w:val="16"/>
          <w:szCs w:val="16"/>
        </w:rPr>
        <w:t xml:space="preserve">[Scott Moore, political scientist and administrator at the University of Pennsylvania and the author of a forthcoming book, “How China Shapes the Future,” on China’s role in public goods and emerging </w:t>
      </w:r>
      <w:proofErr w:type="gramStart"/>
      <w:r w:rsidRPr="00D108B3">
        <w:rPr>
          <w:rFonts w:eastAsia="Calibri"/>
          <w:sz w:val="16"/>
          <w:szCs w:val="16"/>
        </w:rPr>
        <w:t>technologies..</w:t>
      </w:r>
      <w:proofErr w:type="gramEnd"/>
      <w:r w:rsidRPr="00D108B3">
        <w:rPr>
          <w:rFonts w:eastAsia="Calibri"/>
          <w:sz w:val="16"/>
          <w:szCs w:val="16"/>
        </w:rPr>
        <w:t xml:space="preserve"> "In Biotech, the Industry of the Future, the U.S. Is Way Ahead of China," Lawfare, 2-17-2021, accessed 8-25-2021, https://www.lawfareblog.com/biotech-industry-future-us-way-ahead-china] HWIC</w:t>
      </w:r>
    </w:p>
    <w:p w14:paraId="1B0D2085" w14:textId="77777777" w:rsidR="003E4167" w:rsidRPr="00D108B3" w:rsidRDefault="003E4167" w:rsidP="003E4167">
      <w:pPr>
        <w:rPr>
          <w:rFonts w:eastAsia="Calibri"/>
          <w:u w:val="single"/>
        </w:rPr>
      </w:pPr>
      <w:r w:rsidRPr="00D108B3">
        <w:rPr>
          <w:rFonts w:eastAsia="Calibri"/>
          <w:sz w:val="16"/>
        </w:rPr>
        <w:t xml:space="preserve">It was supposed to be China’s moment of technological triumph—one that would show the world Beijing had not only conquered the coronavirus but also emerged as a biotechnology superpower. But </w:t>
      </w:r>
      <w:r w:rsidRPr="00D108B3">
        <w:rPr>
          <w:rFonts w:eastAsia="Calibri"/>
          <w:u w:val="single"/>
        </w:rPr>
        <w:t xml:space="preserve">when clinical data on </w:t>
      </w:r>
      <w:r w:rsidRPr="00D108B3">
        <w:rPr>
          <w:rFonts w:eastAsia="Calibri"/>
          <w:highlight w:val="green"/>
          <w:u w:val="single"/>
        </w:rPr>
        <w:t>China’s</w:t>
      </w:r>
      <w:r w:rsidRPr="00D108B3">
        <w:rPr>
          <w:rFonts w:eastAsia="Calibri"/>
          <w:u w:val="single"/>
        </w:rPr>
        <w:t xml:space="preserve"> flagship </w:t>
      </w:r>
      <w:proofErr w:type="spellStart"/>
      <w:r w:rsidRPr="00D108B3">
        <w:rPr>
          <w:rFonts w:eastAsia="Calibri"/>
          <w:highlight w:val="green"/>
          <w:u w:val="single"/>
        </w:rPr>
        <w:t>CoronaVac</w:t>
      </w:r>
      <w:proofErr w:type="spellEnd"/>
      <w:r w:rsidRPr="00D108B3">
        <w:rPr>
          <w:rFonts w:eastAsia="Calibri"/>
          <w:u w:val="single"/>
        </w:rPr>
        <w:t xml:space="preserve"> vaccine finally flowed in, they showed it </w:t>
      </w:r>
      <w:r w:rsidRPr="00D108B3">
        <w:rPr>
          <w:rFonts w:eastAsia="Calibri"/>
          <w:highlight w:val="green"/>
          <w:u w:val="single"/>
        </w:rPr>
        <w:t>was barely</w:t>
      </w:r>
      <w:r w:rsidRPr="00D108B3">
        <w:rPr>
          <w:rFonts w:eastAsia="Calibri"/>
          <w:u w:val="single"/>
        </w:rPr>
        <w:t xml:space="preserve"> more than </w:t>
      </w:r>
      <w:r w:rsidRPr="00D108B3">
        <w:rPr>
          <w:rFonts w:eastAsia="Calibri"/>
          <w:highlight w:val="green"/>
          <w:u w:val="single"/>
        </w:rPr>
        <w:t>50 percent effective</w:t>
      </w:r>
      <w:r w:rsidRPr="00D108B3">
        <w:rPr>
          <w:rFonts w:eastAsia="Calibri"/>
          <w:sz w:val="16"/>
        </w:rPr>
        <w:t xml:space="preserve">—just clearing the minimum standard set by the World Health Organization. In contrast, </w:t>
      </w:r>
      <w:r w:rsidRPr="00D108B3">
        <w:rPr>
          <w:rFonts w:eastAsia="Calibri"/>
          <w:u w:val="single"/>
        </w:rPr>
        <w:t>not one but two vaccines developed by U.S. firms have been found to be upward of 95 percent effective</w:t>
      </w:r>
      <w:r w:rsidRPr="00D108B3">
        <w:rPr>
          <w:rFonts w:eastAsia="Calibri"/>
          <w:sz w:val="16"/>
        </w:rPr>
        <w:t xml:space="preserve">, a standard no other country’s vaccines have yet met in rigorous clinical trials. The United </w:t>
      </w:r>
      <w:proofErr w:type="spellStart"/>
      <w:r w:rsidRPr="00D108B3">
        <w:rPr>
          <w:rFonts w:eastAsia="Calibri"/>
          <w:sz w:val="16"/>
        </w:rPr>
        <w:t>States’s</w:t>
      </w:r>
      <w:proofErr w:type="spellEnd"/>
      <w:r w:rsidRPr="00D108B3">
        <w:rPr>
          <w:rFonts w:eastAsia="Calibri"/>
          <w:sz w:val="16"/>
        </w:rPr>
        <w:t xml:space="preserve"> overall track record in responding to the pandemic has been awful. Yet the success of its vaccine development efforts shows that </w:t>
      </w:r>
      <w:r w:rsidRPr="00D108B3">
        <w:rPr>
          <w:rFonts w:eastAsia="Calibri"/>
          <w:highlight w:val="green"/>
          <w:u w:val="single"/>
        </w:rPr>
        <w:t>when it comes to biotech</w:t>
      </w:r>
      <w:r w:rsidRPr="00D108B3">
        <w:rPr>
          <w:rFonts w:eastAsia="Calibri"/>
          <w:u w:val="single"/>
        </w:rPr>
        <w:t xml:space="preserve">nology, the industry of the future, </w:t>
      </w:r>
      <w:r w:rsidRPr="00D108B3">
        <w:rPr>
          <w:rFonts w:eastAsia="Calibri"/>
          <w:highlight w:val="green"/>
          <w:u w:val="single"/>
        </w:rPr>
        <w:t>the U.S. is way ahead</w:t>
      </w:r>
      <w:r w:rsidRPr="00D108B3">
        <w:rPr>
          <w:rFonts w:eastAsia="Calibri"/>
          <w:u w:val="single"/>
        </w:rPr>
        <w:t xml:space="preserve"> of China</w:t>
      </w:r>
      <w:r w:rsidRPr="00D108B3">
        <w:rPr>
          <w:rFonts w:eastAsia="Calibri"/>
          <w:sz w:val="16"/>
        </w:rPr>
        <w:t xml:space="preserve"> and most of its other rivals. A continuing refrain from Washington in recent years has been that the United States is falling behind China in the development of critical emerging technologies. In some fields, this may be true. But not in biotechnology. To be sure, </w:t>
      </w:r>
      <w:r w:rsidRPr="00D108B3">
        <w:rPr>
          <w:rFonts w:eastAsia="Calibri"/>
          <w:u w:val="single"/>
        </w:rPr>
        <w:t>China’s biotech sector is growing at a torrid pace</w:t>
      </w:r>
      <w:r w:rsidRPr="00D108B3">
        <w:rPr>
          <w:rFonts w:eastAsia="Calibri"/>
          <w:sz w:val="16"/>
        </w:rPr>
        <w:t xml:space="preserve">, and some of its firms are becoming leaders in certain areas, such as cancer treatment. </w:t>
      </w:r>
      <w:r w:rsidRPr="00D108B3">
        <w:rPr>
          <w:rFonts w:eastAsia="Calibri"/>
          <w:u w:val="single"/>
        </w:rPr>
        <w:t xml:space="preserve">Yet the U.S. retains a dominant position </w:t>
      </w:r>
      <w:r w:rsidRPr="00D108B3">
        <w:rPr>
          <w:rFonts w:eastAsia="Calibri"/>
          <w:highlight w:val="green"/>
          <w:u w:val="single"/>
        </w:rPr>
        <w:t>in research, development and commercialization, accounting for almost half of</w:t>
      </w:r>
      <w:r w:rsidRPr="00D108B3">
        <w:rPr>
          <w:rFonts w:eastAsia="Calibri"/>
          <w:u w:val="single"/>
        </w:rPr>
        <w:t xml:space="preserve"> all </w:t>
      </w:r>
      <w:r w:rsidRPr="00D108B3">
        <w:rPr>
          <w:rFonts w:eastAsia="Calibri"/>
          <w:highlight w:val="green"/>
          <w:u w:val="single"/>
        </w:rPr>
        <w:t>biotech patents</w:t>
      </w:r>
      <w:r w:rsidRPr="00D108B3">
        <w:rPr>
          <w:rFonts w:eastAsia="Calibri"/>
          <w:u w:val="single"/>
        </w:rPr>
        <w:t xml:space="preserve"> filed from 1999 to 2013</w:t>
      </w:r>
      <w:r w:rsidRPr="00D108B3">
        <w:rPr>
          <w:rFonts w:eastAsia="Calibri"/>
          <w:sz w:val="16"/>
        </w:rPr>
        <w:t xml:space="preserve">. The triumph of its biotechnology industry during the coronavirus pandemic, producing </w:t>
      </w:r>
      <w:r w:rsidRPr="00D108B3">
        <w:rPr>
          <w:rFonts w:eastAsia="Calibri"/>
          <w:highlight w:val="green"/>
          <w:u w:val="single"/>
        </w:rPr>
        <w:t>two highly effective vaccines using</w:t>
      </w:r>
      <w:r w:rsidRPr="00D108B3">
        <w:rPr>
          <w:rFonts w:eastAsia="Calibri"/>
          <w:u w:val="single"/>
        </w:rPr>
        <w:t xml:space="preserve"> an entirely new approach based on </w:t>
      </w:r>
      <w:r w:rsidRPr="00D108B3">
        <w:rPr>
          <w:rFonts w:eastAsia="Calibri"/>
          <w:highlight w:val="green"/>
          <w:u w:val="single"/>
        </w:rPr>
        <w:t>m</w:t>
      </w:r>
      <w:r w:rsidRPr="00D108B3">
        <w:rPr>
          <w:rFonts w:eastAsia="Calibri"/>
          <w:u w:val="single"/>
        </w:rPr>
        <w:t xml:space="preserve">essenger </w:t>
      </w:r>
      <w:r w:rsidRPr="00D108B3">
        <w:rPr>
          <w:rFonts w:eastAsia="Calibri"/>
          <w:highlight w:val="green"/>
          <w:u w:val="single"/>
        </w:rPr>
        <w:t>RNA</w:t>
      </w:r>
      <w:r w:rsidRPr="00D108B3">
        <w:rPr>
          <w:rFonts w:eastAsia="Calibri"/>
          <w:sz w:val="16"/>
        </w:rPr>
        <w:t xml:space="preserve">, and in record time, </w:t>
      </w:r>
      <w:r w:rsidRPr="00D108B3">
        <w:rPr>
          <w:rFonts w:eastAsia="Calibri"/>
          <w:u w:val="single"/>
        </w:rPr>
        <w:t>shows that the U.S.’s competitive edge in biotechnology remains largely intact</w:t>
      </w:r>
      <w:r w:rsidRPr="00D108B3">
        <w:rPr>
          <w:rFonts w:eastAsia="Calibri"/>
          <w:sz w:val="16"/>
        </w:rPr>
        <w:t xml:space="preserve">. And that has important implications as Washington gears up for a sustained period of geopolitical competition with Beijing. </w:t>
      </w:r>
      <w:r w:rsidRPr="00D108B3">
        <w:rPr>
          <w:rFonts w:eastAsia="Calibri"/>
          <w:highlight w:val="green"/>
          <w:u w:val="single"/>
        </w:rPr>
        <w:t>Biotech is</w:t>
      </w:r>
      <w:r w:rsidRPr="00D108B3">
        <w:rPr>
          <w:rFonts w:eastAsia="Calibri"/>
          <w:u w:val="single"/>
        </w:rPr>
        <w:t xml:space="preserve"> such </w:t>
      </w:r>
      <w:r w:rsidRPr="00D108B3">
        <w:rPr>
          <w:rFonts w:eastAsia="Calibri"/>
          <w:highlight w:val="green"/>
          <w:u w:val="single"/>
        </w:rPr>
        <w:t>a critical area for</w:t>
      </w:r>
      <w:r w:rsidRPr="00D108B3">
        <w:rPr>
          <w:rFonts w:eastAsia="Calibri"/>
          <w:u w:val="single"/>
        </w:rPr>
        <w:t xml:space="preserve"> </w:t>
      </w:r>
      <w:r w:rsidRPr="00D108B3">
        <w:rPr>
          <w:rFonts w:eastAsia="Calibri"/>
          <w:highlight w:val="green"/>
          <w:u w:val="single"/>
        </w:rPr>
        <w:t>tech</w:t>
      </w:r>
      <w:r w:rsidRPr="00D108B3">
        <w:rPr>
          <w:rFonts w:eastAsia="Calibri"/>
          <w:u w:val="single"/>
        </w:rPr>
        <w:t xml:space="preserve">nological </w:t>
      </w:r>
      <w:r w:rsidRPr="00D108B3">
        <w:rPr>
          <w:rFonts w:eastAsia="Calibri"/>
          <w:highlight w:val="green"/>
          <w:u w:val="single"/>
        </w:rPr>
        <w:t>competition</w:t>
      </w:r>
      <w:r w:rsidRPr="00D108B3">
        <w:rPr>
          <w:rFonts w:eastAsia="Calibri"/>
          <w:u w:val="single"/>
        </w:rPr>
        <w:t xml:space="preserve"> between the U.S. and China because it is transforming </w:t>
      </w:r>
      <w:r w:rsidRPr="00D108B3">
        <w:rPr>
          <w:rFonts w:eastAsia="Calibri"/>
          <w:highlight w:val="green"/>
          <w:u w:val="single"/>
        </w:rPr>
        <w:t>fields from medicine to military power</w:t>
      </w:r>
      <w:r w:rsidRPr="00D108B3">
        <w:rPr>
          <w:rFonts w:eastAsia="Calibri"/>
          <w:sz w:val="16"/>
        </w:rPr>
        <w:t xml:space="preserve">. The great advances of the 19th century, like chemical fertilizers, resulted from mastering chemistry. In the 20th century, mastery of physics led to nuclear energy—and, more ominously, nuclear weapons. In the 21st century, biology offers a similar mix of peril and promise. This was illustrated dramatically by the award of the 2020 Nobel Prize for the discovery of an enzyme system known as CRISPR-Cas9, which allows an organism’s genomes to be edited with high precision. It is a transformational breakthrough. But </w:t>
      </w:r>
      <w:r w:rsidRPr="00D108B3">
        <w:rPr>
          <w:rFonts w:eastAsia="Calibri"/>
          <w:u w:val="single"/>
        </w:rPr>
        <w:t xml:space="preserve">while </w:t>
      </w:r>
      <w:r w:rsidRPr="00D108B3">
        <w:rPr>
          <w:rFonts w:eastAsia="Calibri"/>
          <w:highlight w:val="green"/>
          <w:u w:val="single"/>
        </w:rPr>
        <w:t>CRISPR shows great promise</w:t>
      </w:r>
      <w:r w:rsidRPr="00D108B3">
        <w:rPr>
          <w:rFonts w:eastAsia="Calibri"/>
          <w:u w:val="single"/>
        </w:rPr>
        <w:t xml:space="preserve"> </w:t>
      </w:r>
      <w:r w:rsidRPr="00D108B3">
        <w:rPr>
          <w:rFonts w:eastAsia="Calibri"/>
          <w:highlight w:val="green"/>
          <w:u w:val="single"/>
        </w:rPr>
        <w:t>in</w:t>
      </w:r>
      <w:r w:rsidRPr="00D108B3">
        <w:rPr>
          <w:rFonts w:eastAsia="Calibri"/>
          <w:u w:val="single"/>
        </w:rPr>
        <w:t xml:space="preserve"> the development of new </w:t>
      </w:r>
      <w:r w:rsidRPr="00D108B3">
        <w:rPr>
          <w:rFonts w:eastAsia="Calibri"/>
          <w:highlight w:val="green"/>
          <w:u w:val="single"/>
        </w:rPr>
        <w:t>cures for</w:t>
      </w:r>
      <w:r w:rsidRPr="00D108B3">
        <w:rPr>
          <w:rFonts w:eastAsia="Calibri"/>
          <w:u w:val="single"/>
        </w:rPr>
        <w:t xml:space="preserve"> long-untreatable </w:t>
      </w:r>
      <w:r w:rsidRPr="00D108B3">
        <w:rPr>
          <w:rFonts w:eastAsia="Calibri"/>
          <w:highlight w:val="green"/>
          <w:u w:val="single"/>
        </w:rPr>
        <w:t>diseases, it could also lead to</w:t>
      </w:r>
      <w:r w:rsidRPr="00D108B3">
        <w:rPr>
          <w:rFonts w:eastAsia="Calibri"/>
          <w:u w:val="single"/>
        </w:rPr>
        <w:t xml:space="preserve"> a whole new generation of </w:t>
      </w:r>
      <w:r w:rsidRPr="00D108B3">
        <w:rPr>
          <w:rFonts w:eastAsia="Calibri"/>
          <w:highlight w:val="green"/>
          <w:u w:val="single"/>
        </w:rPr>
        <w:t>deadly bioweapons</w:t>
      </w:r>
      <w:r w:rsidRPr="00D108B3">
        <w:rPr>
          <w:rFonts w:eastAsia="Calibri"/>
          <w:sz w:val="16"/>
        </w:rPr>
        <w:t xml:space="preserve">. That’s a prospect that increasingly alarms U.S. intelligence officials. In 2016, then-Director of National Intelligence James Clapper warned Congress that </w:t>
      </w:r>
      <w:r w:rsidRPr="00D108B3">
        <w:rPr>
          <w:rFonts w:eastAsia="Calibri"/>
          <w:u w:val="single"/>
        </w:rPr>
        <w:t>“[r]</w:t>
      </w:r>
      <w:proofErr w:type="spellStart"/>
      <w:r w:rsidRPr="00D108B3">
        <w:rPr>
          <w:rFonts w:eastAsia="Calibri"/>
          <w:u w:val="single"/>
        </w:rPr>
        <w:t>esearch</w:t>
      </w:r>
      <w:proofErr w:type="spellEnd"/>
      <w:r w:rsidRPr="00D108B3">
        <w:rPr>
          <w:rFonts w:eastAsia="Calibri"/>
          <w:u w:val="single"/>
        </w:rPr>
        <w:t xml:space="preserve"> in </w:t>
      </w:r>
      <w:r w:rsidRPr="00D108B3">
        <w:rPr>
          <w:rFonts w:eastAsia="Calibri"/>
          <w:highlight w:val="green"/>
          <w:u w:val="single"/>
        </w:rPr>
        <w:t>genome editing conducted by countries with different</w:t>
      </w:r>
      <w:r w:rsidRPr="00D108B3">
        <w:rPr>
          <w:rFonts w:eastAsia="Calibri"/>
          <w:u w:val="single"/>
        </w:rPr>
        <w:t xml:space="preserve"> regulatory or </w:t>
      </w:r>
      <w:r w:rsidRPr="00D108B3">
        <w:rPr>
          <w:rFonts w:eastAsia="Calibri"/>
          <w:highlight w:val="green"/>
          <w:u w:val="single"/>
        </w:rPr>
        <w:t>ethical standards</w:t>
      </w:r>
      <w:r w:rsidRPr="00D108B3">
        <w:rPr>
          <w:rFonts w:eastAsia="Calibri"/>
          <w:u w:val="single"/>
        </w:rPr>
        <w:t xml:space="preserve"> than those of western countries probably </w:t>
      </w:r>
      <w:r w:rsidRPr="00D108B3">
        <w:rPr>
          <w:rFonts w:eastAsia="Calibri"/>
          <w:highlight w:val="green"/>
          <w:u w:val="single"/>
        </w:rPr>
        <w:t>increases the risk of</w:t>
      </w:r>
      <w:r w:rsidRPr="00D108B3">
        <w:rPr>
          <w:rFonts w:eastAsia="Calibri"/>
          <w:u w:val="single"/>
        </w:rPr>
        <w:t xml:space="preserve"> the creation of potentially harmful biological agents or products.”</w:t>
      </w:r>
      <w:r w:rsidRPr="00D108B3">
        <w:rPr>
          <w:rFonts w:eastAsia="Calibri"/>
          <w:sz w:val="16"/>
        </w:rPr>
        <w:t xml:space="preserve"> Although Clapper didn’t name specific countries, it soon became clear that he was referring mainly to China. Four years later, his successor, John Ratcliffe, issued a far more pointed warning that “China has even conducted human testing on members of the People’s Liberation Army in hope of developing soldiers with biologically enhanced capabilities. There are no ethical boundaries to Beijing’s pursuit of power.” Such capabilities are almost certainly only speculative—but they underscore why </w:t>
      </w:r>
      <w:r w:rsidRPr="00D108B3">
        <w:rPr>
          <w:rFonts w:eastAsia="Calibri"/>
          <w:u w:val="single"/>
        </w:rPr>
        <w:t>biotech leadership is so important for national security as well as economic competitiveness</w:t>
      </w:r>
      <w:r w:rsidRPr="00D108B3">
        <w:rPr>
          <w:rFonts w:eastAsia="Calibri"/>
          <w:sz w:val="16"/>
        </w:rPr>
        <w:t xml:space="preserve">. Beijing has long envied the United </w:t>
      </w:r>
      <w:proofErr w:type="spellStart"/>
      <w:r w:rsidRPr="00D108B3">
        <w:rPr>
          <w:rFonts w:eastAsia="Calibri"/>
          <w:sz w:val="16"/>
        </w:rPr>
        <w:t>States’s</w:t>
      </w:r>
      <w:proofErr w:type="spellEnd"/>
      <w:r w:rsidRPr="00D108B3">
        <w:rPr>
          <w:rFonts w:eastAsia="Calibri"/>
          <w:sz w:val="16"/>
        </w:rPr>
        <w:t xml:space="preserve"> dominant position in biotechnology and spent heavily to overtake it. Biotech has been a priority sector for state investment since the 1980s, and by one estimate Beijing had poured some $100 billion into the sector by 2018. Nowhere did it lavish more attention or invest more of its propaganda power than in developing a coronavirus vaccine. State media have spent months crowing that “China is working around the clock for breakthroughs in COVID-19 vaccines.” Yet despite this push, China’s vaccine program quickly took on a Potemkin air. In February 2020, barely two months after the onset of the pandemic and after a supposedly crash vaccine effort, a military doctor stood in front of a Chinese flag to receive what was billed as an experimental vaccine dose but was widely suspected to be a staged photo op. Now, having spent months talking up its two primary </w:t>
      </w:r>
      <w:r w:rsidRPr="00D108B3">
        <w:rPr>
          <w:rFonts w:eastAsia="Calibri"/>
          <w:sz w:val="16"/>
        </w:rPr>
        <w:lastRenderedPageBreak/>
        <w:t xml:space="preserve">vaccine candidates to developing countries like Brazil and Indonesia, both of which have entered into purchase agreements with Chinese biotech firms, Chinese officials face severe mistrust among their nation’s overseas partners. For China’s leaders, the disappointing returns on their big bet on biotechnology look likely to cause them more headaches at home as well as abroad—there are already signs that affluent Chinese place more trust in foreign-developed coronavirus vaccines than the homegrown ones produced at such great expense. </w:t>
      </w:r>
      <w:r w:rsidRPr="00D108B3">
        <w:rPr>
          <w:rFonts w:eastAsia="Calibri"/>
          <w:u w:val="single"/>
        </w:rPr>
        <w:t xml:space="preserve">For U.S. officials, though, </w:t>
      </w:r>
      <w:r w:rsidRPr="00D108B3">
        <w:rPr>
          <w:rFonts w:eastAsia="Calibri"/>
          <w:highlight w:val="green"/>
          <w:u w:val="single"/>
        </w:rPr>
        <w:t>China’s relative underperformance</w:t>
      </w:r>
      <w:r w:rsidRPr="00D108B3">
        <w:rPr>
          <w:rFonts w:eastAsia="Calibri"/>
          <w:u w:val="single"/>
        </w:rPr>
        <w:t xml:space="preserve"> in vaccine development </w:t>
      </w:r>
      <w:r w:rsidRPr="00D108B3">
        <w:rPr>
          <w:rFonts w:eastAsia="Calibri"/>
          <w:highlight w:val="green"/>
          <w:u w:val="single"/>
        </w:rPr>
        <w:t>presents an opportunity to reassert</w:t>
      </w:r>
      <w:r w:rsidRPr="00D108B3">
        <w:rPr>
          <w:rFonts w:eastAsia="Calibri"/>
          <w:u w:val="single"/>
        </w:rPr>
        <w:t xml:space="preserve"> the </w:t>
      </w:r>
      <w:r w:rsidRPr="00D108B3">
        <w:rPr>
          <w:rFonts w:eastAsia="Calibri"/>
          <w:highlight w:val="green"/>
          <w:u w:val="single"/>
        </w:rPr>
        <w:t>U</w:t>
      </w:r>
      <w:r w:rsidRPr="00D108B3">
        <w:rPr>
          <w:rFonts w:eastAsia="Calibri"/>
          <w:u w:val="single"/>
        </w:rPr>
        <w:t xml:space="preserve">nited </w:t>
      </w:r>
      <w:proofErr w:type="spellStart"/>
      <w:r w:rsidRPr="00D108B3">
        <w:rPr>
          <w:rFonts w:eastAsia="Calibri"/>
          <w:highlight w:val="green"/>
          <w:u w:val="single"/>
        </w:rPr>
        <w:t>S</w:t>
      </w:r>
      <w:r w:rsidRPr="00D108B3">
        <w:rPr>
          <w:rFonts w:eastAsia="Calibri"/>
          <w:u w:val="single"/>
        </w:rPr>
        <w:t>tates’s</w:t>
      </w:r>
      <w:proofErr w:type="spellEnd"/>
      <w:r w:rsidRPr="00D108B3">
        <w:rPr>
          <w:rFonts w:eastAsia="Calibri"/>
          <w:u w:val="single"/>
        </w:rPr>
        <w:t xml:space="preserve"> </w:t>
      </w:r>
      <w:r w:rsidRPr="00D108B3">
        <w:rPr>
          <w:rFonts w:eastAsia="Calibri"/>
          <w:highlight w:val="green"/>
          <w:u w:val="single"/>
        </w:rPr>
        <w:t>leadership</w:t>
      </w:r>
      <w:r w:rsidRPr="00D108B3">
        <w:rPr>
          <w:rFonts w:eastAsia="Calibri"/>
          <w:u w:val="single"/>
        </w:rPr>
        <w:t xml:space="preserve"> in biotechnology and public health </w:t>
      </w:r>
      <w:r w:rsidRPr="00D108B3">
        <w:rPr>
          <w:rFonts w:eastAsia="Calibri"/>
          <w:highlight w:val="green"/>
          <w:u w:val="single"/>
        </w:rPr>
        <w:t>and bolster</w:t>
      </w:r>
      <w:r w:rsidRPr="00D108B3">
        <w:rPr>
          <w:rFonts w:eastAsia="Calibri"/>
          <w:u w:val="single"/>
        </w:rPr>
        <w:t xml:space="preserve"> the nation’s </w:t>
      </w:r>
      <w:r w:rsidRPr="00D108B3">
        <w:rPr>
          <w:rFonts w:eastAsia="Calibri"/>
          <w:highlight w:val="green"/>
          <w:u w:val="single"/>
        </w:rPr>
        <w:t>depleted soft power</w:t>
      </w:r>
      <w:r w:rsidRPr="00D108B3">
        <w:rPr>
          <w:rFonts w:eastAsia="Calibri"/>
          <w:u w:val="single"/>
        </w:rPr>
        <w:t xml:space="preserve"> in the process.</w:t>
      </w:r>
      <w:r w:rsidRPr="00D108B3">
        <w:rPr>
          <w:rFonts w:eastAsia="Calibri"/>
          <w:sz w:val="16"/>
        </w:rPr>
        <w:t xml:space="preserve"> The Biden administration has already signaled it will reengage in multilateral bodies such as the World Health Organization. Yet the U.S. shouldn’t stop there. Washington should begin thinking now about how to emulate the success of the President’s Emergency Plan for AIDS Relief (PEPFAR)—which, though imperfect, is widely regarded as one of the most successful single public health interventions in history—to address growing disparities in access to coronavirus vaccines between countries. </w:t>
      </w:r>
      <w:proofErr w:type="gramStart"/>
      <w:r w:rsidRPr="00D108B3">
        <w:rPr>
          <w:rFonts w:eastAsia="Calibri"/>
          <w:sz w:val="16"/>
        </w:rPr>
        <w:t>At the moment</w:t>
      </w:r>
      <w:proofErr w:type="gramEnd"/>
      <w:r w:rsidRPr="00D108B3">
        <w:rPr>
          <w:rFonts w:eastAsia="Calibri"/>
          <w:sz w:val="16"/>
        </w:rPr>
        <w:t xml:space="preserve">, vaccine supplies are controlled largely by rich countries, creating the risk of moral and public health failure if the gap persists. While COVID-19, the respiratory disease caused by the novel coronavirus, differs in many respects from AIDS, PEPFAR combined research, prevention, and access to therapeutics. </w:t>
      </w:r>
      <w:r w:rsidRPr="00D108B3">
        <w:rPr>
          <w:rFonts w:eastAsia="Calibri"/>
          <w:highlight w:val="green"/>
          <w:u w:val="single"/>
        </w:rPr>
        <w:t>Developing a comparable institutional structure</w:t>
      </w:r>
      <w:r w:rsidRPr="00D108B3">
        <w:rPr>
          <w:rFonts w:eastAsia="Calibri"/>
          <w:u w:val="single"/>
        </w:rPr>
        <w:t xml:space="preserve"> to close the coronavirus vaccine access gap is the right thing to do—but it </w:t>
      </w:r>
      <w:r w:rsidRPr="00D108B3">
        <w:rPr>
          <w:rFonts w:eastAsia="Calibri"/>
          <w:highlight w:val="green"/>
          <w:u w:val="single"/>
        </w:rPr>
        <w:t>would</w:t>
      </w:r>
      <w:r w:rsidRPr="00D108B3">
        <w:rPr>
          <w:rFonts w:eastAsia="Calibri"/>
          <w:u w:val="single"/>
        </w:rPr>
        <w:t xml:space="preserve"> also </w:t>
      </w:r>
      <w:r w:rsidRPr="00D108B3">
        <w:rPr>
          <w:rFonts w:eastAsia="Calibri"/>
          <w:highlight w:val="green"/>
          <w:u w:val="single"/>
        </w:rPr>
        <w:t>go a long way to restoring America’s battered global reputation</w:t>
      </w:r>
      <w:r w:rsidRPr="00D108B3">
        <w:rPr>
          <w:rFonts w:eastAsia="Calibri"/>
          <w:sz w:val="16"/>
        </w:rPr>
        <w:t xml:space="preserve">. At the same time, </w:t>
      </w:r>
      <w:r w:rsidRPr="00D108B3">
        <w:rPr>
          <w:rFonts w:eastAsia="Calibri"/>
          <w:u w:val="single"/>
        </w:rPr>
        <w:t>the United States can’t afford to rest on its laurels</w:t>
      </w:r>
      <w:r w:rsidRPr="00D108B3">
        <w:rPr>
          <w:rFonts w:eastAsia="Calibri"/>
          <w:sz w:val="16"/>
        </w:rPr>
        <w:t xml:space="preserve"> in biotechnology, or any other field. Aside from China, other nations like Singapore and Israel have also invested heavily to develop their biotechnology sectors, with Israel in particular giving rise to a thriving biotech industry. U.S. public investment in basic scientific research and development has meanwhile been on the decline for decades, and </w:t>
      </w:r>
      <w:r w:rsidRPr="00D108B3">
        <w:rPr>
          <w:rFonts w:eastAsia="Calibri"/>
          <w:u w:val="single"/>
        </w:rPr>
        <w:t xml:space="preserve">there are worrying signs that </w:t>
      </w:r>
      <w:r w:rsidRPr="00D108B3">
        <w:rPr>
          <w:rFonts w:eastAsia="Calibri"/>
          <w:highlight w:val="green"/>
          <w:u w:val="single"/>
        </w:rPr>
        <w:t>America’s</w:t>
      </w:r>
      <w:r w:rsidRPr="00D108B3">
        <w:rPr>
          <w:rFonts w:eastAsia="Calibri"/>
          <w:u w:val="single"/>
        </w:rPr>
        <w:t xml:space="preserve"> once world-beating innovation </w:t>
      </w:r>
      <w:r w:rsidRPr="00D108B3">
        <w:rPr>
          <w:rFonts w:eastAsia="Calibri"/>
          <w:highlight w:val="green"/>
          <w:u w:val="single"/>
        </w:rPr>
        <w:t>ecosystem is less productive</w:t>
      </w:r>
      <w:r w:rsidRPr="00D108B3">
        <w:rPr>
          <w:rFonts w:eastAsia="Calibri"/>
          <w:u w:val="single"/>
        </w:rPr>
        <w:t xml:space="preserve">, and less entrepreneurial, </w:t>
      </w:r>
      <w:r w:rsidRPr="00D108B3">
        <w:rPr>
          <w:rFonts w:eastAsia="Calibri"/>
          <w:highlight w:val="green"/>
          <w:u w:val="single"/>
        </w:rPr>
        <w:t>than it once was</w:t>
      </w:r>
      <w:r w:rsidRPr="00D108B3">
        <w:rPr>
          <w:rFonts w:eastAsia="Calibri"/>
          <w:sz w:val="16"/>
        </w:rPr>
        <w:t xml:space="preserve">. Despite strengths in translational research, moreover, the frontiers of biology increasingly sit at the intersection with other disciplines like computer science, meaning that funding agencies, universities and other organizations need to break down disciplinary silos. </w:t>
      </w:r>
      <w:r w:rsidRPr="00D108B3">
        <w:rPr>
          <w:rFonts w:eastAsia="Calibri"/>
          <w:u w:val="single"/>
        </w:rPr>
        <w:t>Boosting support for biotechnology research</w:t>
      </w:r>
      <w:r w:rsidRPr="00D108B3">
        <w:rPr>
          <w:rFonts w:eastAsia="Calibri"/>
          <w:sz w:val="16"/>
        </w:rPr>
        <w:t xml:space="preserve">, while reforming how that money is used, </w:t>
      </w:r>
      <w:r w:rsidRPr="00D108B3">
        <w:rPr>
          <w:rFonts w:eastAsia="Calibri"/>
          <w:u w:val="single"/>
        </w:rPr>
        <w:t xml:space="preserve">will go a long way toward shoring up the United </w:t>
      </w:r>
      <w:proofErr w:type="spellStart"/>
      <w:r w:rsidRPr="00D108B3">
        <w:rPr>
          <w:rFonts w:eastAsia="Calibri"/>
          <w:u w:val="single"/>
        </w:rPr>
        <w:t>States’s</w:t>
      </w:r>
      <w:proofErr w:type="spellEnd"/>
      <w:r w:rsidRPr="00D108B3">
        <w:rPr>
          <w:rFonts w:eastAsia="Calibri"/>
          <w:u w:val="single"/>
        </w:rPr>
        <w:t xml:space="preserve"> leading position in the global biotech sector</w:t>
      </w:r>
      <w:r w:rsidRPr="00D108B3">
        <w:rPr>
          <w:rFonts w:eastAsia="Calibri"/>
          <w:sz w:val="16"/>
        </w:rPr>
        <w:t xml:space="preserve">. The U.S. biotechnology sector also faces other threats, not least growing </w:t>
      </w:r>
      <w:proofErr w:type="gramStart"/>
      <w:r w:rsidRPr="00D108B3">
        <w:rPr>
          <w:rFonts w:eastAsia="Calibri"/>
          <w:sz w:val="16"/>
        </w:rPr>
        <w:t>espionage</w:t>
      </w:r>
      <w:proofErr w:type="gramEnd"/>
      <w:r w:rsidRPr="00D108B3">
        <w:rPr>
          <w:rFonts w:eastAsia="Calibri"/>
          <w:sz w:val="16"/>
        </w:rPr>
        <w:t xml:space="preserve"> and intellectual property theft by foreign actors, especially those linked to China. Several high-profile cases brought by the U.S. Department of Justice’s China Initiative have involved biotechnology researchers, and American biotech firms have been top targets for cyber theft and intrusion. Sustained outreach to researchers and research institutions is critical to preventing such theft. But efforts to clamp down on the threats posed by espionage and intellectual property theft can easily go too far and must preserve the researcher mobility and data-sharing that is essential to doing cutting-edge science. Beyond its shores, the United States should work with its partners and allies to enhance export controls on dual-use biotechnology—used for both peaceful and military gain—especially DNA templates. Many forms of genetic material and synthetic biology products are already subject to U.S. export controls, but gaps remain, and screening for genetic sequence orders relies primarily on voluntary regulation by biotech firms. Better coordinating export controls among major economies and U.S. allies can dramatically reduce the risk of sophisticated bioweapons development in the decades to come. </w:t>
      </w:r>
      <w:r w:rsidRPr="00D108B3">
        <w:rPr>
          <w:rFonts w:eastAsia="Calibri"/>
          <w:u w:val="single"/>
        </w:rPr>
        <w:t xml:space="preserve">When it comes to biotechnology, the industry of the future, the U.S. remains well ahead of its rivals, including China. That’s something Americans can, and should, take pride in. But the U.S. must make proactive investments and undertake significant reforms now to ensure that things stay that way. </w:t>
      </w:r>
    </w:p>
    <w:p w14:paraId="61A53CC5" w14:textId="77777777" w:rsidR="003E4167" w:rsidRPr="00D108B3" w:rsidRDefault="003E4167" w:rsidP="003E4167">
      <w:pPr>
        <w:keepNext/>
        <w:keepLines/>
        <w:spacing w:before="40" w:after="0"/>
        <w:outlineLvl w:val="3"/>
        <w:rPr>
          <w:rFonts w:eastAsia="SimSun" w:cs="Times New Roman"/>
          <w:b/>
          <w:iCs/>
          <w:sz w:val="26"/>
        </w:rPr>
      </w:pPr>
      <w:r w:rsidRPr="00D108B3">
        <w:rPr>
          <w:rFonts w:eastAsia="SimSun" w:cs="Times New Roman"/>
          <w:b/>
          <w:iCs/>
          <w:sz w:val="26"/>
        </w:rPr>
        <w:t>A vaccine waiver gives China the edge in biotech and decks innovation in every sector</w:t>
      </w:r>
    </w:p>
    <w:p w14:paraId="1B194316" w14:textId="77777777" w:rsidR="003E4167" w:rsidRPr="00D108B3" w:rsidRDefault="003E4167" w:rsidP="003E4167">
      <w:pPr>
        <w:rPr>
          <w:rFonts w:eastAsia="Calibri"/>
        </w:rPr>
      </w:pPr>
      <w:proofErr w:type="spellStart"/>
      <w:r w:rsidRPr="00D108B3">
        <w:rPr>
          <w:rFonts w:eastAsia="Calibri"/>
          <w:b/>
          <w:bCs/>
          <w:sz w:val="26"/>
        </w:rPr>
        <w:t>Duesterberg</w:t>
      </w:r>
      <w:proofErr w:type="spellEnd"/>
      <w:r w:rsidRPr="00D108B3">
        <w:rPr>
          <w:rFonts w:eastAsia="Calibri"/>
          <w:b/>
          <w:bCs/>
          <w:sz w:val="26"/>
        </w:rPr>
        <w:t xml:space="preserve"> 6-3</w:t>
      </w:r>
      <w:r w:rsidRPr="00D108B3">
        <w:rPr>
          <w:rFonts w:eastAsia="Calibri"/>
        </w:rPr>
        <w:t xml:space="preserve"> </w:t>
      </w:r>
      <w:r w:rsidRPr="00D108B3">
        <w:rPr>
          <w:rFonts w:eastAsia="Calibri"/>
          <w:sz w:val="16"/>
          <w:szCs w:val="16"/>
        </w:rPr>
        <w:t xml:space="preserve">[Thomas J., </w:t>
      </w:r>
      <w:proofErr w:type="spellStart"/>
      <w:r w:rsidRPr="00D108B3">
        <w:rPr>
          <w:rFonts w:eastAsia="Calibri"/>
          <w:sz w:val="16"/>
          <w:szCs w:val="16"/>
        </w:rPr>
        <w:t>Duesterberg</w:t>
      </w:r>
      <w:proofErr w:type="spellEnd"/>
      <w:r w:rsidRPr="00D108B3">
        <w:rPr>
          <w:rFonts w:eastAsia="Calibri"/>
          <w:sz w:val="16"/>
          <w:szCs w:val="16"/>
        </w:rPr>
        <w:t xml:space="preserve">, senior fellow at the Hudson Institute. "Biden says he wants to out-compete China — so why attack US medical </w:t>
      </w:r>
      <w:proofErr w:type="gramStart"/>
      <w:r w:rsidRPr="00D108B3">
        <w:rPr>
          <w:rFonts w:eastAsia="Calibri"/>
          <w:sz w:val="16"/>
          <w:szCs w:val="16"/>
        </w:rPr>
        <w:t>innovation?,</w:t>
      </w:r>
      <w:proofErr w:type="gramEnd"/>
      <w:r w:rsidRPr="00D108B3">
        <w:rPr>
          <w:rFonts w:eastAsia="Calibri"/>
          <w:sz w:val="16"/>
          <w:szCs w:val="16"/>
        </w:rPr>
        <w:t xml:space="preserve">" </w:t>
      </w:r>
      <w:proofErr w:type="spellStart"/>
      <w:r w:rsidRPr="00D108B3">
        <w:rPr>
          <w:rFonts w:eastAsia="Calibri"/>
          <w:sz w:val="16"/>
          <w:szCs w:val="16"/>
        </w:rPr>
        <w:t>TheHill</w:t>
      </w:r>
      <w:proofErr w:type="spellEnd"/>
      <w:r w:rsidRPr="00D108B3">
        <w:rPr>
          <w:rFonts w:eastAsia="Calibri"/>
          <w:sz w:val="16"/>
          <w:szCs w:val="16"/>
        </w:rPr>
        <w:t>, 6-3-2021, accessed 8-25-2021, https://thehill.com/opinion/healthcare/556043-biden-says-he-wants-to-out-compete-china-so-why-attack-us-medical] HWIC</w:t>
      </w:r>
    </w:p>
    <w:p w14:paraId="332F5D96" w14:textId="77777777" w:rsidR="003E4167" w:rsidRPr="00D108B3" w:rsidRDefault="003E4167" w:rsidP="003E4167">
      <w:pPr>
        <w:rPr>
          <w:rFonts w:eastAsia="Calibri"/>
          <w:sz w:val="16"/>
        </w:rPr>
      </w:pPr>
      <w:r w:rsidRPr="00D108B3">
        <w:rPr>
          <w:rFonts w:eastAsia="Calibri"/>
          <w:u w:val="single"/>
        </w:rPr>
        <w:t>Congress has</w:t>
      </w:r>
      <w:r w:rsidRPr="00D108B3">
        <w:rPr>
          <w:rFonts w:eastAsia="Calibri"/>
          <w:sz w:val="16"/>
        </w:rPr>
        <w:t xml:space="preserve"> been burning the midnight oil to pass legislation </w:t>
      </w:r>
      <w:r w:rsidRPr="00D108B3">
        <w:rPr>
          <w:rFonts w:eastAsia="Calibri"/>
          <w:u w:val="single"/>
        </w:rPr>
        <w:t>aimed at investing billions of dollars to out-compete China in critical sectors and champion American innovation. Yet</w:t>
      </w:r>
      <w:r w:rsidRPr="00D108B3">
        <w:rPr>
          <w:rFonts w:eastAsia="Calibri"/>
          <w:sz w:val="16"/>
        </w:rPr>
        <w:t xml:space="preserve"> at the very moment </w:t>
      </w:r>
      <w:r w:rsidRPr="00D108B3">
        <w:rPr>
          <w:rFonts w:eastAsia="Calibri"/>
          <w:u w:val="single"/>
        </w:rPr>
        <w:t xml:space="preserve">that value of </w:t>
      </w:r>
      <w:r w:rsidRPr="00D108B3">
        <w:rPr>
          <w:rFonts w:eastAsia="Calibri"/>
          <w:highlight w:val="green"/>
          <w:u w:val="single"/>
        </w:rPr>
        <w:t>the U.S. model of medical innovation is</w:t>
      </w:r>
      <w:r w:rsidRPr="00D108B3">
        <w:rPr>
          <w:rFonts w:eastAsia="Calibri"/>
          <w:u w:val="single"/>
        </w:rPr>
        <w:t xml:space="preserve"> being most vindicated</w:t>
      </w:r>
      <w:r w:rsidRPr="00D108B3">
        <w:rPr>
          <w:rFonts w:eastAsia="Calibri"/>
          <w:sz w:val="16"/>
        </w:rPr>
        <w:t xml:space="preserve">, that model has come </w:t>
      </w:r>
      <w:r w:rsidRPr="00D108B3">
        <w:rPr>
          <w:rFonts w:eastAsia="Calibri"/>
          <w:highlight w:val="green"/>
          <w:u w:val="single"/>
        </w:rPr>
        <w:t>under attack from our own government</w:t>
      </w:r>
      <w:r w:rsidRPr="00D108B3">
        <w:rPr>
          <w:rFonts w:eastAsia="Calibri"/>
          <w:sz w:val="16"/>
          <w:highlight w:val="green"/>
        </w:rPr>
        <w:t>,</w:t>
      </w:r>
      <w:r w:rsidRPr="00D108B3">
        <w:rPr>
          <w:rFonts w:eastAsia="Calibri"/>
          <w:sz w:val="16"/>
        </w:rPr>
        <w:t xml:space="preserve"> as well as long-time critics in the developing world.</w:t>
      </w:r>
    </w:p>
    <w:p w14:paraId="3B261EFB" w14:textId="77777777" w:rsidR="003E4167" w:rsidRPr="00D108B3" w:rsidRDefault="003E4167" w:rsidP="003E4167">
      <w:pPr>
        <w:rPr>
          <w:rFonts w:eastAsia="Calibri"/>
          <w:sz w:val="16"/>
        </w:rPr>
      </w:pPr>
      <w:r w:rsidRPr="00D108B3">
        <w:rPr>
          <w:rFonts w:eastAsia="Calibri"/>
          <w:sz w:val="16"/>
        </w:rPr>
        <w:lastRenderedPageBreak/>
        <w:t xml:space="preserve">These </w:t>
      </w:r>
      <w:r w:rsidRPr="00D108B3">
        <w:rPr>
          <w:rFonts w:eastAsia="Calibri"/>
          <w:highlight w:val="green"/>
          <w:u w:val="single"/>
        </w:rPr>
        <w:t xml:space="preserve">critics are proposing to waive </w:t>
      </w:r>
      <w:r w:rsidRPr="00D108B3">
        <w:rPr>
          <w:rFonts w:eastAsia="Calibri"/>
          <w:u w:val="single"/>
        </w:rPr>
        <w:t>the</w:t>
      </w:r>
      <w:r w:rsidRPr="00D108B3">
        <w:rPr>
          <w:rFonts w:eastAsia="Calibri"/>
          <w:sz w:val="16"/>
        </w:rPr>
        <w:t xml:space="preserve"> intellectual property (</w:t>
      </w:r>
      <w:r w:rsidRPr="00D108B3">
        <w:rPr>
          <w:rFonts w:eastAsia="Calibri"/>
          <w:highlight w:val="green"/>
          <w:u w:val="single"/>
        </w:rPr>
        <w:t>IP) rights guaranteed by the</w:t>
      </w:r>
      <w:r w:rsidRPr="00D108B3">
        <w:rPr>
          <w:rFonts w:eastAsia="Calibri"/>
          <w:sz w:val="16"/>
        </w:rPr>
        <w:t xml:space="preserve"> World Trade Organization (</w:t>
      </w:r>
      <w:r w:rsidRPr="00D108B3">
        <w:rPr>
          <w:rFonts w:eastAsia="Calibri"/>
          <w:highlight w:val="green"/>
          <w:u w:val="single"/>
        </w:rPr>
        <w:t>WTO</w:t>
      </w:r>
      <w:r w:rsidRPr="00D108B3">
        <w:rPr>
          <w:rFonts w:eastAsia="Calibri"/>
          <w:u w:val="single"/>
        </w:rPr>
        <w:t>) for vaccines and treatments for COVID-19 — a move that would undermine the economic model of innovation that produced</w:t>
      </w:r>
      <w:r w:rsidRPr="00D108B3">
        <w:rPr>
          <w:rFonts w:eastAsia="Calibri"/>
          <w:sz w:val="16"/>
        </w:rPr>
        <w:t xml:space="preserve"> the historically unprecedented </w:t>
      </w:r>
      <w:r w:rsidRPr="00D108B3">
        <w:rPr>
          <w:rFonts w:eastAsia="Calibri"/>
          <w:u w:val="single"/>
        </w:rPr>
        <w:t>effectiveness, and speed to market, of vaccines developed by major U.S. and British firms</w:t>
      </w:r>
      <w:r w:rsidRPr="00D108B3">
        <w:rPr>
          <w:rFonts w:eastAsia="Calibri"/>
          <w:sz w:val="16"/>
        </w:rPr>
        <w:t>. </w:t>
      </w:r>
    </w:p>
    <w:p w14:paraId="407F54B5" w14:textId="77777777" w:rsidR="003E4167" w:rsidRPr="00D108B3" w:rsidRDefault="003E4167" w:rsidP="003E4167">
      <w:pPr>
        <w:rPr>
          <w:rFonts w:eastAsia="Calibri"/>
          <w:u w:val="single"/>
        </w:rPr>
      </w:pPr>
      <w:r w:rsidRPr="00D108B3">
        <w:rPr>
          <w:rFonts w:eastAsia="Calibri"/>
          <w:highlight w:val="green"/>
          <w:u w:val="single"/>
        </w:rPr>
        <w:t>The assault</w:t>
      </w:r>
      <w:r w:rsidRPr="00D108B3">
        <w:rPr>
          <w:rFonts w:eastAsia="Calibri"/>
          <w:sz w:val="16"/>
        </w:rPr>
        <w:t xml:space="preserve"> — spearheaded by South Africa and India — is not only unlikely to help get more vaccines to the developing world in a timely </w:t>
      </w:r>
      <w:proofErr w:type="gramStart"/>
      <w:r w:rsidRPr="00D108B3">
        <w:rPr>
          <w:rFonts w:eastAsia="Calibri"/>
          <w:sz w:val="16"/>
        </w:rPr>
        <w:t>manner, but</w:t>
      </w:r>
      <w:proofErr w:type="gramEnd"/>
      <w:r w:rsidRPr="00D108B3">
        <w:rPr>
          <w:rFonts w:eastAsia="Calibri"/>
          <w:sz w:val="16"/>
        </w:rPr>
        <w:t xml:space="preserve"> </w:t>
      </w:r>
      <w:r w:rsidRPr="00D108B3">
        <w:rPr>
          <w:rFonts w:eastAsia="Calibri"/>
          <w:b/>
          <w:iCs/>
          <w:highlight w:val="green"/>
          <w:u w:val="single"/>
        </w:rPr>
        <w:t>has the potential to unravel</w:t>
      </w:r>
      <w:r w:rsidRPr="00D108B3">
        <w:rPr>
          <w:rFonts w:eastAsia="Calibri"/>
          <w:b/>
          <w:iCs/>
          <w:u w:val="single"/>
        </w:rPr>
        <w:t xml:space="preserve"> decades of progress in building </w:t>
      </w:r>
      <w:r w:rsidRPr="00D108B3">
        <w:rPr>
          <w:rFonts w:eastAsia="Calibri"/>
          <w:b/>
          <w:iCs/>
          <w:highlight w:val="green"/>
          <w:u w:val="single"/>
        </w:rPr>
        <w:t>an international</w:t>
      </w:r>
      <w:r w:rsidRPr="00D108B3">
        <w:rPr>
          <w:rFonts w:eastAsia="Calibri"/>
          <w:b/>
          <w:iCs/>
          <w:u w:val="single"/>
        </w:rPr>
        <w:t xml:space="preserve">ly agreed </w:t>
      </w:r>
      <w:r w:rsidRPr="00D108B3">
        <w:rPr>
          <w:rFonts w:eastAsia="Calibri"/>
          <w:b/>
          <w:iCs/>
          <w:highlight w:val="green"/>
          <w:u w:val="single"/>
        </w:rPr>
        <w:t xml:space="preserve">regime for IP </w:t>
      </w:r>
      <w:r w:rsidRPr="00D108B3">
        <w:rPr>
          <w:rFonts w:eastAsia="Calibri"/>
          <w:b/>
          <w:iCs/>
          <w:u w:val="single"/>
        </w:rPr>
        <w:t>rights</w:t>
      </w:r>
      <w:r w:rsidRPr="00D108B3">
        <w:rPr>
          <w:rFonts w:eastAsia="Calibri"/>
          <w:u w:val="single"/>
        </w:rPr>
        <w:t xml:space="preserve">, </w:t>
      </w:r>
      <w:r w:rsidRPr="00D108B3">
        <w:rPr>
          <w:rFonts w:eastAsia="Calibri"/>
          <w:highlight w:val="green"/>
          <w:u w:val="single"/>
        </w:rPr>
        <w:t>which incentivizes</w:t>
      </w:r>
      <w:r w:rsidRPr="00D108B3">
        <w:rPr>
          <w:rFonts w:eastAsia="Calibri"/>
          <w:u w:val="single"/>
        </w:rPr>
        <w:t xml:space="preserve"> and rewards </w:t>
      </w:r>
      <w:r w:rsidRPr="00D108B3">
        <w:rPr>
          <w:rFonts w:eastAsia="Calibri"/>
          <w:highlight w:val="green"/>
          <w:u w:val="single"/>
        </w:rPr>
        <w:t>fundamental research and long-term capital investment. This could</w:t>
      </w:r>
      <w:r w:rsidRPr="00D108B3">
        <w:rPr>
          <w:rFonts w:eastAsia="Calibri"/>
          <w:sz w:val="16"/>
        </w:rPr>
        <w:t xml:space="preserve"> harm not only the medical products industry, but also </w:t>
      </w:r>
      <w:r w:rsidRPr="00D108B3">
        <w:rPr>
          <w:rFonts w:eastAsia="Calibri"/>
          <w:highlight w:val="green"/>
          <w:u w:val="single"/>
        </w:rPr>
        <w:t>spill over to other high-tech</w:t>
      </w:r>
      <w:r w:rsidRPr="00D108B3">
        <w:rPr>
          <w:rFonts w:eastAsia="Calibri"/>
          <w:u w:val="single"/>
        </w:rPr>
        <w:t>nology sec</w:t>
      </w:r>
      <w:r w:rsidRPr="00D108B3">
        <w:rPr>
          <w:rFonts w:eastAsia="Calibri"/>
          <w:highlight w:val="green"/>
          <w:u w:val="single"/>
        </w:rPr>
        <w:t>tors that require long years of research</w:t>
      </w:r>
      <w:r w:rsidRPr="00D108B3">
        <w:rPr>
          <w:rFonts w:eastAsia="Calibri"/>
          <w:u w:val="single"/>
        </w:rPr>
        <w:t xml:space="preserve"> and huge, risky capital investments before bearing fruit.</w:t>
      </w:r>
    </w:p>
    <w:p w14:paraId="6FE16F34" w14:textId="77777777" w:rsidR="003E4167" w:rsidRPr="00D108B3" w:rsidRDefault="003E4167" w:rsidP="003E4167">
      <w:pPr>
        <w:rPr>
          <w:u w:val="single"/>
        </w:rPr>
      </w:pPr>
      <w:r w:rsidRPr="00D108B3">
        <w:rPr>
          <w:rFonts w:eastAsia="Calibri"/>
          <w:sz w:val="16"/>
        </w:rPr>
        <w:t xml:space="preserve">Proponents of the waiver argue that it would facilitate more rapid production and distribution of much-needed shots for hard hit regions in South Asia and Africa. However, it’s well-established that </w:t>
      </w:r>
      <w:r w:rsidRPr="00D108B3">
        <w:rPr>
          <w:rFonts w:eastAsia="Calibri"/>
          <w:u w:val="single"/>
        </w:rPr>
        <w:t xml:space="preserve">any </w:t>
      </w:r>
      <w:r w:rsidRPr="00D108B3">
        <w:rPr>
          <w:rFonts w:eastAsia="Calibri"/>
          <w:highlight w:val="green"/>
          <w:u w:val="single"/>
        </w:rPr>
        <w:t>increased production</w:t>
      </w:r>
      <w:r w:rsidRPr="00D108B3">
        <w:rPr>
          <w:rFonts w:eastAsia="Calibri"/>
          <w:sz w:val="16"/>
        </w:rPr>
        <w:t xml:space="preserve"> — even in India, which is home to the world’s largest manufacturer of vaccines — </w:t>
      </w:r>
      <w:r w:rsidRPr="00D108B3">
        <w:rPr>
          <w:highlight w:val="green"/>
          <w:u w:val="single"/>
        </w:rPr>
        <w:t xml:space="preserve">would require </w:t>
      </w:r>
      <w:r w:rsidRPr="00D108B3">
        <w:rPr>
          <w:u w:val="single"/>
        </w:rPr>
        <w:t>at least</w:t>
      </w:r>
      <w:r w:rsidRPr="00D108B3">
        <w:rPr>
          <w:highlight w:val="green"/>
          <w:u w:val="single"/>
        </w:rPr>
        <w:t xml:space="preserve"> a year of preparation</w:t>
      </w:r>
      <w:r w:rsidRPr="00D108B3">
        <w:rPr>
          <w:u w:val="single"/>
        </w:rPr>
        <w:t xml:space="preserve"> and investment to begin large-scale production of the newer vaccines.  </w:t>
      </w:r>
    </w:p>
    <w:p w14:paraId="36741AB9" w14:textId="77777777" w:rsidR="003E4167" w:rsidRPr="00D108B3" w:rsidRDefault="003E4167" w:rsidP="003E4167">
      <w:pPr>
        <w:rPr>
          <w:rFonts w:eastAsia="Calibri"/>
          <w:sz w:val="16"/>
        </w:rPr>
      </w:pPr>
      <w:r w:rsidRPr="00D108B3">
        <w:rPr>
          <w:rFonts w:eastAsia="Calibri"/>
          <w:sz w:val="16"/>
        </w:rPr>
        <w:t xml:space="preserve">What’s more, </w:t>
      </w:r>
      <w:r w:rsidRPr="00D108B3">
        <w:rPr>
          <w:rFonts w:eastAsia="Calibri"/>
          <w:u w:val="single"/>
        </w:rPr>
        <w:t>opponents</w:t>
      </w:r>
      <w:r w:rsidRPr="00D108B3">
        <w:rPr>
          <w:rFonts w:eastAsia="Calibri"/>
          <w:sz w:val="16"/>
        </w:rPr>
        <w:t xml:space="preserve"> to the waiver — led by European countries, home to the world’s second leading medicines industry — </w:t>
      </w:r>
      <w:r w:rsidRPr="00D108B3">
        <w:rPr>
          <w:rFonts w:eastAsia="Calibri"/>
          <w:u w:val="single"/>
        </w:rPr>
        <w:t>can delay the waiver approval for months at the WTO, if not bury the idea altogether</w:t>
      </w:r>
      <w:r w:rsidRPr="00D108B3">
        <w:rPr>
          <w:rFonts w:eastAsia="Calibri"/>
          <w:sz w:val="16"/>
        </w:rPr>
        <w:t>. And with plans in place to ramp up production of approved vaccines in the U.S., Europe and India, there will be sufficient surplus production to start exporting to the global South later this summer.</w:t>
      </w:r>
    </w:p>
    <w:p w14:paraId="1F31F65D" w14:textId="77777777" w:rsidR="003E4167" w:rsidRPr="00D108B3" w:rsidRDefault="003E4167" w:rsidP="003E4167">
      <w:pPr>
        <w:rPr>
          <w:rFonts w:eastAsia="Calibri"/>
          <w:sz w:val="16"/>
        </w:rPr>
      </w:pPr>
      <w:r w:rsidRPr="00D108B3">
        <w:rPr>
          <w:rFonts w:eastAsia="Calibri"/>
          <w:u w:val="single"/>
        </w:rPr>
        <w:t xml:space="preserve">Any </w:t>
      </w:r>
      <w:r w:rsidRPr="00D108B3">
        <w:rPr>
          <w:rFonts w:eastAsia="Calibri"/>
          <w:highlight w:val="green"/>
          <w:u w:val="single"/>
        </w:rPr>
        <w:t>forced transfer</w:t>
      </w:r>
      <w:r w:rsidRPr="00D108B3">
        <w:rPr>
          <w:rFonts w:eastAsia="Calibri"/>
          <w:sz w:val="16"/>
        </w:rPr>
        <w:t xml:space="preserve"> of the new vaccines technologies </w:t>
      </w:r>
      <w:r w:rsidRPr="00D108B3">
        <w:rPr>
          <w:rFonts w:eastAsia="Calibri"/>
          <w:b/>
          <w:iCs/>
          <w:u w:val="single"/>
        </w:rPr>
        <w:t xml:space="preserve">almost certainly </w:t>
      </w:r>
      <w:r w:rsidRPr="00D108B3">
        <w:rPr>
          <w:rFonts w:eastAsia="Calibri"/>
          <w:b/>
          <w:iCs/>
          <w:highlight w:val="green"/>
          <w:u w:val="single"/>
        </w:rPr>
        <w:t>will benefit China</w:t>
      </w:r>
      <w:r w:rsidRPr="00D108B3">
        <w:rPr>
          <w:rFonts w:eastAsia="Calibri"/>
          <w:u w:val="single"/>
        </w:rPr>
        <w:t xml:space="preserve">, with its growing manufacturing prowess and ambitions to spend whatever is required to offset the damage to its reputation </w:t>
      </w:r>
      <w:r w:rsidRPr="00D108B3">
        <w:rPr>
          <w:rFonts w:eastAsia="Calibri"/>
          <w:sz w:val="16"/>
        </w:rPr>
        <w:t>resulting from its attempt to mask the severity of the SARS-CoV-2 virus in the early days of the pandemic.</w:t>
      </w:r>
    </w:p>
    <w:p w14:paraId="5AC50861" w14:textId="77777777" w:rsidR="003E4167" w:rsidRPr="00D108B3" w:rsidRDefault="003E4167" w:rsidP="003E4167">
      <w:pPr>
        <w:rPr>
          <w:rFonts w:eastAsia="Calibri"/>
          <w:u w:val="single"/>
        </w:rPr>
      </w:pPr>
      <w:r w:rsidRPr="00D108B3">
        <w:rPr>
          <w:rFonts w:eastAsia="Calibri"/>
          <w:u w:val="single"/>
        </w:rPr>
        <w:t>A closer look</w:t>
      </w:r>
      <w:r w:rsidRPr="00D108B3">
        <w:rPr>
          <w:rFonts w:eastAsia="Calibri"/>
          <w:sz w:val="16"/>
        </w:rPr>
        <w:t xml:space="preserve"> at the South Africa-India waiver proposal, which is supported by some 100 other nations, </w:t>
      </w:r>
      <w:r w:rsidRPr="00D108B3">
        <w:rPr>
          <w:rFonts w:eastAsia="Calibri"/>
          <w:u w:val="single"/>
        </w:rPr>
        <w:t>gives insight into the longer-term and broader danger of the reversal of IP rights protections</w:t>
      </w:r>
      <w:r w:rsidRPr="00D108B3">
        <w:rPr>
          <w:rFonts w:eastAsia="Calibri"/>
          <w:sz w:val="16"/>
        </w:rPr>
        <w:t xml:space="preserve"> for advanced technologies. Their language tabled at the WTO in late May calls for waiving not only the fundamental patents behind COVID-19 vaccines but extending the waiver to products including “diagnostics, therapeutics, medical devices, personal protective equipment” and to the raw materials and “means of manufacture” of anything used to contain this virus. It is not a huge leap of logic to speculate that </w:t>
      </w:r>
      <w:r w:rsidRPr="00D108B3">
        <w:rPr>
          <w:rFonts w:eastAsia="Calibri"/>
          <w:b/>
          <w:iCs/>
          <w:u w:val="single"/>
        </w:rPr>
        <w:t xml:space="preserve">such </w:t>
      </w:r>
      <w:r w:rsidRPr="00D108B3">
        <w:rPr>
          <w:rFonts w:eastAsia="Calibri"/>
          <w:b/>
          <w:iCs/>
          <w:highlight w:val="green"/>
          <w:u w:val="single"/>
        </w:rPr>
        <w:t>broad waivers</w:t>
      </w:r>
      <w:r w:rsidRPr="00D108B3">
        <w:rPr>
          <w:rFonts w:eastAsia="Calibri"/>
          <w:b/>
          <w:iCs/>
          <w:u w:val="single"/>
        </w:rPr>
        <w:t xml:space="preserve">, in the future, </w:t>
      </w:r>
      <w:r w:rsidRPr="00D108B3">
        <w:rPr>
          <w:rFonts w:eastAsia="Calibri"/>
          <w:b/>
          <w:iCs/>
          <w:highlight w:val="green"/>
          <w:u w:val="single"/>
        </w:rPr>
        <w:t>could be suggested for any severe threat to world health</w:t>
      </w:r>
      <w:r w:rsidRPr="00D108B3">
        <w:rPr>
          <w:rFonts w:eastAsia="Calibri"/>
          <w:u w:val="single"/>
        </w:rPr>
        <w:t>, with the example of treatments for AIDS as a reminder. </w:t>
      </w:r>
    </w:p>
    <w:p w14:paraId="53DF4CBA" w14:textId="77777777" w:rsidR="003E4167" w:rsidRPr="00D108B3" w:rsidRDefault="003E4167" w:rsidP="003E4167">
      <w:pPr>
        <w:rPr>
          <w:rFonts w:eastAsia="Calibri"/>
          <w:sz w:val="16"/>
        </w:rPr>
      </w:pPr>
      <w:r w:rsidRPr="00D108B3">
        <w:rPr>
          <w:rFonts w:eastAsia="Calibri"/>
          <w:u w:val="single"/>
        </w:rPr>
        <w:t xml:space="preserve">The proposed </w:t>
      </w:r>
      <w:r w:rsidRPr="00D108B3">
        <w:rPr>
          <w:rFonts w:eastAsia="Calibri"/>
          <w:highlight w:val="green"/>
          <w:u w:val="single"/>
        </w:rPr>
        <w:t>waiver</w:t>
      </w:r>
      <w:r w:rsidRPr="00D108B3">
        <w:rPr>
          <w:rFonts w:eastAsia="Calibri"/>
          <w:u w:val="single"/>
        </w:rPr>
        <w:t xml:space="preserve"> </w:t>
      </w:r>
      <w:r w:rsidRPr="00D108B3">
        <w:rPr>
          <w:rFonts w:eastAsia="Calibri"/>
          <w:sz w:val="16"/>
        </w:rPr>
        <w:t>would extend for a period of “at least three years,” and</w:t>
      </w:r>
      <w:r w:rsidRPr="00D108B3">
        <w:rPr>
          <w:rFonts w:eastAsia="Calibri"/>
          <w:u w:val="single"/>
        </w:rPr>
        <w:t xml:space="preserve"> </w:t>
      </w:r>
      <w:r w:rsidRPr="00D108B3">
        <w:rPr>
          <w:rFonts w:eastAsia="Calibri"/>
          <w:highlight w:val="green"/>
          <w:u w:val="single"/>
        </w:rPr>
        <w:t>could be lifted only by</w:t>
      </w:r>
      <w:r w:rsidRPr="00D108B3">
        <w:rPr>
          <w:rFonts w:eastAsia="Calibri"/>
          <w:u w:val="single"/>
        </w:rPr>
        <w:t xml:space="preserve"> </w:t>
      </w:r>
      <w:r w:rsidRPr="00D108B3">
        <w:rPr>
          <w:rFonts w:eastAsia="Calibri"/>
          <w:sz w:val="16"/>
        </w:rPr>
        <w:t xml:space="preserve">agreement in the General Council of the WTO, which requires </w:t>
      </w:r>
      <w:r w:rsidRPr="00D108B3">
        <w:rPr>
          <w:rFonts w:eastAsia="Calibri"/>
          <w:highlight w:val="green"/>
          <w:u w:val="single"/>
        </w:rPr>
        <w:t>unanimous consent</w:t>
      </w:r>
      <w:r w:rsidRPr="00D108B3">
        <w:rPr>
          <w:rFonts w:eastAsia="Calibri"/>
          <w:u w:val="single"/>
        </w:rPr>
        <w:t xml:space="preserve"> of all 164 members</w:t>
      </w:r>
      <w:r w:rsidRPr="00D108B3">
        <w:rPr>
          <w:rFonts w:eastAsia="Calibri"/>
          <w:sz w:val="16"/>
        </w:rPr>
        <w:t xml:space="preserve"> and rarely has been achieved since its inception in 1995. It is hard to imagine that once the long-sought goal of removing IP rights protection for medical technologies — supported by developing countries and by progressive groups in developed countries alike — is achieved, it can be reversed easily.</w:t>
      </w:r>
    </w:p>
    <w:p w14:paraId="388F4D18" w14:textId="77777777" w:rsidR="003E4167" w:rsidRPr="00D108B3" w:rsidRDefault="003E4167" w:rsidP="003E4167">
      <w:pPr>
        <w:rPr>
          <w:rFonts w:eastAsia="Calibri"/>
          <w:u w:val="single"/>
        </w:rPr>
      </w:pPr>
      <w:r w:rsidRPr="00D108B3">
        <w:rPr>
          <w:rFonts w:eastAsia="Calibri"/>
          <w:u w:val="single"/>
        </w:rPr>
        <w:t>Other high-technology industries</w:t>
      </w:r>
      <w:r w:rsidRPr="00D108B3">
        <w:rPr>
          <w:rFonts w:eastAsia="Calibri"/>
          <w:sz w:val="16"/>
        </w:rPr>
        <w:t xml:space="preserve"> characterized by the need for long-term investments in basic research and the development of new manufacturing technologies </w:t>
      </w:r>
      <w:r w:rsidRPr="00D108B3">
        <w:rPr>
          <w:rFonts w:eastAsia="Calibri"/>
          <w:u w:val="single"/>
        </w:rPr>
        <w:t>such as semiconductors, medical equipment or aerospace, or nascent industries such as quantum computing, robotics or 3D printing, would be wise to pay attention to the debate over waiving IP rights for COVID-19 vaccines.  </w:t>
      </w:r>
    </w:p>
    <w:p w14:paraId="6C8D5D2B" w14:textId="77777777" w:rsidR="003E4167" w:rsidRPr="00D108B3" w:rsidRDefault="003E4167" w:rsidP="003E4167">
      <w:pPr>
        <w:rPr>
          <w:rFonts w:eastAsia="Calibri"/>
          <w:sz w:val="16"/>
        </w:rPr>
      </w:pPr>
      <w:r w:rsidRPr="00D108B3">
        <w:rPr>
          <w:rFonts w:eastAsia="Calibri"/>
          <w:sz w:val="16"/>
        </w:rPr>
        <w:t xml:space="preserve">While the acute and existential issues arising from a pandemic represent a perhaps unique set of circumstances, one can conceive of arguments to justify the social goal of sharing some newer technologies. For example, </w:t>
      </w:r>
      <w:r w:rsidRPr="00D108B3">
        <w:rPr>
          <w:rFonts w:eastAsia="Calibri"/>
          <w:highlight w:val="green"/>
          <w:u w:val="single"/>
        </w:rPr>
        <w:t>if innovations in “green hydrogen</w:t>
      </w:r>
      <w:r w:rsidRPr="00D108B3">
        <w:rPr>
          <w:rFonts w:eastAsia="Calibri"/>
          <w:u w:val="single"/>
        </w:rPr>
        <w:t>,” more powerful batteries</w:t>
      </w:r>
      <w:r w:rsidRPr="00D108B3">
        <w:rPr>
          <w:rFonts w:eastAsia="Calibri"/>
          <w:sz w:val="16"/>
        </w:rPr>
        <w:t xml:space="preserve">, or more efficient photovoltaic cells are achieved and </w:t>
      </w:r>
      <w:r w:rsidRPr="00D108B3">
        <w:rPr>
          <w:rFonts w:eastAsia="Calibri"/>
          <w:highlight w:val="green"/>
          <w:u w:val="single"/>
        </w:rPr>
        <w:t>promise</w:t>
      </w:r>
      <w:r w:rsidRPr="00D108B3">
        <w:rPr>
          <w:rFonts w:eastAsia="Calibri"/>
          <w:u w:val="single"/>
        </w:rPr>
        <w:t xml:space="preserve"> early returns </w:t>
      </w:r>
      <w:r w:rsidRPr="00D108B3">
        <w:rPr>
          <w:rFonts w:eastAsia="Calibri"/>
          <w:highlight w:val="green"/>
          <w:u w:val="single"/>
        </w:rPr>
        <w:t>to combat climate change, the advantages</w:t>
      </w:r>
      <w:r w:rsidRPr="00D108B3">
        <w:rPr>
          <w:rFonts w:eastAsia="Calibri"/>
          <w:sz w:val="16"/>
        </w:rPr>
        <w:t xml:space="preserve"> of sharing the technologies for the global common good </w:t>
      </w:r>
      <w:r w:rsidRPr="00D108B3">
        <w:rPr>
          <w:rFonts w:eastAsia="Calibri"/>
          <w:highlight w:val="green"/>
          <w:u w:val="single"/>
        </w:rPr>
        <w:t>could</w:t>
      </w:r>
      <w:r w:rsidRPr="00D108B3">
        <w:rPr>
          <w:rFonts w:eastAsia="Calibri"/>
          <w:sz w:val="16"/>
        </w:rPr>
        <w:t xml:space="preserve"> be adduced to </w:t>
      </w:r>
      <w:r w:rsidRPr="00D108B3">
        <w:rPr>
          <w:rFonts w:eastAsia="Calibri"/>
          <w:highlight w:val="green"/>
          <w:u w:val="single"/>
        </w:rPr>
        <w:t>justify waivers</w:t>
      </w:r>
      <w:r w:rsidRPr="00D108B3">
        <w:rPr>
          <w:rFonts w:eastAsia="Calibri"/>
          <w:u w:val="single"/>
        </w:rPr>
        <w:t xml:space="preserve"> in the </w:t>
      </w:r>
      <w:r w:rsidRPr="00D108B3">
        <w:rPr>
          <w:rFonts w:eastAsia="Calibri"/>
          <w:sz w:val="16"/>
        </w:rPr>
        <w:t>appropriate enabling</w:t>
      </w:r>
      <w:r w:rsidRPr="00D108B3">
        <w:rPr>
          <w:rFonts w:eastAsia="Calibri"/>
          <w:u w:val="single"/>
        </w:rPr>
        <w:t xml:space="preserve"> technologies</w:t>
      </w:r>
      <w:r w:rsidRPr="00D108B3">
        <w:rPr>
          <w:rFonts w:eastAsia="Calibri"/>
          <w:sz w:val="16"/>
        </w:rPr>
        <w:t xml:space="preserve">. </w:t>
      </w:r>
      <w:proofErr w:type="gramStart"/>
      <w:r w:rsidRPr="00D108B3">
        <w:rPr>
          <w:u w:val="single"/>
        </w:rPr>
        <w:t>Or</w:t>
      </w:r>
      <w:r w:rsidRPr="00D108B3">
        <w:rPr>
          <w:rFonts w:eastAsia="Calibri"/>
          <w:sz w:val="16"/>
        </w:rPr>
        <w:t>,</w:t>
      </w:r>
      <w:proofErr w:type="gramEnd"/>
      <w:r w:rsidRPr="00D108B3">
        <w:rPr>
          <w:rFonts w:eastAsia="Calibri"/>
          <w:sz w:val="16"/>
        </w:rPr>
        <w:t xml:space="preserve"> </w:t>
      </w:r>
      <w:r w:rsidRPr="00D108B3">
        <w:rPr>
          <w:rFonts w:eastAsia="Calibri"/>
          <w:u w:val="single"/>
        </w:rPr>
        <w:t xml:space="preserve">would a waiver be </w:t>
      </w:r>
      <w:r w:rsidRPr="00D108B3">
        <w:rPr>
          <w:rFonts w:eastAsia="Calibri"/>
          <w:u w:val="single"/>
        </w:rPr>
        <w:lastRenderedPageBreak/>
        <w:t xml:space="preserve">considered for the </w:t>
      </w:r>
      <w:r w:rsidRPr="00D108B3">
        <w:rPr>
          <w:rFonts w:eastAsia="Calibri"/>
          <w:highlight w:val="green"/>
          <w:u w:val="single"/>
        </w:rPr>
        <w:t>advanced semiconductors and computers required</w:t>
      </w:r>
      <w:r w:rsidRPr="00D108B3">
        <w:rPr>
          <w:rFonts w:eastAsia="Calibri"/>
          <w:u w:val="single"/>
        </w:rPr>
        <w:t xml:space="preserve"> for artificial intelligence and needed </w:t>
      </w:r>
      <w:r w:rsidRPr="00D108B3">
        <w:rPr>
          <w:rFonts w:eastAsia="Calibri"/>
          <w:highlight w:val="green"/>
          <w:u w:val="single"/>
        </w:rPr>
        <w:t>to find cures for cancer</w:t>
      </w:r>
      <w:r w:rsidRPr="00D108B3">
        <w:rPr>
          <w:rFonts w:eastAsia="Calibri"/>
          <w:sz w:val="16"/>
        </w:rPr>
        <w:t xml:space="preserve"> and to perfect climate mitigation strategies?</w:t>
      </w:r>
    </w:p>
    <w:p w14:paraId="063C3775" w14:textId="77777777" w:rsidR="003E4167" w:rsidRPr="00D108B3" w:rsidRDefault="003E4167" w:rsidP="003E4167">
      <w:pPr>
        <w:rPr>
          <w:rFonts w:eastAsia="Calibri"/>
          <w:u w:val="single"/>
        </w:rPr>
      </w:pPr>
      <w:r w:rsidRPr="00D108B3">
        <w:rPr>
          <w:rFonts w:eastAsia="Calibri"/>
          <w:sz w:val="16"/>
        </w:rPr>
        <w:t xml:space="preserve">U.S. support for </w:t>
      </w:r>
      <w:r w:rsidRPr="00D108B3">
        <w:rPr>
          <w:rFonts w:eastAsia="Calibri"/>
          <w:u w:val="single"/>
        </w:rPr>
        <w:t>the vaccine IP rights waiver</w:t>
      </w:r>
      <w:r w:rsidRPr="00D108B3">
        <w:rPr>
          <w:rFonts w:eastAsia="Calibri"/>
          <w:sz w:val="16"/>
        </w:rPr>
        <w:t xml:space="preserve"> is especially baffling because it </w:t>
      </w:r>
      <w:r w:rsidRPr="00D108B3">
        <w:rPr>
          <w:rFonts w:eastAsia="Calibri"/>
          <w:b/>
          <w:iCs/>
          <w:u w:val="single"/>
        </w:rPr>
        <w:t>affects one of its most successful industries in terms of global technology leadership and market share</w:t>
      </w:r>
      <w:r w:rsidRPr="00D108B3">
        <w:rPr>
          <w:rFonts w:eastAsia="Calibri"/>
          <w:sz w:val="16"/>
        </w:rPr>
        <w:t xml:space="preserve">, responsible for so many advances of enormous benefit for global health. </w:t>
      </w:r>
      <w:r w:rsidRPr="00D108B3">
        <w:rPr>
          <w:rFonts w:eastAsia="Calibri"/>
          <w:u w:val="single"/>
        </w:rPr>
        <w:t xml:space="preserve">It is not a mystery why the </w:t>
      </w:r>
      <w:r w:rsidRPr="00D108B3">
        <w:rPr>
          <w:rFonts w:eastAsia="Calibri"/>
          <w:highlight w:val="green"/>
          <w:u w:val="single"/>
        </w:rPr>
        <w:t>rapid discovery and</w:t>
      </w:r>
      <w:r w:rsidRPr="00D108B3">
        <w:rPr>
          <w:rFonts w:eastAsia="Calibri"/>
          <w:u w:val="single"/>
        </w:rPr>
        <w:t xml:space="preserve"> ramping up of </w:t>
      </w:r>
      <w:r w:rsidRPr="00D108B3">
        <w:rPr>
          <w:rFonts w:eastAsia="Calibri"/>
          <w:highlight w:val="green"/>
          <w:u w:val="single"/>
        </w:rPr>
        <w:t>production for</w:t>
      </w:r>
      <w:r w:rsidRPr="00D108B3">
        <w:rPr>
          <w:rFonts w:eastAsia="Calibri"/>
          <w:u w:val="single"/>
        </w:rPr>
        <w:t xml:space="preserve"> new </w:t>
      </w:r>
      <w:r w:rsidRPr="00D108B3">
        <w:rPr>
          <w:rFonts w:eastAsia="Calibri"/>
          <w:highlight w:val="green"/>
          <w:u w:val="single"/>
        </w:rPr>
        <w:t>vaccines came from the unique U.S. innovation ecosystem, in contrast to</w:t>
      </w:r>
      <w:r w:rsidRPr="00D108B3">
        <w:rPr>
          <w:rFonts w:eastAsia="Calibri"/>
          <w:u w:val="single"/>
        </w:rPr>
        <w:t xml:space="preserve"> the </w:t>
      </w:r>
      <w:r w:rsidRPr="00D108B3">
        <w:rPr>
          <w:rFonts w:eastAsia="Calibri"/>
          <w:highlight w:val="green"/>
          <w:u w:val="single"/>
        </w:rPr>
        <w:t>more highly regulated</w:t>
      </w:r>
      <w:r w:rsidRPr="00D108B3">
        <w:rPr>
          <w:rFonts w:eastAsia="Calibri"/>
          <w:u w:val="single"/>
        </w:rPr>
        <w:t xml:space="preserve"> and centrally controlled </w:t>
      </w:r>
      <w:r w:rsidRPr="00D108B3">
        <w:rPr>
          <w:rFonts w:eastAsia="Calibri"/>
          <w:highlight w:val="green"/>
          <w:u w:val="single"/>
        </w:rPr>
        <w:t>health care sectors</w:t>
      </w:r>
      <w:r w:rsidRPr="00D108B3">
        <w:rPr>
          <w:rFonts w:eastAsia="Calibri"/>
          <w:u w:val="single"/>
        </w:rPr>
        <w:t xml:space="preserve"> in much of the rest of the world.</w:t>
      </w:r>
    </w:p>
    <w:p w14:paraId="4F28284B" w14:textId="77777777" w:rsidR="003E4167" w:rsidRPr="00D108B3" w:rsidRDefault="003E4167" w:rsidP="003E4167">
      <w:pPr>
        <w:rPr>
          <w:rFonts w:eastAsia="Calibri"/>
          <w:sz w:val="16"/>
        </w:rPr>
      </w:pPr>
      <w:r w:rsidRPr="00D108B3">
        <w:rPr>
          <w:rFonts w:eastAsia="Calibri"/>
          <w:sz w:val="16"/>
        </w:rPr>
        <w:t>Graham: Biden 'has signed the death warrant for thousands of Afghans...</w:t>
      </w:r>
    </w:p>
    <w:p w14:paraId="529EA634" w14:textId="77777777" w:rsidR="003E4167" w:rsidRPr="00D108B3" w:rsidRDefault="003E4167" w:rsidP="003E4167">
      <w:pPr>
        <w:rPr>
          <w:rFonts w:eastAsia="Calibri"/>
          <w:sz w:val="16"/>
        </w:rPr>
      </w:pPr>
      <w:r w:rsidRPr="00D108B3">
        <w:rPr>
          <w:rFonts w:eastAsia="Calibri"/>
          <w:sz w:val="16"/>
        </w:rPr>
        <w:t>The Hill's Morning Report - Presented by Facebook - Biden sticks to...</w:t>
      </w:r>
    </w:p>
    <w:p w14:paraId="2B5AF461" w14:textId="77777777" w:rsidR="003E4167" w:rsidRPr="00D108B3" w:rsidRDefault="003E4167" w:rsidP="003E4167">
      <w:pPr>
        <w:rPr>
          <w:rFonts w:eastAsia="Calibri"/>
          <w:sz w:val="16"/>
        </w:rPr>
      </w:pPr>
      <w:r w:rsidRPr="00D108B3">
        <w:rPr>
          <w:rFonts w:eastAsia="Calibri"/>
          <w:u w:val="single"/>
        </w:rPr>
        <w:t>There are better ways to achieve the goal of eradicating COVID-19</w:t>
      </w:r>
      <w:r w:rsidRPr="00D108B3">
        <w:rPr>
          <w:rFonts w:eastAsia="Calibri"/>
          <w:sz w:val="16"/>
        </w:rPr>
        <w:t xml:space="preserve">, and </w:t>
      </w:r>
      <w:r w:rsidRPr="00D108B3">
        <w:rPr>
          <w:rFonts w:eastAsia="Calibri"/>
          <w:highlight w:val="green"/>
          <w:u w:val="single"/>
        </w:rPr>
        <w:t>U.S. actions would be more effective</w:t>
      </w:r>
      <w:r w:rsidRPr="00D108B3">
        <w:rPr>
          <w:rFonts w:eastAsia="Calibri"/>
          <w:u w:val="single"/>
        </w:rPr>
        <w:t xml:space="preserve"> if directed toward </w:t>
      </w:r>
      <w:r w:rsidRPr="00D108B3">
        <w:rPr>
          <w:rFonts w:eastAsia="Calibri"/>
          <w:highlight w:val="green"/>
          <w:u w:val="single"/>
        </w:rPr>
        <w:t>expanding production and assisting in the distribution of vaccines</w:t>
      </w:r>
      <w:r w:rsidRPr="00D108B3">
        <w:rPr>
          <w:rFonts w:eastAsia="Calibri"/>
          <w:sz w:val="16"/>
        </w:rPr>
        <w:t xml:space="preserve">. This includes the use of foreign aid and help with purchasing agreements for countries in the global South, as well as facilitating licensing agreements. (For example, Johnson &amp; Johnson is arranging a major project with Indian manufacturers, which has the support of the other Quad countries, Japan, </w:t>
      </w:r>
      <w:proofErr w:type="gramStart"/>
      <w:r w:rsidRPr="00D108B3">
        <w:rPr>
          <w:rFonts w:eastAsia="Calibri"/>
          <w:sz w:val="16"/>
        </w:rPr>
        <w:t>Australia</w:t>
      </w:r>
      <w:proofErr w:type="gramEnd"/>
      <w:r w:rsidRPr="00D108B3">
        <w:rPr>
          <w:rFonts w:eastAsia="Calibri"/>
          <w:sz w:val="16"/>
        </w:rPr>
        <w:t xml:space="preserve"> and the U.S.)</w:t>
      </w:r>
    </w:p>
    <w:p w14:paraId="5B5DFEC2" w14:textId="77777777" w:rsidR="003E4167" w:rsidRPr="00D108B3" w:rsidRDefault="003E4167" w:rsidP="003E4167">
      <w:pPr>
        <w:rPr>
          <w:rFonts w:eastAsia="Calibri"/>
          <w:u w:val="single"/>
        </w:rPr>
      </w:pPr>
      <w:r w:rsidRPr="00D108B3">
        <w:rPr>
          <w:rFonts w:eastAsia="Calibri"/>
          <w:sz w:val="16"/>
        </w:rPr>
        <w:t xml:space="preserve">If </w:t>
      </w:r>
      <w:r w:rsidRPr="00D108B3">
        <w:rPr>
          <w:rFonts w:eastAsia="Calibri"/>
          <w:u w:val="single"/>
        </w:rPr>
        <w:t>Congress</w:t>
      </w:r>
      <w:r w:rsidRPr="00D108B3">
        <w:rPr>
          <w:rFonts w:eastAsia="Calibri"/>
          <w:sz w:val="16"/>
        </w:rPr>
        <w:t xml:space="preserve"> </w:t>
      </w:r>
      <w:r w:rsidRPr="00D108B3">
        <w:rPr>
          <w:rFonts w:eastAsia="Calibri"/>
          <w:u w:val="single"/>
        </w:rPr>
        <w:t>truly</w:t>
      </w:r>
      <w:r w:rsidRPr="00D108B3">
        <w:rPr>
          <w:rFonts w:eastAsia="Calibri"/>
          <w:sz w:val="16"/>
        </w:rPr>
        <w:t xml:space="preserve"> cares about protecting American innovation, it </w:t>
      </w:r>
      <w:r w:rsidRPr="00D108B3">
        <w:rPr>
          <w:rFonts w:eastAsia="Calibri"/>
          <w:u w:val="single"/>
        </w:rPr>
        <w:t>ought to assert its constitutional authority over international trade to block this danger to domestic high-technology industries.</w:t>
      </w:r>
    </w:p>
    <w:p w14:paraId="40034A4B" w14:textId="77777777" w:rsidR="003E4167" w:rsidRPr="00D108B3" w:rsidRDefault="003E4167" w:rsidP="003E4167">
      <w:pPr>
        <w:rPr>
          <w:rFonts w:eastAsia="Calibri"/>
        </w:rPr>
      </w:pPr>
    </w:p>
    <w:p w14:paraId="5945F5B6" w14:textId="77777777" w:rsidR="003E4167" w:rsidRPr="00D108B3" w:rsidRDefault="003E4167" w:rsidP="003E4167">
      <w:pPr>
        <w:keepNext/>
        <w:keepLines/>
        <w:spacing w:before="40" w:after="0"/>
        <w:outlineLvl w:val="3"/>
        <w:rPr>
          <w:rFonts w:eastAsia="MS Gothic" w:cs="Times New Roman"/>
          <w:b/>
          <w:iCs/>
          <w:sz w:val="26"/>
        </w:rPr>
      </w:pPr>
      <w:r w:rsidRPr="00D108B3">
        <w:rPr>
          <w:rFonts w:eastAsia="MS Gothic" w:cs="Times New Roman"/>
          <w:b/>
          <w:iCs/>
          <w:sz w:val="26"/>
        </w:rPr>
        <w:t xml:space="preserve">China is a revisionist power and rise triggers war with the U.S. – history, rhetoric, and values </w:t>
      </w:r>
    </w:p>
    <w:p w14:paraId="6BF0387B" w14:textId="77777777" w:rsidR="003E4167" w:rsidRPr="00D108B3" w:rsidRDefault="003E4167" w:rsidP="003E4167">
      <w:pPr>
        <w:rPr>
          <w:rFonts w:eastAsia="Cambria"/>
          <w:b/>
          <w:bCs/>
          <w:sz w:val="26"/>
        </w:rPr>
      </w:pPr>
      <w:r w:rsidRPr="00D108B3">
        <w:rPr>
          <w:rFonts w:eastAsia="Cambria"/>
          <w:b/>
          <w:bCs/>
          <w:sz w:val="26"/>
        </w:rPr>
        <w:t>Choi, PhD, 18</w:t>
      </w:r>
    </w:p>
    <w:p w14:paraId="79B3C010" w14:textId="77777777" w:rsidR="003E4167" w:rsidRPr="00D108B3" w:rsidRDefault="003E4167" w:rsidP="003E4167">
      <w:pPr>
        <w:rPr>
          <w:rFonts w:eastAsia="Cambria"/>
          <w:sz w:val="16"/>
          <w:szCs w:val="16"/>
        </w:rPr>
      </w:pPr>
      <w:r w:rsidRPr="00D108B3">
        <w:rPr>
          <w:rFonts w:eastAsia="Cambria"/>
          <w:sz w:val="16"/>
          <w:szCs w:val="16"/>
        </w:rPr>
        <w:t xml:space="preserve">(Ji Young, </w:t>
      </w:r>
      <w:proofErr w:type="spellStart"/>
      <w:r w:rsidRPr="00D108B3">
        <w:rPr>
          <w:rFonts w:eastAsia="Cambria"/>
          <w:sz w:val="16"/>
          <w:szCs w:val="16"/>
        </w:rPr>
        <w:t>IR@Purdue</w:t>
      </w:r>
      <w:proofErr w:type="spellEnd"/>
      <w:r w:rsidRPr="00D108B3">
        <w:rPr>
          <w:rFonts w:eastAsia="Cambria"/>
          <w:sz w:val="16"/>
          <w:szCs w:val="16"/>
        </w:rPr>
        <w:t>, DirectorEastAsianStudies+AssocProfInternationalStudies@OhioWesleyan, Historical and Theoretical Perspectives on the Rise of China: Long Cycles, Power Transitions, and China’s Ascent, Asian Perspective, 42(1), 61–84)</w:t>
      </w:r>
    </w:p>
    <w:p w14:paraId="7FDC2FE7" w14:textId="77777777" w:rsidR="003E4167" w:rsidRPr="00486209" w:rsidRDefault="003E4167" w:rsidP="003E4167">
      <w:r w:rsidRPr="00D108B3">
        <w:rPr>
          <w:rFonts w:eastAsia="Cambria"/>
          <w:sz w:val="16"/>
        </w:rPr>
        <w:t xml:space="preserve">I have explored </w:t>
      </w:r>
      <w:proofErr w:type="gramStart"/>
      <w:r w:rsidRPr="00D108B3">
        <w:rPr>
          <w:rFonts w:eastAsia="Cambria"/>
          <w:sz w:val="16"/>
        </w:rPr>
        <w:t>in light of</w:t>
      </w:r>
      <w:proofErr w:type="gramEnd"/>
      <w:r w:rsidRPr="00D108B3">
        <w:rPr>
          <w:rFonts w:eastAsia="Cambria"/>
          <w:sz w:val="16"/>
        </w:rPr>
        <w:t xml:space="preserve"> historical and theoretical perspectives whether China is a candidate to become a global hegemonic power. The next question I will address is whether the ascent of China will lead to a hegemonic war or not. As mentioned previously, </w:t>
      </w:r>
      <w:proofErr w:type="gramStart"/>
      <w:r w:rsidRPr="00D108B3">
        <w:rPr>
          <w:rFonts w:eastAsia="Cambria"/>
          <w:b/>
          <w:iCs/>
          <w:u w:val="single"/>
        </w:rPr>
        <w:t>historical</w:t>
      </w:r>
      <w:proofErr w:type="gramEnd"/>
      <w:r w:rsidRPr="00D108B3">
        <w:rPr>
          <w:rFonts w:eastAsia="Cambria"/>
          <w:b/>
          <w:iCs/>
          <w:u w:val="single"/>
        </w:rPr>
        <w:t xml:space="preserve"> and theoretical lessons</w:t>
      </w:r>
      <w:r w:rsidRPr="00D108B3">
        <w:rPr>
          <w:rFonts w:eastAsia="Cambria"/>
          <w:u w:val="single"/>
        </w:rPr>
        <w:t xml:space="preserve"> reveal that a rising great power tends to challenge a system leader</w:t>
      </w:r>
      <w:r w:rsidRPr="00D108B3">
        <w:rPr>
          <w:rFonts w:eastAsia="Cambria"/>
          <w:sz w:val="16"/>
        </w:rPr>
        <w:t xml:space="preserve"> </w:t>
      </w:r>
      <w:r w:rsidRPr="00D108B3">
        <w:rPr>
          <w:rFonts w:eastAsia="Cambria"/>
          <w:u w:val="single"/>
        </w:rPr>
        <w:t>when the former’s</w:t>
      </w:r>
      <w:r w:rsidRPr="00D108B3">
        <w:rPr>
          <w:rFonts w:eastAsia="Cambria"/>
          <w:sz w:val="16"/>
        </w:rPr>
        <w:t xml:space="preserve"> economic and other major </w:t>
      </w:r>
      <w:r w:rsidRPr="00D108B3">
        <w:rPr>
          <w:rFonts w:eastAsia="Cambria"/>
          <w:u w:val="single"/>
        </w:rPr>
        <w:t>capabilities</w:t>
      </w:r>
      <w:r w:rsidRPr="00D108B3">
        <w:rPr>
          <w:rFonts w:eastAsia="Cambria"/>
          <w:sz w:val="16"/>
        </w:rPr>
        <w:t xml:space="preserve"> </w:t>
      </w:r>
      <w:r w:rsidRPr="00D108B3">
        <w:rPr>
          <w:rFonts w:eastAsia="Cambria"/>
          <w:u w:val="single"/>
        </w:rPr>
        <w:t>come</w:t>
      </w:r>
      <w:r w:rsidRPr="00D108B3">
        <w:rPr>
          <w:rFonts w:eastAsia="Cambria"/>
          <w:sz w:val="16"/>
        </w:rPr>
        <w:t xml:space="preserve"> too </w:t>
      </w:r>
      <w:r w:rsidRPr="00D108B3">
        <w:rPr>
          <w:rFonts w:eastAsia="Cambria"/>
          <w:u w:val="single"/>
        </w:rPr>
        <w:t>close to those of the latter and the former is dissatisfied with the latter’s leadership</w:t>
      </w:r>
      <w:r w:rsidRPr="00D108B3">
        <w:rPr>
          <w:rFonts w:eastAsia="Cambria"/>
          <w:sz w:val="16"/>
        </w:rPr>
        <w:t xml:space="preserve"> and the international rules it created. </w:t>
      </w:r>
      <w:r w:rsidRPr="00D108B3">
        <w:rPr>
          <w:rFonts w:eastAsia="Cambria"/>
          <w:u w:val="single"/>
        </w:rPr>
        <w:t xml:space="preserve">This means that </w:t>
      </w:r>
      <w:r w:rsidRPr="00D108B3">
        <w:rPr>
          <w:rFonts w:eastAsia="Cambria"/>
          <w:b/>
          <w:iCs/>
          <w:highlight w:val="green"/>
          <w:u w:val="single"/>
        </w:rPr>
        <w:t>the rise of China could produce</w:t>
      </w:r>
      <w:r w:rsidRPr="00D108B3">
        <w:rPr>
          <w:rFonts w:eastAsia="Cambria"/>
          <w:b/>
          <w:iCs/>
          <w:u w:val="single"/>
        </w:rPr>
        <w:t xml:space="preserve"> intense hegemonic competition</w:t>
      </w:r>
      <w:r w:rsidRPr="00D108B3">
        <w:rPr>
          <w:rFonts w:eastAsia="Cambria"/>
          <w:u w:val="single"/>
        </w:rPr>
        <w:t xml:space="preserve"> and even a </w:t>
      </w:r>
      <w:r w:rsidRPr="00D108B3">
        <w:rPr>
          <w:rFonts w:eastAsia="Cambria"/>
          <w:b/>
          <w:iCs/>
          <w:highlight w:val="green"/>
          <w:u w:val="single"/>
        </w:rPr>
        <w:t>global hegemonic war</w:t>
      </w:r>
      <w:r w:rsidRPr="00D108B3">
        <w:rPr>
          <w:rFonts w:eastAsia="Cambria"/>
          <w:u w:val="single"/>
        </w:rPr>
        <w:t>.</w:t>
      </w:r>
      <w:r w:rsidRPr="00D108B3">
        <w:rPr>
          <w:rFonts w:eastAsia="Cambria"/>
          <w:sz w:val="16"/>
        </w:rPr>
        <w:t xml:space="preserve"> The </w:t>
      </w:r>
      <w:r w:rsidRPr="00D108B3">
        <w:rPr>
          <w:rFonts w:eastAsia="Cambria"/>
          <w:b/>
          <w:iCs/>
          <w:u w:val="single"/>
        </w:rPr>
        <w:t>preventive motivation</w:t>
      </w:r>
      <w:r w:rsidRPr="00D108B3">
        <w:rPr>
          <w:rFonts w:eastAsia="Cambria"/>
          <w:u w:val="single"/>
        </w:rPr>
        <w:t xml:space="preserve"> by an old declining power can cause a major war with a newly emerging power</w:t>
      </w:r>
      <w:r w:rsidRPr="00D108B3">
        <w:rPr>
          <w:rFonts w:eastAsia="Cambria"/>
          <w:sz w:val="16"/>
        </w:rPr>
        <w:t xml:space="preserve"> when it is combined with other variables (Levy 1987). While a preventive war by a system leader is historically rare, </w:t>
      </w:r>
      <w:r w:rsidRPr="00D108B3">
        <w:rPr>
          <w:rFonts w:eastAsia="Cambria"/>
          <w:u w:val="single"/>
        </w:rPr>
        <w:t>a newly emerging yet even relatively weak rising power at times challenges a much more powerful system leader, as in</w:t>
      </w:r>
      <w:r w:rsidRPr="00D108B3">
        <w:rPr>
          <w:rFonts w:eastAsia="Cambria"/>
          <w:sz w:val="16"/>
        </w:rPr>
        <w:t xml:space="preserve"> the case of Japan’s attack on </w:t>
      </w:r>
      <w:r w:rsidRPr="00D108B3">
        <w:rPr>
          <w:rFonts w:eastAsia="Cambria"/>
          <w:u w:val="single"/>
        </w:rPr>
        <w:t>Pearl Harbor</w:t>
      </w:r>
      <w:r w:rsidRPr="00D108B3">
        <w:rPr>
          <w:rFonts w:eastAsia="Cambria"/>
          <w:sz w:val="16"/>
        </w:rPr>
        <w:t xml:space="preserve"> in 1941 (</w:t>
      </w:r>
      <w:proofErr w:type="spellStart"/>
      <w:r w:rsidRPr="00D108B3">
        <w:rPr>
          <w:rFonts w:eastAsia="Cambria"/>
          <w:sz w:val="16"/>
        </w:rPr>
        <w:t>Schweller</w:t>
      </w:r>
      <w:proofErr w:type="spellEnd"/>
      <w:r w:rsidRPr="00D108B3">
        <w:rPr>
          <w:rFonts w:eastAsia="Cambria"/>
          <w:sz w:val="16"/>
        </w:rPr>
        <w:t xml:space="preserve"> 1999). </w:t>
      </w:r>
      <w:r w:rsidRPr="00D108B3">
        <w:rPr>
          <w:rFonts w:eastAsia="Cambria"/>
          <w:u w:val="single"/>
        </w:rPr>
        <w:t xml:space="preserve">A </w:t>
      </w:r>
      <w:r w:rsidRPr="00D108B3">
        <w:rPr>
          <w:rFonts w:eastAsia="Cambria"/>
          <w:b/>
          <w:iCs/>
          <w:highlight w:val="green"/>
          <w:u w:val="single"/>
        </w:rPr>
        <w:t>historical lesson</w:t>
      </w:r>
      <w:r w:rsidRPr="00D108B3">
        <w:rPr>
          <w:rFonts w:eastAsia="Cambria"/>
          <w:highlight w:val="green"/>
          <w:u w:val="single"/>
        </w:rPr>
        <w:t xml:space="preserve"> is</w:t>
      </w:r>
      <w:r w:rsidRPr="00D108B3">
        <w:rPr>
          <w:rFonts w:eastAsia="Cambria"/>
          <w:u w:val="single"/>
        </w:rPr>
        <w:t xml:space="preserve"> that “incomplete </w:t>
      </w:r>
      <w:r w:rsidRPr="00D108B3">
        <w:rPr>
          <w:rFonts w:eastAsia="Cambria"/>
          <w:highlight w:val="green"/>
          <w:u w:val="single"/>
        </w:rPr>
        <w:t xml:space="preserve">catch-ups are </w:t>
      </w:r>
      <w:r w:rsidRPr="00D108B3">
        <w:rPr>
          <w:rFonts w:eastAsia="Cambria"/>
          <w:b/>
          <w:iCs/>
          <w:highlight w:val="green"/>
          <w:u w:val="single"/>
        </w:rPr>
        <w:t>inherently conflict-prone</w:t>
      </w:r>
      <w:r w:rsidRPr="00D108B3">
        <w:rPr>
          <w:rFonts w:eastAsia="Cambria"/>
          <w:sz w:val="16"/>
        </w:rPr>
        <w:t xml:space="preserve">” (Thompson 2006, 19). This </w:t>
      </w:r>
      <w:r w:rsidRPr="00D108B3">
        <w:rPr>
          <w:rFonts w:eastAsia="Cambria"/>
          <w:u w:val="single"/>
        </w:rPr>
        <w:t xml:space="preserve">implies that </w:t>
      </w:r>
      <w:r w:rsidRPr="00D108B3">
        <w:rPr>
          <w:rFonts w:eastAsia="Cambria"/>
          <w:b/>
          <w:iCs/>
          <w:u w:val="single"/>
        </w:rPr>
        <w:t>even though it falls short of surpassing the system leader</w:t>
      </w:r>
      <w:r w:rsidRPr="00D108B3">
        <w:rPr>
          <w:rFonts w:eastAsia="Cambria"/>
          <w:u w:val="single"/>
        </w:rPr>
        <w:t xml:space="preserve">, the rise of a new great power can produce </w:t>
      </w:r>
      <w:r w:rsidRPr="00D108B3">
        <w:rPr>
          <w:rFonts w:eastAsia="Cambria"/>
          <w:b/>
          <w:iCs/>
          <w:u w:val="single"/>
        </w:rPr>
        <w:t>significant instability</w:t>
      </w:r>
      <w:r w:rsidRPr="00D108B3">
        <w:rPr>
          <w:rFonts w:eastAsia="Cambria"/>
          <w:u w:val="single"/>
        </w:rPr>
        <w:t xml:space="preserve"> in the interstate system when it develops into a revisionist power</w:t>
      </w:r>
      <w:r w:rsidRPr="00D108B3">
        <w:rPr>
          <w:rFonts w:eastAsia="Cambria"/>
          <w:sz w:val="16"/>
        </w:rPr>
        <w:t xml:space="preserve">. Moreover, </w:t>
      </w:r>
      <w:r w:rsidRPr="00D108B3">
        <w:rPr>
          <w:rFonts w:eastAsia="Cambria"/>
          <w:u w:val="single"/>
        </w:rPr>
        <w:t>the U</w:t>
      </w:r>
      <w:r w:rsidRPr="00D108B3">
        <w:rPr>
          <w:rFonts w:eastAsia="Cambria"/>
          <w:sz w:val="16"/>
        </w:rPr>
        <w:t xml:space="preserve">nited </w:t>
      </w:r>
      <w:r w:rsidRPr="00D108B3">
        <w:rPr>
          <w:rFonts w:eastAsia="Cambria"/>
          <w:u w:val="single"/>
        </w:rPr>
        <w:t>S</w:t>
      </w:r>
      <w:r w:rsidRPr="00D108B3">
        <w:rPr>
          <w:rFonts w:eastAsia="Cambria"/>
          <w:sz w:val="16"/>
        </w:rPr>
        <w:t xml:space="preserve">tates </w:t>
      </w:r>
      <w:r w:rsidRPr="00D108B3">
        <w:rPr>
          <w:rFonts w:eastAsia="Cambria"/>
          <w:u w:val="single"/>
        </w:rPr>
        <w:t>and China are deeply involved in major security issues in East Asia</w:t>
      </w:r>
      <w:r w:rsidRPr="00D108B3">
        <w:rPr>
          <w:rFonts w:eastAsia="Cambria"/>
          <w:sz w:val="16"/>
        </w:rPr>
        <w:t xml:space="preserve"> (including </w:t>
      </w:r>
      <w:r w:rsidRPr="00D108B3">
        <w:rPr>
          <w:rFonts w:eastAsia="Cambria"/>
          <w:u w:val="single"/>
        </w:rPr>
        <w:t xml:space="preserve">the </w:t>
      </w:r>
      <w:r w:rsidRPr="00D108B3">
        <w:rPr>
          <w:rFonts w:eastAsia="Cambria"/>
          <w:highlight w:val="green"/>
          <w:u w:val="single"/>
        </w:rPr>
        <w:t>No</w:t>
      </w:r>
      <w:r w:rsidRPr="00D108B3">
        <w:rPr>
          <w:rFonts w:eastAsia="Cambria"/>
          <w:u w:val="single"/>
        </w:rPr>
        <w:t xml:space="preserve">rth </w:t>
      </w:r>
      <w:r w:rsidRPr="00D108B3">
        <w:rPr>
          <w:rFonts w:eastAsia="Cambria"/>
          <w:highlight w:val="green"/>
          <w:u w:val="single"/>
        </w:rPr>
        <w:t>Ko</w:t>
      </w:r>
      <w:r w:rsidRPr="00D108B3">
        <w:rPr>
          <w:rFonts w:eastAsia="Cambria"/>
          <w:u w:val="single"/>
        </w:rPr>
        <w:t xml:space="preserve">rean nuclear crisis, the </w:t>
      </w:r>
      <w:r w:rsidRPr="00D108B3">
        <w:rPr>
          <w:rFonts w:eastAsia="Cambria"/>
          <w:highlight w:val="green"/>
          <w:u w:val="single"/>
        </w:rPr>
        <w:t>Taiwan</w:t>
      </w:r>
      <w:r w:rsidRPr="00D108B3">
        <w:rPr>
          <w:rFonts w:eastAsia="Cambria"/>
          <w:u w:val="single"/>
        </w:rPr>
        <w:t xml:space="preserve"> issue, </w:t>
      </w:r>
      <w:r w:rsidRPr="00D108B3">
        <w:rPr>
          <w:rFonts w:eastAsia="Cambria"/>
          <w:highlight w:val="green"/>
          <w:u w:val="single"/>
        </w:rPr>
        <w:t>and</w:t>
      </w:r>
      <w:r w:rsidRPr="00D108B3">
        <w:rPr>
          <w:rFonts w:eastAsia="Cambria"/>
          <w:u w:val="single"/>
        </w:rPr>
        <w:t xml:space="preserve"> </w:t>
      </w:r>
      <w:r w:rsidRPr="00D108B3">
        <w:rPr>
          <w:rFonts w:eastAsia="Cambria"/>
          <w:sz w:val="16"/>
        </w:rPr>
        <w:t>the</w:t>
      </w:r>
      <w:r w:rsidRPr="00D108B3">
        <w:rPr>
          <w:rFonts w:eastAsia="Cambria"/>
          <w:u w:val="single"/>
        </w:rPr>
        <w:t xml:space="preserve"> </w:t>
      </w:r>
      <w:r w:rsidRPr="00D108B3">
        <w:rPr>
          <w:rFonts w:eastAsia="Cambria"/>
          <w:highlight w:val="green"/>
          <w:u w:val="single"/>
        </w:rPr>
        <w:t>S</w:t>
      </w:r>
      <w:r w:rsidRPr="00D108B3">
        <w:rPr>
          <w:rFonts w:eastAsia="Cambria"/>
          <w:sz w:val="16"/>
        </w:rPr>
        <w:t xml:space="preserve">outh </w:t>
      </w:r>
      <w:r w:rsidRPr="00D108B3">
        <w:rPr>
          <w:rFonts w:eastAsia="Cambria"/>
          <w:highlight w:val="green"/>
          <w:u w:val="single"/>
        </w:rPr>
        <w:t>C</w:t>
      </w:r>
      <w:r w:rsidRPr="00D108B3">
        <w:rPr>
          <w:rFonts w:eastAsia="Cambria"/>
          <w:sz w:val="16"/>
        </w:rPr>
        <w:t xml:space="preserve">hina </w:t>
      </w:r>
      <w:r w:rsidRPr="00D108B3">
        <w:rPr>
          <w:rFonts w:eastAsia="Cambria"/>
          <w:highlight w:val="green"/>
          <w:u w:val="single"/>
        </w:rPr>
        <w:t>S</w:t>
      </w:r>
      <w:r w:rsidRPr="00D108B3">
        <w:rPr>
          <w:rFonts w:eastAsia="Cambria"/>
          <w:sz w:val="16"/>
        </w:rPr>
        <w:t xml:space="preserve">ea </w:t>
      </w:r>
      <w:r w:rsidRPr="00D108B3">
        <w:rPr>
          <w:rFonts w:eastAsia="Cambria"/>
          <w:u w:val="single"/>
        </w:rPr>
        <w:t>disputes</w:t>
      </w:r>
      <w:r w:rsidRPr="00D108B3">
        <w:rPr>
          <w:rFonts w:eastAsia="Cambria"/>
          <w:sz w:val="16"/>
        </w:rPr>
        <w:t xml:space="preserve">), and </w:t>
      </w:r>
      <w:r w:rsidRPr="00D108B3">
        <w:rPr>
          <w:rFonts w:eastAsia="Cambria"/>
          <w:u w:val="single"/>
        </w:rPr>
        <w:t xml:space="preserve">we cannot rule out the possibility that one of </w:t>
      </w:r>
      <w:r w:rsidRPr="00D108B3">
        <w:rPr>
          <w:rFonts w:eastAsia="Cambria"/>
          <w:highlight w:val="green"/>
          <w:u w:val="single"/>
        </w:rPr>
        <w:t xml:space="preserve">these </w:t>
      </w:r>
      <w:r w:rsidRPr="00D108B3">
        <w:rPr>
          <w:rFonts w:eastAsia="Cambria"/>
          <w:b/>
          <w:iCs/>
          <w:highlight w:val="green"/>
          <w:u w:val="single"/>
        </w:rPr>
        <w:t xml:space="preserve">regional conflicts will develop into a </w:t>
      </w:r>
      <w:r w:rsidRPr="00D108B3">
        <w:rPr>
          <w:rFonts w:eastAsia="Cambria"/>
          <w:b/>
          <w:iCs/>
          <w:u w:val="single"/>
        </w:rPr>
        <w:t xml:space="preserve">much bigger </w:t>
      </w:r>
      <w:r w:rsidRPr="00D108B3">
        <w:rPr>
          <w:rFonts w:eastAsia="Cambria"/>
          <w:b/>
          <w:iCs/>
          <w:highlight w:val="green"/>
          <w:u w:val="single"/>
        </w:rPr>
        <w:t>global war</w:t>
      </w:r>
      <w:r w:rsidRPr="00D108B3">
        <w:rPr>
          <w:rFonts w:eastAsia="Cambria"/>
          <w:u w:val="single"/>
        </w:rPr>
        <w:t xml:space="preserve"> in which the two superpowers are entangled.</w:t>
      </w:r>
      <w:r w:rsidRPr="00D108B3">
        <w:rPr>
          <w:rFonts w:eastAsia="Cambria"/>
          <w:sz w:val="16"/>
        </w:rPr>
        <w:t xml:space="preserve"> According to </w:t>
      </w:r>
      <w:r w:rsidRPr="00D108B3">
        <w:rPr>
          <w:rFonts w:eastAsia="Cambria"/>
          <w:u w:val="single"/>
        </w:rPr>
        <w:t>Allison</w:t>
      </w:r>
      <w:r w:rsidRPr="00D108B3">
        <w:rPr>
          <w:rFonts w:eastAsia="Cambria"/>
          <w:sz w:val="16"/>
        </w:rPr>
        <w:t xml:space="preserve"> (2017), who </w:t>
      </w:r>
      <w:r w:rsidRPr="00D108B3">
        <w:rPr>
          <w:rFonts w:eastAsia="Cambria"/>
          <w:u w:val="single"/>
        </w:rPr>
        <w:t xml:space="preserve">studied </w:t>
      </w:r>
      <w:r w:rsidRPr="00D108B3">
        <w:rPr>
          <w:rFonts w:eastAsia="Cambria"/>
          <w:b/>
          <w:iCs/>
          <w:u w:val="single"/>
        </w:rPr>
        <w:t>sixteen historical cases</w:t>
      </w:r>
      <w:r w:rsidRPr="00D108B3">
        <w:rPr>
          <w:rFonts w:eastAsia="Cambria"/>
          <w:u w:val="single"/>
        </w:rPr>
        <w:t xml:space="preserve"> in which a rising power confronted an existing power,</w:t>
      </w:r>
      <w:r w:rsidRPr="00D108B3">
        <w:rPr>
          <w:rFonts w:eastAsia="Cambria"/>
          <w:sz w:val="16"/>
        </w:rPr>
        <w:t xml:space="preserve"> </w:t>
      </w:r>
      <w:r w:rsidRPr="00D108B3">
        <w:rPr>
          <w:rFonts w:eastAsia="Cambria"/>
          <w:u w:val="single"/>
        </w:rPr>
        <w:t xml:space="preserve">a </w:t>
      </w:r>
      <w:r w:rsidRPr="00D108B3">
        <w:rPr>
          <w:rFonts w:eastAsia="Cambria"/>
          <w:u w:val="single"/>
        </w:rPr>
        <w:lastRenderedPageBreak/>
        <w:t>war between the U</w:t>
      </w:r>
      <w:r w:rsidRPr="00D108B3">
        <w:rPr>
          <w:rFonts w:eastAsia="Cambria"/>
          <w:sz w:val="16"/>
        </w:rPr>
        <w:t xml:space="preserve">nited </w:t>
      </w:r>
      <w:r w:rsidRPr="00D108B3">
        <w:rPr>
          <w:rFonts w:eastAsia="Cambria"/>
          <w:u w:val="single"/>
        </w:rPr>
        <w:t>S</w:t>
      </w:r>
      <w:r w:rsidRPr="00D108B3">
        <w:rPr>
          <w:rFonts w:eastAsia="Cambria"/>
          <w:sz w:val="16"/>
        </w:rPr>
        <w:t xml:space="preserve">tates </w:t>
      </w:r>
      <w:r w:rsidRPr="00D108B3">
        <w:rPr>
          <w:rFonts w:eastAsia="Cambria"/>
          <w:u w:val="single"/>
        </w:rPr>
        <w:t>and China</w:t>
      </w:r>
      <w:r w:rsidRPr="00D108B3">
        <w:rPr>
          <w:rFonts w:eastAsia="Cambria"/>
          <w:sz w:val="16"/>
        </w:rPr>
        <w:t xml:space="preserve"> is not </w:t>
      </w:r>
      <w:proofErr w:type="gramStart"/>
      <w:r w:rsidRPr="00D108B3">
        <w:rPr>
          <w:rFonts w:eastAsia="Cambria"/>
          <w:sz w:val="16"/>
        </w:rPr>
        <w:t>unavoidable, but</w:t>
      </w:r>
      <w:proofErr w:type="gramEnd"/>
      <w:r w:rsidRPr="00D108B3">
        <w:rPr>
          <w:rFonts w:eastAsia="Cambria"/>
          <w:sz w:val="16"/>
        </w:rPr>
        <w:t xml:space="preserve"> </w:t>
      </w:r>
      <w:r w:rsidRPr="00D108B3">
        <w:rPr>
          <w:rFonts w:eastAsia="Cambria"/>
          <w:u w:val="single"/>
        </w:rPr>
        <w:t>escaping it will require enormous efforts</w:t>
      </w:r>
      <w:r w:rsidRPr="00D108B3">
        <w:rPr>
          <w:rFonts w:eastAsia="Cambria"/>
          <w:sz w:val="16"/>
        </w:rPr>
        <w:t xml:space="preserve"> by both sides. Some Chinese scholars (Jia 2009; Wang and Zhu 2015), who emphasize the transformation of China’s domestic politics and the pragmatism of Beijing’s diplomacy, have a </w:t>
      </w:r>
      <w:proofErr w:type="gramStart"/>
      <w:r w:rsidRPr="00D108B3">
        <w:rPr>
          <w:rFonts w:eastAsia="Cambria"/>
          <w:sz w:val="16"/>
        </w:rPr>
        <w:t>more or less optimistic</w:t>
      </w:r>
      <w:proofErr w:type="gramEnd"/>
      <w:r w:rsidRPr="00D108B3">
        <w:rPr>
          <w:rFonts w:eastAsia="Cambria"/>
          <w:sz w:val="16"/>
        </w:rPr>
        <w:t xml:space="preserve"> view of the future of US-China relations. Yet my reading of the situation is that since 2009 there has been an increasing gap between this optimistic view and what has really happened. It is premature to conclude that China is a revisionist state, but in what follows I will suggest some </w:t>
      </w:r>
      <w:r w:rsidRPr="00D108B3">
        <w:rPr>
          <w:rFonts w:eastAsia="Cambria"/>
          <w:u w:val="single"/>
        </w:rPr>
        <w:t>important signs</w:t>
      </w:r>
      <w:r w:rsidRPr="00D108B3">
        <w:rPr>
          <w:rFonts w:eastAsia="Cambria"/>
          <w:sz w:val="16"/>
        </w:rPr>
        <w:t xml:space="preserve"> that </w:t>
      </w:r>
      <w:r w:rsidRPr="00D108B3">
        <w:rPr>
          <w:rFonts w:eastAsia="Cambria"/>
          <w:u w:val="single"/>
        </w:rPr>
        <w:t xml:space="preserve">show </w:t>
      </w:r>
      <w:r w:rsidRPr="00D108B3">
        <w:rPr>
          <w:rFonts w:eastAsia="Cambria"/>
          <w:highlight w:val="green"/>
          <w:u w:val="single"/>
        </w:rPr>
        <w:t>China has revisionist aims</w:t>
      </w:r>
      <w:r w:rsidRPr="00D108B3">
        <w:rPr>
          <w:rFonts w:eastAsia="Cambria"/>
          <w:sz w:val="16"/>
        </w:rPr>
        <w:t xml:space="preserve"> at least in the Asia Pacific </w:t>
      </w:r>
      <w:r w:rsidRPr="00D108B3">
        <w:rPr>
          <w:rFonts w:eastAsia="Cambria"/>
          <w:u w:val="single"/>
        </w:rPr>
        <w:t xml:space="preserve">and could develop into a </w:t>
      </w:r>
      <w:r w:rsidRPr="00D108B3">
        <w:rPr>
          <w:rFonts w:eastAsia="Cambria"/>
          <w:b/>
          <w:iCs/>
          <w:u w:val="single"/>
        </w:rPr>
        <w:t>revisionist power</w:t>
      </w:r>
      <w:r w:rsidRPr="00D108B3">
        <w:rPr>
          <w:rFonts w:eastAsia="Cambria"/>
          <w:u w:val="single"/>
        </w:rPr>
        <w:t xml:space="preserve"> in the future.</w:t>
      </w:r>
      <w:r w:rsidRPr="00D108B3">
        <w:rPr>
          <w:rFonts w:eastAsia="Cambria"/>
          <w:sz w:val="16"/>
        </w:rPr>
        <w:t xml:space="preserve"> Beijing has concentrated on economic modernization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 </w:t>
      </w:r>
      <w:r w:rsidRPr="00D108B3">
        <w:rPr>
          <w:rFonts w:eastAsia="Cambria"/>
          <w:u w:val="single"/>
        </w:rPr>
        <w:t xml:space="preserve">Beijing has adopted increasingly assertive or even aggressive foreign policies in international </w:t>
      </w:r>
      <w:r w:rsidRPr="00D108B3">
        <w:rPr>
          <w:rFonts w:eastAsia="Cambria"/>
          <w:sz w:val="16"/>
        </w:rPr>
        <w:t xml:space="preserve">security </w:t>
      </w:r>
      <w:r w:rsidRPr="00D108B3">
        <w:rPr>
          <w:rFonts w:eastAsia="Cambria"/>
          <w:u w:val="single"/>
        </w:rPr>
        <w:t>affairs</w:t>
      </w:r>
      <w:r w:rsidRPr="00D108B3">
        <w:rPr>
          <w:rFonts w:eastAsia="Cambria"/>
          <w:sz w:val="16"/>
        </w:rPr>
        <w:t xml:space="preserve">. </w:t>
      </w:r>
      <w:proofErr w:type="gramStart"/>
      <w:r w:rsidRPr="00D108B3">
        <w:rPr>
          <w:rFonts w:eastAsia="Cambria"/>
          <w:sz w:val="16"/>
        </w:rPr>
        <w:t xml:space="preserve">In particular, </w:t>
      </w:r>
      <w:r w:rsidRPr="00D108B3">
        <w:rPr>
          <w:rFonts w:eastAsia="Cambria"/>
          <w:highlight w:val="green"/>
          <w:u w:val="single"/>
        </w:rPr>
        <w:t>China</w:t>
      </w:r>
      <w:proofErr w:type="gramEnd"/>
      <w:r w:rsidRPr="00D108B3">
        <w:rPr>
          <w:rFonts w:eastAsia="Cambria"/>
          <w:highlight w:val="green"/>
          <w:u w:val="single"/>
        </w:rPr>
        <w:t xml:space="preserve"> has been adamant about territorial issues</w:t>
      </w:r>
      <w:r w:rsidRPr="00D108B3">
        <w:rPr>
          <w:rFonts w:eastAsia="Cambria"/>
          <w:sz w:val="16"/>
        </w:rPr>
        <w:t xml:space="preserve"> in the East and South China Seas </w:t>
      </w:r>
      <w:r w:rsidRPr="00D108B3">
        <w:rPr>
          <w:rFonts w:eastAsia="Cambria"/>
          <w:u w:val="single"/>
        </w:rPr>
        <w:t xml:space="preserve">and is increasingly considered as a </w:t>
      </w:r>
      <w:r w:rsidRPr="00D108B3">
        <w:rPr>
          <w:rFonts w:eastAsia="Cambria"/>
          <w:b/>
          <w:iCs/>
          <w:u w:val="single"/>
        </w:rPr>
        <w:t>severe threat</w:t>
      </w:r>
      <w:r w:rsidRPr="00D108B3">
        <w:rPr>
          <w:rFonts w:eastAsia="Cambria"/>
          <w:u w:val="single"/>
        </w:rPr>
        <w:t xml:space="preserve"> by other nations in</w:t>
      </w:r>
      <w:r w:rsidRPr="00D108B3">
        <w:rPr>
          <w:rFonts w:eastAsia="Cambria"/>
          <w:sz w:val="16"/>
        </w:rPr>
        <w:t xml:space="preserve"> the </w:t>
      </w:r>
      <w:r w:rsidRPr="00D108B3">
        <w:rPr>
          <w:rFonts w:eastAsia="Cambria"/>
          <w:u w:val="single"/>
        </w:rPr>
        <w:t>Asia</w:t>
      </w:r>
      <w:r w:rsidRPr="00D108B3">
        <w:rPr>
          <w:rFonts w:eastAsia="Cambria"/>
          <w:sz w:val="16"/>
        </w:rPr>
        <w:t xml:space="preserve"> Pacific region. Since 2009, for example, </w:t>
      </w:r>
      <w:r w:rsidRPr="00D108B3">
        <w:rPr>
          <w:rFonts w:eastAsia="Cambria"/>
          <w:u w:val="single"/>
        </w:rPr>
        <w:t xml:space="preserve">Beijing has increased naval activities on a large scale </w:t>
      </w:r>
      <w:proofErr w:type="gramStart"/>
      <w:r w:rsidRPr="00D108B3">
        <w:rPr>
          <w:rFonts w:eastAsia="Cambria"/>
          <w:u w:val="single"/>
        </w:rPr>
        <w:t>in the</w:t>
      </w:r>
      <w:r w:rsidRPr="00D108B3">
        <w:rPr>
          <w:rFonts w:eastAsia="Cambria"/>
          <w:sz w:val="16"/>
        </w:rPr>
        <w:t xml:space="preserve"> area of</w:t>
      </w:r>
      <w:proofErr w:type="gramEnd"/>
      <w:r w:rsidRPr="00D108B3">
        <w:rPr>
          <w:rFonts w:eastAsia="Cambria"/>
          <w:sz w:val="16"/>
        </w:rPr>
        <w:t xml:space="preserve"> the Diaoyu/Senkaku Islands in the </w:t>
      </w:r>
      <w:r w:rsidRPr="00D108B3">
        <w:rPr>
          <w:rFonts w:eastAsia="Cambria"/>
          <w:u w:val="single"/>
        </w:rPr>
        <w:t>East China Sea</w:t>
      </w:r>
      <w:r w:rsidRPr="00D108B3">
        <w:rPr>
          <w:rFonts w:eastAsia="Cambria"/>
          <w:sz w:val="16"/>
        </w:rPr>
        <w:t xml:space="preserve">. In 2010, Beijing announced that just like Tibet and Taiwan, the South China Sea is considered a core national interest. </w:t>
      </w:r>
      <w:r w:rsidRPr="00D108B3">
        <w:rPr>
          <w:rFonts w:eastAsia="Cambria"/>
          <w:u w:val="single"/>
        </w:rPr>
        <w:t xml:space="preserve">We can identify drastic </w:t>
      </w:r>
      <w:r w:rsidRPr="00D108B3">
        <w:rPr>
          <w:rFonts w:eastAsia="Cambria"/>
          <w:highlight w:val="green"/>
          <w:u w:val="single"/>
        </w:rPr>
        <w:t>rhetorical changes as well</w:t>
      </w:r>
      <w:r w:rsidRPr="00D108B3">
        <w:rPr>
          <w:rFonts w:eastAsia="Cambria"/>
          <w:sz w:val="16"/>
        </w:rPr>
        <w:t>. In 2010, China’s foreign minister publicly stated, “</w:t>
      </w:r>
      <w:r w:rsidRPr="00D108B3">
        <w:rPr>
          <w:rFonts w:eastAsia="Cambria"/>
          <w:u w:val="single"/>
        </w:rPr>
        <w:t>China is a big country . . . and other countries are small countries and that is just a fact</w:t>
      </w:r>
      <w:r w:rsidRPr="00D108B3">
        <w:rPr>
          <w:rFonts w:eastAsia="Cambria"/>
          <w:sz w:val="16"/>
        </w:rPr>
        <w:t xml:space="preserve">” (Economist 2012). In October 2013, Chinese leader </w:t>
      </w:r>
      <w:r w:rsidRPr="00D108B3">
        <w:rPr>
          <w:rFonts w:eastAsia="Cambria"/>
          <w:u w:val="single"/>
        </w:rPr>
        <w:t>Xi</w:t>
      </w:r>
      <w:r w:rsidRPr="00D108B3">
        <w:rPr>
          <w:rFonts w:eastAsia="Cambria"/>
          <w:sz w:val="16"/>
        </w:rPr>
        <w:t xml:space="preserve"> Jinping also </w:t>
      </w:r>
      <w:r w:rsidRPr="00D108B3">
        <w:rPr>
          <w:rFonts w:eastAsia="Cambria"/>
          <w:u w:val="single"/>
        </w:rPr>
        <w:t>used the words “struggle and achieve results,”</w:t>
      </w:r>
      <w:r w:rsidRPr="00D108B3">
        <w:rPr>
          <w:rFonts w:eastAsia="Cambria"/>
          <w:sz w:val="16"/>
        </w:rPr>
        <w:t xml:space="preserve"> emphasizing the importance of China’s territorial integrity (Waldron 2014, 166-167). Furthermore, </w:t>
      </w:r>
      <w:r w:rsidRPr="00D108B3">
        <w:rPr>
          <w:rFonts w:eastAsia="Cambria"/>
          <w:u w:val="single"/>
        </w:rPr>
        <w:t xml:space="preserve">China has constructed </w:t>
      </w:r>
      <w:r w:rsidRPr="00D108B3">
        <w:rPr>
          <w:rFonts w:eastAsia="Cambria"/>
          <w:highlight w:val="green"/>
          <w:u w:val="single"/>
        </w:rPr>
        <w:t>man-made islands in the S</w:t>
      </w:r>
      <w:r w:rsidRPr="00D108B3">
        <w:rPr>
          <w:rFonts w:eastAsia="Cambria"/>
          <w:sz w:val="16"/>
        </w:rPr>
        <w:t>outh</w:t>
      </w:r>
      <w:r w:rsidRPr="00D108B3">
        <w:rPr>
          <w:rFonts w:eastAsia="Cambria"/>
          <w:u w:val="single"/>
        </w:rPr>
        <w:t xml:space="preserve"> </w:t>
      </w:r>
      <w:r w:rsidRPr="00D108B3">
        <w:rPr>
          <w:rFonts w:eastAsia="Cambria"/>
          <w:highlight w:val="green"/>
          <w:u w:val="single"/>
        </w:rPr>
        <w:t>C</w:t>
      </w:r>
      <w:r w:rsidRPr="00D108B3">
        <w:rPr>
          <w:rFonts w:eastAsia="Cambria"/>
          <w:sz w:val="16"/>
        </w:rPr>
        <w:t>hina</w:t>
      </w:r>
      <w:r w:rsidRPr="00D108B3">
        <w:rPr>
          <w:rFonts w:eastAsia="Cambria"/>
          <w:u w:val="single"/>
        </w:rPr>
        <w:t xml:space="preserve"> </w:t>
      </w:r>
      <w:r w:rsidRPr="00D108B3">
        <w:rPr>
          <w:rFonts w:eastAsia="Cambria"/>
          <w:highlight w:val="green"/>
          <w:u w:val="single"/>
        </w:rPr>
        <w:t>S</w:t>
      </w:r>
      <w:r w:rsidRPr="00D108B3">
        <w:rPr>
          <w:rFonts w:eastAsia="Cambria"/>
          <w:sz w:val="16"/>
        </w:rPr>
        <w:t>ea</w:t>
      </w:r>
      <w:r w:rsidRPr="00D108B3">
        <w:rPr>
          <w:rFonts w:eastAsia="Cambria"/>
          <w:u w:val="single"/>
        </w:rPr>
        <w:t xml:space="preserve"> to seek “de facto control over the </w:t>
      </w:r>
      <w:r w:rsidRPr="00D108B3">
        <w:rPr>
          <w:rFonts w:eastAsia="Cambria"/>
          <w:sz w:val="16"/>
        </w:rPr>
        <w:t>resource rich</w:t>
      </w:r>
      <w:r w:rsidRPr="00D108B3">
        <w:rPr>
          <w:rFonts w:eastAsia="Cambria"/>
          <w:u w:val="single"/>
        </w:rPr>
        <w:t xml:space="preserve"> waters </w:t>
      </w:r>
      <w:r w:rsidRPr="00D108B3">
        <w:rPr>
          <w:rFonts w:eastAsia="Cambria"/>
          <w:sz w:val="16"/>
        </w:rPr>
        <w:t>and islets”</w:t>
      </w:r>
      <w:r w:rsidRPr="00D108B3">
        <w:rPr>
          <w:rFonts w:eastAsia="Cambria"/>
          <w:u w:val="single"/>
        </w:rPr>
        <w:t xml:space="preserve"> claimed</w:t>
      </w:r>
      <w:r w:rsidRPr="00D108B3">
        <w:rPr>
          <w:rFonts w:eastAsia="Cambria"/>
          <w:sz w:val="16"/>
        </w:rPr>
        <w:t xml:space="preserve"> as well </w:t>
      </w:r>
      <w:r w:rsidRPr="00D108B3">
        <w:rPr>
          <w:rFonts w:eastAsia="Cambria"/>
          <w:u w:val="single"/>
        </w:rPr>
        <w:t>by</w:t>
      </w:r>
      <w:r w:rsidRPr="00D108B3">
        <w:rPr>
          <w:rFonts w:eastAsia="Cambria"/>
          <w:sz w:val="16"/>
        </w:rPr>
        <w:t xml:space="preserve"> its </w:t>
      </w:r>
      <w:r w:rsidRPr="00D108B3">
        <w:rPr>
          <w:rFonts w:eastAsia="Cambria"/>
          <w:u w:val="single"/>
        </w:rPr>
        <w:t>neighboring countries</w:t>
      </w:r>
      <w:r w:rsidRPr="00D108B3">
        <w:rPr>
          <w:rFonts w:eastAsia="Cambria"/>
          <w:sz w:val="16"/>
        </w:rPr>
        <w:t xml:space="preserve"> (Los Angeles Times 2015). As of now, China’s strategy is to delay a direct military conflict with the United States </w:t>
      </w:r>
      <w:proofErr w:type="gramStart"/>
      <w:r w:rsidRPr="00D108B3">
        <w:rPr>
          <w:rFonts w:eastAsia="Cambria"/>
          <w:sz w:val="16"/>
        </w:rPr>
        <w:t>as long as</w:t>
      </w:r>
      <w:proofErr w:type="gramEnd"/>
      <w:r w:rsidRPr="00D108B3">
        <w:rPr>
          <w:rFonts w:eastAsia="Cambria"/>
          <w:sz w:val="16"/>
        </w:rPr>
        <w:t xml:space="preserve"> possible and use its economic and political prowess to pressure smaller neighbors to give up their territorial claims (Doran 2012). These </w:t>
      </w:r>
      <w:r w:rsidRPr="00D108B3">
        <w:rPr>
          <w:rFonts w:eastAsia="Cambria"/>
          <w:b/>
          <w:iCs/>
          <w:highlight w:val="green"/>
          <w:u w:val="single"/>
        </w:rPr>
        <w:t>new developments</w:t>
      </w:r>
      <w:r w:rsidRPr="00D108B3">
        <w:rPr>
          <w:rFonts w:eastAsia="Cambria"/>
          <w:u w:val="single"/>
        </w:rPr>
        <w:t xml:space="preserve"> and rhetorical signals reflect significant changes in China’s foreign policies and </w:t>
      </w:r>
      <w:r w:rsidRPr="00D108B3">
        <w:rPr>
          <w:rFonts w:eastAsia="Cambria"/>
          <w:highlight w:val="green"/>
          <w:u w:val="single"/>
        </w:rPr>
        <w:t>signify</w:t>
      </w:r>
      <w:r w:rsidRPr="00D108B3">
        <w:rPr>
          <w:rFonts w:eastAsia="Cambria"/>
          <w:u w:val="single"/>
        </w:rPr>
        <w:t xml:space="preserve"> that </w:t>
      </w:r>
      <w:r w:rsidRPr="00D108B3">
        <w:rPr>
          <w:rFonts w:eastAsia="Cambria"/>
          <w:b/>
          <w:iCs/>
          <w:highlight w:val="green"/>
          <w:u w:val="single"/>
        </w:rPr>
        <w:t>China’s peaceful rise seems</w:t>
      </w:r>
      <w:r w:rsidRPr="00D108B3">
        <w:rPr>
          <w:rFonts w:eastAsia="Cambria"/>
          <w:b/>
          <w:iCs/>
          <w:u w:val="single"/>
        </w:rPr>
        <w:t xml:space="preserve"> to be </w:t>
      </w:r>
      <w:r w:rsidRPr="00D108B3">
        <w:rPr>
          <w:rFonts w:eastAsia="Cambria"/>
          <w:b/>
          <w:iCs/>
          <w:highlight w:val="green"/>
          <w:u w:val="single"/>
        </w:rPr>
        <w:t>over</w:t>
      </w:r>
      <w:r w:rsidRPr="00D108B3">
        <w:rPr>
          <w:rFonts w:eastAsia="Cambria"/>
          <w:sz w:val="16"/>
        </w:rPr>
        <w:t xml:space="preserve">. </w:t>
      </w:r>
      <w:r w:rsidRPr="00D108B3">
        <w:rPr>
          <w:rFonts w:eastAsia="Cambria"/>
          <w:u w:val="single"/>
        </w:rPr>
        <w:t>A rising great power’s consistent</w:t>
      </w:r>
      <w:r w:rsidRPr="00D108B3">
        <w:rPr>
          <w:rFonts w:eastAsia="Cambria"/>
          <w:sz w:val="16"/>
        </w:rPr>
        <w:t xml:space="preserve"> and determined </w:t>
      </w:r>
      <w:r w:rsidRPr="00D108B3">
        <w:rPr>
          <w:rFonts w:eastAsia="Cambria"/>
          <w:u w:val="single"/>
        </w:rPr>
        <w:t xml:space="preserve">policies to increase military buildups can be read as </w:t>
      </w:r>
      <w:r w:rsidRPr="00D108B3">
        <w:rPr>
          <w:rFonts w:eastAsia="Cambria"/>
          <w:sz w:val="16"/>
        </w:rPr>
        <w:t>one of the</w:t>
      </w:r>
      <w:r w:rsidRPr="00D108B3">
        <w:rPr>
          <w:rFonts w:eastAsia="Cambria"/>
          <w:u w:val="single"/>
        </w:rPr>
        <w:t xml:space="preserve"> </w:t>
      </w:r>
      <w:r w:rsidRPr="00D108B3">
        <w:rPr>
          <w:rFonts w:eastAsia="Cambria"/>
          <w:b/>
          <w:iCs/>
          <w:u w:val="single"/>
        </w:rPr>
        <w:t>significant signs</w:t>
      </w:r>
      <w:r w:rsidRPr="00D108B3">
        <w:rPr>
          <w:rFonts w:eastAsia="Cambria"/>
          <w:u w:val="single"/>
        </w:rPr>
        <w:t xml:space="preserve"> of the rising power’s dissatisfaction with the existing order and its </w:t>
      </w:r>
      <w:r w:rsidRPr="00D108B3">
        <w:rPr>
          <w:rFonts w:eastAsia="Cambria"/>
          <w:b/>
          <w:iCs/>
          <w:u w:val="single"/>
        </w:rPr>
        <w:t>willingness to do battle</w:t>
      </w:r>
      <w:r w:rsidRPr="00D108B3">
        <w:rPr>
          <w:rFonts w:eastAsia="Cambria"/>
          <w:u w:val="single"/>
        </w:rPr>
        <w:t xml:space="preserve"> if it is </w:t>
      </w:r>
      <w:proofErr w:type="gramStart"/>
      <w:r w:rsidRPr="00D108B3">
        <w:rPr>
          <w:rFonts w:eastAsia="Cambria"/>
          <w:u w:val="single"/>
        </w:rPr>
        <w:t>really necessary</w:t>
      </w:r>
      <w:proofErr w:type="gramEnd"/>
      <w:r w:rsidRPr="00D108B3">
        <w:rPr>
          <w:rFonts w:eastAsia="Cambria"/>
          <w:sz w:val="16"/>
        </w:rPr>
        <w:t xml:space="preserve">. In the words of </w:t>
      </w:r>
      <w:proofErr w:type="spellStart"/>
      <w:r w:rsidRPr="00D108B3">
        <w:rPr>
          <w:rFonts w:eastAsia="Cambria"/>
          <w:sz w:val="16"/>
        </w:rPr>
        <w:t>Rapkin</w:t>
      </w:r>
      <w:proofErr w:type="spellEnd"/>
      <w:r w:rsidRPr="00D108B3">
        <w:rPr>
          <w:rFonts w:eastAsia="Cambria"/>
          <w:sz w:val="16"/>
        </w:rPr>
        <w:t xml:space="preserve"> and Thompson (2003, 318), “arms buildups and arms races . . . reflect substantial dissatisfaction on the part of the challenger and an attempt to accelerate the pace of military catchup and the development of a relative power advantage.” </w:t>
      </w:r>
      <w:r w:rsidRPr="00D108B3">
        <w:rPr>
          <w:rFonts w:eastAsia="Cambria"/>
          <w:u w:val="single"/>
        </w:rPr>
        <w:t>Werner and Kugler</w:t>
      </w:r>
      <w:r w:rsidRPr="00D108B3">
        <w:rPr>
          <w:rFonts w:eastAsia="Cambria"/>
          <w:sz w:val="16"/>
        </w:rPr>
        <w:t xml:space="preserve"> (1996) also </w:t>
      </w:r>
      <w:r w:rsidRPr="00D108B3">
        <w:rPr>
          <w:rFonts w:eastAsia="Cambria"/>
          <w:u w:val="single"/>
        </w:rPr>
        <w:t>posit</w:t>
      </w:r>
      <w:r w:rsidRPr="00D108B3">
        <w:rPr>
          <w:rFonts w:eastAsia="Cambria"/>
          <w:sz w:val="16"/>
        </w:rPr>
        <w:t xml:space="preserve"> that </w:t>
      </w:r>
      <w:r w:rsidRPr="00D108B3">
        <w:rPr>
          <w:rFonts w:eastAsia="Cambria"/>
          <w:u w:val="single"/>
        </w:rPr>
        <w:t>if a</w:t>
      </w:r>
      <w:r w:rsidRPr="00D108B3">
        <w:rPr>
          <w:rFonts w:eastAsia="Cambria"/>
          <w:sz w:val="16"/>
        </w:rPr>
        <w:t xml:space="preserve">n emerging </w:t>
      </w:r>
      <w:r w:rsidRPr="00D108B3">
        <w:rPr>
          <w:rFonts w:eastAsia="Cambria"/>
          <w:u w:val="single"/>
        </w:rPr>
        <w:t xml:space="preserve">challenger’s military expenditures are increasing faster than those of a system leader, parity can be </w:t>
      </w:r>
      <w:r w:rsidRPr="00D108B3">
        <w:rPr>
          <w:rFonts w:eastAsia="Cambria"/>
          <w:b/>
          <w:iCs/>
          <w:u w:val="single"/>
        </w:rPr>
        <w:t>very dangerous</w:t>
      </w:r>
      <w:r w:rsidRPr="00D108B3">
        <w:rPr>
          <w:rFonts w:eastAsia="Cambria"/>
          <w:u w:val="single"/>
        </w:rPr>
        <w:t xml:space="preserve"> to the international political order</w:t>
      </w:r>
      <w:r w:rsidRPr="00D108B3">
        <w:rPr>
          <w:rFonts w:eastAsia="Cambria"/>
          <w:sz w:val="16"/>
        </w:rPr>
        <w:t xml:space="preserve">. </w:t>
      </w:r>
      <w:r w:rsidRPr="00D108B3">
        <w:rPr>
          <w:rFonts w:eastAsia="Cambria"/>
          <w:u w:val="single"/>
        </w:rPr>
        <w:t xml:space="preserve">China’s GDP is currently around 60 percent of </w:t>
      </w:r>
      <w:r w:rsidRPr="00D108B3">
        <w:rPr>
          <w:rFonts w:eastAsia="Cambria"/>
          <w:sz w:val="16"/>
        </w:rPr>
        <w:t xml:space="preserve">that of </w:t>
      </w:r>
      <w:r w:rsidRPr="00D108B3">
        <w:rPr>
          <w:rFonts w:eastAsia="Cambria"/>
          <w:u w:val="single"/>
        </w:rPr>
        <w:t>the U</w:t>
      </w:r>
      <w:r w:rsidRPr="00D108B3">
        <w:rPr>
          <w:rFonts w:eastAsia="Cambria"/>
          <w:sz w:val="16"/>
        </w:rPr>
        <w:t xml:space="preserve">nited </w:t>
      </w:r>
      <w:r w:rsidRPr="00D108B3">
        <w:rPr>
          <w:rFonts w:eastAsia="Cambria"/>
          <w:u w:val="single"/>
        </w:rPr>
        <w:t>S</w:t>
      </w:r>
      <w:r w:rsidRPr="00D108B3">
        <w:rPr>
          <w:rFonts w:eastAsia="Cambria"/>
          <w:sz w:val="16"/>
        </w:rPr>
        <w:t xml:space="preserve">tates, so parity has not been reached yet. </w:t>
      </w:r>
      <w:r w:rsidRPr="00D108B3">
        <w:rPr>
          <w:rFonts w:eastAsia="Cambria"/>
          <w:highlight w:val="green"/>
          <w:u w:val="single"/>
        </w:rPr>
        <w:t>China’s military budget,</w:t>
      </w:r>
      <w:r w:rsidRPr="00D108B3">
        <w:rPr>
          <w:rFonts w:eastAsia="Cambria"/>
          <w:u w:val="single"/>
        </w:rPr>
        <w:t xml:space="preserve"> however, </w:t>
      </w:r>
      <w:r w:rsidRPr="00D108B3">
        <w:rPr>
          <w:rFonts w:eastAsia="Cambria"/>
          <w:highlight w:val="green"/>
          <w:u w:val="single"/>
        </w:rPr>
        <w:t>has grown enormously</w:t>
      </w:r>
      <w:r w:rsidRPr="00D108B3">
        <w:rPr>
          <w:rFonts w:eastAsia="Cambria"/>
          <w:u w:val="single"/>
        </w:rPr>
        <w:t xml:space="preserve"> for the past two decades</w:t>
      </w:r>
      <w:r w:rsidRPr="00D108B3">
        <w:rPr>
          <w:rFonts w:eastAsia="Cambria"/>
          <w:sz w:val="16"/>
        </w:rPr>
        <w:t xml:space="preserve"> (double-digit growth nearly every year), </w:t>
      </w:r>
      <w:r w:rsidRPr="00D108B3">
        <w:rPr>
          <w:rFonts w:eastAsia="Cambria"/>
          <w:u w:val="single"/>
        </w:rPr>
        <w:t>which is creating concerns among neighboring nations and</w:t>
      </w:r>
      <w:r w:rsidRPr="00D108B3">
        <w:rPr>
          <w:rFonts w:eastAsia="Cambria"/>
          <w:sz w:val="16"/>
        </w:rPr>
        <w:t xml:space="preserve"> a system leader, </w:t>
      </w:r>
      <w:r w:rsidRPr="00D108B3">
        <w:rPr>
          <w:rFonts w:eastAsia="Cambria"/>
          <w:u w:val="single"/>
        </w:rPr>
        <w:t>the U</w:t>
      </w:r>
      <w:r w:rsidRPr="00D108B3">
        <w:rPr>
          <w:rFonts w:eastAsia="Cambria"/>
          <w:sz w:val="16"/>
        </w:rPr>
        <w:t xml:space="preserve">nited States. </w:t>
      </w:r>
      <w:r w:rsidRPr="00D108B3">
        <w:rPr>
          <w:rFonts w:eastAsia="Cambria"/>
          <w:u w:val="single"/>
        </w:rPr>
        <w:t>In addition to its air force</w:t>
      </w:r>
      <w:r w:rsidRPr="00D108B3">
        <w:rPr>
          <w:rFonts w:eastAsia="Cambria"/>
          <w:sz w:val="16"/>
        </w:rPr>
        <w:t>, China’s</w:t>
      </w:r>
      <w:r w:rsidRPr="00D108B3">
        <w:rPr>
          <w:rFonts w:eastAsia="Cambria"/>
          <w:u w:val="single"/>
        </w:rPr>
        <w:t xml:space="preserve"> strengthening navy</w:t>
      </w:r>
      <w:r w:rsidRPr="00D108B3">
        <w:rPr>
          <w:rFonts w:eastAsia="Cambria"/>
          <w:sz w:val="16"/>
        </w:rPr>
        <w:t xml:space="preserve"> or sea power </w:t>
      </w:r>
      <w:r w:rsidRPr="00D108B3">
        <w:rPr>
          <w:rFonts w:eastAsia="Cambria"/>
          <w:u w:val="single"/>
        </w:rPr>
        <w:t>has been one of the main goals</w:t>
      </w:r>
      <w:r w:rsidRPr="00D108B3">
        <w:rPr>
          <w:rFonts w:eastAsia="Cambria"/>
          <w:sz w:val="16"/>
        </w:rPr>
        <w:t xml:space="preserve"> in its military modernization program. Beijing has invested large financial resources in constructing new naval vessels, submarines, and aircraft carriers {Economist 2012). Furthermore, in its new defense white paper in 2015, </w:t>
      </w:r>
      <w:r w:rsidRPr="00D108B3">
        <w:rPr>
          <w:rFonts w:eastAsia="Cambria"/>
          <w:u w:val="single"/>
        </w:rPr>
        <w:t>Beijing made clear a vision to expand the global role for its military</w:t>
      </w:r>
      <w:r w:rsidRPr="00D108B3">
        <w:rPr>
          <w:rFonts w:eastAsia="Cambria"/>
          <w:sz w:val="16"/>
        </w:rPr>
        <w:t xml:space="preserve">, </w:t>
      </w:r>
      <w:r w:rsidRPr="00D108B3">
        <w:rPr>
          <w:rFonts w:eastAsia="Cambria"/>
          <w:u w:val="single"/>
        </w:rPr>
        <w:t>particularly its naval force, to protect its overseas economic and strategic interests</w:t>
      </w:r>
      <w:r w:rsidRPr="00D108B3">
        <w:rPr>
          <w:rFonts w:eastAsia="Cambria"/>
          <w:sz w:val="16"/>
        </w:rPr>
        <w:t xml:space="preserve"> (Tiezzi 2015). 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w:t>
      </w:r>
      <w:proofErr w:type="spellStart"/>
      <w:r w:rsidRPr="00D108B3">
        <w:rPr>
          <w:rFonts w:eastAsia="Cambria"/>
          <w:sz w:val="16"/>
        </w:rPr>
        <w:t>sealanes</w:t>
      </w:r>
      <w:proofErr w:type="spellEnd"/>
      <w:r w:rsidRPr="00D108B3">
        <w:rPr>
          <w:rFonts w:eastAsia="Cambria"/>
          <w:sz w:val="16"/>
        </w:rPr>
        <w:t xml:space="preserve">. Naval power has a special significance for China, a newly emerging power, as well as for both economic and strategic reasons. First, its economy’s rapid growth requires external expansion to ensure raw materials and the foreign markets to sell its products. Therefore, naval power becomes crucial in protecting its overseas business interests and activities. Second, securing major sea-lanes becomes increasingly important as they will be crucial lifelines for the supply of energy, raw materials, and other essential goods should China become involved in a hegemonic war or any other major military conflict (Friedberg 2011). </w:t>
      </w:r>
      <w:proofErr w:type="gramStart"/>
      <w:r w:rsidRPr="00D108B3">
        <w:rPr>
          <w:rFonts w:eastAsia="Cambria"/>
          <w:sz w:val="16"/>
        </w:rPr>
        <w:t>In light of</w:t>
      </w:r>
      <w:proofErr w:type="gramEnd"/>
      <w:r w:rsidRPr="00D108B3">
        <w:rPr>
          <w:rFonts w:eastAsia="Cambria"/>
          <w:sz w:val="16"/>
        </w:rPr>
        <w:t xml:space="preserve"> this, it is understandable why China is so stubborn over territorial issues in the South China and East China Seas. In fact, </w:t>
      </w:r>
      <w:r w:rsidRPr="00D108B3">
        <w:rPr>
          <w:rFonts w:eastAsia="Cambria"/>
          <w:u w:val="single"/>
        </w:rPr>
        <w:t>history tells us that many rising powers invested in sea power to expand their global influence</w:t>
      </w:r>
      <w:r w:rsidRPr="00D108B3">
        <w:rPr>
          <w:rFonts w:eastAsia="Cambria"/>
          <w:sz w:val="16"/>
        </w:rPr>
        <w:t xml:space="preserve">, and indeed all the global hegemons including Great Britain and the United States were predominant naval powers. Another important aspect is that </w:t>
      </w:r>
      <w:r w:rsidRPr="00D108B3">
        <w:rPr>
          <w:rFonts w:eastAsia="Cambria"/>
          <w:highlight w:val="green"/>
          <w:u w:val="single"/>
        </w:rPr>
        <w:lastRenderedPageBreak/>
        <w:t>Beijing is beginning to voice its dissatisfaction with the existing</w:t>
      </w:r>
      <w:r w:rsidRPr="00D108B3">
        <w:rPr>
          <w:rFonts w:eastAsia="Cambria"/>
          <w:u w:val="single"/>
        </w:rPr>
        <w:t xml:space="preserve"> international </w:t>
      </w:r>
      <w:r w:rsidRPr="00D108B3">
        <w:rPr>
          <w:rFonts w:eastAsia="Cambria"/>
          <w:sz w:val="16"/>
        </w:rPr>
        <w:t>economic</w:t>
      </w:r>
      <w:r w:rsidRPr="00D108B3">
        <w:rPr>
          <w:rFonts w:eastAsia="Cambria"/>
          <w:u w:val="single"/>
        </w:rPr>
        <w:t xml:space="preserve"> </w:t>
      </w:r>
      <w:r w:rsidRPr="00D108B3">
        <w:rPr>
          <w:rFonts w:eastAsia="Cambria"/>
          <w:highlight w:val="green"/>
          <w:u w:val="single"/>
        </w:rPr>
        <w:t>order</w:t>
      </w:r>
      <w:r w:rsidRPr="00D108B3">
        <w:rPr>
          <w:rFonts w:eastAsia="Cambria"/>
          <w:u w:val="single"/>
        </w:rPr>
        <w:t xml:space="preserve"> and take actions that could potentially </w:t>
      </w:r>
      <w:r w:rsidRPr="00D108B3">
        <w:rPr>
          <w:rFonts w:eastAsia="Cambria"/>
          <w:b/>
          <w:iCs/>
          <w:u w:val="single"/>
        </w:rPr>
        <w:t>change this order</w:t>
      </w:r>
      <w:r w:rsidRPr="00D108B3">
        <w:rPr>
          <w:rFonts w:eastAsia="Cambria"/>
          <w:sz w:val="16"/>
        </w:rPr>
        <w:t xml:space="preserve">. The Chinese economy has overall benefited from the post-World War II international liberal order, but </w:t>
      </w:r>
      <w:r w:rsidRPr="00D108B3">
        <w:rPr>
          <w:rFonts w:eastAsia="Cambria"/>
          <w:u w:val="single"/>
        </w:rPr>
        <w:t>the</w:t>
      </w:r>
      <w:r w:rsidRPr="00D108B3">
        <w:rPr>
          <w:rFonts w:eastAsia="Cambria"/>
          <w:sz w:val="16"/>
        </w:rPr>
        <w:t xml:space="preserve"> Bretton Woods </w:t>
      </w:r>
      <w:r w:rsidRPr="00D108B3">
        <w:rPr>
          <w:rFonts w:eastAsia="Cambria"/>
          <w:u w:val="single"/>
        </w:rPr>
        <w:t>institutions like the IMF and the World Bank have been dominated by the U</w:t>
      </w:r>
      <w:r w:rsidRPr="00D108B3">
        <w:rPr>
          <w:rFonts w:eastAsia="Cambria"/>
          <w:sz w:val="16"/>
        </w:rPr>
        <w:t xml:space="preserve">nited </w:t>
      </w:r>
      <w:r w:rsidRPr="00D108B3">
        <w:rPr>
          <w:rFonts w:eastAsia="Cambria"/>
          <w:u w:val="single"/>
        </w:rPr>
        <w:t>S</w:t>
      </w:r>
      <w:r w:rsidRPr="00D108B3">
        <w:rPr>
          <w:rFonts w:eastAsia="Cambria"/>
          <w:sz w:val="16"/>
        </w:rPr>
        <w:t xml:space="preserve">tates and its allies and </w:t>
      </w:r>
      <w:r w:rsidRPr="00D108B3">
        <w:rPr>
          <w:rFonts w:eastAsia="Cambria"/>
          <w:u w:val="single"/>
        </w:rPr>
        <w:t>China does not have much power</w:t>
      </w:r>
      <w:r w:rsidRPr="00D108B3">
        <w:rPr>
          <w:rFonts w:eastAsia="Cambria"/>
          <w:sz w:val="16"/>
        </w:rPr>
        <w:t xml:space="preserve"> or voice </w:t>
      </w:r>
      <w:r w:rsidRPr="00D108B3">
        <w:rPr>
          <w:rFonts w:eastAsia="Cambria"/>
          <w:u w:val="single"/>
        </w:rPr>
        <w:t>in these institutions</w:t>
      </w:r>
      <w:r w:rsidRPr="00D108B3">
        <w:rPr>
          <w:rFonts w:eastAsia="Cambria"/>
          <w:sz w:val="16"/>
        </w:rPr>
        <w:t xml:space="preserve">. Both institutions are based in Washington, DC, and the United States has enjoyed the largest voting shares with its veto power. Along with other emerging economies, </w:t>
      </w:r>
      <w:r w:rsidRPr="00D108B3">
        <w:rPr>
          <w:rFonts w:eastAsia="Cambria"/>
          <w:u w:val="single"/>
        </w:rPr>
        <w:t>China has called for significant reforms</w:t>
      </w:r>
      <w:r w:rsidRPr="00D108B3">
        <w:rPr>
          <w:rFonts w:eastAsia="Cambria"/>
          <w:sz w:val="16"/>
        </w:rPr>
        <w:t xml:space="preserve">, especially in the governing system of the IMF, </w:t>
      </w:r>
      <w:r w:rsidRPr="00D108B3">
        <w:rPr>
          <w:rFonts w:eastAsia="Cambria"/>
          <w:u w:val="single"/>
        </w:rPr>
        <w:t>but</w:t>
      </w:r>
      <w:r w:rsidRPr="00D108B3">
        <w:rPr>
          <w:rFonts w:eastAsia="Cambria"/>
          <w:sz w:val="16"/>
        </w:rPr>
        <w:t xml:space="preserve"> reform </w:t>
      </w:r>
      <w:r w:rsidRPr="00D108B3">
        <w:rPr>
          <w:rFonts w:eastAsia="Cambria"/>
          <w:u w:val="single"/>
        </w:rPr>
        <w:t>plans</w:t>
      </w:r>
      <w:r w:rsidRPr="00D108B3">
        <w:rPr>
          <w:rFonts w:eastAsia="Cambria"/>
          <w:sz w:val="16"/>
        </w:rPr>
        <w:t xml:space="preserve"> to give more power to China and other emerging economies </w:t>
      </w:r>
      <w:r w:rsidRPr="00D108B3">
        <w:rPr>
          <w:rFonts w:eastAsia="Cambria"/>
          <w:u w:val="single"/>
        </w:rPr>
        <w:t>have been delayed by the opposition of the US</w:t>
      </w:r>
      <w:r w:rsidRPr="00D108B3">
        <w:rPr>
          <w:rFonts w:eastAsia="Cambria"/>
          <w:sz w:val="16"/>
        </w:rPr>
        <w:t xml:space="preserve"> Congress (Choi 2013). In response to this, </w:t>
      </w:r>
      <w:r w:rsidRPr="00D108B3">
        <w:rPr>
          <w:rFonts w:eastAsia="Cambria"/>
          <w:highlight w:val="green"/>
          <w:u w:val="single"/>
        </w:rPr>
        <w:t>Beijing</w:t>
      </w:r>
      <w:r w:rsidRPr="00D108B3">
        <w:rPr>
          <w:rFonts w:eastAsia="Cambria"/>
          <w:u w:val="single"/>
        </w:rPr>
        <w:t xml:space="preserve"> recently took the initiative to </w:t>
      </w:r>
      <w:r w:rsidRPr="00D108B3">
        <w:rPr>
          <w:rFonts w:eastAsia="Cambria"/>
          <w:highlight w:val="green"/>
          <w:u w:val="single"/>
        </w:rPr>
        <w:t>create new international financial institutions</w:t>
      </w:r>
      <w:r w:rsidRPr="00D108B3">
        <w:rPr>
          <w:rFonts w:eastAsia="Cambria"/>
          <w:sz w:val="16"/>
        </w:rPr>
        <w:t xml:space="preserve"> including the AIIB. At this moment, it is premature to say that these new institutions would be able to replace the Bretton Woods institutions. Nonetheless, </w:t>
      </w:r>
      <w:r w:rsidRPr="00D108B3">
        <w:rPr>
          <w:rFonts w:eastAsia="Cambria"/>
          <w:u w:val="single"/>
        </w:rPr>
        <w:t xml:space="preserve">this new development can be read as </w:t>
      </w:r>
      <w:r w:rsidRPr="00D108B3">
        <w:rPr>
          <w:rFonts w:eastAsia="Cambria"/>
          <w:highlight w:val="green"/>
          <w:u w:val="single"/>
        </w:rPr>
        <w:t xml:space="preserve">a </w:t>
      </w:r>
      <w:r w:rsidRPr="00D108B3">
        <w:rPr>
          <w:rFonts w:eastAsia="Cambria"/>
          <w:b/>
          <w:iCs/>
          <w:highlight w:val="green"/>
          <w:u w:val="single"/>
        </w:rPr>
        <w:t>starting point for significant changes</w:t>
      </w:r>
      <w:r w:rsidRPr="00D108B3">
        <w:rPr>
          <w:rFonts w:eastAsia="Cambria"/>
          <w:u w:val="single"/>
        </w:rPr>
        <w:t xml:space="preserve"> in global economic and financial governance</w:t>
      </w:r>
      <w:r w:rsidRPr="00D108B3">
        <w:rPr>
          <w:rFonts w:eastAsia="Cambria"/>
          <w:sz w:val="16"/>
        </w:rPr>
        <w:t xml:space="preserve"> that has been dominated by the United States since the end of World War II (</w:t>
      </w:r>
      <w:proofErr w:type="spellStart"/>
      <w:r w:rsidRPr="00D108B3">
        <w:rPr>
          <w:rFonts w:eastAsia="Cambria"/>
          <w:sz w:val="16"/>
        </w:rPr>
        <w:t>Subacchi</w:t>
      </w:r>
      <w:proofErr w:type="spellEnd"/>
      <w:r w:rsidRPr="00D108B3">
        <w:rPr>
          <w:rFonts w:eastAsia="Cambria"/>
          <w:sz w:val="16"/>
        </w:rPr>
        <w:t xml:space="preserve"> 2015). </w:t>
      </w:r>
      <w:r w:rsidRPr="00D108B3">
        <w:rPr>
          <w:rFonts w:eastAsia="Cambria"/>
          <w:highlight w:val="green"/>
          <w:u w:val="single"/>
        </w:rPr>
        <w:t xml:space="preserve">China’s </w:t>
      </w:r>
      <w:r w:rsidRPr="00D108B3">
        <w:rPr>
          <w:rFonts w:eastAsia="Cambria"/>
          <w:b/>
          <w:iCs/>
          <w:highlight w:val="green"/>
          <w:u w:val="single"/>
        </w:rPr>
        <w:t>historical legacies</w:t>
      </w:r>
      <w:r w:rsidRPr="00D108B3">
        <w:rPr>
          <w:rFonts w:eastAsia="Cambria"/>
          <w:highlight w:val="green"/>
          <w:u w:val="single"/>
        </w:rPr>
        <w:t xml:space="preserve"> reinforce the view</w:t>
      </w:r>
      <w:r w:rsidRPr="00D108B3">
        <w:rPr>
          <w:rFonts w:eastAsia="Cambria"/>
          <w:u w:val="single"/>
        </w:rPr>
        <w:t xml:space="preserve"> that China has a willingness to become a global hegemon.</w:t>
      </w:r>
      <w:r w:rsidRPr="00D108B3">
        <w:rPr>
          <w:rFonts w:eastAsia="Cambria"/>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D108B3">
        <w:rPr>
          <w:rFonts w:eastAsia="Cambria"/>
          <w:u w:val="single"/>
        </w:rPr>
        <w:t xml:space="preserve">According to </w:t>
      </w:r>
      <w:r w:rsidRPr="00D108B3">
        <w:rPr>
          <w:rFonts w:eastAsia="Cambria"/>
          <w:highlight w:val="green"/>
          <w:u w:val="single"/>
        </w:rPr>
        <w:t>this hierarchical world view, China</w:t>
      </w:r>
      <w:r w:rsidRPr="00D108B3">
        <w:rPr>
          <w:rFonts w:eastAsia="Cambria"/>
          <w:u w:val="single"/>
        </w:rPr>
        <w:t xml:space="preserve">, as the most advanced civilization, </w:t>
      </w:r>
      <w:r w:rsidRPr="00D108B3">
        <w:rPr>
          <w:rFonts w:eastAsia="Cambria"/>
          <w:highlight w:val="green"/>
          <w:u w:val="single"/>
        </w:rPr>
        <w:t>is at the center</w:t>
      </w:r>
      <w:r w:rsidRPr="00D108B3">
        <w:rPr>
          <w:rFonts w:eastAsia="Cambria"/>
          <w:u w:val="single"/>
        </w:rPr>
        <w:t xml:space="preserve"> of East Asia and the world</w:t>
      </w:r>
      <w:r w:rsidRPr="00D108B3">
        <w:rPr>
          <w:rFonts w:eastAsia="Cambria"/>
          <w:sz w:val="16"/>
        </w:rPr>
        <w:t xml:space="preserve">, </w:t>
      </w:r>
      <w:r w:rsidRPr="00D108B3">
        <w:rPr>
          <w:rFonts w:eastAsia="Cambria"/>
          <w:u w:val="single"/>
        </w:rPr>
        <w:t>and all China’s neighbors are vassal states</w:t>
      </w:r>
      <w:r w:rsidRPr="00D108B3">
        <w:rPr>
          <w:rFonts w:eastAsia="Cambria"/>
          <w:sz w:val="16"/>
        </w:rPr>
        <w:t xml:space="preserve"> (Kang 2010). </w:t>
      </w:r>
      <w:r w:rsidRPr="00D108B3">
        <w:rPr>
          <w:rFonts w:eastAsia="Cambria"/>
          <w:u w:val="single"/>
        </w:rPr>
        <w:t>This mentality was openly revealed by the Chinese foreign minister’s recent public statement</w:t>
      </w:r>
      <w:r w:rsidRPr="00D108B3">
        <w:rPr>
          <w:rFonts w:eastAsia="Cambria"/>
          <w:sz w:val="16"/>
        </w:rPr>
        <w:t xml:space="preserve"> that I quoted previously: “China is a big country . . . and other countries are small countries and that is just a fact” (Economist 2012). This </w:t>
      </w:r>
      <w:r w:rsidRPr="00D108B3">
        <w:rPr>
          <w:rFonts w:eastAsia="Cambria"/>
          <w:u w:val="single"/>
        </w:rPr>
        <w:t>view is related to Chinese people’s ancient superiority complex that developed from the long history and rich cultural heritage of Chinese civilization</w:t>
      </w:r>
      <w:r w:rsidRPr="00D108B3">
        <w:rPr>
          <w:rFonts w:eastAsia="Cambria"/>
          <w:sz w:val="16"/>
        </w:rPr>
        <w:t xml:space="preserve">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w:t>
      </w:r>
      <w:proofErr w:type="spellStart"/>
      <w:r w:rsidRPr="00D108B3">
        <w:rPr>
          <w:rFonts w:eastAsia="Cambria"/>
          <w:sz w:val="16"/>
        </w:rPr>
        <w:t>semicolony</w:t>
      </w:r>
      <w:proofErr w:type="spellEnd"/>
      <w:r w:rsidRPr="00D108B3">
        <w:rPr>
          <w:rFonts w:eastAsia="Cambria"/>
          <w:sz w:val="16"/>
        </w:rPr>
        <w:t xml:space="preserve"> of Great Britain while its northern territory was occupied by Japan. </w:t>
      </w:r>
      <w:r w:rsidRPr="00D108B3">
        <w:rPr>
          <w:rFonts w:eastAsia="Cambria"/>
          <w:u w:val="single"/>
        </w:rPr>
        <w:t>China’s</w:t>
      </w:r>
      <w:r w:rsidRPr="00D108B3">
        <w:rPr>
          <w:rFonts w:eastAsia="Cambria"/>
          <w:sz w:val="16"/>
        </w:rPr>
        <w:t xml:space="preserve"> economic </w:t>
      </w:r>
      <w:r w:rsidRPr="00D108B3">
        <w:rPr>
          <w:rFonts w:eastAsia="Cambria"/>
          <w:highlight w:val="green"/>
          <w:u w:val="single"/>
        </w:rPr>
        <w:t>modernization</w:t>
      </w:r>
      <w:r w:rsidRPr="00D108B3">
        <w:rPr>
          <w:rFonts w:eastAsia="Cambria"/>
          <w:u w:val="single"/>
        </w:rPr>
        <w:t xml:space="preserve"> is viewed as a national project to lay an economic foundation to overcome this </w:t>
      </w:r>
      <w:r w:rsidRPr="00D108B3">
        <w:rPr>
          <w:rFonts w:eastAsia="Cambria"/>
          <w:sz w:val="16"/>
        </w:rPr>
        <w:t>bitter</w:t>
      </w:r>
      <w:r w:rsidRPr="00D108B3">
        <w:rPr>
          <w:rFonts w:eastAsia="Cambria"/>
          <w:u w:val="single"/>
        </w:rPr>
        <w:t xml:space="preserve"> experience of subjugation </w:t>
      </w:r>
      <w:r w:rsidRPr="00D108B3">
        <w:rPr>
          <w:rFonts w:eastAsia="Cambria"/>
          <w:sz w:val="16"/>
        </w:rPr>
        <w:t>and shame</w:t>
      </w:r>
      <w:r w:rsidRPr="00D108B3">
        <w:rPr>
          <w:rFonts w:eastAsia="Cambria"/>
          <w:u w:val="single"/>
        </w:rPr>
        <w:t xml:space="preserve"> and </w:t>
      </w:r>
      <w:r w:rsidRPr="00D108B3">
        <w:rPr>
          <w:rFonts w:eastAsia="Cambria"/>
          <w:b/>
          <w:iCs/>
          <w:highlight w:val="green"/>
          <w:u w:val="single"/>
        </w:rPr>
        <w:t>recover its</w:t>
      </w:r>
      <w:r w:rsidRPr="00D108B3">
        <w:rPr>
          <w:rFonts w:eastAsia="Cambria"/>
          <w:b/>
          <w:iCs/>
          <w:u w:val="single"/>
        </w:rPr>
        <w:t xml:space="preserve"> traditional position and </w:t>
      </w:r>
      <w:r w:rsidRPr="00D108B3">
        <w:rPr>
          <w:rFonts w:eastAsia="Cambria"/>
          <w:b/>
          <w:iCs/>
          <w:highlight w:val="green"/>
          <w:u w:val="single"/>
        </w:rPr>
        <w:t>old glory</w:t>
      </w:r>
      <w:r w:rsidRPr="00D108B3">
        <w:rPr>
          <w:rFonts w:eastAsia="Cambria"/>
          <w:sz w:val="16"/>
        </w:rPr>
        <w:t xml:space="preserve"> (Choi 2015). Viewed </w:t>
      </w:r>
      <w:r w:rsidRPr="00D108B3">
        <w:rPr>
          <w:rFonts w:eastAsia="Cambria"/>
          <w:u w:val="single"/>
        </w:rPr>
        <w:t>from this perspective,</w:t>
      </w:r>
      <w:r w:rsidRPr="00D108B3">
        <w:rPr>
          <w:rFonts w:eastAsia="Cambria"/>
          <w:sz w:val="16"/>
        </w:rPr>
        <w:t xml:space="preserve"> economic </w:t>
      </w:r>
      <w:r w:rsidRPr="00D108B3">
        <w:rPr>
          <w:rFonts w:eastAsia="Cambria"/>
          <w:u w:val="single"/>
        </w:rPr>
        <w:t>modernization</w:t>
      </w:r>
      <w:r w:rsidRPr="00D108B3">
        <w:rPr>
          <w:rFonts w:eastAsia="Cambria"/>
          <w:sz w:val="16"/>
        </w:rPr>
        <w:t xml:space="preserve"> or the accumulation of wealth </w:t>
      </w:r>
      <w:r w:rsidRPr="00D108B3">
        <w:rPr>
          <w:rFonts w:eastAsia="Cambria"/>
          <w:u w:val="single"/>
        </w:rPr>
        <w:t xml:space="preserve">is not an ultimate objective of China. Rather, </w:t>
      </w:r>
      <w:r w:rsidRPr="00D108B3">
        <w:rPr>
          <w:rFonts w:eastAsia="Cambria"/>
          <w:b/>
          <w:iCs/>
          <w:u w:val="single"/>
        </w:rPr>
        <w:t xml:space="preserve">its final goal is to return to its traditional status </w:t>
      </w:r>
      <w:r w:rsidRPr="00D108B3">
        <w:rPr>
          <w:rFonts w:eastAsia="Cambria"/>
          <w:u w:val="single"/>
        </w:rPr>
        <w:t>by expanding its global political and military as well as economic influence</w:t>
      </w:r>
      <w:r w:rsidRPr="00D108B3">
        <w:rPr>
          <w:rFonts w:eastAsia="Cambria"/>
          <w:sz w:val="16"/>
        </w:rPr>
        <w:t xml:space="preserve">. What it ultimately desires </w:t>
      </w:r>
      <w:proofErr w:type="gramStart"/>
      <w:r w:rsidRPr="00D108B3">
        <w:rPr>
          <w:rFonts w:eastAsia="Cambria"/>
          <w:sz w:val="16"/>
        </w:rPr>
        <w:t>is</w:t>
      </w:r>
      <w:proofErr w:type="gramEnd"/>
      <w:r w:rsidRPr="00D108B3">
        <w:rPr>
          <w:rFonts w:eastAsia="Cambria"/>
          <w:sz w:val="16"/>
        </w:rPr>
        <w:t xml:space="preserve"> recognition (</w:t>
      </w:r>
      <w:proofErr w:type="spellStart"/>
      <w:r w:rsidRPr="00D108B3">
        <w:rPr>
          <w:rFonts w:eastAsia="Cambria"/>
          <w:sz w:val="16"/>
        </w:rPr>
        <w:t>Anerkennung</w:t>
      </w:r>
      <w:proofErr w:type="spellEnd"/>
      <w:r w:rsidRPr="00D108B3">
        <w:rPr>
          <w:rFonts w:eastAsia="Cambria"/>
          <w:sz w:val="16"/>
        </w:rPr>
        <w:t>), respect (</w:t>
      </w:r>
      <w:proofErr w:type="spellStart"/>
      <w:r w:rsidRPr="00D108B3">
        <w:rPr>
          <w:rFonts w:eastAsia="Cambria"/>
          <w:sz w:val="16"/>
        </w:rPr>
        <w:t>Respekt</w:t>
      </w:r>
      <w:proofErr w:type="spellEnd"/>
      <w:r w:rsidRPr="00D108B3">
        <w:rPr>
          <w:rFonts w:eastAsia="Cambria"/>
          <w:sz w:val="16"/>
        </w:rPr>
        <w:t>), and status (</w:t>
      </w:r>
      <w:proofErr w:type="spellStart"/>
      <w:r w:rsidRPr="00D108B3">
        <w:rPr>
          <w:rFonts w:eastAsia="Cambria"/>
          <w:sz w:val="16"/>
        </w:rPr>
        <w:t>Stellung</w:t>
      </w:r>
      <w:proofErr w:type="spellEnd"/>
      <w:r w:rsidRPr="00D108B3">
        <w:rPr>
          <w:rFonts w:eastAsia="Cambria"/>
          <w:sz w:val="16"/>
        </w:rPr>
        <w:t xml:space="preserve">).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 Considering all this, China has always been a territorial power rather than a trading state. </w:t>
      </w:r>
      <w:r w:rsidRPr="00D108B3">
        <w:rPr>
          <w:rFonts w:eastAsia="Cambria"/>
          <w:u w:val="single"/>
        </w:rPr>
        <w:t xml:space="preserve">China does not seem to be satisfied only with the global expansion of international trade </w:t>
      </w:r>
      <w:r w:rsidRPr="00D108B3">
        <w:rPr>
          <w:rFonts w:eastAsia="Cambria"/>
          <w:sz w:val="16"/>
        </w:rPr>
        <w:t xml:space="preserve">and the conquest of foreign markets. </w:t>
      </w:r>
      <w:r w:rsidRPr="00D108B3">
        <w:rPr>
          <w:rFonts w:eastAsia="Cambria"/>
          <w:u w:val="single"/>
        </w:rPr>
        <w:t xml:space="preserve">It also wants to broaden its </w:t>
      </w:r>
      <w:r w:rsidRPr="00D108B3">
        <w:rPr>
          <w:rFonts w:eastAsia="Cambria"/>
          <w:sz w:val="16"/>
        </w:rPr>
        <w:t>(particularly maritime)</w:t>
      </w:r>
      <w:r w:rsidRPr="00D108B3">
        <w:rPr>
          <w:rFonts w:eastAsia="Cambria"/>
          <w:u w:val="single"/>
        </w:rPr>
        <w:t xml:space="preserve"> territories and spheres of influence to recover its traditional political status as the Middle Kingdom</w:t>
      </w:r>
      <w:r w:rsidRPr="00D108B3">
        <w:rPr>
          <w:rFonts w:eastAsia="Cambria"/>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w:t>
      </w:r>
      <w:proofErr w:type="gramStart"/>
      <w:r w:rsidRPr="00D108B3">
        <w:rPr>
          <w:rFonts w:eastAsia="Cambria"/>
          <w:sz w:val="16"/>
        </w:rPr>
        <w:t>Germany</w:t>
      </w:r>
      <w:proofErr w:type="gramEnd"/>
      <w:r w:rsidRPr="00D108B3">
        <w:rPr>
          <w:rFonts w:eastAsia="Cambria"/>
          <w:sz w:val="16"/>
        </w:rPr>
        <w:t xml:space="preserve"> and Japan (trading powers) that enjoyed a second economic expansion did not pursue the expansion of their territories and spheres of influence in the post-World War II era. </w:t>
      </w:r>
      <w:r w:rsidRPr="00D108B3">
        <w:rPr>
          <w:rFonts w:eastAsia="Cambria"/>
          <w:u w:val="single"/>
        </w:rPr>
        <w:t>Twentieth century history suggests that political regimes predicated upon nondemocratic</w:t>
      </w:r>
      <w:r w:rsidRPr="00D108B3">
        <w:rPr>
          <w:rFonts w:eastAsia="Cambria"/>
          <w:sz w:val="16"/>
        </w:rPr>
        <w:t xml:space="preserve"> or </w:t>
      </w:r>
      <w:proofErr w:type="spellStart"/>
      <w:r w:rsidRPr="00D108B3">
        <w:rPr>
          <w:rFonts w:eastAsia="Cambria"/>
          <w:sz w:val="16"/>
        </w:rPr>
        <w:t>nonliberal</w:t>
      </w:r>
      <w:proofErr w:type="spellEnd"/>
      <w:r w:rsidRPr="00D108B3">
        <w:rPr>
          <w:rFonts w:eastAsia="Cambria"/>
          <w:sz w:val="16"/>
        </w:rPr>
        <w:t xml:space="preserve"> </w:t>
      </w:r>
      <w:r w:rsidRPr="00D108B3">
        <w:rPr>
          <w:rFonts w:eastAsia="Cambria"/>
          <w:u w:val="single"/>
        </w:rPr>
        <w:t>values</w:t>
      </w:r>
      <w:r w:rsidRPr="00D108B3">
        <w:rPr>
          <w:rFonts w:eastAsia="Cambria"/>
          <w:sz w:val="16"/>
        </w:rPr>
        <w:t xml:space="preserve"> and cultures (for instance, Nazism in Germany and militarism in Japan before the mid-twentieth century, and communism in the Soviet Union during the Cold War) </w:t>
      </w:r>
      <w:r w:rsidRPr="00D108B3">
        <w:rPr>
          <w:rFonts w:eastAsia="Cambria"/>
          <w:u w:val="single"/>
        </w:rPr>
        <w:t xml:space="preserve">can pose </w:t>
      </w:r>
      <w:r w:rsidRPr="00D108B3">
        <w:rPr>
          <w:rFonts w:eastAsia="Cambria"/>
          <w:b/>
          <w:iCs/>
          <w:u w:val="single"/>
        </w:rPr>
        <w:t>significant challenges</w:t>
      </w:r>
      <w:r w:rsidRPr="00D108B3">
        <w:rPr>
          <w:rFonts w:eastAsia="Cambria"/>
          <w:u w:val="single"/>
        </w:rPr>
        <w:t xml:space="preserve"> to democratic and liberal regimes</w:t>
      </w:r>
      <w:r w:rsidRPr="00D108B3">
        <w:rPr>
          <w:rFonts w:eastAsia="Cambria"/>
          <w:sz w:val="16"/>
        </w:rPr>
        <w:t xml:space="preserve">. The empirical studies of </w:t>
      </w:r>
      <w:r w:rsidRPr="00D108B3">
        <w:rPr>
          <w:rFonts w:eastAsia="Cambria"/>
          <w:u w:val="single"/>
        </w:rPr>
        <w:t>Lemke and Reed</w:t>
      </w:r>
      <w:r w:rsidRPr="00D108B3">
        <w:rPr>
          <w:rFonts w:eastAsia="Cambria"/>
          <w:sz w:val="16"/>
        </w:rPr>
        <w:t xml:space="preserve"> (1996) </w:t>
      </w:r>
      <w:r w:rsidRPr="00D108B3">
        <w:rPr>
          <w:rFonts w:eastAsia="Cambria"/>
          <w:u w:val="single"/>
        </w:rPr>
        <w:t>show that the democratic peace thesis can be used as a subset of power transition theory</w:t>
      </w:r>
      <w:r w:rsidRPr="00D108B3">
        <w:rPr>
          <w:rFonts w:eastAsia="Cambria"/>
          <w:sz w:val="16"/>
        </w:rPr>
        <w:t xml:space="preserve">. According to their studies, </w:t>
      </w:r>
      <w:r w:rsidRPr="00D108B3">
        <w:rPr>
          <w:rFonts w:eastAsia="Cambria"/>
          <w:u w:val="single"/>
        </w:rPr>
        <w:t>states organized similarly to</w:t>
      </w:r>
      <w:r w:rsidRPr="00D108B3">
        <w:rPr>
          <w:rFonts w:eastAsia="Cambria"/>
          <w:sz w:val="16"/>
        </w:rPr>
        <w:t xml:space="preserve"> the dominant powers politically and economically (</w:t>
      </w:r>
      <w:r w:rsidRPr="00D108B3">
        <w:rPr>
          <w:rFonts w:eastAsia="Cambria"/>
          <w:u w:val="single"/>
        </w:rPr>
        <w:t>liberal democracy) are generally satisfied with the existing international rules</w:t>
      </w:r>
      <w:r w:rsidRPr="00D108B3">
        <w:rPr>
          <w:rFonts w:eastAsia="Cambria"/>
          <w:sz w:val="16"/>
        </w:rPr>
        <w:t xml:space="preserve"> and order and they tend to be status quo states. </w:t>
      </w:r>
      <w:r w:rsidRPr="00D108B3">
        <w:rPr>
          <w:rFonts w:eastAsia="Cambria"/>
          <w:u w:val="single"/>
        </w:rPr>
        <w:t xml:space="preserve">Another historical lesson is that </w:t>
      </w:r>
      <w:r w:rsidRPr="00D108B3">
        <w:rPr>
          <w:rFonts w:eastAsia="Cambria"/>
          <w:b/>
          <w:iCs/>
          <w:highlight w:val="green"/>
          <w:u w:val="single"/>
        </w:rPr>
        <w:t xml:space="preserve">economic </w:t>
      </w:r>
      <w:r w:rsidRPr="00D108B3">
        <w:rPr>
          <w:rFonts w:eastAsia="Cambria"/>
          <w:b/>
          <w:iCs/>
          <w:highlight w:val="green"/>
          <w:u w:val="single"/>
        </w:rPr>
        <w:lastRenderedPageBreak/>
        <w:t>interdependence</w:t>
      </w:r>
      <w:r w:rsidRPr="00D108B3">
        <w:rPr>
          <w:rFonts w:eastAsia="Cambria"/>
          <w:b/>
          <w:iCs/>
          <w:u w:val="single"/>
        </w:rPr>
        <w:t xml:space="preserve"> alone </w:t>
      </w:r>
      <w:r w:rsidRPr="00D108B3">
        <w:rPr>
          <w:rFonts w:eastAsia="Cambria"/>
          <w:b/>
          <w:iCs/>
          <w:highlight w:val="green"/>
          <w:u w:val="single"/>
        </w:rPr>
        <w:t>cannot prevent a war</w:t>
      </w:r>
      <w:r w:rsidRPr="00D108B3">
        <w:rPr>
          <w:rFonts w:eastAsia="Cambria"/>
          <w:b/>
          <w:iCs/>
          <w:u w:val="single"/>
        </w:rPr>
        <w:t xml:space="preserve"> for hegemony</w:t>
      </w:r>
      <w:r w:rsidRPr="00D108B3">
        <w:rPr>
          <w:rFonts w:eastAsia="Cambria"/>
          <w:u w:val="single"/>
        </w:rPr>
        <w:t>.</w:t>
      </w:r>
      <w:r w:rsidRPr="00D108B3">
        <w:rPr>
          <w:rFonts w:eastAsia="Cambria"/>
          <w:sz w:val="16"/>
        </w:rPr>
        <w:t xml:space="preserve"> </w:t>
      </w:r>
      <w:r w:rsidRPr="00D108B3">
        <w:rPr>
          <w:rFonts w:eastAsia="Cambria"/>
          <w:u w:val="single"/>
        </w:rPr>
        <w:t>Germany was one of the main trade partners of Great Britain before W</w:t>
      </w:r>
      <w:r w:rsidRPr="00D108B3">
        <w:rPr>
          <w:rFonts w:eastAsia="Cambria"/>
          <w:sz w:val="16"/>
        </w:rPr>
        <w:t xml:space="preserve">orld </w:t>
      </w:r>
      <w:r w:rsidRPr="00D108B3">
        <w:rPr>
          <w:rFonts w:eastAsia="Cambria"/>
          <w:u w:val="single"/>
        </w:rPr>
        <w:t>W</w:t>
      </w:r>
      <w:r w:rsidRPr="00D108B3">
        <w:rPr>
          <w:rFonts w:eastAsia="Cambria"/>
          <w:sz w:val="16"/>
        </w:rPr>
        <w:t xml:space="preserve">ar </w:t>
      </w:r>
      <w:r w:rsidRPr="00D108B3">
        <w:rPr>
          <w:rFonts w:eastAsia="Cambria"/>
          <w:u w:val="single"/>
        </w:rPr>
        <w:t xml:space="preserve">I </w:t>
      </w:r>
      <w:r w:rsidRPr="00D108B3">
        <w:rPr>
          <w:rFonts w:eastAsia="Cambria"/>
          <w:sz w:val="16"/>
        </w:rPr>
        <w:t xml:space="preserve">(Friedberg 2011), </w:t>
      </w:r>
      <w:r w:rsidRPr="00D108B3">
        <w:rPr>
          <w:rFonts w:eastAsia="Cambria"/>
          <w:u w:val="single"/>
        </w:rPr>
        <w:t>and Japan was the number three importer of American products before</w:t>
      </w:r>
      <w:r w:rsidRPr="00D108B3">
        <w:rPr>
          <w:rFonts w:eastAsia="Cambria"/>
          <w:sz w:val="16"/>
        </w:rPr>
        <w:t xml:space="preserve"> its attack on </w:t>
      </w:r>
      <w:r w:rsidRPr="00D108B3">
        <w:rPr>
          <w:rFonts w:eastAsia="Cambria"/>
          <w:u w:val="single"/>
        </w:rPr>
        <w:t>Pearl Harbor</w:t>
      </w:r>
      <w:r w:rsidRPr="00D108B3">
        <w:rPr>
          <w:rFonts w:eastAsia="Cambria"/>
          <w:sz w:val="16"/>
        </w:rPr>
        <w:t xml:space="preserve"> (</w:t>
      </w:r>
      <w:proofErr w:type="spellStart"/>
      <w:r w:rsidRPr="00D108B3">
        <w:rPr>
          <w:rFonts w:eastAsia="Cambria"/>
          <w:sz w:val="16"/>
        </w:rPr>
        <w:t>Keylor</w:t>
      </w:r>
      <w:proofErr w:type="spellEnd"/>
      <w:r w:rsidRPr="00D108B3">
        <w:rPr>
          <w:rFonts w:eastAsia="Cambria"/>
          <w:sz w:val="16"/>
        </w:rPr>
        <w:t xml:space="preserve"> 2011), A relatively peaceful relationship or transition is possible when economic interdependence is supported by a solid democratic alliance between a rising great power and an existing or declining one. Some scholars such as </w:t>
      </w:r>
      <w:proofErr w:type="spellStart"/>
      <w:r w:rsidRPr="00D108B3">
        <w:rPr>
          <w:rFonts w:eastAsia="Cambria"/>
          <w:sz w:val="16"/>
        </w:rPr>
        <w:t>Ikenberry</w:t>
      </w:r>
      <w:proofErr w:type="spellEnd"/>
      <w:r w:rsidRPr="00D108B3">
        <w:rPr>
          <w:rFonts w:eastAsia="Cambria"/>
          <w:sz w:val="16"/>
        </w:rPr>
        <w:t xml:space="preserve"> (2008) emphasize nuclear deterrence and the high costs of a nuclear war. Power transition theorists agree that the high costs of a nuclear war can constrain a war among great powers but do not view them as “a perfect deterrent” to war (Kugler and </w:t>
      </w:r>
      <w:proofErr w:type="spellStart"/>
      <w:r w:rsidRPr="00D108B3">
        <w:rPr>
          <w:rFonts w:eastAsia="Cambria"/>
          <w:sz w:val="16"/>
        </w:rPr>
        <w:t>Zagare</w:t>
      </w:r>
      <w:proofErr w:type="spellEnd"/>
      <w:r w:rsidRPr="00D108B3">
        <w:rPr>
          <w:rFonts w:eastAsia="Cambria"/>
          <w:sz w:val="16"/>
        </w:rPr>
        <w:t xml:space="preserve"> 1990; </w:t>
      </w:r>
      <w:proofErr w:type="spellStart"/>
      <w:r w:rsidRPr="00D108B3">
        <w:rPr>
          <w:rFonts w:eastAsia="Cambria"/>
          <w:sz w:val="16"/>
        </w:rPr>
        <w:t>Tammen</w:t>
      </w:r>
      <w:proofErr w:type="spellEnd"/>
      <w:r w:rsidRPr="00D108B3">
        <w:rPr>
          <w:rFonts w:eastAsia="Cambria"/>
          <w:sz w:val="16"/>
        </w:rPr>
        <w:t xml:space="preserve"> et al. 2000). The idea of nuclear deterrence is based upon the assumption of the rationality of actors (states): </w:t>
      </w:r>
      <w:proofErr w:type="gramStart"/>
      <w:r w:rsidRPr="00D108B3">
        <w:rPr>
          <w:rFonts w:eastAsia="Cambria"/>
          <w:sz w:val="16"/>
        </w:rPr>
        <w:t>as long as</w:t>
      </w:r>
      <w:proofErr w:type="gramEnd"/>
      <w:r w:rsidRPr="00D108B3">
        <w:rPr>
          <w:rFonts w:eastAsia="Cambria"/>
          <w:sz w:val="16"/>
        </w:rPr>
        <w:t xml:space="preserve">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D108B3">
        <w:rPr>
          <w:rFonts w:eastAsia="Cambria"/>
          <w:u w:val="single"/>
        </w:rPr>
        <w:t>China and the U</w:t>
      </w:r>
      <w:r w:rsidRPr="00D108B3">
        <w:rPr>
          <w:rFonts w:eastAsia="Cambria"/>
          <w:sz w:val="16"/>
        </w:rPr>
        <w:t>nited</w:t>
      </w:r>
      <w:r w:rsidRPr="00D108B3">
        <w:rPr>
          <w:rFonts w:eastAsia="Cambria"/>
          <w:u w:val="single"/>
        </w:rPr>
        <w:t xml:space="preserve"> S</w:t>
      </w:r>
      <w:r w:rsidRPr="00D108B3">
        <w:rPr>
          <w:rFonts w:eastAsia="Cambria"/>
          <w:sz w:val="16"/>
        </w:rPr>
        <w:t>tates</w:t>
      </w:r>
      <w:r w:rsidRPr="00D108B3">
        <w:rPr>
          <w:rFonts w:eastAsia="Cambria"/>
          <w:u w:val="single"/>
        </w:rPr>
        <w:t xml:space="preserve"> have </w:t>
      </w:r>
      <w:r w:rsidRPr="00D108B3">
        <w:rPr>
          <w:rFonts w:eastAsia="Cambria"/>
          <w:highlight w:val="green"/>
          <w:u w:val="single"/>
        </w:rPr>
        <w:t>enhanced</w:t>
      </w:r>
      <w:r w:rsidRPr="00D108B3">
        <w:rPr>
          <w:rFonts w:eastAsia="Cambria"/>
          <w:u w:val="single"/>
        </w:rPr>
        <w:t xml:space="preserve"> their </w:t>
      </w:r>
      <w:r w:rsidRPr="00D108B3">
        <w:rPr>
          <w:rFonts w:eastAsia="Cambria"/>
          <w:highlight w:val="green"/>
          <w:u w:val="single"/>
        </w:rPr>
        <w:t>cooperation</w:t>
      </w:r>
      <w:r w:rsidRPr="00D108B3">
        <w:rPr>
          <w:rFonts w:eastAsia="Cambria"/>
          <w:u w:val="single"/>
        </w:rPr>
        <w:t xml:space="preserve"> to address various global issues like global warming, </w:t>
      </w:r>
      <w:r w:rsidRPr="00D108B3">
        <w:rPr>
          <w:rFonts w:eastAsia="Cambria"/>
          <w:sz w:val="16"/>
        </w:rPr>
        <w:t>international</w:t>
      </w:r>
      <w:r w:rsidRPr="00D108B3">
        <w:rPr>
          <w:rFonts w:eastAsia="Cambria"/>
          <w:u w:val="single"/>
        </w:rPr>
        <w:t xml:space="preserve"> terrorism, energy </w:t>
      </w:r>
      <w:r w:rsidRPr="00D108B3">
        <w:rPr>
          <w:rFonts w:eastAsia="Cambria"/>
          <w:sz w:val="16"/>
        </w:rPr>
        <w:t>issues</w:t>
      </w:r>
      <w:r w:rsidRPr="00D108B3">
        <w:rPr>
          <w:rFonts w:eastAsia="Cambria"/>
          <w:u w:val="single"/>
        </w:rPr>
        <w:t xml:space="preserve">, and </w:t>
      </w:r>
      <w:r w:rsidRPr="00D108B3">
        <w:rPr>
          <w:rFonts w:eastAsia="Cambria"/>
          <w:sz w:val="16"/>
        </w:rPr>
        <w:t>global</w:t>
      </w:r>
      <w:r w:rsidRPr="00D108B3">
        <w:rPr>
          <w:rFonts w:eastAsia="Cambria"/>
          <w:u w:val="single"/>
        </w:rPr>
        <w:t xml:space="preserve"> economic stability</w:t>
      </w:r>
      <w:r w:rsidRPr="00D108B3">
        <w:rPr>
          <w:rFonts w:eastAsia="Cambria"/>
          <w:sz w:val="16"/>
        </w:rPr>
        <w:t xml:space="preserve">. </w:t>
      </w:r>
      <w:r w:rsidRPr="00D108B3">
        <w:rPr>
          <w:rFonts w:eastAsia="Cambria"/>
          <w:u w:val="single"/>
        </w:rPr>
        <w:t xml:space="preserve">But these </w:t>
      </w:r>
      <w:r w:rsidRPr="00D108B3">
        <w:rPr>
          <w:rFonts w:eastAsia="Cambria"/>
          <w:b/>
          <w:iCs/>
          <w:u w:val="single"/>
        </w:rPr>
        <w:t xml:space="preserve">issues </w:t>
      </w:r>
      <w:r w:rsidRPr="00D108B3">
        <w:rPr>
          <w:rFonts w:eastAsia="Cambria"/>
          <w:b/>
          <w:iCs/>
          <w:highlight w:val="green"/>
          <w:u w:val="single"/>
        </w:rPr>
        <w:t>are not strong enough to bring them together</w:t>
      </w:r>
      <w:r w:rsidRPr="00D108B3">
        <w:rPr>
          <w:rFonts w:eastAsia="Cambria"/>
          <w:b/>
          <w:iCs/>
          <w:u w:val="single"/>
        </w:rPr>
        <w:t xml:space="preserve"> </w:t>
      </w:r>
      <w:r w:rsidRPr="00D108B3">
        <w:rPr>
          <w:rFonts w:eastAsia="Cambria"/>
          <w:u w:val="single"/>
        </w:rPr>
        <w:t xml:space="preserve">to overcome their mistrust that stems from their </w:t>
      </w:r>
      <w:r w:rsidRPr="00D108B3">
        <w:rPr>
          <w:rFonts w:eastAsia="Cambria"/>
          <w:b/>
          <w:iCs/>
          <w:u w:val="single"/>
        </w:rPr>
        <w:t>different values</w:t>
      </w:r>
      <w:r w:rsidRPr="00D108B3">
        <w:rPr>
          <w:rFonts w:eastAsia="Cambria"/>
          <w:u w:val="single"/>
        </w:rPr>
        <w:t>, beliefs, and perceptions</w:t>
      </w:r>
      <w:r w:rsidRPr="00D108B3">
        <w:rPr>
          <w:rFonts w:eastAsia="Cambria"/>
          <w:sz w:val="16"/>
        </w:rPr>
        <w:t xml:space="preserve"> (Friedberg 2011). What is more important is whether</w:t>
      </w:r>
      <w:r>
        <w:rPr>
          <w:rFonts w:eastAsia="Cambria"/>
          <w:sz w:val="16"/>
        </w:rPr>
        <w:t xml:space="preserve"> </w:t>
      </w:r>
      <w:r w:rsidRPr="00D108B3">
        <w:rPr>
          <w:rFonts w:eastAsia="Cambria"/>
          <w:sz w:val="16"/>
        </w:rPr>
        <w:t>they can set mutually agreeable international rules on traditional security issues including territorial disputes.</w:t>
      </w:r>
    </w:p>
    <w:p w14:paraId="7EB180B1" w14:textId="77777777" w:rsidR="0078524F" w:rsidRDefault="0078524F" w:rsidP="006C1009">
      <w:pPr>
        <w:shd w:val="clear" w:color="auto" w:fill="FFFFFF"/>
        <w:rPr>
          <w:rFonts w:eastAsia="Cambria"/>
        </w:rPr>
      </w:pPr>
    </w:p>
    <w:p w14:paraId="7980B422" w14:textId="069E2AD1" w:rsidR="00B942FE" w:rsidRDefault="00275788" w:rsidP="00677049">
      <w:pPr>
        <w:pStyle w:val="Heading2"/>
      </w:pPr>
      <w:r>
        <w:lastRenderedPageBreak/>
        <w:t xml:space="preserve"> </w:t>
      </w:r>
      <w:r w:rsidR="00677049">
        <w:t>Case</w:t>
      </w:r>
    </w:p>
    <w:p w14:paraId="6FD2651A" w14:textId="5DD41263" w:rsidR="006B2101" w:rsidRPr="006B2101" w:rsidRDefault="006B2101" w:rsidP="006B2101">
      <w:pPr>
        <w:pStyle w:val="ListParagraph"/>
        <w:keepNext/>
        <w:keepLines/>
        <w:numPr>
          <w:ilvl w:val="0"/>
          <w:numId w:val="16"/>
        </w:numPr>
        <w:spacing w:before="40" w:after="0"/>
        <w:outlineLvl w:val="3"/>
        <w:rPr>
          <w:rFonts w:eastAsia="SimSun" w:cs="Times New Roman"/>
          <w:b/>
          <w:iCs/>
          <w:sz w:val="26"/>
        </w:rPr>
      </w:pPr>
      <w:r w:rsidRPr="006B2101">
        <w:rPr>
          <w:rFonts w:eastAsia="SimSun" w:cs="Times New Roman"/>
          <w:b/>
          <w:iCs/>
          <w:sz w:val="26"/>
        </w:rPr>
        <w:t xml:space="preserve">No solvency and reject "empirical" claims -- vaccines require complex infrastructure to manufacture, not just patents </w:t>
      </w:r>
    </w:p>
    <w:p w14:paraId="757D8244" w14:textId="77777777" w:rsidR="006B2101" w:rsidRPr="00C34645" w:rsidRDefault="006B2101" w:rsidP="006B2101">
      <w:pPr>
        <w:rPr>
          <w:rFonts w:eastAsia="Calibri"/>
        </w:rPr>
      </w:pPr>
      <w:proofErr w:type="spellStart"/>
      <w:r w:rsidRPr="00757CA3">
        <w:rPr>
          <w:rFonts w:eastAsia="Calibri"/>
          <w:b/>
          <w:bCs/>
          <w:sz w:val="26"/>
          <w:highlight w:val="green"/>
        </w:rPr>
        <w:t>Hotez</w:t>
      </w:r>
      <w:proofErr w:type="spellEnd"/>
      <w:r w:rsidRPr="00757CA3">
        <w:rPr>
          <w:rFonts w:eastAsia="Calibri"/>
          <w:b/>
          <w:bCs/>
          <w:sz w:val="26"/>
          <w:highlight w:val="green"/>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6AFB533A" w14:textId="77777777" w:rsidR="006B2101" w:rsidRPr="00C34645" w:rsidRDefault="006B2101" w:rsidP="006B2101">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10"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lastRenderedPageBreak/>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406F7486" w14:textId="77777777" w:rsidR="006B2101" w:rsidRDefault="006B2101" w:rsidP="006B2101"/>
    <w:p w14:paraId="0ED61033" w14:textId="77777777" w:rsidR="006B2101" w:rsidRDefault="006B2101" w:rsidP="006B2101">
      <w:pPr>
        <w:pStyle w:val="Heading3"/>
      </w:pPr>
      <w:r>
        <w:lastRenderedPageBreak/>
        <w:t>Too Slow</w:t>
      </w:r>
    </w:p>
    <w:p w14:paraId="45382DFF" w14:textId="43E7967A" w:rsidR="006B2101" w:rsidRDefault="006B2101" w:rsidP="006B2101">
      <w:pPr>
        <w:pStyle w:val="Heading4"/>
        <w:numPr>
          <w:ilvl w:val="0"/>
          <w:numId w:val="16"/>
        </w:numPr>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174975B1" w14:textId="77777777" w:rsidR="006B2101" w:rsidRPr="009B6418" w:rsidRDefault="006B2101" w:rsidP="006B2101">
      <w:pPr>
        <w:rPr>
          <w:rStyle w:val="Style13ptBold"/>
        </w:rPr>
      </w:pPr>
      <w:r w:rsidRPr="00757CA3">
        <w:rPr>
          <w:rStyle w:val="Style13ptBold"/>
          <w:highlight w:val="green"/>
        </w:rPr>
        <w:t>Smith 05/05</w:t>
      </w:r>
      <w:r>
        <w:rPr>
          <w:rStyle w:val="Style13ptBold"/>
        </w:rPr>
        <w:t xml:space="preserve"> </w:t>
      </w:r>
    </w:p>
    <w:p w14:paraId="7834C9E9" w14:textId="77777777" w:rsidR="006B2101" w:rsidRPr="009B6418" w:rsidRDefault="006B2101" w:rsidP="006B2101">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1" w:history="1">
        <w:r w:rsidRPr="009B6418">
          <w:rPr>
            <w:rStyle w:val="Hyperlink"/>
          </w:rPr>
          <w:t>https://www.cnn.com/2021/05/05/world/covid-19-vaccine-patents-wto-intl/index.html</w:t>
        </w:r>
      </w:hyperlink>
      <w:r w:rsidRPr="009B6418">
        <w:rPr>
          <w:rStyle w:val="Style13ptBold"/>
          <w:sz w:val="22"/>
        </w:rPr>
        <w:t>; CKD)</w:t>
      </w:r>
    </w:p>
    <w:p w14:paraId="7A49CE55" w14:textId="7298A382" w:rsidR="006B2101" w:rsidRDefault="006B2101" w:rsidP="006B2101">
      <w:pPr>
        <w:rPr>
          <w:rStyle w:val="StyleUnderline"/>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infectious diseases chief Anthony </w:t>
      </w:r>
      <w:r w:rsidRPr="00757CA3">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12"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757CA3">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757CA3">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757CA3">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757CA3">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757CA3">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757CA3">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7C7D94E0" w14:textId="75FDE6E6" w:rsidR="006B2101" w:rsidRDefault="006B2101" w:rsidP="006B2101">
      <w:pPr>
        <w:pStyle w:val="Heading2"/>
      </w:pPr>
      <w:proofErr w:type="spellStart"/>
      <w:r>
        <w:lastRenderedPageBreak/>
        <w:t>Squo</w:t>
      </w:r>
      <w:proofErr w:type="spellEnd"/>
      <w:r>
        <w:t xml:space="preserve"> Solves</w:t>
      </w:r>
    </w:p>
    <w:p w14:paraId="34937F55" w14:textId="029ACC7B" w:rsidR="003E4167" w:rsidRDefault="003E4167" w:rsidP="003E4167">
      <w:pPr>
        <w:pStyle w:val="Heading4"/>
        <w:numPr>
          <w:ilvl w:val="0"/>
          <w:numId w:val="16"/>
        </w:numPr>
      </w:pPr>
      <w:proofErr w:type="spellStart"/>
      <w:r>
        <w:t>Squo</w:t>
      </w:r>
      <w:proofErr w:type="spellEnd"/>
      <w:r>
        <w:t xml:space="preserve"> solves--cost and bureaucracy are barriers to patent protection and other countries violate IP laws without punishment now.</w:t>
      </w:r>
    </w:p>
    <w:p w14:paraId="19889D79" w14:textId="77777777" w:rsidR="003E4167" w:rsidRPr="00663BD5" w:rsidRDefault="003E4167" w:rsidP="003E4167">
      <w:pPr>
        <w:rPr>
          <w:rStyle w:val="Style13ptBold"/>
        </w:rPr>
      </w:pPr>
      <w:r>
        <w:rPr>
          <w:rStyle w:val="Style13ptBold"/>
        </w:rPr>
        <w:t xml:space="preserve">Chao and </w:t>
      </w:r>
      <w:proofErr w:type="spellStart"/>
      <w:r>
        <w:rPr>
          <w:rStyle w:val="Style13ptBold"/>
        </w:rPr>
        <w:t>Mody</w:t>
      </w:r>
      <w:proofErr w:type="spellEnd"/>
      <w:r>
        <w:rPr>
          <w:rStyle w:val="Style13ptBold"/>
        </w:rPr>
        <w:t xml:space="preserve"> 15 </w:t>
      </w:r>
      <w:r w:rsidRPr="00446E3E">
        <w:t>(</w:t>
      </w:r>
      <w:r>
        <w:t xml:space="preserve">Tiffany Chao [Editor in Chief of Journal of Medical Insight, adjunct professor at Stanford Med School] and Gita </w:t>
      </w:r>
      <w:proofErr w:type="spellStart"/>
      <w:r>
        <w:t>Mody</w:t>
      </w:r>
      <w:proofErr w:type="spellEnd"/>
      <w:r>
        <w:t xml:space="preserve"> [MPH Harvard, assistant professor at UNC Chapel Hill Med School], The impact of intellectual property regulation on global medical technology innovation, BMJ Innovations, 3/5/2015, </w:t>
      </w:r>
      <w:r w:rsidRPr="00957563">
        <w:t>https://innovations.bmj.com/content/1/2/49</w:t>
      </w:r>
      <w:r>
        <w:t xml:space="preserve">) </w:t>
      </w:r>
      <w:proofErr w:type="spellStart"/>
      <w:r>
        <w:t>hwof</w:t>
      </w:r>
      <w:proofErr w:type="spellEnd"/>
    </w:p>
    <w:p w14:paraId="290DEA46" w14:textId="77777777" w:rsidR="003E4167" w:rsidRPr="00663BD5" w:rsidRDefault="003E4167" w:rsidP="003E4167">
      <w:pPr>
        <w:rPr>
          <w:sz w:val="16"/>
        </w:rPr>
      </w:pPr>
      <w:r w:rsidRPr="00757CA3">
        <w:rPr>
          <w:rStyle w:val="StyleUnderline"/>
          <w:highlight w:val="green"/>
        </w:rPr>
        <w:t>Inventors</w:t>
      </w:r>
      <w:r w:rsidRPr="00407CEA">
        <w:rPr>
          <w:rStyle w:val="StyleUnderline"/>
        </w:rPr>
        <w:t xml:space="preserve"> of healthcare devices </w:t>
      </w:r>
      <w:r w:rsidRPr="00663BD5">
        <w:rPr>
          <w:sz w:val="16"/>
        </w:rPr>
        <w:t xml:space="preserve">for the developing world </w:t>
      </w:r>
      <w:r w:rsidRPr="00757CA3">
        <w:rPr>
          <w:rStyle w:val="StyleUnderline"/>
          <w:highlight w:val="green"/>
        </w:rPr>
        <w:t>have varying interest in pursuing patent</w:t>
      </w:r>
      <w:r w:rsidRPr="00407CEA">
        <w:rPr>
          <w:rStyle w:val="StyleUnderline"/>
        </w:rPr>
        <w:t xml:space="preserve"> </w:t>
      </w:r>
      <w:r w:rsidRPr="00757CA3">
        <w:rPr>
          <w:rStyle w:val="StyleUnderline"/>
          <w:highlight w:val="green"/>
        </w:rPr>
        <w:t>protection</w:t>
      </w:r>
      <w:r w:rsidRPr="00407CEA">
        <w:rPr>
          <w:rStyle w:val="StyleUnderline"/>
        </w:rPr>
        <w:t xml:space="preserve"> </w:t>
      </w:r>
      <w:r w:rsidRPr="00663BD5">
        <w:rPr>
          <w:sz w:val="16"/>
        </w:rPr>
        <w:t xml:space="preserve">of their </w:t>
      </w:r>
      <w:proofErr w:type="spellStart"/>
      <w:r w:rsidRPr="00663BD5">
        <w:rPr>
          <w:sz w:val="16"/>
        </w:rPr>
        <w:t>devices.</w:t>
      </w:r>
      <w:hyperlink r:id="rId13" w:anchor="fn-4" w:history="1">
        <w:r w:rsidRPr="00663BD5">
          <w:rPr>
            <w:rStyle w:val="Hyperlink"/>
            <w:sz w:val="16"/>
          </w:rPr>
          <w:t>i</w:t>
        </w:r>
        <w:proofErr w:type="spellEnd"/>
      </w:hyperlink>
      <w:r w:rsidRPr="00663BD5">
        <w:rPr>
          <w:sz w:val="16"/>
        </w:rPr>
        <w:t> </w:t>
      </w:r>
      <w:r w:rsidRPr="00757CA3">
        <w:rPr>
          <w:rStyle w:val="StyleUnderline"/>
          <w:highlight w:val="green"/>
        </w:rPr>
        <w:t>High cost, time and logistics are</w:t>
      </w:r>
      <w:r w:rsidRPr="00407CEA">
        <w:rPr>
          <w:rStyle w:val="StyleUnderline"/>
        </w:rPr>
        <w:t xml:space="preserve"> oft-cited reasons for not pursuing patents. </w:t>
      </w:r>
      <w:r w:rsidRPr="00663BD5">
        <w:rPr>
          <w:sz w:val="16"/>
        </w:rPr>
        <w:t xml:space="preserve">Factors influencing the cost include not just the </w:t>
      </w:r>
      <w:r w:rsidRPr="00407CEA">
        <w:rPr>
          <w:rStyle w:val="StyleUnderline"/>
        </w:rPr>
        <w:t xml:space="preserve">expense of filing </w:t>
      </w:r>
      <w:r w:rsidRPr="00663BD5">
        <w:rPr>
          <w:sz w:val="16"/>
        </w:rPr>
        <w:t xml:space="preserve">(which </w:t>
      </w:r>
      <w:r w:rsidRPr="00407CEA">
        <w:rPr>
          <w:rStyle w:val="StyleUnderline"/>
        </w:rPr>
        <w:t>can be thousands of dollars</w:t>
      </w:r>
      <w:r w:rsidRPr="00663BD5">
        <w:rPr>
          <w:sz w:val="16"/>
        </w:rPr>
        <w:t xml:space="preserve">) but also fees for legal counsel and maintenance of the patent. </w:t>
      </w:r>
      <w:r w:rsidRPr="00407CEA">
        <w:rPr>
          <w:rStyle w:val="StyleUnderline"/>
        </w:rPr>
        <w:t xml:space="preserve">These costs are a </w:t>
      </w:r>
      <w:proofErr w:type="gramStart"/>
      <w:r w:rsidRPr="00407CEA">
        <w:rPr>
          <w:rStyle w:val="StyleUnderline"/>
        </w:rPr>
        <w:t>barrier in their own right, and</w:t>
      </w:r>
      <w:proofErr w:type="gramEnd"/>
      <w:r w:rsidRPr="00407CEA">
        <w:rPr>
          <w:rStyle w:val="StyleUnderline"/>
        </w:rPr>
        <w:t xml:space="preserve"> they can also lead to increases in the price of the end product</w:t>
      </w:r>
      <w:r w:rsidRPr="00663BD5">
        <w:rPr>
          <w:sz w:val="16"/>
        </w:rPr>
        <w:t xml:space="preserve">, which can be </w:t>
      </w:r>
      <w:r w:rsidRPr="00407CEA">
        <w:rPr>
          <w:rStyle w:val="StyleUnderline"/>
        </w:rPr>
        <w:t xml:space="preserve">significant in a highly cost-sensitive market. </w:t>
      </w:r>
      <w:r w:rsidRPr="00757CA3">
        <w:rPr>
          <w:rStyle w:val="StyleUnderline"/>
          <w:highlight w:val="green"/>
        </w:rPr>
        <w:t xml:space="preserve">An additional barrier is limited knowledge of complicated </w:t>
      </w:r>
      <w:r w:rsidRPr="002928A8">
        <w:rPr>
          <w:rStyle w:val="StyleUnderline"/>
        </w:rPr>
        <w:t>i</w:t>
      </w:r>
      <w:r w:rsidRPr="00407CEA">
        <w:rPr>
          <w:rStyle w:val="StyleUnderline"/>
        </w:rPr>
        <w:t xml:space="preserve">nternational </w:t>
      </w:r>
      <w:r w:rsidRPr="00757CA3">
        <w:rPr>
          <w:rStyle w:val="StyleUnderline"/>
          <w:highlight w:val="green"/>
        </w:rPr>
        <w:t>patent laws</w:t>
      </w:r>
      <w:r w:rsidRPr="00663BD5">
        <w:rPr>
          <w:sz w:val="16"/>
        </w:rPr>
        <w:t xml:space="preserve"> with inadequate access to qualified IP lawyers. In cases where out-of-country universities are involved in patenting the technologies, the </w:t>
      </w:r>
      <w:r w:rsidRPr="00757CA3">
        <w:rPr>
          <w:rStyle w:val="StyleUnderline"/>
          <w:highlight w:val="green"/>
        </w:rPr>
        <w:t>bureaucracy</w:t>
      </w:r>
      <w:r w:rsidRPr="00663BD5">
        <w:rPr>
          <w:sz w:val="16"/>
        </w:rPr>
        <w:t xml:space="preserve"> involved in dealing with the technology transfer office and their inexperience in executing foreign filings </w:t>
      </w:r>
      <w:r w:rsidRPr="00757CA3">
        <w:rPr>
          <w:rStyle w:val="StyleUnderline"/>
          <w:highlight w:val="green"/>
        </w:rPr>
        <w:t>is a barrier</w:t>
      </w:r>
      <w:r w:rsidRPr="00663BD5">
        <w:rPr>
          <w:sz w:val="16"/>
        </w:rPr>
        <w:t xml:space="preserve"> (though there are counterexamples of very significant university partnerships in developing bottom-of-the-pyramid technologies). Another major reason for limited IP protection of technology for low-resource settings is the spirit behind the innovation in the first place; </w:t>
      </w:r>
      <w:r w:rsidRPr="00757CA3">
        <w:rPr>
          <w:rStyle w:val="StyleUnderline"/>
          <w:highlight w:val="green"/>
        </w:rPr>
        <w:t>inventors</w:t>
      </w:r>
      <w:r w:rsidRPr="00663BD5">
        <w:rPr>
          <w:sz w:val="16"/>
        </w:rPr>
        <w:t xml:space="preserve"> designing for low-resource settings </w:t>
      </w:r>
      <w:r w:rsidRPr="00757CA3">
        <w:rPr>
          <w:rStyle w:val="StyleUnderline"/>
          <w:highlight w:val="green"/>
        </w:rPr>
        <w:t>are</w:t>
      </w:r>
      <w:r w:rsidRPr="00407CEA">
        <w:rPr>
          <w:rStyle w:val="StyleUnderline"/>
        </w:rPr>
        <w:t xml:space="preserve"> often </w:t>
      </w:r>
      <w:r w:rsidRPr="00757CA3">
        <w:rPr>
          <w:rStyle w:val="StyleUnderline"/>
          <w:highlight w:val="green"/>
        </w:rPr>
        <w:t xml:space="preserve">interested in keeping their device design open source, to </w:t>
      </w:r>
      <w:proofErr w:type="spellStart"/>
      <w:r w:rsidRPr="00757CA3">
        <w:rPr>
          <w:rStyle w:val="StyleUnderline"/>
          <w:highlight w:val="green"/>
        </w:rPr>
        <w:t>maximise</w:t>
      </w:r>
      <w:proofErr w:type="spellEnd"/>
      <w:r w:rsidRPr="00407CEA">
        <w:rPr>
          <w:rStyle w:val="StyleUnderline"/>
        </w:rPr>
        <w:t xml:space="preserve"> spread and </w:t>
      </w:r>
      <w:r w:rsidRPr="00757CA3">
        <w:rPr>
          <w:rStyle w:val="StyleUnderline"/>
          <w:highlight w:val="green"/>
        </w:rPr>
        <w:t>impact</w:t>
      </w:r>
      <w:r w:rsidRPr="00663BD5">
        <w:rPr>
          <w:sz w:val="16"/>
        </w:rPr>
        <w:t xml:space="preserve">. Also, </w:t>
      </w:r>
      <w:r w:rsidRPr="00407CEA">
        <w:rPr>
          <w:rStyle w:val="StyleUnderline"/>
        </w:rPr>
        <w:t>consumers</w:t>
      </w:r>
      <w:r w:rsidRPr="00663BD5">
        <w:rPr>
          <w:sz w:val="16"/>
        </w:rPr>
        <w:t xml:space="preserve"> of the technologies </w:t>
      </w:r>
      <w:r w:rsidRPr="00407CEA">
        <w:rPr>
          <w:rStyle w:val="StyleUnderline"/>
        </w:rPr>
        <w:t xml:space="preserve">are highly focused on affordability. Prosecution of infringement of IP laws in low-resource settings is </w:t>
      </w:r>
      <w:proofErr w:type="gramStart"/>
      <w:r w:rsidRPr="00407CEA">
        <w:rPr>
          <w:rStyle w:val="StyleUnderline"/>
        </w:rPr>
        <w:t>limited, and</w:t>
      </w:r>
      <w:proofErr w:type="gramEnd"/>
      <w:r w:rsidRPr="00407CEA">
        <w:rPr>
          <w:rStyle w:val="StyleUnderline"/>
        </w:rPr>
        <w:t xml:space="preserve"> violating IP laws is a pragmatic way for ‘copycats’ to reduce</w:t>
      </w:r>
      <w:r w:rsidRPr="00663BD5">
        <w:rPr>
          <w:sz w:val="16"/>
        </w:rPr>
        <w:t xml:space="preserve"> their </w:t>
      </w:r>
      <w:r w:rsidRPr="00407CEA">
        <w:rPr>
          <w:rStyle w:val="StyleUnderline"/>
        </w:rPr>
        <w:t>investment costs</w:t>
      </w:r>
      <w:r w:rsidRPr="00663BD5">
        <w:rPr>
          <w:sz w:val="16"/>
        </w:rPr>
        <w:t xml:space="preserve"> in research and development, </w:t>
      </w:r>
      <w:r w:rsidRPr="00407CEA">
        <w:rPr>
          <w:rStyle w:val="StyleUnderline"/>
        </w:rPr>
        <w:t>and quickly sell products, getting healthcare technology to those who need it.</w:t>
      </w:r>
      <w:r w:rsidRPr="00663BD5">
        <w:rPr>
          <w:sz w:val="16"/>
        </w:rPr>
        <w:t xml:space="preserve"> Most countries do operate under patent laws compliant with the Trade-Related Aspects of Intellectual Property Rights (TRIPS) agreement, a framework that requires IP laws to resemble those of developed areas. This agreement applies to all WTO member countries. Therefore, unless a developing country wishes to withdraw from the WTO, its IP laws are required to resemble those in the USA or Europe, leaving little flexibility to tailor to local needs.</w:t>
      </w:r>
      <w:hyperlink r:id="rId14" w:anchor="ref-4" w:history="1">
        <w:r w:rsidRPr="00663BD5">
          <w:rPr>
            <w:rStyle w:val="Hyperlink"/>
            <w:sz w:val="16"/>
          </w:rPr>
          <w:t>4</w:t>
        </w:r>
      </w:hyperlink>
      <w:r w:rsidRPr="00663BD5">
        <w:rPr>
          <w:sz w:val="16"/>
        </w:rPr>
        <w:t> This means that international IP laws are often in the economic interests of developed countries rather than in the innovation interests of other countries.</w:t>
      </w:r>
      <w:hyperlink r:id="rId15" w:anchor="ref-5" w:history="1">
        <w:r w:rsidRPr="00663BD5">
          <w:rPr>
            <w:rStyle w:val="Hyperlink"/>
            <w:sz w:val="16"/>
          </w:rPr>
          <w:t>5</w:t>
        </w:r>
      </w:hyperlink>
      <w:r w:rsidRPr="00663BD5">
        <w:rPr>
          <w:sz w:val="16"/>
        </w:rPr>
        <w:t xml:space="preserve"> As a result of these issues, </w:t>
      </w:r>
      <w:r w:rsidRPr="00407CEA">
        <w:rPr>
          <w:rStyle w:val="StyleUnderline"/>
        </w:rPr>
        <w:t>the most prevalent strategy among global health technologies has</w:t>
      </w:r>
      <w:r w:rsidRPr="00663BD5">
        <w:rPr>
          <w:sz w:val="16"/>
        </w:rPr>
        <w:t xml:space="preserve"> often </w:t>
      </w:r>
      <w:r w:rsidRPr="00407CEA">
        <w:rPr>
          <w:rStyle w:val="StyleUnderline"/>
        </w:rPr>
        <w:t>been to develop without regard for IP protection.</w:t>
      </w:r>
      <w:r w:rsidRPr="00663BD5">
        <w:rPr>
          <w:sz w:val="16"/>
        </w:rPr>
        <w:t xml:space="preserve"> A major advantage of this approach is that </w:t>
      </w:r>
      <w:r w:rsidRPr="00407CEA">
        <w:rPr>
          <w:rStyle w:val="StyleUnderline"/>
        </w:rPr>
        <w:t>it can allow for open-source innovation, permitting technological learning through imitation.</w:t>
      </w:r>
      <w:r w:rsidRPr="00663BD5">
        <w:rPr>
          <w:sz w:val="16"/>
        </w:rPr>
        <w:t xml:space="preserve"> This approach </w:t>
      </w:r>
      <w:r w:rsidRPr="00407CEA">
        <w:rPr>
          <w:rStyle w:val="StyleUnderline"/>
        </w:rPr>
        <w:t>can also eliminate</w:t>
      </w:r>
      <w:r w:rsidRPr="00663BD5">
        <w:rPr>
          <w:sz w:val="16"/>
        </w:rPr>
        <w:t xml:space="preserve"> the many </w:t>
      </w:r>
      <w:r w:rsidRPr="00407CEA">
        <w:rPr>
          <w:rStyle w:val="StyleUnderline"/>
        </w:rPr>
        <w:t>costs of foreign protection or patent enforcement</w:t>
      </w:r>
      <w:r w:rsidRPr="00663BD5">
        <w:rPr>
          <w:sz w:val="16"/>
        </w:rPr>
        <w:t>, allowing for a frugal approach to the initial development of the technology itself. Furthermore, this approach is most in line with the collaborative spirit of global health innovation.</w:t>
      </w:r>
    </w:p>
    <w:p w14:paraId="15E14591" w14:textId="77777777" w:rsidR="003E4167" w:rsidRPr="00407CEA" w:rsidRDefault="003E4167" w:rsidP="003E4167"/>
    <w:p w14:paraId="7E367FBF" w14:textId="77777777" w:rsidR="003E4167" w:rsidRPr="005F17DF" w:rsidRDefault="003E4167" w:rsidP="003E4167">
      <w:r>
        <w:t xml:space="preserve">** </w:t>
      </w:r>
      <w:proofErr w:type="spellStart"/>
      <w:r>
        <w:t>Mercurio</w:t>
      </w:r>
      <w:proofErr w:type="spellEnd"/>
      <w:r>
        <w:t xml:space="preserve"> is COVID </w:t>
      </w:r>
      <w:proofErr w:type="gramStart"/>
      <w:r>
        <w:t>specific</w:t>
      </w:r>
      <w:proofErr w:type="gramEnd"/>
      <w:r>
        <w:t xml:space="preserve"> but warrants apply generally too</w:t>
      </w:r>
    </w:p>
    <w:p w14:paraId="0BCFCBCF" w14:textId="416F91CE" w:rsidR="003E4167" w:rsidRPr="005F17DF" w:rsidRDefault="003E4167" w:rsidP="003E4167">
      <w:pPr>
        <w:pStyle w:val="Heading4"/>
        <w:numPr>
          <w:ilvl w:val="0"/>
          <w:numId w:val="16"/>
        </w:numPr>
        <w:rPr>
          <w:rStyle w:val="StyleUnderline"/>
          <w:sz w:val="26"/>
          <w:u w:val="none"/>
        </w:rPr>
      </w:pPr>
      <w:r w:rsidRPr="005F17DF">
        <w:rPr>
          <w:rStyle w:val="StyleUnderline"/>
          <w:sz w:val="26"/>
          <w:u w:val="none"/>
        </w:rPr>
        <w:t xml:space="preserve">The TRIPS agreement and cheap vaccines in the </w:t>
      </w:r>
      <w:proofErr w:type="spellStart"/>
      <w:r w:rsidRPr="005F17DF">
        <w:rPr>
          <w:rStyle w:val="StyleUnderline"/>
          <w:sz w:val="26"/>
          <w:u w:val="none"/>
        </w:rPr>
        <w:t>squo</w:t>
      </w:r>
      <w:proofErr w:type="spellEnd"/>
      <w:r w:rsidRPr="005F17DF">
        <w:rPr>
          <w:rStyle w:val="StyleUnderline"/>
          <w:sz w:val="26"/>
          <w:u w:val="none"/>
        </w:rPr>
        <w:t xml:space="preserve"> solve the </w:t>
      </w:r>
      <w:proofErr w:type="spellStart"/>
      <w:r w:rsidRPr="005F17DF">
        <w:rPr>
          <w:rStyle w:val="StyleUnderline"/>
          <w:sz w:val="26"/>
          <w:u w:val="none"/>
        </w:rPr>
        <w:t>aff</w:t>
      </w:r>
      <w:proofErr w:type="spellEnd"/>
      <w:r w:rsidRPr="005F17DF">
        <w:rPr>
          <w:rStyle w:val="StyleUnderline"/>
          <w:sz w:val="26"/>
          <w:u w:val="none"/>
        </w:rPr>
        <w:t>--independently, lack of manufacturing power and licensing transparency deck solvency.</w:t>
      </w:r>
    </w:p>
    <w:p w14:paraId="3DCA7CC5" w14:textId="77777777" w:rsidR="003E4167" w:rsidRPr="005F17DF" w:rsidRDefault="003E4167" w:rsidP="003E4167">
      <w:pPr>
        <w:spacing w:after="0" w:line="240" w:lineRule="auto"/>
        <w:rPr>
          <w:rStyle w:val="Style13ptBold"/>
          <w:rFonts w:ascii="Times New Roman" w:eastAsia="Times New Roman" w:hAnsi="Times New Roman" w:cs="Times New Roman"/>
          <w:b w:val="0"/>
          <w:sz w:val="24"/>
        </w:rPr>
      </w:pPr>
      <w:proofErr w:type="spellStart"/>
      <w:r>
        <w:rPr>
          <w:rStyle w:val="Style13ptBold"/>
        </w:rPr>
        <w:t>Mercurio</w:t>
      </w:r>
      <w:proofErr w:type="spellEnd"/>
      <w:r>
        <w:rPr>
          <w:rStyle w:val="Style13ptBold"/>
        </w:rPr>
        <w:t xml:space="preserve"> 21 </w:t>
      </w:r>
      <w:r w:rsidRPr="005F17DF">
        <w:t xml:space="preserve">(Bryan </w:t>
      </w:r>
      <w:proofErr w:type="spellStart"/>
      <w:r w:rsidRPr="005F17DF">
        <w:t>Mercurio</w:t>
      </w:r>
      <w:proofErr w:type="spellEnd"/>
      <w:r w:rsidRPr="005F17DF">
        <w:t xml:space="preserve"> [Simon F.S. Li Professor of Law at The Chinese University of Hong Kong], WTO WAIVER FROM INTELLECTUAL PROPERTY PROTECTION FOR COVID19 VACCINES AND TREATMENTS: A CRITICAL REVIEW, Virginia Journal of International Law, </w:t>
      </w:r>
      <w:hyperlink r:id="rId16" w:history="1">
        <w:r w:rsidRPr="005F17DF">
          <w:rPr>
            <w:rStyle w:val="Hyperlink"/>
          </w:rPr>
          <w:t>https://papers.ssrn.com/sol3/papers.cfm?abstract_id=3789820</w:t>
        </w:r>
      </w:hyperlink>
      <w:r w:rsidRPr="005F17DF">
        <w:t>, 2/12/2021)</w:t>
      </w:r>
      <w:r>
        <w:rPr>
          <w:rFonts w:ascii="Times New Roman" w:eastAsia="Times New Roman" w:hAnsi="Times New Roman" w:cs="Times New Roman"/>
          <w:sz w:val="24"/>
        </w:rPr>
        <w:t xml:space="preserve"> </w:t>
      </w:r>
      <w:proofErr w:type="spellStart"/>
      <w:r w:rsidRPr="005F17DF">
        <w:t>hwof</w:t>
      </w:r>
      <w:proofErr w:type="spellEnd"/>
    </w:p>
    <w:p w14:paraId="106953A3" w14:textId="451DD348" w:rsidR="006B2101" w:rsidRPr="006C5510" w:rsidRDefault="003E4167" w:rsidP="009E7EDE">
      <w:pPr>
        <w:rPr>
          <w:sz w:val="16"/>
        </w:rPr>
      </w:pPr>
      <w:r w:rsidRPr="00757CA3">
        <w:rPr>
          <w:rStyle w:val="StyleUnderline"/>
          <w:highlight w:val="green"/>
        </w:rPr>
        <w:lastRenderedPageBreak/>
        <w:t xml:space="preserve">A </w:t>
      </w:r>
      <w:r w:rsidRPr="002928A8">
        <w:rPr>
          <w:rStyle w:val="StyleUnderline"/>
        </w:rPr>
        <w:t xml:space="preserve">WTO </w:t>
      </w:r>
      <w:r w:rsidRPr="00757CA3">
        <w:rPr>
          <w:rStyle w:val="StyleUnderline"/>
          <w:highlight w:val="green"/>
        </w:rPr>
        <w:t>waiver is an extreme measure which should</w:t>
      </w:r>
      <w:r w:rsidRPr="005F17DF">
        <w:rPr>
          <w:rStyle w:val="StyleUnderline"/>
        </w:rPr>
        <w:t xml:space="preserve"> only b</w:t>
      </w:r>
      <w:r w:rsidRPr="00757CA3">
        <w:rPr>
          <w:rStyle w:val="StyleUnderline"/>
          <w:highlight w:val="green"/>
        </w:rPr>
        <w:t xml:space="preserve">e used when </w:t>
      </w:r>
      <w:r w:rsidRPr="00F641C6">
        <w:rPr>
          <w:rStyle w:val="StyleUnderline"/>
        </w:rPr>
        <w:t xml:space="preserve">existing </w:t>
      </w:r>
      <w:r w:rsidRPr="00757CA3">
        <w:rPr>
          <w:rStyle w:val="StyleUnderline"/>
          <w:highlight w:val="green"/>
        </w:rPr>
        <w:t>WTO obligations prove inadequate.</w:t>
      </w:r>
      <w:r w:rsidRPr="005F17DF">
        <w:rPr>
          <w:sz w:val="16"/>
        </w:rPr>
        <w:t xml:space="preserve"> This was the case in relation to the compulsory </w:t>
      </w:r>
      <w:proofErr w:type="spellStart"/>
      <w:r w:rsidRPr="005F17DF">
        <w:rPr>
          <w:sz w:val="16"/>
        </w:rPr>
        <w:t>licencing</w:t>
      </w:r>
      <w:proofErr w:type="spellEnd"/>
      <w:r w:rsidRPr="005F17DF">
        <w:rPr>
          <w:sz w:val="16"/>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w:t>
      </w:r>
      <w:r w:rsidRPr="00757CA3">
        <w:rPr>
          <w:rStyle w:val="StyleUnderline"/>
          <w:highlight w:val="green"/>
        </w:rPr>
        <w:t>sponsors</w:t>
      </w:r>
      <w:r w:rsidRPr="005F17DF">
        <w:rPr>
          <w:rStyle w:val="StyleUnderline"/>
        </w:rPr>
        <w:t xml:space="preserve"> </w:t>
      </w:r>
      <w:r w:rsidRPr="00757CA3">
        <w:rPr>
          <w:rStyle w:val="StyleUnderline"/>
          <w:highlight w:val="green"/>
        </w:rPr>
        <w:t>did not provide</w:t>
      </w:r>
      <w:r w:rsidRPr="005F17DF">
        <w:rPr>
          <w:sz w:val="16"/>
        </w:rPr>
        <w:t xml:space="preserve"> further elaboration or </w:t>
      </w:r>
      <w:r w:rsidRPr="00757CA3">
        <w:rPr>
          <w:rStyle w:val="StyleUnderline"/>
          <w:highlight w:val="green"/>
        </w:rPr>
        <w:t>evidence to support their declaration that</w:t>
      </w:r>
      <w:r w:rsidRPr="005F17DF">
        <w:rPr>
          <w:sz w:val="16"/>
        </w:rPr>
        <w:t xml:space="preserve"> “many countries especially developing </w:t>
      </w:r>
      <w:r w:rsidRPr="00757CA3">
        <w:rPr>
          <w:rStyle w:val="StyleUnderline"/>
          <w:highlight w:val="green"/>
        </w:rPr>
        <w:t>countries</w:t>
      </w:r>
      <w:r w:rsidRPr="005F17DF">
        <w:rPr>
          <w:sz w:val="16"/>
        </w:rPr>
        <w:t xml:space="preserve"> may </w:t>
      </w:r>
      <w:r w:rsidRPr="00757CA3">
        <w:rPr>
          <w:rStyle w:val="StyleUnderline"/>
          <w:highlight w:val="green"/>
        </w:rPr>
        <w:t>face</w:t>
      </w:r>
      <w:r w:rsidRPr="005F17DF">
        <w:rPr>
          <w:sz w:val="16"/>
        </w:rPr>
        <w:t xml:space="preserve"> institutional and legal </w:t>
      </w:r>
      <w:r w:rsidRPr="00757CA3">
        <w:rPr>
          <w:rStyle w:val="StyleUnderline"/>
          <w:highlight w:val="green"/>
        </w:rPr>
        <w:t>difficulties</w:t>
      </w:r>
      <w:r w:rsidRPr="005F17DF">
        <w:rPr>
          <w:rStyle w:val="StyleUnderline"/>
        </w:rPr>
        <w:t xml:space="preserve"> when </w:t>
      </w:r>
      <w:r w:rsidRPr="00757CA3">
        <w:rPr>
          <w:rStyle w:val="StyleUnderline"/>
          <w:highlight w:val="green"/>
        </w:rPr>
        <w:t>using flexibilities</w:t>
      </w:r>
      <w:r w:rsidRPr="005F17DF">
        <w:rPr>
          <w:rStyle w:val="StyleUnderline"/>
        </w:rPr>
        <w:t xml:space="preserve"> available</w:t>
      </w:r>
      <w:r w:rsidRPr="005F17DF">
        <w:rPr>
          <w:sz w:val="16"/>
        </w:rPr>
        <w:t xml:space="preserve"> [</w:t>
      </w:r>
      <w:r w:rsidRPr="00757CA3">
        <w:rPr>
          <w:rStyle w:val="StyleUnderline"/>
          <w:highlight w:val="green"/>
        </w:rPr>
        <w:t>under</w:t>
      </w:r>
      <w:r w:rsidRPr="005F17DF">
        <w:rPr>
          <w:rStyle w:val="StyleUnderline"/>
        </w:rPr>
        <w:t xml:space="preserve"> the </w:t>
      </w:r>
      <w:r w:rsidRPr="00757CA3">
        <w:rPr>
          <w:rStyle w:val="StyleUnderline"/>
          <w:highlight w:val="green"/>
        </w:rPr>
        <w:t>TRIPS</w:t>
      </w:r>
      <w:r w:rsidRPr="005F17DF">
        <w:rPr>
          <w:rStyle w:val="StyleUnderline"/>
        </w:rPr>
        <w:t xml:space="preserve"> Agreement</w:t>
      </w:r>
      <w:r w:rsidRPr="005F17DF">
        <w:rPr>
          <w:sz w:val="16"/>
        </w:rPr>
        <w:t xml:space="preserve">]”. 28 Instead, many of the </w:t>
      </w:r>
      <w:r w:rsidRPr="00757CA3">
        <w:rPr>
          <w:rStyle w:val="StyleUnderline"/>
          <w:highlight w:val="green"/>
        </w:rPr>
        <w:t>examples</w:t>
      </w:r>
      <w:r w:rsidRPr="005F17DF">
        <w:rPr>
          <w:sz w:val="16"/>
        </w:rPr>
        <w:t xml:space="preserve"> used by India and South Africa </w:t>
      </w:r>
      <w:r w:rsidRPr="00757CA3">
        <w:rPr>
          <w:rStyle w:val="StyleUnderline"/>
          <w:highlight w:val="green"/>
        </w:rPr>
        <w:t>point to problems not with</w:t>
      </w:r>
      <w:r w:rsidRPr="005F17DF">
        <w:rPr>
          <w:sz w:val="16"/>
        </w:rPr>
        <w:t xml:space="preserve"> the </w:t>
      </w:r>
      <w:r w:rsidRPr="00757CA3">
        <w:rPr>
          <w:rStyle w:val="StyleUnderline"/>
          <w:highlight w:val="green"/>
        </w:rPr>
        <w:t>TRIPS</w:t>
      </w:r>
      <w:r w:rsidRPr="005F17DF">
        <w:rPr>
          <w:sz w:val="16"/>
        </w:rPr>
        <w:t xml:space="preserve"> Agreement </w:t>
      </w:r>
      <w:r w:rsidRPr="00757CA3">
        <w:rPr>
          <w:rStyle w:val="StyleUnderline"/>
          <w:highlight w:val="green"/>
        </w:rPr>
        <w:t>but</w:t>
      </w:r>
      <w:r w:rsidRPr="005F17DF">
        <w:rPr>
          <w:rStyle w:val="StyleUnderline"/>
        </w:rPr>
        <w:t xml:space="preserve"> rather to </w:t>
      </w:r>
      <w:r w:rsidRPr="00757CA3">
        <w:rPr>
          <w:rStyle w:val="StyleUnderline"/>
          <w:highlight w:val="green"/>
        </w:rPr>
        <w:t>failures at the domestic level</w:t>
      </w:r>
      <w:r w:rsidRPr="005F17DF">
        <w:rPr>
          <w:rStyle w:val="StyleUnderline"/>
        </w:rPr>
        <w:t>.</w:t>
      </w:r>
      <w:r w:rsidRPr="005F17DF">
        <w:rPr>
          <w:sz w:val="16"/>
        </w:rPr>
        <w:t xml:space="preserve"> </w:t>
      </w:r>
    </w:p>
    <w:p w14:paraId="7CDD3677" w14:textId="77777777" w:rsidR="00677049" w:rsidRPr="00B942FE" w:rsidRDefault="00677049" w:rsidP="00B927D9">
      <w:pPr>
        <w:pStyle w:val="Heading2"/>
        <w:jc w:val="left"/>
      </w:pPr>
    </w:p>
    <w:sectPr w:rsidR="00677049" w:rsidRPr="00B942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D53AA"/>
    <w:multiLevelType w:val="hybridMultilevel"/>
    <w:tmpl w:val="22C4FB4E"/>
    <w:lvl w:ilvl="0" w:tplc="0CC681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C67CE"/>
    <w:multiLevelType w:val="hybridMultilevel"/>
    <w:tmpl w:val="2174DF54"/>
    <w:lvl w:ilvl="0" w:tplc="0A4E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73736"/>
    <w:multiLevelType w:val="hybridMultilevel"/>
    <w:tmpl w:val="6CC43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CF119F"/>
    <w:multiLevelType w:val="hybridMultilevel"/>
    <w:tmpl w:val="891EE0C6"/>
    <w:lvl w:ilvl="0" w:tplc="18FE2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260C47"/>
    <w:multiLevelType w:val="hybridMultilevel"/>
    <w:tmpl w:val="CEA2B55A"/>
    <w:lvl w:ilvl="0" w:tplc="E5A8F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5A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02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788"/>
    <w:rsid w:val="0027729E"/>
    <w:rsid w:val="002843B2"/>
    <w:rsid w:val="00284ED6"/>
    <w:rsid w:val="00290C5A"/>
    <w:rsid w:val="00290C92"/>
    <w:rsid w:val="0029647A"/>
    <w:rsid w:val="00296504"/>
    <w:rsid w:val="002B5511"/>
    <w:rsid w:val="002B7ACF"/>
    <w:rsid w:val="002E0169"/>
    <w:rsid w:val="002E0235"/>
    <w:rsid w:val="002E0643"/>
    <w:rsid w:val="002E392E"/>
    <w:rsid w:val="002E6BBC"/>
    <w:rsid w:val="002F1BA9"/>
    <w:rsid w:val="002F6E74"/>
    <w:rsid w:val="003106B3"/>
    <w:rsid w:val="0031385D"/>
    <w:rsid w:val="003171AB"/>
    <w:rsid w:val="003223B2"/>
    <w:rsid w:val="00322A67"/>
    <w:rsid w:val="003238B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67"/>
    <w:rsid w:val="003E5302"/>
    <w:rsid w:val="003E5BF1"/>
    <w:rsid w:val="003F2452"/>
    <w:rsid w:val="003F41EA"/>
    <w:rsid w:val="003F7DF0"/>
    <w:rsid w:val="004039AF"/>
    <w:rsid w:val="00407AFF"/>
    <w:rsid w:val="0041155D"/>
    <w:rsid w:val="004170BF"/>
    <w:rsid w:val="004270E3"/>
    <w:rsid w:val="004348DC"/>
    <w:rsid w:val="00434921"/>
    <w:rsid w:val="00442018"/>
    <w:rsid w:val="00442660"/>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9A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6B"/>
    <w:rsid w:val="006529B9"/>
    <w:rsid w:val="00654695"/>
    <w:rsid w:val="0065500A"/>
    <w:rsid w:val="00655217"/>
    <w:rsid w:val="0065727C"/>
    <w:rsid w:val="00661ABB"/>
    <w:rsid w:val="00674A78"/>
    <w:rsid w:val="00677049"/>
    <w:rsid w:val="00694D28"/>
    <w:rsid w:val="00696A16"/>
    <w:rsid w:val="006A4840"/>
    <w:rsid w:val="006A52A0"/>
    <w:rsid w:val="006A7E1D"/>
    <w:rsid w:val="006B2101"/>
    <w:rsid w:val="006C1009"/>
    <w:rsid w:val="006C3A56"/>
    <w:rsid w:val="006D13F4"/>
    <w:rsid w:val="006D6AED"/>
    <w:rsid w:val="006E6D0B"/>
    <w:rsid w:val="006E7414"/>
    <w:rsid w:val="006F126E"/>
    <w:rsid w:val="006F32C9"/>
    <w:rsid w:val="006F3834"/>
    <w:rsid w:val="006F5693"/>
    <w:rsid w:val="006F5D4C"/>
    <w:rsid w:val="00700538"/>
    <w:rsid w:val="00717B01"/>
    <w:rsid w:val="00721FD1"/>
    <w:rsid w:val="007227D9"/>
    <w:rsid w:val="0072491F"/>
    <w:rsid w:val="00725598"/>
    <w:rsid w:val="007374A1"/>
    <w:rsid w:val="00752712"/>
    <w:rsid w:val="00753A84"/>
    <w:rsid w:val="007611F5"/>
    <w:rsid w:val="007619E4"/>
    <w:rsid w:val="00761E75"/>
    <w:rsid w:val="0076495E"/>
    <w:rsid w:val="00765FC8"/>
    <w:rsid w:val="00775694"/>
    <w:rsid w:val="0078524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CB6"/>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06F"/>
    <w:rsid w:val="009A1467"/>
    <w:rsid w:val="009A6464"/>
    <w:rsid w:val="009B69F5"/>
    <w:rsid w:val="009C5FF7"/>
    <w:rsid w:val="009C6292"/>
    <w:rsid w:val="009D15DB"/>
    <w:rsid w:val="009D3133"/>
    <w:rsid w:val="009E160D"/>
    <w:rsid w:val="009E7EDE"/>
    <w:rsid w:val="009F1CBB"/>
    <w:rsid w:val="009F3305"/>
    <w:rsid w:val="009F6FB2"/>
    <w:rsid w:val="00A071C0"/>
    <w:rsid w:val="00A22670"/>
    <w:rsid w:val="00A24B35"/>
    <w:rsid w:val="00A271BA"/>
    <w:rsid w:val="00A27F86"/>
    <w:rsid w:val="00A431C6"/>
    <w:rsid w:val="00A54315"/>
    <w:rsid w:val="00A60FBC"/>
    <w:rsid w:val="00A65C0B"/>
    <w:rsid w:val="00A75B84"/>
    <w:rsid w:val="00A776BA"/>
    <w:rsid w:val="00A81FD2"/>
    <w:rsid w:val="00A8441A"/>
    <w:rsid w:val="00A8674A"/>
    <w:rsid w:val="00A96E24"/>
    <w:rsid w:val="00AA6F6E"/>
    <w:rsid w:val="00AA7E5D"/>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DD"/>
    <w:rsid w:val="00B3569C"/>
    <w:rsid w:val="00B43676"/>
    <w:rsid w:val="00B5602D"/>
    <w:rsid w:val="00B60125"/>
    <w:rsid w:val="00B6656B"/>
    <w:rsid w:val="00B71625"/>
    <w:rsid w:val="00B75C54"/>
    <w:rsid w:val="00B8710E"/>
    <w:rsid w:val="00B927D9"/>
    <w:rsid w:val="00B92A93"/>
    <w:rsid w:val="00B942F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BD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A7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0A768"/>
  <w14:defaultImageDpi w14:val="300"/>
  <w15:docId w15:val="{FF9BE88F-56F1-1142-8569-5822094B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210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B21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21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6B21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6B21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21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101"/>
  </w:style>
  <w:style w:type="character" w:customStyle="1" w:styleId="Heading1Char">
    <w:name w:val="Heading 1 Char"/>
    <w:aliases w:val="Pocket Char"/>
    <w:basedOn w:val="DefaultParagraphFont"/>
    <w:link w:val="Heading1"/>
    <w:uiPriority w:val="9"/>
    <w:rsid w:val="006B21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210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6B210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6B21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6B210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6B210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6B210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210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6B2101"/>
    <w:rPr>
      <w:color w:val="auto"/>
      <w:u w:val="none"/>
    </w:rPr>
  </w:style>
  <w:style w:type="paragraph" w:styleId="DocumentMap">
    <w:name w:val="Document Map"/>
    <w:basedOn w:val="Normal"/>
    <w:link w:val="DocumentMapChar"/>
    <w:uiPriority w:val="99"/>
    <w:semiHidden/>
    <w:unhideWhenUsed/>
    <w:rsid w:val="006B21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2101"/>
    <w:rPr>
      <w:rFonts w:ascii="Lucida Grande" w:hAnsi="Lucida Grande" w:cs="Lucida Grande"/>
    </w:rPr>
  </w:style>
  <w:style w:type="paragraph" w:customStyle="1" w:styleId="textbold">
    <w:name w:val="text bold"/>
    <w:basedOn w:val="Normal"/>
    <w:link w:val="Emphasis"/>
    <w:uiPriority w:val="20"/>
    <w:qFormat/>
    <w:rsid w:val="006C10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Revision">
    <w:name w:val="Revision"/>
    <w:hidden/>
    <w:uiPriority w:val="99"/>
    <w:semiHidden/>
    <w:rsid w:val="006C1009"/>
    <w:rPr>
      <w:rFonts w:ascii="Calibri" w:hAnsi="Calibri" w:cs="Calibri"/>
      <w:sz w:val="22"/>
    </w:rPr>
  </w:style>
  <w:style w:type="paragraph" w:customStyle="1" w:styleId="Emphasize">
    <w:name w:val="Emphasize"/>
    <w:basedOn w:val="Normal"/>
    <w:uiPriority w:val="20"/>
    <w:qFormat/>
    <w:rsid w:val="006C100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20"/>
    <w:qFormat/>
    <w:rsid w:val="00661AB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275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64834">
      <w:bodyDiv w:val="1"/>
      <w:marLeft w:val="0"/>
      <w:marRight w:val="0"/>
      <w:marTop w:val="0"/>
      <w:marBottom w:val="0"/>
      <w:divBdr>
        <w:top w:val="none" w:sz="0" w:space="0" w:color="auto"/>
        <w:left w:val="none" w:sz="0" w:space="0" w:color="auto"/>
        <w:bottom w:val="none" w:sz="0" w:space="0" w:color="auto"/>
        <w:right w:val="none" w:sz="0" w:space="0" w:color="auto"/>
      </w:divBdr>
      <w:divsChild>
        <w:div w:id="506792323">
          <w:marLeft w:val="0"/>
          <w:marRight w:val="0"/>
          <w:marTop w:val="0"/>
          <w:marBottom w:val="0"/>
          <w:divBdr>
            <w:top w:val="none" w:sz="0" w:space="0" w:color="auto"/>
            <w:left w:val="none" w:sz="0" w:space="0" w:color="auto"/>
            <w:bottom w:val="none" w:sz="0" w:space="0" w:color="auto"/>
            <w:right w:val="none" w:sz="0" w:space="0" w:color="auto"/>
          </w:divBdr>
          <w:divsChild>
            <w:div w:id="1982691681">
              <w:marLeft w:val="0"/>
              <w:marRight w:val="0"/>
              <w:marTop w:val="0"/>
              <w:marBottom w:val="0"/>
              <w:divBdr>
                <w:top w:val="none" w:sz="0" w:space="0" w:color="auto"/>
                <w:left w:val="none" w:sz="0" w:space="0" w:color="auto"/>
                <w:bottom w:val="none" w:sz="0" w:space="0" w:color="auto"/>
                <w:right w:val="none" w:sz="0" w:space="0" w:color="auto"/>
              </w:divBdr>
              <w:divsChild>
                <w:div w:id="1446542264">
                  <w:marLeft w:val="0"/>
                  <w:marRight w:val="0"/>
                  <w:marTop w:val="0"/>
                  <w:marBottom w:val="0"/>
                  <w:divBdr>
                    <w:top w:val="none" w:sz="0" w:space="0" w:color="auto"/>
                    <w:left w:val="none" w:sz="0" w:space="0" w:color="auto"/>
                    <w:bottom w:val="none" w:sz="0" w:space="0" w:color="auto"/>
                    <w:right w:val="none" w:sz="0" w:space="0" w:color="auto"/>
                  </w:divBdr>
                  <w:divsChild>
                    <w:div w:id="1546332739">
                      <w:marLeft w:val="0"/>
                      <w:marRight w:val="0"/>
                      <w:marTop w:val="0"/>
                      <w:marBottom w:val="0"/>
                      <w:divBdr>
                        <w:top w:val="none" w:sz="0" w:space="0" w:color="auto"/>
                        <w:left w:val="none" w:sz="0" w:space="0" w:color="auto"/>
                        <w:bottom w:val="none" w:sz="0" w:space="0" w:color="auto"/>
                        <w:right w:val="none" w:sz="0" w:space="0" w:color="auto"/>
                      </w:divBdr>
                      <w:divsChild>
                        <w:div w:id="55301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670882">
          <w:marLeft w:val="0"/>
          <w:marRight w:val="0"/>
          <w:marTop w:val="0"/>
          <w:marBottom w:val="0"/>
          <w:divBdr>
            <w:top w:val="none" w:sz="0" w:space="0" w:color="auto"/>
            <w:left w:val="none" w:sz="0" w:space="0" w:color="auto"/>
            <w:bottom w:val="none" w:sz="0" w:space="0" w:color="auto"/>
            <w:right w:val="none" w:sz="0" w:space="0" w:color="auto"/>
          </w:divBdr>
          <w:divsChild>
            <w:div w:id="53893418">
              <w:marLeft w:val="0"/>
              <w:marRight w:val="0"/>
              <w:marTop w:val="0"/>
              <w:marBottom w:val="0"/>
              <w:divBdr>
                <w:top w:val="none" w:sz="0" w:space="0" w:color="auto"/>
                <w:left w:val="none" w:sz="0" w:space="0" w:color="auto"/>
                <w:bottom w:val="none" w:sz="0" w:space="0" w:color="auto"/>
                <w:right w:val="none" w:sz="0" w:space="0" w:color="auto"/>
              </w:divBdr>
            </w:div>
            <w:div w:id="720907034">
              <w:marLeft w:val="0"/>
              <w:marRight w:val="0"/>
              <w:marTop w:val="0"/>
              <w:marBottom w:val="0"/>
              <w:divBdr>
                <w:top w:val="none" w:sz="0" w:space="0" w:color="auto"/>
                <w:left w:val="none" w:sz="0" w:space="0" w:color="auto"/>
                <w:bottom w:val="none" w:sz="0" w:space="0" w:color="auto"/>
                <w:right w:val="none" w:sz="0" w:space="0" w:color="auto"/>
              </w:divBdr>
              <w:divsChild>
                <w:div w:id="1457796017">
                  <w:marLeft w:val="0"/>
                  <w:marRight w:val="0"/>
                  <w:marTop w:val="0"/>
                  <w:marBottom w:val="0"/>
                  <w:divBdr>
                    <w:top w:val="none" w:sz="0" w:space="0" w:color="auto"/>
                    <w:left w:val="none" w:sz="0" w:space="0" w:color="auto"/>
                    <w:bottom w:val="none" w:sz="0" w:space="0" w:color="auto"/>
                    <w:right w:val="none" w:sz="0" w:space="0" w:color="auto"/>
                  </w:divBdr>
                  <w:divsChild>
                    <w:div w:id="1094781932">
                      <w:marLeft w:val="0"/>
                      <w:marRight w:val="0"/>
                      <w:marTop w:val="0"/>
                      <w:marBottom w:val="0"/>
                      <w:divBdr>
                        <w:top w:val="none" w:sz="0" w:space="0" w:color="auto"/>
                        <w:left w:val="none" w:sz="0" w:space="0" w:color="auto"/>
                        <w:bottom w:val="none" w:sz="0" w:space="0" w:color="auto"/>
                        <w:right w:val="none" w:sz="0" w:space="0" w:color="auto"/>
                      </w:divBdr>
                      <w:divsChild>
                        <w:div w:id="143937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73590">
          <w:marLeft w:val="0"/>
          <w:marRight w:val="0"/>
          <w:marTop w:val="0"/>
          <w:marBottom w:val="0"/>
          <w:divBdr>
            <w:top w:val="none" w:sz="0" w:space="0" w:color="auto"/>
            <w:left w:val="none" w:sz="0" w:space="0" w:color="auto"/>
            <w:bottom w:val="none" w:sz="0" w:space="0" w:color="auto"/>
            <w:right w:val="none" w:sz="0" w:space="0" w:color="auto"/>
          </w:divBdr>
          <w:divsChild>
            <w:div w:id="2127699834">
              <w:marLeft w:val="0"/>
              <w:marRight w:val="0"/>
              <w:marTop w:val="0"/>
              <w:marBottom w:val="0"/>
              <w:divBdr>
                <w:top w:val="none" w:sz="0" w:space="0" w:color="auto"/>
                <w:left w:val="none" w:sz="0" w:space="0" w:color="auto"/>
                <w:bottom w:val="none" w:sz="0" w:space="0" w:color="auto"/>
                <w:right w:val="none" w:sz="0" w:space="0" w:color="auto"/>
              </w:divBdr>
            </w:div>
            <w:div w:id="1093361900">
              <w:marLeft w:val="0"/>
              <w:marRight w:val="0"/>
              <w:marTop w:val="0"/>
              <w:marBottom w:val="0"/>
              <w:divBdr>
                <w:top w:val="none" w:sz="0" w:space="0" w:color="auto"/>
                <w:left w:val="none" w:sz="0" w:space="0" w:color="auto"/>
                <w:bottom w:val="none" w:sz="0" w:space="0" w:color="auto"/>
                <w:right w:val="none" w:sz="0" w:space="0" w:color="auto"/>
              </w:divBdr>
              <w:divsChild>
                <w:div w:id="1785609125">
                  <w:marLeft w:val="0"/>
                  <w:marRight w:val="0"/>
                  <w:marTop w:val="0"/>
                  <w:marBottom w:val="0"/>
                  <w:divBdr>
                    <w:top w:val="none" w:sz="0" w:space="0" w:color="auto"/>
                    <w:left w:val="none" w:sz="0" w:space="0" w:color="auto"/>
                    <w:bottom w:val="none" w:sz="0" w:space="0" w:color="auto"/>
                    <w:right w:val="none" w:sz="0" w:space="0" w:color="auto"/>
                  </w:divBdr>
                  <w:divsChild>
                    <w:div w:id="529539414">
                      <w:marLeft w:val="0"/>
                      <w:marRight w:val="0"/>
                      <w:marTop w:val="0"/>
                      <w:marBottom w:val="0"/>
                      <w:divBdr>
                        <w:top w:val="none" w:sz="0" w:space="0" w:color="auto"/>
                        <w:left w:val="none" w:sz="0" w:space="0" w:color="auto"/>
                        <w:bottom w:val="none" w:sz="0" w:space="0" w:color="auto"/>
                        <w:right w:val="none" w:sz="0" w:space="0" w:color="auto"/>
                      </w:divBdr>
                      <w:divsChild>
                        <w:div w:id="78265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27267">
          <w:marLeft w:val="0"/>
          <w:marRight w:val="0"/>
          <w:marTop w:val="0"/>
          <w:marBottom w:val="0"/>
          <w:divBdr>
            <w:top w:val="none" w:sz="0" w:space="0" w:color="auto"/>
            <w:left w:val="none" w:sz="0" w:space="0" w:color="auto"/>
            <w:bottom w:val="none" w:sz="0" w:space="0" w:color="auto"/>
            <w:right w:val="none" w:sz="0" w:space="0" w:color="auto"/>
          </w:divBdr>
          <w:divsChild>
            <w:div w:id="1429161106">
              <w:marLeft w:val="0"/>
              <w:marRight w:val="0"/>
              <w:marTop w:val="0"/>
              <w:marBottom w:val="0"/>
              <w:divBdr>
                <w:top w:val="none" w:sz="0" w:space="0" w:color="auto"/>
                <w:left w:val="none" w:sz="0" w:space="0" w:color="auto"/>
                <w:bottom w:val="none" w:sz="0" w:space="0" w:color="auto"/>
                <w:right w:val="none" w:sz="0" w:space="0" w:color="auto"/>
              </w:divBdr>
            </w:div>
            <w:div w:id="6561255">
              <w:marLeft w:val="0"/>
              <w:marRight w:val="0"/>
              <w:marTop w:val="0"/>
              <w:marBottom w:val="0"/>
              <w:divBdr>
                <w:top w:val="none" w:sz="0" w:space="0" w:color="auto"/>
                <w:left w:val="none" w:sz="0" w:space="0" w:color="auto"/>
                <w:bottom w:val="none" w:sz="0" w:space="0" w:color="auto"/>
                <w:right w:val="none" w:sz="0" w:space="0" w:color="auto"/>
              </w:divBdr>
              <w:divsChild>
                <w:div w:id="1112633485">
                  <w:marLeft w:val="0"/>
                  <w:marRight w:val="0"/>
                  <w:marTop w:val="0"/>
                  <w:marBottom w:val="0"/>
                  <w:divBdr>
                    <w:top w:val="none" w:sz="0" w:space="0" w:color="auto"/>
                    <w:left w:val="none" w:sz="0" w:space="0" w:color="auto"/>
                    <w:bottom w:val="none" w:sz="0" w:space="0" w:color="auto"/>
                    <w:right w:val="none" w:sz="0" w:space="0" w:color="auto"/>
                  </w:divBdr>
                  <w:divsChild>
                    <w:div w:id="1955016679">
                      <w:marLeft w:val="0"/>
                      <w:marRight w:val="0"/>
                      <w:marTop w:val="0"/>
                      <w:marBottom w:val="0"/>
                      <w:divBdr>
                        <w:top w:val="none" w:sz="0" w:space="0" w:color="auto"/>
                        <w:left w:val="none" w:sz="0" w:space="0" w:color="auto"/>
                        <w:bottom w:val="none" w:sz="0" w:space="0" w:color="auto"/>
                        <w:right w:val="none" w:sz="0" w:space="0" w:color="auto"/>
                      </w:divBdr>
                      <w:divsChild>
                        <w:div w:id="9761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96545">
          <w:marLeft w:val="0"/>
          <w:marRight w:val="0"/>
          <w:marTop w:val="0"/>
          <w:marBottom w:val="0"/>
          <w:divBdr>
            <w:top w:val="none" w:sz="0" w:space="0" w:color="auto"/>
            <w:left w:val="none" w:sz="0" w:space="0" w:color="auto"/>
            <w:bottom w:val="none" w:sz="0" w:space="0" w:color="auto"/>
            <w:right w:val="none" w:sz="0" w:space="0" w:color="auto"/>
          </w:divBdr>
          <w:divsChild>
            <w:div w:id="582182723">
              <w:marLeft w:val="0"/>
              <w:marRight w:val="0"/>
              <w:marTop w:val="0"/>
              <w:marBottom w:val="0"/>
              <w:divBdr>
                <w:top w:val="none" w:sz="0" w:space="0" w:color="auto"/>
                <w:left w:val="none" w:sz="0" w:space="0" w:color="auto"/>
                <w:bottom w:val="none" w:sz="0" w:space="0" w:color="auto"/>
                <w:right w:val="none" w:sz="0" w:space="0" w:color="auto"/>
              </w:divBdr>
            </w:div>
            <w:div w:id="670332256">
              <w:marLeft w:val="0"/>
              <w:marRight w:val="0"/>
              <w:marTop w:val="0"/>
              <w:marBottom w:val="0"/>
              <w:divBdr>
                <w:top w:val="none" w:sz="0" w:space="0" w:color="auto"/>
                <w:left w:val="none" w:sz="0" w:space="0" w:color="auto"/>
                <w:bottom w:val="none" w:sz="0" w:space="0" w:color="auto"/>
                <w:right w:val="none" w:sz="0" w:space="0" w:color="auto"/>
              </w:divBdr>
              <w:divsChild>
                <w:div w:id="1355228891">
                  <w:marLeft w:val="0"/>
                  <w:marRight w:val="0"/>
                  <w:marTop w:val="0"/>
                  <w:marBottom w:val="0"/>
                  <w:divBdr>
                    <w:top w:val="none" w:sz="0" w:space="0" w:color="auto"/>
                    <w:left w:val="none" w:sz="0" w:space="0" w:color="auto"/>
                    <w:bottom w:val="none" w:sz="0" w:space="0" w:color="auto"/>
                    <w:right w:val="none" w:sz="0" w:space="0" w:color="auto"/>
                  </w:divBdr>
                  <w:divsChild>
                    <w:div w:id="591085608">
                      <w:marLeft w:val="0"/>
                      <w:marRight w:val="0"/>
                      <w:marTop w:val="0"/>
                      <w:marBottom w:val="0"/>
                      <w:divBdr>
                        <w:top w:val="none" w:sz="0" w:space="0" w:color="auto"/>
                        <w:left w:val="none" w:sz="0" w:space="0" w:color="auto"/>
                        <w:bottom w:val="none" w:sz="0" w:space="0" w:color="auto"/>
                        <w:right w:val="none" w:sz="0" w:space="0" w:color="auto"/>
                      </w:divBdr>
                      <w:divsChild>
                        <w:div w:id="45128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992587">
          <w:marLeft w:val="0"/>
          <w:marRight w:val="0"/>
          <w:marTop w:val="0"/>
          <w:marBottom w:val="0"/>
          <w:divBdr>
            <w:top w:val="none" w:sz="0" w:space="0" w:color="auto"/>
            <w:left w:val="none" w:sz="0" w:space="0" w:color="auto"/>
            <w:bottom w:val="none" w:sz="0" w:space="0" w:color="auto"/>
            <w:right w:val="none" w:sz="0" w:space="0" w:color="auto"/>
          </w:divBdr>
          <w:divsChild>
            <w:div w:id="726492689">
              <w:marLeft w:val="0"/>
              <w:marRight w:val="0"/>
              <w:marTop w:val="0"/>
              <w:marBottom w:val="0"/>
              <w:divBdr>
                <w:top w:val="none" w:sz="0" w:space="0" w:color="auto"/>
                <w:left w:val="none" w:sz="0" w:space="0" w:color="auto"/>
                <w:bottom w:val="none" w:sz="0" w:space="0" w:color="auto"/>
                <w:right w:val="none" w:sz="0" w:space="0" w:color="auto"/>
              </w:divBdr>
            </w:div>
            <w:div w:id="161045811">
              <w:marLeft w:val="0"/>
              <w:marRight w:val="0"/>
              <w:marTop w:val="0"/>
              <w:marBottom w:val="0"/>
              <w:divBdr>
                <w:top w:val="none" w:sz="0" w:space="0" w:color="auto"/>
                <w:left w:val="none" w:sz="0" w:space="0" w:color="auto"/>
                <w:bottom w:val="none" w:sz="0" w:space="0" w:color="auto"/>
                <w:right w:val="none" w:sz="0" w:space="0" w:color="auto"/>
              </w:divBdr>
              <w:divsChild>
                <w:div w:id="1416122240">
                  <w:marLeft w:val="0"/>
                  <w:marRight w:val="0"/>
                  <w:marTop w:val="0"/>
                  <w:marBottom w:val="0"/>
                  <w:divBdr>
                    <w:top w:val="none" w:sz="0" w:space="0" w:color="auto"/>
                    <w:left w:val="none" w:sz="0" w:space="0" w:color="auto"/>
                    <w:bottom w:val="none" w:sz="0" w:space="0" w:color="auto"/>
                    <w:right w:val="none" w:sz="0" w:space="0" w:color="auto"/>
                  </w:divBdr>
                  <w:divsChild>
                    <w:div w:id="1724912326">
                      <w:marLeft w:val="0"/>
                      <w:marRight w:val="0"/>
                      <w:marTop w:val="0"/>
                      <w:marBottom w:val="0"/>
                      <w:divBdr>
                        <w:top w:val="none" w:sz="0" w:space="0" w:color="auto"/>
                        <w:left w:val="none" w:sz="0" w:space="0" w:color="auto"/>
                        <w:bottom w:val="none" w:sz="0" w:space="0" w:color="auto"/>
                        <w:right w:val="none" w:sz="0" w:space="0" w:color="auto"/>
                      </w:divBdr>
                      <w:divsChild>
                        <w:div w:id="139870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217267">
          <w:marLeft w:val="0"/>
          <w:marRight w:val="0"/>
          <w:marTop w:val="0"/>
          <w:marBottom w:val="0"/>
          <w:divBdr>
            <w:top w:val="none" w:sz="0" w:space="0" w:color="auto"/>
            <w:left w:val="none" w:sz="0" w:space="0" w:color="auto"/>
            <w:bottom w:val="none" w:sz="0" w:space="0" w:color="auto"/>
            <w:right w:val="none" w:sz="0" w:space="0" w:color="auto"/>
          </w:divBdr>
          <w:divsChild>
            <w:div w:id="348724718">
              <w:marLeft w:val="0"/>
              <w:marRight w:val="0"/>
              <w:marTop w:val="0"/>
              <w:marBottom w:val="0"/>
              <w:divBdr>
                <w:top w:val="none" w:sz="0" w:space="0" w:color="auto"/>
                <w:left w:val="none" w:sz="0" w:space="0" w:color="auto"/>
                <w:bottom w:val="none" w:sz="0" w:space="0" w:color="auto"/>
                <w:right w:val="none" w:sz="0" w:space="0" w:color="auto"/>
              </w:divBdr>
            </w:div>
            <w:div w:id="951982546">
              <w:marLeft w:val="0"/>
              <w:marRight w:val="0"/>
              <w:marTop w:val="0"/>
              <w:marBottom w:val="0"/>
              <w:divBdr>
                <w:top w:val="none" w:sz="0" w:space="0" w:color="auto"/>
                <w:left w:val="none" w:sz="0" w:space="0" w:color="auto"/>
                <w:bottom w:val="none" w:sz="0" w:space="0" w:color="auto"/>
                <w:right w:val="none" w:sz="0" w:space="0" w:color="auto"/>
              </w:divBdr>
              <w:divsChild>
                <w:div w:id="1025444536">
                  <w:marLeft w:val="0"/>
                  <w:marRight w:val="0"/>
                  <w:marTop w:val="0"/>
                  <w:marBottom w:val="0"/>
                  <w:divBdr>
                    <w:top w:val="none" w:sz="0" w:space="0" w:color="auto"/>
                    <w:left w:val="none" w:sz="0" w:space="0" w:color="auto"/>
                    <w:bottom w:val="none" w:sz="0" w:space="0" w:color="auto"/>
                    <w:right w:val="none" w:sz="0" w:space="0" w:color="auto"/>
                  </w:divBdr>
                  <w:divsChild>
                    <w:div w:id="281033330">
                      <w:marLeft w:val="0"/>
                      <w:marRight w:val="0"/>
                      <w:marTop w:val="0"/>
                      <w:marBottom w:val="0"/>
                      <w:divBdr>
                        <w:top w:val="none" w:sz="0" w:space="0" w:color="auto"/>
                        <w:left w:val="none" w:sz="0" w:space="0" w:color="auto"/>
                        <w:bottom w:val="none" w:sz="0" w:space="0" w:color="auto"/>
                        <w:right w:val="none" w:sz="0" w:space="0" w:color="auto"/>
                      </w:divBdr>
                      <w:divsChild>
                        <w:div w:id="110658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772103">
          <w:marLeft w:val="0"/>
          <w:marRight w:val="0"/>
          <w:marTop w:val="0"/>
          <w:marBottom w:val="0"/>
          <w:divBdr>
            <w:top w:val="none" w:sz="0" w:space="0" w:color="auto"/>
            <w:left w:val="none" w:sz="0" w:space="0" w:color="auto"/>
            <w:bottom w:val="none" w:sz="0" w:space="0" w:color="auto"/>
            <w:right w:val="none" w:sz="0" w:space="0" w:color="auto"/>
          </w:divBdr>
          <w:divsChild>
            <w:div w:id="759571796">
              <w:marLeft w:val="0"/>
              <w:marRight w:val="0"/>
              <w:marTop w:val="0"/>
              <w:marBottom w:val="0"/>
              <w:divBdr>
                <w:top w:val="none" w:sz="0" w:space="0" w:color="auto"/>
                <w:left w:val="none" w:sz="0" w:space="0" w:color="auto"/>
                <w:bottom w:val="none" w:sz="0" w:space="0" w:color="auto"/>
                <w:right w:val="none" w:sz="0" w:space="0" w:color="auto"/>
              </w:divBdr>
            </w:div>
            <w:div w:id="1110516460">
              <w:marLeft w:val="0"/>
              <w:marRight w:val="0"/>
              <w:marTop w:val="0"/>
              <w:marBottom w:val="0"/>
              <w:divBdr>
                <w:top w:val="none" w:sz="0" w:space="0" w:color="auto"/>
                <w:left w:val="none" w:sz="0" w:space="0" w:color="auto"/>
                <w:bottom w:val="none" w:sz="0" w:space="0" w:color="auto"/>
                <w:right w:val="none" w:sz="0" w:space="0" w:color="auto"/>
              </w:divBdr>
              <w:divsChild>
                <w:div w:id="861169349">
                  <w:marLeft w:val="0"/>
                  <w:marRight w:val="0"/>
                  <w:marTop w:val="0"/>
                  <w:marBottom w:val="0"/>
                  <w:divBdr>
                    <w:top w:val="none" w:sz="0" w:space="0" w:color="auto"/>
                    <w:left w:val="none" w:sz="0" w:space="0" w:color="auto"/>
                    <w:bottom w:val="none" w:sz="0" w:space="0" w:color="auto"/>
                    <w:right w:val="none" w:sz="0" w:space="0" w:color="auto"/>
                  </w:divBdr>
                  <w:divsChild>
                    <w:div w:id="512695893">
                      <w:marLeft w:val="0"/>
                      <w:marRight w:val="0"/>
                      <w:marTop w:val="0"/>
                      <w:marBottom w:val="0"/>
                      <w:divBdr>
                        <w:top w:val="none" w:sz="0" w:space="0" w:color="auto"/>
                        <w:left w:val="none" w:sz="0" w:space="0" w:color="auto"/>
                        <w:bottom w:val="none" w:sz="0" w:space="0" w:color="auto"/>
                        <w:right w:val="none" w:sz="0" w:space="0" w:color="auto"/>
                      </w:divBdr>
                      <w:divsChild>
                        <w:div w:id="34899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novations.bmj.com/content/1/2/4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t.com/content/2f41b122-5738-4707-a822-0d79276710c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apers.ssrn.com/sol3/papers.cfm?abstract_id=37898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n.com/2021/05/05/world/covid-19-vaccine-patents-wto-intl/index.html" TargetMode="External"/><Relationship Id="rId5" Type="http://schemas.openxmlformats.org/officeDocument/2006/relationships/numbering" Target="numbering.xml"/><Relationship Id="rId15" Type="http://schemas.openxmlformats.org/officeDocument/2006/relationships/hyperlink" Target="https://innovations.bmj.com/content/1/2/49" TargetMode="External"/><Relationship Id="rId10" Type="http://schemas.openxmlformats.org/officeDocument/2006/relationships/hyperlink" Target="https://www.nytimes.com/interactive/2021/world/covid-vaccinations-tracker.html" TargetMode="External"/><Relationship Id="rId4" Type="http://schemas.openxmlformats.org/officeDocument/2006/relationships/customXml" Target="../customXml/item4.xml"/><Relationship Id="rId9" Type="http://schemas.openxmlformats.org/officeDocument/2006/relationships/hyperlink" Target="https://www.cato.org/commentary/waiving-covid-19-vaccine-patents-would-be-disastrous" TargetMode="External"/><Relationship Id="rId14"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26</Pages>
  <Words>12974</Words>
  <Characters>73957</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12</cp:revision>
  <dcterms:created xsi:type="dcterms:W3CDTF">2021-09-19T16:06:00Z</dcterms:created>
  <dcterms:modified xsi:type="dcterms:W3CDTF">2021-10-09T02:26:00Z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