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64138" w14:textId="77777777" w:rsidR="0004600C" w:rsidRPr="00BF41AA" w:rsidRDefault="0004600C" w:rsidP="0004600C"/>
    <w:p w14:paraId="729AC4D3" w14:textId="77777777" w:rsidR="0004600C" w:rsidRDefault="0004600C" w:rsidP="0004600C">
      <w:pPr>
        <w:pStyle w:val="Heading2"/>
      </w:pPr>
      <w:r>
        <w:lastRenderedPageBreak/>
        <w:t>Theory</w:t>
      </w:r>
    </w:p>
    <w:p w14:paraId="14BF1D46" w14:textId="77777777" w:rsidR="0004600C" w:rsidRDefault="0004600C" w:rsidP="0004600C">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Their failure to specify an agent is a voting issue – makes mechanism counterplans and agent-based </w:t>
      </w:r>
      <w:proofErr w:type="spellStart"/>
      <w:r>
        <w:rPr>
          <w:rFonts w:ascii="Open Sans" w:hAnsi="Open Sans" w:cs="Open Sans"/>
          <w:color w:val="000000"/>
          <w:sz w:val="21"/>
          <w:szCs w:val="21"/>
        </w:rPr>
        <w:t>disads</w:t>
      </w:r>
      <w:proofErr w:type="spellEnd"/>
      <w:r>
        <w:rPr>
          <w:rFonts w:ascii="Open Sans" w:hAnsi="Open Sans" w:cs="Open Sans"/>
          <w:color w:val="000000"/>
          <w:sz w:val="21"/>
          <w:szCs w:val="21"/>
        </w:rPr>
        <w:t xml:space="preserve"> impossible – it’s a voter for fairness because the 1AR can spike out of DAs and CPs, which kills clash and nuance. Means stick them with governments implementing the plan – that’s normal means since it’s what the literature assumes and what most </w:t>
      </w:r>
      <w:proofErr w:type="spellStart"/>
      <w:r>
        <w:rPr>
          <w:rFonts w:ascii="Open Sans" w:hAnsi="Open Sans" w:cs="Open Sans"/>
          <w:color w:val="000000"/>
          <w:sz w:val="21"/>
          <w:szCs w:val="21"/>
        </w:rPr>
        <w:t>disad</w:t>
      </w:r>
      <w:proofErr w:type="spellEnd"/>
      <w:r>
        <w:rPr>
          <w:rFonts w:ascii="Open Sans" w:hAnsi="Open Sans" w:cs="Open Sans"/>
          <w:color w:val="000000"/>
          <w:sz w:val="21"/>
          <w:szCs w:val="21"/>
        </w:rPr>
        <w:t xml:space="preserve"> links are about</w:t>
      </w:r>
    </w:p>
    <w:p w14:paraId="0B91F93B" w14:textId="414AF431" w:rsidR="0004600C" w:rsidRDefault="0004600C" w:rsidP="0004600C">
      <w:pPr>
        <w:pStyle w:val="Heading2"/>
      </w:pPr>
      <w:r>
        <w:lastRenderedPageBreak/>
        <w:t>China</w:t>
      </w:r>
    </w:p>
    <w:p w14:paraId="087764AA" w14:textId="77777777" w:rsidR="0004600C" w:rsidRPr="00F00ED9" w:rsidRDefault="0004600C" w:rsidP="0004600C">
      <w:pPr>
        <w:pStyle w:val="Heading4"/>
        <w:rPr>
          <w:color w:val="FF0000"/>
        </w:rPr>
      </w:pPr>
      <w:r>
        <w:t xml:space="preserve">Plan: The appropriation of space by private entities is unjust, except for companies incorporated in the People’s Republic of China. </w:t>
      </w:r>
    </w:p>
    <w:p w14:paraId="675D95E9" w14:textId="77777777" w:rsidR="0004600C" w:rsidRPr="00F00ED9" w:rsidRDefault="0004600C" w:rsidP="0004600C"/>
    <w:p w14:paraId="0C4D08C7" w14:textId="77777777" w:rsidR="0004600C" w:rsidRDefault="0004600C" w:rsidP="0004600C">
      <w:pPr>
        <w:pStyle w:val="Heading4"/>
      </w:pPr>
      <w:r w:rsidRPr="006C3F5A">
        <w:t xml:space="preserve">Private Chinese </w:t>
      </w:r>
      <w:r>
        <w:t>s</w:t>
      </w:r>
      <w:r w:rsidRPr="006C3F5A">
        <w:t xml:space="preserve">pace </w:t>
      </w:r>
      <w:r>
        <w:t>c</w:t>
      </w:r>
      <w:r w:rsidRPr="006C3F5A">
        <w:t xml:space="preserve">ompanies are set to outpace America in the </w:t>
      </w:r>
      <w:proofErr w:type="spellStart"/>
      <w:r w:rsidRPr="006C3F5A">
        <w:t>squo</w:t>
      </w:r>
      <w:proofErr w:type="spellEnd"/>
      <w:r w:rsidRPr="006C3F5A">
        <w:t>.</w:t>
      </w:r>
    </w:p>
    <w:p w14:paraId="02567ACF" w14:textId="77777777" w:rsidR="0004600C" w:rsidRPr="006C3F5A" w:rsidRDefault="0004600C" w:rsidP="0004600C">
      <w:pPr>
        <w:rPr>
          <w:rStyle w:val="Style13ptBold"/>
        </w:rPr>
      </w:pPr>
      <w:r w:rsidRPr="006C3F5A">
        <w:rPr>
          <w:rStyle w:val="Style13ptBold"/>
        </w:rPr>
        <w:t>Autry and Kwast 18</w:t>
      </w:r>
    </w:p>
    <w:p w14:paraId="4AB219BC" w14:textId="77777777" w:rsidR="0004600C" w:rsidRPr="006C3F5A" w:rsidRDefault="0004600C" w:rsidP="0004600C">
      <w:r w:rsidRPr="006C3F5A">
        <w:t xml:space="preserve">Greg Autry, </w:t>
      </w:r>
      <w:r>
        <w:t xml:space="preserve">professor of space leadership, policy, and business @ ASU, served on the 2016 NASA transition team </w:t>
      </w:r>
      <w:r w:rsidRPr="006C3F5A">
        <w:t>Steve Kwast, Lieutenant General and commander for the Air Force</w:t>
      </w:r>
      <w:r>
        <w:t xml:space="preserve">, fellow in public policy @ Harvard, </w:t>
      </w:r>
      <w:r w:rsidRPr="006C3F5A">
        <w:t xml:space="preserve">12-8-2018, "America Is Losing the Second Space Race to China," Foreign Policy, </w:t>
      </w:r>
      <w:hyperlink r:id="rId9" w:history="1">
        <w:r w:rsidRPr="00BE13B7">
          <w:rPr>
            <w:rStyle w:val="Hyperlink"/>
          </w:rPr>
          <w:t>https://foreignpolicy.com/2019/08/22/america-is-losing-the-second-space-race-to-china/</w:t>
        </w:r>
      </w:hyperlink>
      <w:r>
        <w:t xml:space="preserve"> //MLT</w:t>
      </w:r>
    </w:p>
    <w:p w14:paraId="2D922687" w14:textId="77777777" w:rsidR="0004600C" w:rsidRDefault="0004600C" w:rsidP="0004600C">
      <w:pPr>
        <w:rPr>
          <w:sz w:val="16"/>
        </w:rPr>
      </w:pPr>
      <w:r w:rsidRPr="00566C99">
        <w:rPr>
          <w:rStyle w:val="StyleUnderline"/>
          <w:highlight w:val="yellow"/>
        </w:rPr>
        <w:t>China’s</w:t>
      </w:r>
      <w:r w:rsidRPr="00F462D3">
        <w:rPr>
          <w:rStyle w:val="StyleUnderline"/>
        </w:rPr>
        <w:t xml:space="preserve"> aggressive </w:t>
      </w:r>
      <w:r w:rsidRPr="00566C99">
        <w:rPr>
          <w:rStyle w:val="StyleUnderline"/>
          <w:highlight w:val="yellow"/>
        </w:rPr>
        <w:t>investment in space</w:t>
      </w:r>
      <w:r w:rsidRPr="00F462D3">
        <w:rPr>
          <w:rStyle w:val="StyleUnderline"/>
        </w:rPr>
        <w:t xml:space="preserve"> solar power </w:t>
      </w:r>
      <w:r w:rsidRPr="00566C99">
        <w:rPr>
          <w:rStyle w:val="StyleUnderline"/>
          <w:highlight w:val="yellow"/>
        </w:rPr>
        <w:t>will allow it to provide</w:t>
      </w:r>
      <w:r w:rsidRPr="00F462D3">
        <w:rPr>
          <w:rStyle w:val="StyleUnderline"/>
        </w:rPr>
        <w:t xml:space="preserve"> cheap, clean </w:t>
      </w:r>
      <w:r w:rsidRPr="00566C99">
        <w:rPr>
          <w:rStyle w:val="StyleUnderline"/>
          <w:highlight w:val="yellow"/>
        </w:rPr>
        <w:t>power to the world</w:t>
      </w:r>
      <w:r w:rsidRPr="00F462D3">
        <w:rPr>
          <w:rStyle w:val="StyleUnderline"/>
        </w:rPr>
        <w:t>, displacing U.S. energy firms</w:t>
      </w:r>
      <w:r w:rsidRPr="00F462D3">
        <w:rPr>
          <w:sz w:val="16"/>
        </w:rPr>
        <w:t xml:space="preserve"> while placing a second yoke around the developing world. Significantly, such orbital power stations have dual use potential and, if properly designed, could serve as powerful offensive weapons platforms. </w:t>
      </w:r>
      <w:r w:rsidRPr="00F462D3">
        <w:rPr>
          <w:rStyle w:val="StyleUnderline"/>
        </w:rPr>
        <w:t xml:space="preserve">China’s </w:t>
      </w:r>
      <w:r w:rsidRPr="00566C99">
        <w:rPr>
          <w:rStyle w:val="StyleUnderline"/>
          <w:highlight w:val="yellow"/>
        </w:rPr>
        <w:t>first step</w:t>
      </w:r>
      <w:r w:rsidRPr="00F462D3">
        <w:rPr>
          <w:rStyle w:val="StyleUnderline"/>
        </w:rPr>
        <w:t xml:space="preserve"> in this process </w:t>
      </w:r>
      <w:r w:rsidRPr="00566C99">
        <w:rPr>
          <w:rStyle w:val="StyleUnderline"/>
          <w:highlight w:val="yellow"/>
        </w:rPr>
        <w:t>is to conquer the</w:t>
      </w:r>
      <w:r w:rsidRPr="00F462D3">
        <w:rPr>
          <w:rStyle w:val="StyleUnderline"/>
        </w:rPr>
        <w:t xml:space="preserve"> growing small space </w:t>
      </w:r>
      <w:r w:rsidRPr="00566C99">
        <w:rPr>
          <w:rStyle w:val="StyleUnderline"/>
          <w:highlight w:val="yellow"/>
        </w:rPr>
        <w:t>launch market</w:t>
      </w:r>
      <w:r w:rsidRPr="00F462D3">
        <w:rPr>
          <w:rStyle w:val="StyleUnderline"/>
        </w:rPr>
        <w:t>.</w:t>
      </w:r>
      <w:r w:rsidRPr="00F462D3">
        <w:rPr>
          <w:sz w:val="16"/>
        </w:rPr>
        <w:t xml:space="preserve"> Beijing is providing nominally commercial firms with </w:t>
      </w:r>
      <w:r w:rsidRPr="00566C99">
        <w:rPr>
          <w:rStyle w:val="StyleUnderline"/>
          <w:highlight w:val="yellow"/>
        </w:rPr>
        <w:t>government-manufactured</w:t>
      </w:r>
      <w:r w:rsidRPr="00F462D3">
        <w:rPr>
          <w:sz w:val="16"/>
        </w:rPr>
        <w:t xml:space="preserve">, mobile intercontinental ballistic </w:t>
      </w:r>
      <w:r w:rsidRPr="00566C99">
        <w:rPr>
          <w:rStyle w:val="StyleUnderline"/>
          <w:highlight w:val="yellow"/>
        </w:rPr>
        <w:t>missiles they can use to dump launch services on the market below cost</w:t>
      </w:r>
      <w:r w:rsidRPr="00F462D3">
        <w:rPr>
          <w:rStyle w:val="StyleUnderline"/>
        </w:rPr>
        <w:t xml:space="preserve">. These </w:t>
      </w:r>
      <w:r w:rsidRPr="00566C99">
        <w:rPr>
          <w:rStyle w:val="Emphasis"/>
          <w:highlight w:val="yellow"/>
        </w:rPr>
        <w:t>start-ups are</w:t>
      </w:r>
      <w:r w:rsidRPr="00F462D3">
        <w:rPr>
          <w:rStyle w:val="Emphasis"/>
        </w:rPr>
        <w:t xml:space="preserve"> already </w:t>
      </w:r>
      <w:r w:rsidRPr="00566C99">
        <w:rPr>
          <w:rStyle w:val="Emphasis"/>
          <w:highlight w:val="yellow"/>
        </w:rPr>
        <w:t>undercutting U.S. pricing by 80 percent</w:t>
      </w:r>
      <w:r w:rsidRPr="00F462D3">
        <w:rPr>
          <w:sz w:val="16"/>
        </w:rPr>
        <w:t>. Based on its previous success in using dumping to take out U.S. developed industries such as solar power modules and drones</w:t>
      </w:r>
      <w:r w:rsidRPr="00F462D3">
        <w:rPr>
          <w:rStyle w:val="StyleUnderline"/>
        </w:rPr>
        <w:t xml:space="preserve">, </w:t>
      </w:r>
      <w:r w:rsidRPr="00566C99">
        <w:rPr>
          <w:rStyle w:val="StyleUnderline"/>
          <w:highlight w:val="yellow"/>
        </w:rPr>
        <w:t>China will</w:t>
      </w:r>
      <w:r w:rsidRPr="00F462D3">
        <w:rPr>
          <w:rStyle w:val="StyleUnderline"/>
        </w:rPr>
        <w:t xml:space="preserve"> quickly </w:t>
      </w:r>
      <w:r w:rsidRPr="00566C99">
        <w:rPr>
          <w:rStyle w:val="StyleUnderline"/>
          <w:highlight w:val="yellow"/>
        </w:rPr>
        <w:t>move upstream to attack the leading U.S. launch providers</w:t>
      </w:r>
      <w:r w:rsidRPr="00F462D3">
        <w:rPr>
          <w:rStyle w:val="StyleUnderline"/>
        </w:rPr>
        <w:t xml:space="preserve"> and </w:t>
      </w:r>
      <w:r w:rsidRPr="00566C99">
        <w:rPr>
          <w:rStyle w:val="StyleUnderline"/>
          <w:highlight w:val="yellow"/>
        </w:rPr>
        <w:t>secure a</w:t>
      </w:r>
      <w:r w:rsidRPr="00F462D3">
        <w:rPr>
          <w:rStyle w:val="StyleUnderline"/>
        </w:rPr>
        <w:t xml:space="preserve"> global </w:t>
      </w:r>
      <w:r w:rsidRPr="00566C99">
        <w:rPr>
          <w:rStyle w:val="StyleUnderline"/>
          <w:highlight w:val="yellow"/>
        </w:rPr>
        <w:t>commercial monopoly</w:t>
      </w:r>
      <w:r w:rsidRPr="00F462D3">
        <w:rPr>
          <w:rStyle w:val="StyleUnderline"/>
        </w:rPr>
        <w:t xml:space="preserve">. Owning the launch market will give them </w:t>
      </w:r>
      <w:r w:rsidRPr="00566C99">
        <w:rPr>
          <w:rStyle w:val="Emphasis"/>
          <w:highlight w:val="yellow"/>
        </w:rPr>
        <w:t>an unsurmountable advantage</w:t>
      </w:r>
      <w:r w:rsidRPr="00F462D3">
        <w:rPr>
          <w:sz w:val="16"/>
        </w:rPr>
        <w:t xml:space="preserve"> against U.S. competitors in satellite internet, imaging, and power.</w:t>
      </w:r>
    </w:p>
    <w:p w14:paraId="5ADCE2BB" w14:textId="77777777" w:rsidR="0004600C" w:rsidRDefault="0004600C" w:rsidP="0004600C">
      <w:pPr>
        <w:rPr>
          <w:sz w:val="16"/>
        </w:rPr>
      </w:pPr>
    </w:p>
    <w:p w14:paraId="66F30A08" w14:textId="77777777" w:rsidR="0004600C" w:rsidRDefault="0004600C" w:rsidP="0004600C">
      <w:pPr>
        <w:pStyle w:val="Heading4"/>
      </w:pPr>
      <w:r>
        <w:t>Chinese space dominance is k2 global hegemony.</w:t>
      </w:r>
    </w:p>
    <w:p w14:paraId="14D4B68A" w14:textId="77777777" w:rsidR="0004600C" w:rsidRPr="003D3D51" w:rsidRDefault="0004600C" w:rsidP="0004600C">
      <w:pPr>
        <w:rPr>
          <w:rStyle w:val="Style13ptBold"/>
        </w:rPr>
      </w:pPr>
      <w:proofErr w:type="spellStart"/>
      <w:r w:rsidRPr="003D3D51">
        <w:rPr>
          <w:rStyle w:val="Style13ptBold"/>
        </w:rPr>
        <w:t>Jaewoo</w:t>
      </w:r>
      <w:proofErr w:type="spellEnd"/>
      <w:r w:rsidRPr="003D3D51">
        <w:rPr>
          <w:rStyle w:val="Style13ptBold"/>
        </w:rPr>
        <w:t xml:space="preserve"> 21</w:t>
      </w:r>
    </w:p>
    <w:p w14:paraId="3F6B999C" w14:textId="77777777" w:rsidR="0004600C" w:rsidRPr="003D3D51" w:rsidRDefault="0004600C" w:rsidP="0004600C">
      <w:proofErr w:type="spellStart"/>
      <w:r>
        <w:t>Jaewoo</w:t>
      </w:r>
      <w:proofErr w:type="spellEnd"/>
      <w:r>
        <w:t xml:space="preserve"> Choo</w:t>
      </w:r>
      <w:r w:rsidRPr="003D3D51">
        <w:t>,</w:t>
      </w:r>
      <w:r>
        <w:t xml:space="preserve"> </w:t>
      </w:r>
      <w:r w:rsidRPr="003D3D51">
        <w:t xml:space="preserve">professor of </w:t>
      </w:r>
      <w:r>
        <w:t>i</w:t>
      </w:r>
      <w:r w:rsidRPr="003D3D51">
        <w:t xml:space="preserve">nternational </w:t>
      </w:r>
      <w:r>
        <w:t>p</w:t>
      </w:r>
      <w:r w:rsidRPr="003D3D51">
        <w:t>olitics</w:t>
      </w:r>
      <w:r>
        <w:t xml:space="preserve"> @ Kyung </w:t>
      </w:r>
      <w:proofErr w:type="spellStart"/>
      <w:r>
        <w:t>Hee</w:t>
      </w:r>
      <w:proofErr w:type="spellEnd"/>
      <w:r>
        <w:t xml:space="preserve"> U, d</w:t>
      </w:r>
      <w:r w:rsidRPr="003D3D51">
        <w:t>irector of China Research Center</w:t>
      </w:r>
      <w:r>
        <w:t>,</w:t>
      </w:r>
      <w:r w:rsidRPr="003D3D51">
        <w:t xml:space="preserve"> </w:t>
      </w:r>
      <w:r>
        <w:t>3-11-2021</w:t>
      </w:r>
      <w:r w:rsidRPr="003D3D51">
        <w:t xml:space="preserve">, "The United States and China: Competition for superiority in space to protect resources and weapon systems," </w:t>
      </w:r>
      <w:proofErr w:type="spellStart"/>
      <w:r w:rsidRPr="003D3D51">
        <w:t>OpenAsia</w:t>
      </w:r>
      <w:proofErr w:type="spellEnd"/>
      <w:r w:rsidRPr="003D3D51">
        <w:t xml:space="preserve"> | Thoughts and Ideas about Asia, </w:t>
      </w:r>
      <w:hyperlink r:id="rId10" w:history="1">
        <w:r w:rsidRPr="00BE13B7">
          <w:rPr>
            <w:rStyle w:val="Hyperlink"/>
          </w:rPr>
          <w:t>https://www.openasia.asia/the-united-states-and-china-competition-for-superiority-in-space-to-protect-resources-and-weapon-systems/</w:t>
        </w:r>
      </w:hyperlink>
      <w:r>
        <w:t xml:space="preserve"> //MLT</w:t>
      </w:r>
    </w:p>
    <w:p w14:paraId="3947726B" w14:textId="4FC4D628" w:rsidR="0004600C" w:rsidRPr="00F02F53" w:rsidRDefault="0004600C" w:rsidP="0004600C">
      <w:pPr>
        <w:rPr>
          <w:sz w:val="16"/>
        </w:rPr>
      </w:pPr>
      <w:r w:rsidRPr="00566C99">
        <w:rPr>
          <w:rStyle w:val="Emphasis"/>
          <w:highlight w:val="yellow"/>
        </w:rPr>
        <w:t>Whoever rules space rules the future</w:t>
      </w:r>
      <w:r w:rsidRPr="003D3D51">
        <w:rPr>
          <w:sz w:val="16"/>
        </w:rPr>
        <w:t xml:space="preserve"> There is one reason why the </w:t>
      </w:r>
      <w:r w:rsidRPr="006C3F5A">
        <w:rPr>
          <w:rStyle w:val="StyleUnderline"/>
        </w:rPr>
        <w:t xml:space="preserve">two countries' </w:t>
      </w:r>
      <w:r w:rsidRPr="00566C99">
        <w:rPr>
          <w:rStyle w:val="StyleUnderline"/>
          <w:highlight w:val="yellow"/>
        </w:rPr>
        <w:t>space</w:t>
      </w:r>
      <w:r w:rsidRPr="006C3F5A">
        <w:rPr>
          <w:rStyle w:val="StyleUnderline"/>
        </w:rPr>
        <w:t xml:space="preserve"> strategy </w:t>
      </w:r>
      <w:r w:rsidRPr="00566C99">
        <w:rPr>
          <w:rStyle w:val="StyleUnderline"/>
          <w:highlight w:val="yellow"/>
        </w:rPr>
        <w:t>competition will</w:t>
      </w:r>
      <w:r w:rsidRPr="006C3F5A">
        <w:rPr>
          <w:rStyle w:val="StyleUnderline"/>
        </w:rPr>
        <w:t xml:space="preserve"> inevitably </w:t>
      </w:r>
      <w:r w:rsidRPr="00566C99">
        <w:rPr>
          <w:rStyle w:val="StyleUnderline"/>
          <w:highlight w:val="yellow"/>
        </w:rPr>
        <w:t>lead to a heg</w:t>
      </w:r>
      <w:r w:rsidRPr="006C3F5A">
        <w:rPr>
          <w:rStyle w:val="StyleUnderline"/>
        </w:rPr>
        <w:t xml:space="preserve">emony </w:t>
      </w:r>
      <w:r w:rsidRPr="00566C99">
        <w:rPr>
          <w:rStyle w:val="StyleUnderline"/>
          <w:highlight w:val="yellow"/>
        </w:rPr>
        <w:t>competition</w:t>
      </w:r>
      <w:r w:rsidRPr="003D3D51">
        <w:rPr>
          <w:sz w:val="16"/>
        </w:rPr>
        <w:t xml:space="preserve">. This is because they try to conquer the space order. Conquering the space order is to define and establish the space order. </w:t>
      </w:r>
      <w:r w:rsidRPr="00566C99">
        <w:rPr>
          <w:rStyle w:val="StyleUnderline"/>
          <w:highlight w:val="yellow"/>
        </w:rPr>
        <w:t>Those who dominate space will</w:t>
      </w:r>
      <w:r w:rsidRPr="006C3F5A">
        <w:rPr>
          <w:rStyle w:val="StyleUnderline"/>
        </w:rPr>
        <w:t xml:space="preserve"> </w:t>
      </w:r>
      <w:r w:rsidRPr="00566C99">
        <w:rPr>
          <w:rStyle w:val="StyleUnderline"/>
          <w:highlight w:val="yellow"/>
        </w:rPr>
        <w:t>dominate</w:t>
      </w:r>
      <w:r w:rsidRPr="006C3F5A">
        <w:rPr>
          <w:rStyle w:val="StyleUnderline"/>
        </w:rPr>
        <w:t xml:space="preserve"> almost all sectors of </w:t>
      </w:r>
      <w:r w:rsidRPr="00566C99">
        <w:rPr>
          <w:rStyle w:val="StyleUnderline"/>
          <w:highlight w:val="yellow"/>
        </w:rPr>
        <w:t>the future world</w:t>
      </w:r>
      <w:r w:rsidRPr="006C3F5A">
        <w:rPr>
          <w:rStyle w:val="StyleUnderline"/>
        </w:rPr>
        <w:t xml:space="preserve">, including </w:t>
      </w:r>
      <w:r w:rsidRPr="00566C99">
        <w:rPr>
          <w:rStyle w:val="StyleUnderline"/>
          <w:highlight w:val="yellow"/>
        </w:rPr>
        <w:t>economy, tech</w:t>
      </w:r>
      <w:r w:rsidRPr="006C3F5A">
        <w:rPr>
          <w:rStyle w:val="StyleUnderline"/>
        </w:rPr>
        <w:t xml:space="preserve">nology, environment, cyberspace, </w:t>
      </w:r>
      <w:proofErr w:type="gramStart"/>
      <w:r w:rsidRPr="00566C99">
        <w:rPr>
          <w:rStyle w:val="StyleUnderline"/>
          <w:highlight w:val="yellow"/>
        </w:rPr>
        <w:t>transportation</w:t>
      </w:r>
      <w:proofErr w:type="gramEnd"/>
      <w:r w:rsidRPr="006C3F5A">
        <w:rPr>
          <w:rStyle w:val="StyleUnderline"/>
        </w:rPr>
        <w:t xml:space="preserve"> and </w:t>
      </w:r>
      <w:r w:rsidRPr="00566C99">
        <w:rPr>
          <w:rStyle w:val="StyleUnderline"/>
          <w:highlight w:val="yellow"/>
        </w:rPr>
        <w:t>energy</w:t>
      </w:r>
      <w:r w:rsidRPr="003D3D51">
        <w:rPr>
          <w:sz w:val="16"/>
        </w:rPr>
        <w:t xml:space="preserve">. That's why </w:t>
      </w:r>
      <w:r w:rsidRPr="00566C99">
        <w:rPr>
          <w:rStyle w:val="StyleUnderline"/>
          <w:highlight w:val="yellow"/>
        </w:rPr>
        <w:t>the U</w:t>
      </w:r>
      <w:r w:rsidRPr="003D3D51">
        <w:rPr>
          <w:sz w:val="16"/>
        </w:rPr>
        <w:t xml:space="preserve">nited </w:t>
      </w:r>
      <w:r w:rsidRPr="00566C99">
        <w:rPr>
          <w:rStyle w:val="StyleUnderline"/>
          <w:highlight w:val="yellow"/>
        </w:rPr>
        <w:t>S</w:t>
      </w:r>
      <w:r w:rsidRPr="003D3D51">
        <w:rPr>
          <w:sz w:val="16"/>
        </w:rPr>
        <w:t xml:space="preserve">tates </w:t>
      </w:r>
      <w:r w:rsidRPr="00566C99">
        <w:rPr>
          <w:rStyle w:val="StyleUnderline"/>
          <w:highlight w:val="yellow"/>
        </w:rPr>
        <w:t>is considered</w:t>
      </w:r>
      <w:r w:rsidRPr="006C3F5A">
        <w:rPr>
          <w:rStyle w:val="StyleUnderline"/>
        </w:rPr>
        <w:t xml:space="preserve"> as </w:t>
      </w:r>
      <w:r w:rsidRPr="00566C99">
        <w:rPr>
          <w:rStyle w:val="StyleUnderline"/>
          <w:highlight w:val="yellow"/>
        </w:rPr>
        <w:t>a hegemonic</w:t>
      </w:r>
      <w:r w:rsidRPr="006C3F5A">
        <w:rPr>
          <w:rStyle w:val="StyleUnderline"/>
        </w:rPr>
        <w:t xml:space="preserve"> </w:t>
      </w:r>
      <w:r w:rsidRPr="00566C99">
        <w:rPr>
          <w:rStyle w:val="StyleUnderline"/>
          <w:highlight w:val="yellow"/>
        </w:rPr>
        <w:t>country</w:t>
      </w:r>
      <w:r w:rsidRPr="003D3D51">
        <w:rPr>
          <w:sz w:val="16"/>
        </w:rPr>
        <w:t xml:space="preserve"> on Earth today. The U.S. is recognized as a hegemonic country because </w:t>
      </w:r>
      <w:r w:rsidRPr="00566C99">
        <w:rPr>
          <w:rStyle w:val="StyleUnderline"/>
          <w:highlight w:val="yellow"/>
        </w:rPr>
        <w:t>it</w:t>
      </w:r>
      <w:r w:rsidRPr="006C3F5A">
        <w:rPr>
          <w:rStyle w:val="StyleUnderline"/>
        </w:rPr>
        <w:t xml:space="preserve"> establishes and </w:t>
      </w:r>
      <w:r w:rsidRPr="00566C99">
        <w:rPr>
          <w:rStyle w:val="StyleUnderline"/>
          <w:highlight w:val="yellow"/>
        </w:rPr>
        <w:t>leads the</w:t>
      </w:r>
      <w:r w:rsidRPr="006C3F5A">
        <w:rPr>
          <w:rStyle w:val="StyleUnderline"/>
        </w:rPr>
        <w:t xml:space="preserve"> </w:t>
      </w:r>
      <w:r w:rsidRPr="00566C99">
        <w:rPr>
          <w:rStyle w:val="StyleUnderline"/>
          <w:highlight w:val="yellow"/>
        </w:rPr>
        <w:t>economic</w:t>
      </w:r>
      <w:r w:rsidRPr="006C3F5A">
        <w:rPr>
          <w:rStyle w:val="StyleUnderline"/>
        </w:rPr>
        <w:t xml:space="preserve">, financial, trade, political, </w:t>
      </w:r>
      <w:r w:rsidRPr="00566C99">
        <w:rPr>
          <w:rStyle w:val="StyleUnderline"/>
          <w:highlight w:val="yellow"/>
        </w:rPr>
        <w:t>and diplomatic order</w:t>
      </w:r>
      <w:r w:rsidRPr="003D3D51">
        <w:rPr>
          <w:sz w:val="16"/>
        </w:rPr>
        <w:t xml:space="preserve">. There are two </w:t>
      </w:r>
      <w:r w:rsidRPr="006C3F5A">
        <w:rPr>
          <w:rStyle w:val="StyleUnderline"/>
        </w:rPr>
        <w:t>areas in the world today where international order has not been established</w:t>
      </w:r>
      <w:r w:rsidRPr="003D3D51">
        <w:rPr>
          <w:sz w:val="16"/>
        </w:rPr>
        <w:t xml:space="preserve">. One is virtual space, which is the </w:t>
      </w:r>
      <w:r w:rsidRPr="006C3F5A">
        <w:rPr>
          <w:rStyle w:val="StyleUnderline"/>
        </w:rPr>
        <w:t>cyber world. The other is the space</w:t>
      </w:r>
      <w:r w:rsidRPr="003D3D51">
        <w:rPr>
          <w:sz w:val="16"/>
        </w:rPr>
        <w:t xml:space="preserve">. Since the international order of these two areas is closely correlated with each other, it is likely that the establishment of the order in these two areas will be pursued simultaneously. This means that cyber order cannot be discussed </w:t>
      </w:r>
      <w:r w:rsidRPr="003D3D51">
        <w:rPr>
          <w:sz w:val="16"/>
        </w:rPr>
        <w:lastRenderedPageBreak/>
        <w:t xml:space="preserve">without discussing satellite issues. </w:t>
      </w:r>
      <w:r w:rsidRPr="00566C99">
        <w:rPr>
          <w:rStyle w:val="StyleUnderline"/>
          <w:highlight w:val="yellow"/>
        </w:rPr>
        <w:t>The C</w:t>
      </w:r>
      <w:r w:rsidRPr="003D3D51">
        <w:rPr>
          <w:sz w:val="16"/>
        </w:rPr>
        <w:t xml:space="preserve">ommunist </w:t>
      </w:r>
      <w:r w:rsidRPr="00566C99">
        <w:rPr>
          <w:rStyle w:val="StyleUnderline"/>
          <w:highlight w:val="yellow"/>
        </w:rPr>
        <w:t>P</w:t>
      </w:r>
      <w:r w:rsidRPr="003D3D51">
        <w:rPr>
          <w:sz w:val="16"/>
        </w:rPr>
        <w:t>arty of</w:t>
      </w:r>
      <w:r w:rsidRPr="006C3F5A">
        <w:rPr>
          <w:rStyle w:val="StyleUnderline"/>
        </w:rPr>
        <w:t xml:space="preserve"> </w:t>
      </w:r>
      <w:r w:rsidRPr="00566C99">
        <w:rPr>
          <w:rStyle w:val="StyleUnderline"/>
          <w:highlight w:val="yellow"/>
        </w:rPr>
        <w:t>C</w:t>
      </w:r>
      <w:r w:rsidRPr="003D3D51">
        <w:rPr>
          <w:sz w:val="16"/>
        </w:rPr>
        <w:t xml:space="preserve">hina recognized this early on. At the 19th National Communist Party Congress in 2017, it </w:t>
      </w:r>
      <w:r w:rsidRPr="00566C99">
        <w:rPr>
          <w:rStyle w:val="StyleUnderline"/>
          <w:highlight w:val="yellow"/>
        </w:rPr>
        <w:t>expressed its justification for establishing space order</w:t>
      </w:r>
      <w:r w:rsidRPr="003D3D51">
        <w:rPr>
          <w:rStyle w:val="StyleUnderline"/>
        </w:rPr>
        <w:t>.</w:t>
      </w:r>
      <w:r w:rsidRPr="003D3D51">
        <w:rPr>
          <w:sz w:val="16"/>
        </w:rPr>
        <w:t xml:space="preserve"> President </w:t>
      </w:r>
      <w:r w:rsidRPr="00566C99">
        <w:rPr>
          <w:rStyle w:val="StyleUnderline"/>
          <w:highlight w:val="yellow"/>
        </w:rPr>
        <w:t>Xi</w:t>
      </w:r>
      <w:r w:rsidRPr="003D3D51">
        <w:rPr>
          <w:sz w:val="16"/>
        </w:rPr>
        <w:t xml:space="preserve"> Jinping </w:t>
      </w:r>
      <w:r w:rsidRPr="00566C99">
        <w:rPr>
          <w:rStyle w:val="StyleUnderline"/>
          <w:highlight w:val="yellow"/>
        </w:rPr>
        <w:t>declared</w:t>
      </w:r>
      <w:r w:rsidRPr="003D3D51">
        <w:rPr>
          <w:rStyle w:val="StyleUnderline"/>
        </w:rPr>
        <w:t xml:space="preserve"> that </w:t>
      </w:r>
      <w:r w:rsidRPr="00566C99">
        <w:rPr>
          <w:rStyle w:val="StyleUnderline"/>
          <w:highlight w:val="yellow"/>
        </w:rPr>
        <w:t>China's diplomatic stage</w:t>
      </w:r>
      <w:r w:rsidRPr="003D3D51">
        <w:rPr>
          <w:rStyle w:val="StyleUnderline"/>
        </w:rPr>
        <w:t xml:space="preserve"> in the 21st century </w:t>
      </w:r>
      <w:r w:rsidRPr="00566C99">
        <w:rPr>
          <w:rStyle w:val="StyleUnderline"/>
          <w:highlight w:val="yellow"/>
        </w:rPr>
        <w:t>has expanded beyond the Earth</w:t>
      </w:r>
      <w:r w:rsidRPr="003D3D51">
        <w:rPr>
          <w:rStyle w:val="StyleUnderline"/>
        </w:rPr>
        <w:t xml:space="preserve"> into space</w:t>
      </w:r>
      <w:r w:rsidRPr="003D3D51">
        <w:rPr>
          <w:sz w:val="16"/>
        </w:rPr>
        <w:t xml:space="preserve"> and virtual space. It was the moment when China defined the concept of diplomatic space as the "universe" beyond the Earth. He then explained that the establishment of a system that can even manage the order of the universe and the virtual world eventually means the establishment of practical governance. Therefore, he justified that China's diplomatic horizon has no choice but to expand into space. Furthermore, </w:t>
      </w:r>
      <w:r w:rsidRPr="003D3D51">
        <w:rPr>
          <w:rStyle w:val="Emphasis"/>
        </w:rPr>
        <w:t xml:space="preserve">he stressed that </w:t>
      </w:r>
      <w:r w:rsidRPr="00566C99">
        <w:rPr>
          <w:rStyle w:val="Emphasis"/>
          <w:highlight w:val="yellow"/>
        </w:rPr>
        <w:t>he is confident that</w:t>
      </w:r>
      <w:r w:rsidRPr="003D3D51">
        <w:rPr>
          <w:rStyle w:val="Emphasis"/>
        </w:rPr>
        <w:t xml:space="preserve"> the ideation of building </w:t>
      </w:r>
      <w:r w:rsidRPr="00566C99">
        <w:rPr>
          <w:rStyle w:val="Emphasis"/>
          <w:highlight w:val="yellow"/>
        </w:rPr>
        <w:t>such governance serves as the foundation for the</w:t>
      </w:r>
      <w:r w:rsidRPr="003D3D51">
        <w:rPr>
          <w:rStyle w:val="Emphasis"/>
        </w:rPr>
        <w:t xml:space="preserve"> community of </w:t>
      </w:r>
      <w:r w:rsidRPr="00566C99">
        <w:rPr>
          <w:rStyle w:val="Emphasis"/>
          <w:highlight w:val="yellow"/>
        </w:rPr>
        <w:t>common destiny for mankind which China pursues.</w:t>
      </w:r>
      <w:r w:rsidRPr="003D3D51">
        <w:rPr>
          <w:sz w:val="16"/>
        </w:rPr>
        <w:t xml:space="preserve"> In other words, he publicly urged China to have the capabilities and means to become a key country in building governance in these two areas.</w:t>
      </w:r>
    </w:p>
    <w:p w14:paraId="04F32E1A" w14:textId="77777777" w:rsidR="0004600C" w:rsidRPr="00BD0D62" w:rsidRDefault="0004600C" w:rsidP="0004600C">
      <w:pPr>
        <w:keepNext/>
        <w:keepLines/>
        <w:spacing w:before="40" w:after="0"/>
        <w:outlineLvl w:val="3"/>
        <w:rPr>
          <w:rFonts w:eastAsia="MS Gothic"/>
          <w:b/>
          <w:iCs/>
          <w:sz w:val="26"/>
        </w:rPr>
      </w:pPr>
      <w:r w:rsidRPr="00BD0D62">
        <w:rPr>
          <w:rFonts w:eastAsia="MS Gothic"/>
          <w:b/>
          <w:iCs/>
          <w:sz w:val="26"/>
        </w:rPr>
        <w:t xml:space="preserve">Chinese leadership solves extinction. </w:t>
      </w:r>
    </w:p>
    <w:p w14:paraId="003C58F7" w14:textId="77777777" w:rsidR="0004600C" w:rsidRPr="00BD0D62" w:rsidRDefault="0004600C" w:rsidP="0004600C">
      <w:pPr>
        <w:rPr>
          <w:rFonts w:eastAsia="Cambria"/>
        </w:rPr>
      </w:pPr>
      <w:r w:rsidRPr="00BD0D62">
        <w:rPr>
          <w:rFonts w:eastAsia="Cambria"/>
        </w:rPr>
        <w:t xml:space="preserve">Shen </w:t>
      </w:r>
      <w:proofErr w:type="spellStart"/>
      <w:r w:rsidRPr="00BD0D62">
        <w:rPr>
          <w:rFonts w:eastAsia="Cambria"/>
          <w:b/>
          <w:bCs/>
          <w:sz w:val="26"/>
        </w:rPr>
        <w:t>Yamei</w:t>
      </w:r>
      <w:proofErr w:type="spellEnd"/>
      <w:r w:rsidRPr="00BD0D62">
        <w:rPr>
          <w:rFonts w:eastAsia="Cambria"/>
          <w:b/>
          <w:bCs/>
          <w:sz w:val="26"/>
        </w:rPr>
        <w:t xml:space="preserve"> 18</w:t>
      </w:r>
      <w:r w:rsidRPr="00BD0D62">
        <w:rPr>
          <w:rFonts w:eastAsia="Cambria"/>
        </w:rPr>
        <w:t>, Deputy Director and Associate Research Fellow of Department for American Studies, China Institute of International Studies, 1-9-2018, "Probing into the “Chinese Solution” for the Transformation of Global Governance," CAIFC, http://www.caifc.org.cn/en/content.aspx?id=4491</w:t>
      </w:r>
    </w:p>
    <w:p w14:paraId="42622D85" w14:textId="6368559E" w:rsidR="0004600C" w:rsidRPr="00D053DF" w:rsidRDefault="0004600C" w:rsidP="0004600C">
      <w:pPr>
        <w:rPr>
          <w:rFonts w:eastAsia="Cambria"/>
          <w:u w:val="single"/>
        </w:rPr>
      </w:pPr>
      <w:r w:rsidRPr="00BD0D62">
        <w:rPr>
          <w:rFonts w:eastAsia="Cambria"/>
          <w:u w:val="single"/>
        </w:rPr>
        <w:t xml:space="preserve">As the world is in a period of great development, transformation and adjustment, the international power comparison is undergoing profound changes, global governance is </w:t>
      </w:r>
      <w:proofErr w:type="gramStart"/>
      <w:r w:rsidRPr="00BD0D62">
        <w:rPr>
          <w:rFonts w:eastAsia="Cambria"/>
          <w:u w:val="single"/>
        </w:rPr>
        <w:t>reshuffling</w:t>
      </w:r>
      <w:proofErr w:type="gramEnd"/>
      <w:r w:rsidRPr="00BD0D62">
        <w:rPr>
          <w:rFonts w:eastAsia="Cambria"/>
          <w:u w:val="single"/>
        </w:rPr>
        <w:t xml:space="preserve"> and traditional governance concepts and models are confronted with challenges. The international community is expecting China to play a bigger role in global governance, which has given birth to the Chinese solution. </w:t>
      </w:r>
      <w:r w:rsidRPr="00BD0D62">
        <w:rPr>
          <w:rFonts w:eastAsia="Cambria"/>
          <w:sz w:val="10"/>
        </w:rPr>
        <w:t xml:space="preserve">A. To Lead the Transformation of the Global Governance System. </w:t>
      </w:r>
      <w:r w:rsidRPr="00BD0D62">
        <w:rPr>
          <w:rFonts w:eastAsia="Cambria"/>
          <w:b/>
          <w:iCs/>
          <w:u w:val="single"/>
        </w:rPr>
        <w:t>The “</w:t>
      </w:r>
      <w:r w:rsidRPr="00566C99">
        <w:rPr>
          <w:rFonts w:eastAsia="Cambria"/>
          <w:b/>
          <w:iCs/>
          <w:highlight w:val="yellow"/>
          <w:u w:val="single"/>
        </w:rPr>
        <w:t>shortcomings” of the existing global governance system are prominent</w:t>
      </w:r>
      <w:r w:rsidRPr="00BD0D62">
        <w:rPr>
          <w:rFonts w:eastAsia="Cambria"/>
          <w:b/>
          <w:iCs/>
          <w:u w:val="single"/>
        </w:rPr>
        <w:t xml:space="preserve">, </w:t>
      </w:r>
      <w:r w:rsidRPr="00566C99">
        <w:rPr>
          <w:rFonts w:eastAsia="Cambria"/>
          <w:b/>
          <w:iCs/>
          <w:highlight w:val="yellow"/>
          <w:u w:val="single"/>
        </w:rPr>
        <w:t>which can hardly ensure</w:t>
      </w:r>
      <w:r w:rsidRPr="00BD0D62">
        <w:rPr>
          <w:rFonts w:eastAsia="Cambria"/>
          <w:b/>
          <w:iCs/>
          <w:u w:val="single"/>
        </w:rPr>
        <w:t xml:space="preserve"> global </w:t>
      </w:r>
      <w:r w:rsidRPr="00566C99">
        <w:rPr>
          <w:rFonts w:eastAsia="Cambria"/>
          <w:b/>
          <w:iCs/>
          <w:highlight w:val="yellow"/>
          <w:u w:val="single"/>
        </w:rPr>
        <w:t>development</w:t>
      </w:r>
      <w:r w:rsidRPr="00BD0D62">
        <w:rPr>
          <w:rFonts w:eastAsia="Cambria"/>
          <w:b/>
          <w:iCs/>
          <w:u w:val="single"/>
        </w:rPr>
        <w:t xml:space="preserve">. First, the </w:t>
      </w:r>
      <w:r w:rsidRPr="00566C99">
        <w:rPr>
          <w:rFonts w:eastAsia="Cambria"/>
          <w:b/>
          <w:iCs/>
          <w:highlight w:val="yellow"/>
          <w:u w:val="single"/>
        </w:rPr>
        <w:t>traditional dominant forces are seriously imbalanced</w:t>
      </w:r>
      <w:r w:rsidRPr="00BD0D62">
        <w:rPr>
          <w:rFonts w:eastAsia="Cambria"/>
          <w:u w:val="single"/>
        </w:rPr>
        <w:t>. The US and Europe</w:t>
      </w:r>
      <w:r w:rsidRPr="00BD0D62">
        <w:rPr>
          <w:rFonts w:eastAsia="Cambria"/>
          <w:sz w:val="10"/>
        </w:rPr>
        <w:t xml:space="preserve"> that used to dominate the global governance system </w:t>
      </w:r>
      <w:r w:rsidRPr="00BD0D62">
        <w:rPr>
          <w:rFonts w:eastAsia="Cambria"/>
          <w:u w:val="single"/>
        </w:rPr>
        <w:t>have been beset with structural problems</w:t>
      </w:r>
      <w:r w:rsidRPr="00BD0D62">
        <w:rPr>
          <w:rFonts w:eastAsia="Cambria"/>
          <w:sz w:val="10"/>
        </w:rPr>
        <w:t xml:space="preserve">, with their economic development stalling, social contradictions intensifying, populism and secessionism rising, and states trapped in internal strife and differentiation. </w:t>
      </w:r>
      <w:r w:rsidRPr="00BD0D62">
        <w:rPr>
          <w:rFonts w:eastAsia="Cambria"/>
          <w:u w:val="single"/>
        </w:rPr>
        <w:t>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w:t>
      </w:r>
      <w:r w:rsidRPr="00BD0D62">
        <w:rPr>
          <w:rFonts w:eastAsia="Cambria"/>
          <w:sz w:val="10"/>
        </w:rPr>
        <w:t xml:space="preserve">. </w:t>
      </w:r>
      <w:r w:rsidRPr="00BD0D62">
        <w:rPr>
          <w:rFonts w:eastAsia="Cambria"/>
          <w:u w:val="single"/>
        </w:rPr>
        <w:t xml:space="preserve">Second, the global governance mechanism is relatively </w:t>
      </w:r>
      <w:proofErr w:type="gramStart"/>
      <w:r w:rsidRPr="00BD0D62">
        <w:rPr>
          <w:rFonts w:eastAsia="Cambria"/>
          <w:u w:val="single"/>
        </w:rPr>
        <w:t>lagging behind</w:t>
      </w:r>
      <w:proofErr w:type="gramEnd"/>
      <w:r w:rsidRPr="00BD0D62">
        <w:rPr>
          <w:rFonts w:eastAsia="Cambria"/>
          <w:u w:val="single"/>
        </w:rPr>
        <w:t>.</w:t>
      </w:r>
      <w:r w:rsidRPr="00BD0D62">
        <w:rPr>
          <w:rFonts w:eastAsia="Cambria"/>
          <w:sz w:val="10"/>
        </w:rPr>
        <w:t xml:space="preserve"> </w:t>
      </w:r>
      <w:r w:rsidRPr="00BD0D62">
        <w:rPr>
          <w:rFonts w:eastAsia="Cambria"/>
          <w:u w:val="single"/>
        </w:rPr>
        <w:t xml:space="preserve">Over the years of development, the strength of emerging economies has increased dramatically, which has substantially upset the international power structure, as the developing countries </w:t>
      </w:r>
      <w:proofErr w:type="gramStart"/>
      <w:r w:rsidRPr="00BD0D62">
        <w:rPr>
          <w:rFonts w:eastAsia="Cambria"/>
          <w:u w:val="single"/>
        </w:rPr>
        <w:t>as a whole have</w:t>
      </w:r>
      <w:proofErr w:type="gramEnd"/>
      <w:r w:rsidRPr="00BD0D62">
        <w:rPr>
          <w:rFonts w:eastAsia="Cambria"/>
          <w:u w:val="single"/>
        </w:rPr>
        <w:t xml:space="preserve"> made 80 percent of the contributions to global economic growth</w:t>
      </w:r>
      <w:r w:rsidRPr="00BD0D62">
        <w:rPr>
          <w:rFonts w:eastAsia="Cambria"/>
          <w:sz w:val="10"/>
        </w:rPr>
        <w:t xml:space="preserve">. </w:t>
      </w:r>
      <w:r w:rsidRPr="00BD0D62">
        <w:rPr>
          <w:rFonts w:eastAsia="Cambria"/>
          <w:u w:val="single"/>
        </w:rPr>
        <w:t>These countries have expressed their appeal for new governance and begun policy coordination among themselves</w:t>
      </w:r>
      <w:r w:rsidRPr="00BD0D62">
        <w:rPr>
          <w:rFonts w:eastAsia="Cambria"/>
          <w:sz w:val="10"/>
        </w:rPr>
        <w:t xml:space="preserve">, which has initiated the transition of global governance form “Western governance” to “East-West joint governance”, but </w:t>
      </w:r>
      <w:r w:rsidRPr="00BD0D62">
        <w:rPr>
          <w:rFonts w:eastAsia="Cambria"/>
          <w:b/>
          <w:iCs/>
          <w:u w:val="single"/>
        </w:rPr>
        <w:t xml:space="preserve">the </w:t>
      </w:r>
      <w:r w:rsidRPr="00566C99">
        <w:rPr>
          <w:rFonts w:eastAsia="Cambria"/>
          <w:b/>
          <w:iCs/>
          <w:highlight w:val="yellow"/>
          <w:u w:val="single"/>
        </w:rPr>
        <w:t>traditional</w:t>
      </w:r>
      <w:r w:rsidRPr="00BD0D62">
        <w:rPr>
          <w:rFonts w:eastAsia="Cambria"/>
          <w:b/>
          <w:iCs/>
          <w:u w:val="single"/>
        </w:rPr>
        <w:t xml:space="preserve"> governance </w:t>
      </w:r>
      <w:r w:rsidRPr="00566C99">
        <w:rPr>
          <w:rFonts w:eastAsia="Cambria"/>
          <w:b/>
          <w:iCs/>
          <w:highlight w:val="yellow"/>
          <w:u w:val="single"/>
        </w:rPr>
        <w:t>mechanisms such as the World Bank, IMF</w:t>
      </w:r>
      <w:r w:rsidRPr="00BD0D62">
        <w:rPr>
          <w:rFonts w:eastAsia="Cambria"/>
          <w:b/>
          <w:iCs/>
          <w:u w:val="single"/>
        </w:rPr>
        <w:t xml:space="preserve"> and G7 </w:t>
      </w:r>
      <w:r w:rsidRPr="00566C99">
        <w:rPr>
          <w:rFonts w:eastAsia="Cambria"/>
          <w:b/>
          <w:iCs/>
          <w:highlight w:val="yellow"/>
          <w:u w:val="single"/>
        </w:rPr>
        <w:t>failed to reflect the demand of the new pattern</w:t>
      </w:r>
      <w:r w:rsidRPr="00BD0D62">
        <w:rPr>
          <w:rFonts w:eastAsia="Cambria"/>
          <w:b/>
          <w:iCs/>
          <w:u w:val="single"/>
        </w:rPr>
        <w:t xml:space="preserve">, </w:t>
      </w:r>
      <w:r w:rsidRPr="00566C99">
        <w:rPr>
          <w:rFonts w:eastAsia="Cambria"/>
          <w:b/>
          <w:iCs/>
          <w:highlight w:val="yellow"/>
          <w:u w:val="single"/>
        </w:rPr>
        <w:t>in addition to their lack of representation</w:t>
      </w:r>
      <w:r w:rsidRPr="00BD0D62">
        <w:rPr>
          <w:rFonts w:eastAsia="Cambria"/>
          <w:b/>
          <w:iCs/>
          <w:u w:val="single"/>
        </w:rPr>
        <w:t xml:space="preserve"> and inclusiveness. </w:t>
      </w:r>
      <w:r w:rsidRPr="00BD0D62">
        <w:rPr>
          <w:rFonts w:eastAsia="Cambria"/>
          <w:u w:val="single"/>
        </w:rPr>
        <w:t>Third, the global governance rules are developing in a fragmented way, with governance deficits existing in some key areas.</w:t>
      </w:r>
      <w:r w:rsidRPr="00BD0D62">
        <w:rPr>
          <w:rFonts w:eastAsia="Cambria"/>
          <w:sz w:val="10"/>
        </w:rPr>
        <w:t xml:space="preserve"> With the diversification and in-depth integration of international interests, the domain of global governance has continued to expand, with actors multiplying by folds and action intentions becoming complicated. </w:t>
      </w:r>
      <w:r w:rsidRPr="00BD0D62">
        <w:rPr>
          <w:rFonts w:eastAsia="Cambria"/>
          <w:u w:val="single"/>
        </w:rPr>
        <w:t>As relevant efforts are usually temporary and limited to specific partners or issues, global governance driven by requests of “diversified governance” lacks systematic and comprehensive solutions</w:t>
      </w:r>
      <w:r w:rsidRPr="00BD0D62">
        <w:rPr>
          <w:rFonts w:eastAsia="Cambria"/>
          <w:sz w:val="10"/>
        </w:rPr>
        <w:t xml:space="preserve">. </w:t>
      </w:r>
      <w:r w:rsidRPr="00BD0D62">
        <w:rPr>
          <w:rFonts w:eastAsia="Cambria"/>
          <w:u w:val="single"/>
        </w:rPr>
        <w:t xml:space="preserve">Since the beginning of this year, </w:t>
      </w:r>
      <w:r w:rsidRPr="00566C99">
        <w:rPr>
          <w:rFonts w:eastAsia="Cambria"/>
          <w:highlight w:val="yellow"/>
          <w:u w:val="single"/>
        </w:rPr>
        <w:t xml:space="preserve">there have been risks </w:t>
      </w:r>
      <w:r w:rsidRPr="00BD0D62">
        <w:rPr>
          <w:rFonts w:eastAsia="Cambria"/>
          <w:u w:val="single"/>
        </w:rPr>
        <w:t xml:space="preserve">of running into an acephalous state </w:t>
      </w:r>
      <w:r w:rsidRPr="00566C99">
        <w:rPr>
          <w:rFonts w:eastAsia="Cambria"/>
          <w:b/>
          <w:iCs/>
          <w:highlight w:val="yellow"/>
          <w:u w:val="single"/>
        </w:rPr>
        <w:t>in such key areas as</w:t>
      </w:r>
      <w:r w:rsidRPr="00BD0D62">
        <w:rPr>
          <w:rFonts w:eastAsia="Cambria"/>
          <w:b/>
          <w:iCs/>
          <w:u w:val="single"/>
        </w:rPr>
        <w:t xml:space="preserve"> global </w:t>
      </w:r>
      <w:r w:rsidRPr="00566C99">
        <w:rPr>
          <w:rFonts w:eastAsia="Cambria"/>
          <w:b/>
          <w:iCs/>
          <w:highlight w:val="yellow"/>
          <w:u w:val="single"/>
        </w:rPr>
        <w:t>economic governance and climate change</w:t>
      </w:r>
      <w:r w:rsidRPr="00BD0D62">
        <w:rPr>
          <w:rFonts w:eastAsia="Cambria"/>
          <w:sz w:val="10"/>
        </w:rPr>
        <w:t xml:space="preserve">. </w:t>
      </w:r>
      <w:r w:rsidRPr="00BD0D62">
        <w:rPr>
          <w:rFonts w:eastAsia="Cambria"/>
          <w:b/>
          <w:iCs/>
          <w:u w:val="single"/>
        </w:rPr>
        <w:t xml:space="preserve">Such emerging issues as </w:t>
      </w:r>
      <w:r w:rsidRPr="00566C99">
        <w:rPr>
          <w:rFonts w:eastAsia="Cambria"/>
          <w:b/>
          <w:iCs/>
          <w:highlight w:val="yellow"/>
          <w:u w:val="single"/>
        </w:rPr>
        <w:t>nuclear security and</w:t>
      </w:r>
      <w:r w:rsidRPr="00BD0D62">
        <w:rPr>
          <w:rFonts w:eastAsia="Cambria"/>
          <w:b/>
          <w:iCs/>
          <w:u w:val="single"/>
        </w:rPr>
        <w:t xml:space="preserve"> international </w:t>
      </w:r>
      <w:r w:rsidRPr="00566C99">
        <w:rPr>
          <w:rFonts w:eastAsia="Cambria"/>
          <w:b/>
          <w:iCs/>
          <w:highlight w:val="yellow"/>
          <w:u w:val="single"/>
        </w:rPr>
        <w:t xml:space="preserve">terrorism </w:t>
      </w:r>
      <w:r w:rsidRPr="00BD0D62">
        <w:rPr>
          <w:rFonts w:eastAsia="Cambria"/>
          <w:b/>
          <w:iCs/>
          <w:u w:val="single"/>
        </w:rPr>
        <w:t>have suffered injustice because of power politics</w:t>
      </w:r>
      <w:r w:rsidRPr="00BD0D62">
        <w:rPr>
          <w:rFonts w:eastAsia="Cambria"/>
          <w:sz w:val="10"/>
        </w:rPr>
        <w:t xml:space="preserve">. </w:t>
      </w:r>
      <w:r w:rsidRPr="00BD0D62">
        <w:rPr>
          <w:rFonts w:eastAsia="Cambria"/>
          <w:b/>
          <w:iCs/>
          <w:u w:val="single"/>
        </w:rPr>
        <w:t xml:space="preserve">The governance areas in deficit, such as </w:t>
      </w:r>
      <w:r w:rsidRPr="00566C99">
        <w:rPr>
          <w:rFonts w:eastAsia="Cambria"/>
          <w:b/>
          <w:iCs/>
          <w:highlight w:val="yellow"/>
          <w:u w:val="single"/>
        </w:rPr>
        <w:t>cyber security</w:t>
      </w:r>
      <w:r w:rsidRPr="00BD0D62">
        <w:rPr>
          <w:rFonts w:eastAsia="Cambria"/>
          <w:b/>
          <w:iCs/>
          <w:u w:val="single"/>
        </w:rPr>
        <w:t xml:space="preserve">, </w:t>
      </w:r>
      <w:r w:rsidRPr="00566C99">
        <w:rPr>
          <w:rFonts w:eastAsia="Cambria"/>
          <w:b/>
          <w:iCs/>
          <w:highlight w:val="yellow"/>
          <w:u w:val="single"/>
        </w:rPr>
        <w:t xml:space="preserve">polar </w:t>
      </w:r>
      <w:proofErr w:type="gramStart"/>
      <w:r w:rsidRPr="00566C99">
        <w:rPr>
          <w:rFonts w:eastAsia="Cambria"/>
          <w:b/>
          <w:iCs/>
          <w:highlight w:val="yellow"/>
          <w:u w:val="single"/>
        </w:rPr>
        <w:t>region</w:t>
      </w:r>
      <w:proofErr w:type="gramEnd"/>
      <w:r w:rsidRPr="00566C99">
        <w:rPr>
          <w:rFonts w:eastAsia="Cambria"/>
          <w:b/>
          <w:iCs/>
          <w:highlight w:val="yellow"/>
          <w:u w:val="single"/>
        </w:rPr>
        <w:t xml:space="preserve"> and oceans</w:t>
      </w:r>
      <w:r w:rsidRPr="00BD0D62">
        <w:rPr>
          <w:rFonts w:eastAsia="Cambria"/>
          <w:b/>
          <w:iCs/>
          <w:u w:val="single"/>
        </w:rPr>
        <w:t xml:space="preserve">, have “reversely forced” certain countries and organizations </w:t>
      </w:r>
      <w:r w:rsidRPr="00BD0D62">
        <w:rPr>
          <w:rFonts w:eastAsia="Cambria"/>
          <w:b/>
          <w:iCs/>
          <w:u w:val="single"/>
        </w:rPr>
        <w:lastRenderedPageBreak/>
        <w:t>to respond hastily</w:t>
      </w:r>
      <w:r w:rsidRPr="00BD0D62">
        <w:rPr>
          <w:rFonts w:eastAsia="Cambria"/>
          <w:sz w:val="10"/>
        </w:rPr>
        <w:t xml:space="preserve">. </w:t>
      </w:r>
      <w:r w:rsidRPr="00BD0D62">
        <w:rPr>
          <w:rFonts w:eastAsia="Cambria"/>
          <w:u w:val="single"/>
        </w:rPr>
        <w:t xml:space="preserve">All of these have made the global governance system trapped in a dilemma and call urgently for a clear direction of advancement. </w:t>
      </w:r>
      <w:r w:rsidRPr="00BD0D62">
        <w:rPr>
          <w:rFonts w:eastAsia="Cambria"/>
          <w:sz w:val="10"/>
        </w:rPr>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w:t>
      </w:r>
      <w:proofErr w:type="gramStart"/>
      <w:r w:rsidRPr="00BD0D62">
        <w:rPr>
          <w:rFonts w:eastAsia="Cambria"/>
          <w:sz w:val="10"/>
        </w:rPr>
        <w:t>transformation</w:t>
      </w:r>
      <w:proofErr w:type="gramEnd"/>
      <w:r w:rsidRPr="00BD0D62">
        <w:rPr>
          <w:rFonts w:eastAsia="Cambria"/>
          <w:sz w:val="10"/>
        </w:rPr>
        <w:t xml:space="preserve"> and obsessed with economic despair and political dejection. </w:t>
      </w:r>
      <w:r w:rsidRPr="00BD0D62">
        <w:rPr>
          <w:rFonts w:eastAsia="Cambria"/>
          <w:u w:val="single"/>
        </w:rPr>
        <w:t xml:space="preserve">Although the developing countries as represented by China acknowledge the positive role played by the post-war international order in safeguarding peace, boosting </w:t>
      </w:r>
      <w:proofErr w:type="gramStart"/>
      <w:r w:rsidRPr="00BD0D62">
        <w:rPr>
          <w:rFonts w:eastAsia="Cambria"/>
          <w:u w:val="single"/>
        </w:rPr>
        <w:t>prosperity</w:t>
      </w:r>
      <w:proofErr w:type="gramEnd"/>
      <w:r w:rsidRPr="00BD0D62">
        <w:rPr>
          <w:rFonts w:eastAsia="Cambria"/>
          <w:u w:val="single"/>
        </w:rPr>
        <w:t xml:space="preserve"> and promoting globalization, they criticize the existing order for lack of inclusiveness in politics and equality in economy, as well as double standard in security, believing it has failed to reflect the multi-polarization trend of the world and is an exclusive “circle club</w:t>
      </w:r>
      <w:r w:rsidRPr="00BD0D62">
        <w:rPr>
          <w:rFonts w:eastAsia="Cambria"/>
          <w:sz w:val="10"/>
        </w:rPr>
        <w:t xml:space="preserve">”. Therefore, there is much room for improvement. For </w:t>
      </w:r>
      <w:r w:rsidRPr="00BD0D62">
        <w:rPr>
          <w:rFonts w:eastAsia="Cambria"/>
          <w:u w:val="single"/>
        </w:rPr>
        <w:t>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w:t>
      </w:r>
      <w:r w:rsidRPr="00BD0D62">
        <w:rPr>
          <w:rFonts w:eastAsia="Cambria"/>
          <w:sz w:val="10"/>
        </w:rPr>
        <w:t xml:space="preserve">, </w:t>
      </w:r>
      <w:r w:rsidRPr="00BD0D62">
        <w:rPr>
          <w:rFonts w:eastAsia="Cambria"/>
          <w:u w:val="single"/>
        </w:rPr>
        <w:t xml:space="preserve">but also is an important subject concerning whether China could gain the discourse power and development space corresponding to its own strength and interests in the process of innovating and perfecting the framework of international order. </w:t>
      </w:r>
      <w:r w:rsidRPr="00BD0D62">
        <w:rPr>
          <w:rFonts w:eastAsia="Cambria"/>
          <w:sz w:val="10"/>
        </w:rPr>
        <w:t xml:space="preserve">C. To Promote Integration of the Eastern and Western Civilizations. Dialog among civilizations, which is the popular foundation for any country’s diplomatic proposals, runs like a trickle moistening </w:t>
      </w:r>
      <w:proofErr w:type="gramStart"/>
      <w:r w:rsidRPr="00BD0D62">
        <w:rPr>
          <w:rFonts w:eastAsia="Cambria"/>
          <w:sz w:val="10"/>
        </w:rPr>
        <w:t>things</w:t>
      </w:r>
      <w:proofErr w:type="gramEnd"/>
      <w:r w:rsidRPr="00BD0D62">
        <w:rPr>
          <w:rFonts w:eastAsia="Cambria"/>
          <w:sz w:val="10"/>
        </w:rPr>
        <w:t xml:space="preserve"> silently. Nevertheless, </w:t>
      </w:r>
      <w:r w:rsidRPr="00566C99">
        <w:rPr>
          <w:rFonts w:eastAsia="Cambria"/>
          <w:highlight w:val="yellow"/>
          <w:u w:val="single"/>
        </w:rPr>
        <w:t>in the existing international system guided by the “Western-Centrism”, the Western civilization has always had</w:t>
      </w:r>
      <w:r w:rsidRPr="00BD0D62">
        <w:rPr>
          <w:rFonts w:eastAsia="Cambria"/>
          <w:u w:val="single"/>
        </w:rPr>
        <w:t xml:space="preserve"> the self-righteous </w:t>
      </w:r>
      <w:r w:rsidRPr="00566C99">
        <w:rPr>
          <w:rFonts w:eastAsia="Cambria"/>
          <w:highlight w:val="yellow"/>
          <w:u w:val="single"/>
        </w:rPr>
        <w:t>superiority</w:t>
      </w:r>
      <w:r w:rsidRPr="00BD0D62">
        <w:rPr>
          <w:rFonts w:eastAsia="Cambria"/>
          <w:u w:val="single"/>
        </w:rPr>
        <w:t xml:space="preserve">, conflicting with the interests and mentality of other </w:t>
      </w:r>
      <w:proofErr w:type="gramStart"/>
      <w:r w:rsidRPr="00BD0D62">
        <w:rPr>
          <w:rFonts w:eastAsia="Cambria"/>
          <w:u w:val="single"/>
        </w:rPr>
        <w:t>countries</w:t>
      </w:r>
      <w:proofErr w:type="gramEnd"/>
      <w:r w:rsidRPr="00BD0D62">
        <w:rPr>
          <w:rFonts w:eastAsia="Cambria"/>
          <w:u w:val="single"/>
        </w:rPr>
        <w:t xml:space="preserve"> and having failed to find the path to co-existing peacefully and harmoniously with other civilizations</w:t>
      </w:r>
      <w:r w:rsidRPr="00BD0D62">
        <w:rPr>
          <w:rFonts w:eastAsia="Cambria"/>
          <w:sz w:val="10"/>
        </w:rPr>
        <w:t xml:space="preserve">. </w:t>
      </w:r>
      <w:proofErr w:type="gramStart"/>
      <w:r w:rsidRPr="00BD0D62">
        <w:rPr>
          <w:rFonts w:eastAsia="Cambria"/>
          <w:b/>
          <w:iCs/>
          <w:u w:val="single"/>
        </w:rPr>
        <w:t>So</w:t>
      </w:r>
      <w:proofErr w:type="gramEnd"/>
      <w:r w:rsidRPr="00BD0D62">
        <w:rPr>
          <w:rFonts w:eastAsia="Cambria"/>
          <w:b/>
          <w:iCs/>
          <w:u w:val="single"/>
        </w:rPr>
        <w:t xml:space="preserve"> to speak, </w:t>
      </w:r>
      <w:r w:rsidRPr="00566C99">
        <w:rPr>
          <w:rFonts w:eastAsia="Cambria"/>
          <w:b/>
          <w:iCs/>
          <w:highlight w:val="yellow"/>
          <w:u w:val="single"/>
        </w:rPr>
        <w:t>many problems of today</w:t>
      </w:r>
      <w:r w:rsidRPr="00BD0D62">
        <w:rPr>
          <w:rFonts w:eastAsia="Cambria"/>
          <w:b/>
          <w:iCs/>
          <w:u w:val="single"/>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566C99">
        <w:rPr>
          <w:rFonts w:eastAsia="Cambria"/>
          <w:b/>
          <w:iCs/>
          <w:highlight w:val="yellow"/>
          <w:u w:val="single"/>
        </w:rPr>
        <w:t>can be directly attributed to lack of exchanges, communication and integration among civilizations</w:t>
      </w:r>
      <w:r w:rsidRPr="00BD0D62">
        <w:rPr>
          <w:rFonts w:eastAsia="Cambria"/>
          <w:b/>
          <w:iCs/>
          <w:u w:val="single"/>
        </w:rPr>
        <w:t xml:space="preserve">. </w:t>
      </w:r>
      <w:r w:rsidRPr="00BD0D62">
        <w:rPr>
          <w:rFonts w:eastAsia="Cambria"/>
          <w:sz w:val="10"/>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w:t>
      </w:r>
      <w:proofErr w:type="gramStart"/>
      <w:r w:rsidRPr="00BD0D62">
        <w:rPr>
          <w:rFonts w:eastAsia="Cambria"/>
          <w:sz w:val="10"/>
        </w:rPr>
        <w:t>counter-balance</w:t>
      </w:r>
      <w:proofErr w:type="gramEnd"/>
      <w:r w:rsidRPr="00BD0D62">
        <w:rPr>
          <w:rFonts w:eastAsia="Cambria"/>
          <w:sz w:val="10"/>
        </w:rPr>
        <w:t xml:space="preserv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566C99">
        <w:rPr>
          <w:rFonts w:eastAsia="Cambria"/>
          <w:highlight w:val="yellow"/>
          <w:u w:val="single"/>
        </w:rPr>
        <w:t>China will rebalance the</w:t>
      </w:r>
      <w:r w:rsidRPr="00BD0D62">
        <w:rPr>
          <w:rFonts w:eastAsia="Cambria"/>
          <w:u w:val="single"/>
        </w:rPr>
        <w:t xml:space="preserve"> international </w:t>
      </w:r>
      <w:r w:rsidRPr="00566C99">
        <w:rPr>
          <w:rFonts w:eastAsia="Cambria"/>
          <w:highlight w:val="yellow"/>
          <w:u w:val="single"/>
        </w:rPr>
        <w:t>pattern from a more inclusive civilization perspective</w:t>
      </w:r>
      <w:r w:rsidRPr="00BD0D62">
        <w:rPr>
          <w:rFonts w:eastAsia="Cambria"/>
          <w:u w:val="single"/>
        </w:rPr>
        <w:t xml:space="preserve"> and with more far-sighted strategic mindset, or at least correct the bisected or predominated world order </w:t>
      </w:r>
      <w:proofErr w:type="gramStart"/>
      <w:r w:rsidRPr="00BD0D62">
        <w:rPr>
          <w:rFonts w:eastAsia="Cambria"/>
          <w:u w:val="single"/>
        </w:rPr>
        <w:t>so as to</w:t>
      </w:r>
      <w:proofErr w:type="gramEnd"/>
      <w:r w:rsidRPr="00BD0D62">
        <w:rPr>
          <w:rFonts w:eastAsia="Cambria"/>
          <w:u w:val="single"/>
        </w:rPr>
        <w:t xml:space="preserve"> promote the parallel development of the Eastern and Western civilizations through mutual learning, integration and encouragement. </w:t>
      </w:r>
      <w:r w:rsidRPr="00BD0D62">
        <w:rPr>
          <w:rFonts w:eastAsia="Cambria"/>
          <w:sz w:val="10"/>
        </w:rPr>
        <w:t xml:space="preserve">D. To Pass on China’s Confidence. Only a short while ago, some Western countries had called for “China’s responsibility” and made it an inhibition to “regulate” China’s development orientation. </w:t>
      </w:r>
      <w:r w:rsidRPr="00BD0D62">
        <w:rPr>
          <w:rFonts w:eastAsia="Cambria"/>
          <w:u w:val="single"/>
        </w:rPr>
        <w:t>Today, China has become a source of stability in an international situation full of uncertainties. Over the past 5 years, China has made outstanding contributions to the recovery of world economy under relatively great pressure of its own economic downturn.</w:t>
      </w:r>
      <w:r w:rsidRPr="00BD0D62">
        <w:rPr>
          <w:rFonts w:eastAsia="Cambria"/>
          <w:sz w:val="10"/>
        </w:rPr>
        <w:t xml:space="preserve"> </w:t>
      </w:r>
      <w:r w:rsidRPr="00BD0D62">
        <w:rPr>
          <w:rFonts w:eastAsia="Cambria"/>
          <w:u w:val="single"/>
        </w:rPr>
        <w:t>Encouraged by the “four confidences”, the whole of the Chinese society has burst out innovation vitality and produced innovation achievements</w:t>
      </w:r>
      <w:r w:rsidRPr="00BD0D62">
        <w:rPr>
          <w:rFonts w:eastAsia="Cambria"/>
          <w:sz w:val="10"/>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w:t>
      </w:r>
      <w:proofErr w:type="gramStart"/>
      <w:r w:rsidRPr="00BD0D62">
        <w:rPr>
          <w:rFonts w:eastAsia="Cambria"/>
          <w:sz w:val="10"/>
        </w:rPr>
        <w:t>style</w:t>
      </w:r>
      <w:proofErr w:type="gramEnd"/>
      <w:r w:rsidRPr="00BD0D62">
        <w:rPr>
          <w:rFonts w:eastAsia="Cambria"/>
          <w:sz w:val="10"/>
        </w:rPr>
        <w:t xml:space="preserv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566C99">
        <w:rPr>
          <w:rFonts w:eastAsia="Cambria"/>
          <w:highlight w:val="yellow"/>
          <w:u w:val="single"/>
        </w:rPr>
        <w:t>the Chinese solution is more practical and intimate</w:t>
      </w:r>
      <w:r w:rsidRPr="00BD0D62">
        <w:rPr>
          <w:rFonts w:eastAsia="Cambria"/>
          <w:u w:val="single"/>
        </w:rPr>
        <w:t xml:space="preserve"> to people </w:t>
      </w:r>
      <w:r w:rsidRPr="00566C99">
        <w:rPr>
          <w:rFonts w:eastAsia="Cambria"/>
          <w:highlight w:val="yellow"/>
          <w:u w:val="single"/>
        </w:rPr>
        <w:t>as well as emphasizes inclusive cooperation</w:t>
      </w:r>
      <w:r w:rsidRPr="00BD0D62">
        <w:rPr>
          <w:rFonts w:eastAsia="Cambria"/>
          <w:u w:val="single"/>
        </w:rPr>
        <w:t xml:space="preserve">, as China is full of confidence to break the monopoly of the Western model on global development, “offering mankind a Chinese solution to explore a better social system”, and “providing a </w:t>
      </w:r>
      <w:proofErr w:type="gramStart"/>
      <w:r w:rsidRPr="00BD0D62">
        <w:rPr>
          <w:rFonts w:eastAsia="Cambria"/>
          <w:u w:val="single"/>
        </w:rPr>
        <w:t>brand new</w:t>
      </w:r>
      <w:proofErr w:type="gramEnd"/>
      <w:r w:rsidRPr="00BD0D62">
        <w:rPr>
          <w:rFonts w:eastAsia="Cambria"/>
          <w:u w:val="single"/>
        </w:rPr>
        <w:t xml:space="preserve"> option for the nations and peoples who are hoping both to speed up development and maintain independence”.</w:t>
      </w:r>
      <w:r w:rsidRPr="00BD0D62">
        <w:rPr>
          <w:rFonts w:eastAsia="Cambria"/>
          <w:sz w:val="10"/>
        </w:rPr>
        <w:t xml:space="preserve"> </w:t>
      </w:r>
      <w:proofErr w:type="spellStart"/>
      <w:r w:rsidRPr="00BD0D62">
        <w:rPr>
          <w:rFonts w:eastAsia="Cambria"/>
          <w:sz w:val="10"/>
        </w:rPr>
        <w:t>II.Path</w:t>
      </w:r>
      <w:proofErr w:type="spellEnd"/>
      <w:r w:rsidRPr="00BD0D62">
        <w:rPr>
          <w:rFonts w:eastAsia="Cambria"/>
          <w:sz w:val="10"/>
        </w:rPr>
        <w:t xml:space="preserve"> Searching of the “Chinese Solution” for Global Governance </w:t>
      </w:r>
      <w:r w:rsidRPr="00BD0D62">
        <w:rPr>
          <w:rFonts w:eastAsia="Cambria"/>
          <w:u w:val="single"/>
        </w:rPr>
        <w:t xml:space="preserve">Over the past years’ efforts, China </w:t>
      </w:r>
      <w:proofErr w:type="gramStart"/>
      <w:r w:rsidRPr="00BD0D62">
        <w:rPr>
          <w:rFonts w:eastAsia="Cambria"/>
          <w:u w:val="single"/>
        </w:rPr>
        <w:t>has the ability to</w:t>
      </w:r>
      <w:proofErr w:type="gramEnd"/>
      <w:r w:rsidRPr="00BD0D62">
        <w:rPr>
          <w:rFonts w:eastAsia="Cambria"/>
          <w:u w:val="single"/>
        </w:rPr>
        <w:t xml:space="preserve"> transform itself from “grasping the opportunity” for development to “creating opportunity” </w:t>
      </w:r>
      <w:r w:rsidRPr="00BD0D62">
        <w:rPr>
          <w:rFonts w:eastAsia="Cambria"/>
          <w:u w:val="single"/>
        </w:rPr>
        <w:lastRenderedPageBreak/>
        <w:t xml:space="preserve">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w:t>
      </w:r>
      <w:r w:rsidRPr="00BD0D62">
        <w:rPr>
          <w:rFonts w:eastAsia="Cambria"/>
          <w:sz w:val="10"/>
        </w:rPr>
        <w:t xml:space="preserve">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D0D62">
        <w:rPr>
          <w:rFonts w:eastAsia="Cambria"/>
          <w:u w:val="single"/>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BD0D62">
        <w:rPr>
          <w:rFonts w:eastAsia="Cambria"/>
          <w:sz w:val="10"/>
        </w:rPr>
        <w:t>B. To Supplement and Perfect the Global Governance System</w:t>
      </w:r>
      <w:r w:rsidRPr="00BD0D62">
        <w:rPr>
          <w:rFonts w:eastAsia="Cambria"/>
          <w:u w:val="single"/>
        </w:rPr>
        <w:t xml:space="preserve">. Currently, the international political practice in global governance is mostly problem-driven without creating a set of relatively independent, </w:t>
      </w:r>
      <w:proofErr w:type="gramStart"/>
      <w:r w:rsidRPr="00BD0D62">
        <w:rPr>
          <w:rFonts w:eastAsia="Cambria"/>
          <w:u w:val="single"/>
        </w:rPr>
        <w:t>centralized</w:t>
      </w:r>
      <w:proofErr w:type="gramEnd"/>
      <w:r w:rsidRPr="00BD0D62">
        <w:rPr>
          <w:rFonts w:eastAsia="Cambria"/>
          <w:u w:val="single"/>
        </w:rPr>
        <w:t xml:space="preserve"> and integral power structures, resulting in the existing global governance </w:t>
      </w:r>
      <w:proofErr w:type="spellStart"/>
      <w:r w:rsidRPr="00BD0D62">
        <w:rPr>
          <w:rFonts w:eastAsia="Cambria"/>
          <w:u w:val="single"/>
        </w:rPr>
        <w:t>systemcharacterized</w:t>
      </w:r>
      <w:proofErr w:type="spellEnd"/>
      <w:r w:rsidRPr="00BD0D62">
        <w:rPr>
          <w:rFonts w:eastAsia="Cambria"/>
          <w:u w:val="single"/>
        </w:rPr>
        <w:t xml:space="preserve"> as both extensive and unbalanced</w:t>
      </w:r>
      <w:r w:rsidRPr="00BD0D62">
        <w:rPr>
          <w:rFonts w:eastAsia="Cambria"/>
          <w:sz w:val="10"/>
        </w:rPr>
        <w:t xml:space="preserve">. </w:t>
      </w:r>
      <w:r w:rsidRPr="00BD0D62">
        <w:rPr>
          <w:rFonts w:eastAsia="Cambria"/>
          <w:u w:val="single"/>
        </w:rPr>
        <w:t>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China is actively promoting the transforming process of such recently emerged international mechanisms as G20, BRICS and SCO</w:t>
      </w:r>
      <w:r w:rsidRPr="00BD0D62">
        <w:rPr>
          <w:rFonts w:eastAsia="Cambria"/>
          <w:sz w:val="10"/>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BD0D62">
        <w:rPr>
          <w:rFonts w:eastAsia="Cambria"/>
          <w:sz w:val="10"/>
        </w:rPr>
        <w:t>Boao</w:t>
      </w:r>
      <w:proofErr w:type="spellEnd"/>
      <w:r w:rsidRPr="00BD0D62">
        <w:rPr>
          <w:rFonts w:eastAsia="Cambria"/>
          <w:sz w:val="10"/>
        </w:rPr>
        <w:t xml:space="preserve"> Forum for Asia, CICA and multilateral security dialog mechanisms led by ASEAN </w:t>
      </w:r>
      <w:proofErr w:type="gramStart"/>
      <w:r w:rsidRPr="00BD0D62">
        <w:rPr>
          <w:rFonts w:eastAsia="Cambria"/>
          <w:sz w:val="10"/>
        </w:rPr>
        <w:t>so as to</w:t>
      </w:r>
      <w:proofErr w:type="gramEnd"/>
      <w:r w:rsidRPr="00BD0D62">
        <w:rPr>
          <w:rFonts w:eastAsia="Cambria"/>
          <w:sz w:val="10"/>
        </w:rPr>
        <w:t xml:space="preserve">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BD0D62">
        <w:rPr>
          <w:rFonts w:eastAsia="Cambria"/>
          <w:b/>
          <w:iCs/>
          <w:u w:val="single"/>
        </w:rPr>
        <w:t xml:space="preserve">Thus, in leading the transformation of the global governance system, </w:t>
      </w:r>
      <w:r w:rsidRPr="00566C99">
        <w:rPr>
          <w:rFonts w:eastAsia="Cambria"/>
          <w:b/>
          <w:iCs/>
          <w:highlight w:val="yellow"/>
          <w:u w:val="single"/>
        </w:rPr>
        <w:t>China has not overthrown the existing systems</w:t>
      </w:r>
      <w:r w:rsidRPr="00BD0D62">
        <w:rPr>
          <w:rFonts w:eastAsia="Cambria"/>
          <w:b/>
          <w:iCs/>
          <w:u w:val="single"/>
        </w:rPr>
        <w:t xml:space="preserve"> and started all over </w:t>
      </w:r>
      <w:proofErr w:type="gramStart"/>
      <w:r w:rsidRPr="00BD0D62">
        <w:rPr>
          <w:rFonts w:eastAsia="Cambria"/>
          <w:b/>
          <w:iCs/>
          <w:u w:val="single"/>
        </w:rPr>
        <w:t xml:space="preserve">again, </w:t>
      </w:r>
      <w:r w:rsidRPr="00566C99">
        <w:rPr>
          <w:rFonts w:eastAsia="Cambria"/>
          <w:b/>
          <w:iCs/>
          <w:highlight w:val="yellow"/>
          <w:u w:val="single"/>
        </w:rPr>
        <w:t>but</w:t>
      </w:r>
      <w:proofErr w:type="gramEnd"/>
      <w:r w:rsidRPr="00566C99">
        <w:rPr>
          <w:rFonts w:eastAsia="Cambria"/>
          <w:b/>
          <w:iCs/>
          <w:highlight w:val="yellow"/>
          <w:u w:val="single"/>
        </w:rPr>
        <w:t xml:space="preserve"> been engaged in innovating and perfecting</w:t>
      </w:r>
      <w:r w:rsidRPr="00BD0D62">
        <w:rPr>
          <w:rFonts w:eastAsia="Cambria"/>
          <w:b/>
          <w:iCs/>
          <w:u w:val="single"/>
        </w:rPr>
        <w:t xml:space="preserve">; </w:t>
      </w:r>
      <w:r w:rsidRPr="00566C99">
        <w:rPr>
          <w:rFonts w:eastAsia="Cambria"/>
          <w:b/>
          <w:iCs/>
          <w:highlight w:val="yellow"/>
          <w:u w:val="single"/>
        </w:rPr>
        <w:t>China has proactively undertaken international responsibilities</w:t>
      </w:r>
      <w:r w:rsidRPr="00BD0D62">
        <w:rPr>
          <w:rFonts w:eastAsia="Cambria"/>
          <w:b/>
          <w:iCs/>
          <w:u w:val="single"/>
        </w:rPr>
        <w:t xml:space="preserve">, </w:t>
      </w:r>
      <w:r w:rsidRPr="00566C99">
        <w:rPr>
          <w:rFonts w:eastAsia="Cambria"/>
          <w:b/>
          <w:iCs/>
          <w:highlight w:val="yellow"/>
          <w:u w:val="single"/>
        </w:rPr>
        <w:t>but has</w:t>
      </w:r>
      <w:r w:rsidRPr="00BD0D62">
        <w:rPr>
          <w:rFonts w:eastAsia="Cambria"/>
          <w:b/>
          <w:iCs/>
          <w:u w:val="single"/>
        </w:rPr>
        <w:t xml:space="preserve"> to do everything in its power and </w:t>
      </w:r>
      <w:r w:rsidRPr="00566C99">
        <w:rPr>
          <w:rFonts w:eastAsia="Cambria"/>
          <w:b/>
          <w:iCs/>
          <w:highlight w:val="yellow"/>
          <w:u w:val="single"/>
        </w:rPr>
        <w:t>act according to its ability.</w:t>
      </w:r>
      <w:r w:rsidRPr="00BD0D62">
        <w:rPr>
          <w:rFonts w:eastAsia="Cambria"/>
          <w:sz w:val="10"/>
        </w:rPr>
        <w:t xml:space="preserve"> C. To Reform the Global Governance Rules. </w:t>
      </w:r>
      <w:r w:rsidRPr="00BD0D62">
        <w:rPr>
          <w:rFonts w:eastAsia="Cambria"/>
          <w:u w:val="single"/>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BD0D62">
        <w:rPr>
          <w:rFonts w:eastAsia="Cambria"/>
          <w:sz w:val="10"/>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w:t>
      </w:r>
      <w:r w:rsidRPr="00BD0D62">
        <w:rPr>
          <w:rFonts w:eastAsia="Cambria"/>
          <w:u w:val="single"/>
        </w:rPr>
        <w:t>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w:t>
      </w:r>
      <w:r w:rsidRPr="00BD0D62">
        <w:rPr>
          <w:rFonts w:eastAsia="Cambria"/>
          <w:sz w:val="10"/>
        </w:rPr>
        <w:t xml:space="preserve"> </w:t>
      </w:r>
      <w:proofErr w:type="gramStart"/>
      <w:r w:rsidRPr="00BD0D62">
        <w:rPr>
          <w:rFonts w:eastAsia="Cambria"/>
          <w:u w:val="single"/>
        </w:rPr>
        <w:t>With regard to</w:t>
      </w:r>
      <w:proofErr w:type="gramEnd"/>
      <w:r w:rsidRPr="00BD0D62">
        <w:rPr>
          <w:rFonts w:eastAsia="Cambria"/>
          <w:u w:val="single"/>
        </w:rPr>
        <w:t xml:space="preserve">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w:t>
      </w:r>
      <w:proofErr w:type="gramStart"/>
      <w:r w:rsidRPr="00BD0D62">
        <w:rPr>
          <w:rFonts w:eastAsia="Cambria"/>
          <w:u w:val="single"/>
        </w:rPr>
        <w:t>construction</w:t>
      </w:r>
      <w:proofErr w:type="gramEnd"/>
      <w:r w:rsidRPr="00BD0D62">
        <w:rPr>
          <w:rFonts w:eastAsia="Cambria"/>
          <w:u w:val="single"/>
        </w:rPr>
        <w:t xml:space="preserve"> and co-sharing, resolve disputes through dialog and differences through consultation</w:t>
      </w:r>
      <w:r w:rsidRPr="00BD0D62">
        <w:rPr>
          <w:rFonts w:eastAsia="Cambria"/>
          <w:sz w:val="10"/>
        </w:rPr>
        <w:t xml:space="preserve">. Regarding the critical areas, opening to the outer world does not mean building one’s own backyard, but building the spring garden for co-sharing; the “Belt and </w:t>
      </w:r>
      <w:r w:rsidRPr="00BD0D62">
        <w:rPr>
          <w:rFonts w:eastAsia="Cambria"/>
          <w:sz w:val="10"/>
        </w:rPr>
        <w:lastRenderedPageBreak/>
        <w:t xml:space="preserve">Road” initiative is not China’s solo, but a chorus participated in by all countries concerned. </w:t>
      </w:r>
      <w:r w:rsidRPr="00566C99">
        <w:rPr>
          <w:rFonts w:eastAsia="Cambria"/>
          <w:b/>
          <w:iCs/>
          <w:highlight w:val="yellow"/>
          <w:u w:val="single"/>
        </w:rPr>
        <w:t>China has</w:t>
      </w:r>
      <w:r w:rsidRPr="00BD0D62">
        <w:rPr>
          <w:rFonts w:eastAsia="Cambria"/>
          <w:b/>
          <w:iCs/>
          <w:u w:val="single"/>
        </w:rPr>
        <w:t xml:space="preserve"> also </w:t>
      </w:r>
      <w:r w:rsidRPr="00566C99">
        <w:rPr>
          <w:rFonts w:eastAsia="Cambria"/>
          <w:b/>
          <w:iCs/>
          <w:highlight w:val="yellow"/>
          <w:u w:val="single"/>
        </w:rPr>
        <w:t>proposed</w:t>
      </w:r>
      <w:r w:rsidRPr="00BD0D62">
        <w:rPr>
          <w:rFonts w:eastAsia="Cambria"/>
          <w:b/>
          <w:iCs/>
          <w:u w:val="single"/>
        </w:rPr>
        <w:t xml:space="preserve"> international </w:t>
      </w:r>
      <w:r w:rsidRPr="00566C99">
        <w:rPr>
          <w:rFonts w:eastAsia="Cambria"/>
          <w:b/>
          <w:iCs/>
          <w:highlight w:val="yellow"/>
          <w:u w:val="single"/>
        </w:rPr>
        <w:t xml:space="preserve">public security views on nuclear security, maritime </w:t>
      </w:r>
      <w:proofErr w:type="gramStart"/>
      <w:r w:rsidRPr="00566C99">
        <w:rPr>
          <w:rFonts w:eastAsia="Cambria"/>
          <w:b/>
          <w:iCs/>
          <w:highlight w:val="yellow"/>
          <w:u w:val="single"/>
        </w:rPr>
        <w:t>cooperation</w:t>
      </w:r>
      <w:proofErr w:type="gramEnd"/>
      <w:r w:rsidRPr="00566C99">
        <w:rPr>
          <w:rFonts w:eastAsia="Cambria"/>
          <w:b/>
          <w:iCs/>
          <w:highlight w:val="yellow"/>
          <w:u w:val="single"/>
        </w:rPr>
        <w:t xml:space="preserve"> and cyber space order, calling for efforts to make the global village into a “grand stage for seeking common development”</w:t>
      </w:r>
      <w:r w:rsidRPr="00BD0D62">
        <w:rPr>
          <w:rFonts w:eastAsia="Cambria"/>
          <w:b/>
          <w:iCs/>
          <w:u w:val="single"/>
        </w:rPr>
        <w:t xml:space="preserve"> rather than a “wrestling arena”; we cannot “set up a stage here, while pulling away a prop there”, but “complement each other to put on a grand show”</w:t>
      </w:r>
      <w:r w:rsidRPr="00BD0D62">
        <w:rPr>
          <w:rFonts w:eastAsia="Cambria"/>
          <w:sz w:val="10"/>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BD0D62">
        <w:rPr>
          <w:rFonts w:eastAsia="Cambria"/>
          <w:sz w:val="10"/>
        </w:rPr>
        <w:t>theseplatforms</w:t>
      </w:r>
      <w:proofErr w:type="spellEnd"/>
      <w:r w:rsidRPr="00BD0D62">
        <w:rPr>
          <w:rFonts w:eastAsia="Cambria"/>
          <w:sz w:val="10"/>
        </w:rPr>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D0D62">
        <w:rPr>
          <w:rFonts w:eastAsia="Cambria"/>
          <w:u w:val="single"/>
        </w:rPr>
        <w:t xml:space="preserve">As the biggest developing country and </w:t>
      </w:r>
      <w:proofErr w:type="gramStart"/>
      <w:r w:rsidRPr="00BD0D62">
        <w:rPr>
          <w:rFonts w:eastAsia="Cambria"/>
          <w:u w:val="single"/>
        </w:rPr>
        <w:t>fast growing</w:t>
      </w:r>
      <w:proofErr w:type="gramEnd"/>
      <w:r w:rsidRPr="00BD0D62">
        <w:rPr>
          <w:rFonts w:eastAsia="Cambria"/>
          <w:u w:val="single"/>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helping other developing countries to respond to such challenges as famine, refugees, climate change and public hygiene by debt forgiveness and assistance.</w:t>
      </w:r>
    </w:p>
    <w:p w14:paraId="044A6D0B" w14:textId="4D389C6D" w:rsidR="0004600C" w:rsidRPr="005D3CFE" w:rsidRDefault="0004600C" w:rsidP="0004600C">
      <w:pPr>
        <w:pStyle w:val="Heading2"/>
      </w:pPr>
      <w:r>
        <w:lastRenderedPageBreak/>
        <w:t>Innovation</w:t>
      </w:r>
    </w:p>
    <w:p w14:paraId="697CBAF2" w14:textId="77777777" w:rsidR="005178B2" w:rsidRPr="00811BBB" w:rsidRDefault="005178B2" w:rsidP="005178B2">
      <w:pPr>
        <w:pStyle w:val="Heading4"/>
        <w:rPr>
          <w:rStyle w:val="Style13ptBold"/>
          <w:b/>
          <w:bCs w:val="0"/>
        </w:rPr>
      </w:pPr>
      <w:r>
        <w:t xml:space="preserve">Space </w:t>
      </w:r>
      <w:r w:rsidRPr="005178B2">
        <w:t xml:space="preserve">innovation is high </w:t>
      </w:r>
      <w:proofErr w:type="gramStart"/>
      <w:r w:rsidRPr="005178B2">
        <w:t>and on the rise</w:t>
      </w:r>
      <w:proofErr w:type="gramEnd"/>
      <w:r w:rsidRPr="005178B2">
        <w:rPr>
          <w:b w:val="0"/>
          <w:bCs w:val="0"/>
        </w:rPr>
        <w:t>-</w:t>
      </w:r>
      <w:r w:rsidRPr="005178B2">
        <w:rPr>
          <w:rStyle w:val="Style13ptBold"/>
          <w:b/>
          <w:bCs w:val="0"/>
        </w:rPr>
        <w:t xml:space="preserve"> but innovation could tank in the absence of private companies</w:t>
      </w:r>
    </w:p>
    <w:p w14:paraId="711CC5C8" w14:textId="77777777" w:rsidR="005178B2" w:rsidRPr="00251BD7" w:rsidRDefault="005178B2" w:rsidP="005178B2">
      <w:pPr>
        <w:rPr>
          <w:sz w:val="16"/>
          <w:szCs w:val="16"/>
        </w:rPr>
      </w:pPr>
      <w:r>
        <w:rPr>
          <w:rStyle w:val="Style13ptBold"/>
        </w:rPr>
        <w:t xml:space="preserve">Peterson 21 </w:t>
      </w:r>
      <w:r w:rsidRPr="00251BD7">
        <w:rPr>
          <w:sz w:val="16"/>
          <w:szCs w:val="16"/>
        </w:rPr>
        <w:t xml:space="preserve">Bob Peterson is based out of Colorado Springs, Colorado, United States and works at Lockheed Martin as VP Space Systems. Peterson, Bob. “Commercializing the Race to Space - </w:t>
      </w:r>
      <w:proofErr w:type="spellStart"/>
      <w:r w:rsidRPr="00251BD7">
        <w:rPr>
          <w:sz w:val="16"/>
          <w:szCs w:val="16"/>
        </w:rPr>
        <w:t>Insigniam</w:t>
      </w:r>
      <w:proofErr w:type="spellEnd"/>
      <w:r w:rsidRPr="00251BD7">
        <w:rPr>
          <w:sz w:val="16"/>
          <w:szCs w:val="16"/>
        </w:rPr>
        <w:t xml:space="preserve">.” </w:t>
      </w:r>
      <w:proofErr w:type="spellStart"/>
      <w:r w:rsidRPr="00251BD7">
        <w:rPr>
          <w:sz w:val="16"/>
          <w:szCs w:val="16"/>
        </w:rPr>
        <w:t>Insigniam</w:t>
      </w:r>
      <w:proofErr w:type="spellEnd"/>
      <w:r w:rsidRPr="00251BD7">
        <w:rPr>
          <w:sz w:val="16"/>
          <w:szCs w:val="16"/>
        </w:rPr>
        <w:t>, August 9, 2021. https://insigniam.com/private-space-exploration-innovating-future-space/.//WL</w:t>
      </w:r>
    </w:p>
    <w:p w14:paraId="77DC6AC3" w14:textId="77777777" w:rsidR="005178B2" w:rsidRDefault="005178B2" w:rsidP="005178B2">
      <w:pPr>
        <w:rPr>
          <w:rStyle w:val="Emphasis"/>
        </w:rPr>
      </w:pPr>
      <w:r w:rsidRPr="00811BBB">
        <w:rPr>
          <w:sz w:val="14"/>
        </w:rPr>
        <w:t xml:space="preserve">After publicly stalling out due to cost concerns circa 2011, </w:t>
      </w:r>
      <w:r w:rsidRPr="00F06B3F">
        <w:rPr>
          <w:rStyle w:val="StyleUnderline"/>
        </w:rPr>
        <w:t xml:space="preserve">America’s </w:t>
      </w:r>
      <w:r w:rsidRPr="00566C99">
        <w:rPr>
          <w:rStyle w:val="StyleUnderline"/>
          <w:highlight w:val="yellow"/>
        </w:rPr>
        <w:t>space race is quickly heating up again</w:t>
      </w:r>
      <w:r w:rsidRPr="00F06B3F">
        <w:rPr>
          <w:rStyle w:val="StyleUnderline"/>
        </w:rPr>
        <w:t xml:space="preserve">. Only instead of NASA, this time it’s being </w:t>
      </w:r>
      <w:r w:rsidRPr="00566C99">
        <w:rPr>
          <w:rStyle w:val="StyleUnderline"/>
          <w:highlight w:val="yellow"/>
        </w:rPr>
        <w:t>spearheaded through private space exploration</w:t>
      </w:r>
      <w:r w:rsidRPr="00811BBB">
        <w:rPr>
          <w:sz w:val="14"/>
        </w:rPr>
        <w:t xml:space="preserve"> by three billionaire investors and the companies that mirror these entrepreneurs’ out-of-this-world ambitions: Richard Branson (Virgin Galactic), Elon Musk (SpaceX) and Jeff Bezos (Blue Origin). Expected to be a $1.4 trillion market by 2030, according to analysts at Bank of America, </w:t>
      </w:r>
      <w:r w:rsidRPr="00566C99">
        <w:rPr>
          <w:rStyle w:val="Emphasis"/>
          <w:highlight w:val="yellow"/>
        </w:rPr>
        <w:t>private space exploration and tourism are already ushering in a host of new innovations</w:t>
      </w:r>
      <w:r w:rsidRPr="00811BBB">
        <w:rPr>
          <w:sz w:val="14"/>
        </w:rPr>
        <w:t xml:space="preserve"> outside of traditional aerospace and defense realms. For example: Morgan Stanley suggests that </w:t>
      </w:r>
      <w:r w:rsidRPr="00F06B3F">
        <w:rPr>
          <w:rStyle w:val="StyleUnderline"/>
        </w:rPr>
        <w:t>the business world’s growing rush to reach orbit may also help sate the world’s ever-growing appetite for high-speed satellite broadband technology and data, kick-start rocket-fueled delivery services and even enable asteroid mining in years to come</w:t>
      </w:r>
      <w:r w:rsidRPr="00811BBB">
        <w:rPr>
          <w:sz w:val="14"/>
        </w:rPr>
        <w:t xml:space="preserve">. Here, we take a closer look at the field’s three front-runners, how each is pioneering new scientific advancements, and various trickle-down innovations that </w:t>
      </w:r>
      <w:r w:rsidRPr="00566C99">
        <w:rPr>
          <w:rStyle w:val="Emphasis"/>
          <w:highlight w:val="yellow"/>
        </w:rPr>
        <w:t>private space exploration may soon bring back to dozens of industries on planet Earth</w:t>
      </w:r>
      <w:r w:rsidRPr="00F06B3F">
        <w:rPr>
          <w:rStyle w:val="StyleUnderline"/>
        </w:rPr>
        <w:t>.</w:t>
      </w:r>
      <w:r>
        <w:rPr>
          <w:rStyle w:val="StyleUnderline"/>
        </w:rPr>
        <w:t xml:space="preserve"> </w:t>
      </w:r>
      <w:r w:rsidRPr="00811BBB">
        <w:rPr>
          <w:sz w:val="14"/>
        </w:rPr>
        <w:t xml:space="preserve">Virgin Galactic </w:t>
      </w:r>
      <w:proofErr w:type="gramStart"/>
      <w:r w:rsidRPr="00811BBB">
        <w:rPr>
          <w:sz w:val="14"/>
        </w:rPr>
        <w:t>On</w:t>
      </w:r>
      <w:proofErr w:type="gramEnd"/>
      <w:r w:rsidRPr="00811BBB">
        <w:rPr>
          <w:sz w:val="14"/>
        </w:rPr>
        <w:t xml:space="preserve"> July 11—just 17 years after announcing the company—Virgin Group founder Richard Branson took his inaugural trip 53 miles above the Earth’s surface in Virgin Galactic’s suborbital, rocket-powered space plane VSS Unity. Capable of holding six passengers and two pilots, the craft isn’t likely to be earthbound for very long; the company has already sold around 600 tickets for flights at the princely sum of $200,000 to $250,000 apiece. As of early August, more tickets were available starting at $450,000 each. </w:t>
      </w:r>
      <w:r w:rsidRPr="00F06B3F">
        <w:rPr>
          <w:rStyle w:val="StyleUnderline"/>
        </w:rPr>
        <w:t xml:space="preserve">The increasing desire for private space exploration points to </w:t>
      </w:r>
      <w:r w:rsidRPr="00566C99">
        <w:rPr>
          <w:rStyle w:val="StyleUnderline"/>
          <w:highlight w:val="yellow"/>
        </w:rPr>
        <w:t>companies’ growing desire to</w:t>
      </w:r>
      <w:r w:rsidRPr="00F06B3F">
        <w:rPr>
          <w:rStyle w:val="StyleUnderline"/>
        </w:rPr>
        <w:t xml:space="preserve"> more cost-efficiently use resources, leverage emerging or preexisting technology in new ways, optimize processes and workflows, and </w:t>
      </w:r>
      <w:r w:rsidRPr="00566C99">
        <w:rPr>
          <w:rStyle w:val="Emphasis"/>
          <w:highlight w:val="yellow"/>
        </w:rPr>
        <w:t>pioneer new markets</w:t>
      </w:r>
      <w:r w:rsidRPr="00F06B3F">
        <w:rPr>
          <w:rStyle w:val="StyleUnderline"/>
        </w:rPr>
        <w:t xml:space="preserve"> by democratizing access to resources and equipment.</w:t>
      </w:r>
      <w:r>
        <w:rPr>
          <w:rStyle w:val="StyleUnderline"/>
        </w:rPr>
        <w:t xml:space="preserve"> </w:t>
      </w:r>
      <w:r w:rsidRPr="00811BBB">
        <w:rPr>
          <w:sz w:val="14"/>
        </w:rPr>
        <w:t xml:space="preserve">The first of the billionaire space company founders to reach the edge of space (depending on the definition), Branson did so thanks to myriad scientific and business innovations made by his firm. Advancements not only include a new high-speed aircraft design that leverages modular technology to improve flight rate and maintenance access. They also incorporate a livery design built from a mirrorlike material that provides heightened thermal protection and color-changing potential, a spectacular display of the plane’s advanced capabilities in keeping with Branson’s notoriously flashy brand of showmanship. These upgrades have helped power Virgin Galactic’s ongoing push to capture public and media attention, enticing armchair astronauts to fulfill childhood dreams and fueling a booming business in space tourism. Moreover, unlike traditional crewed rockets, which launch from ground-based locales, </w:t>
      </w:r>
      <w:r w:rsidRPr="00F06B3F">
        <w:rPr>
          <w:rStyle w:val="StyleUnderline"/>
        </w:rPr>
        <w:t>Virgin’s ships lift off from bigger planes that drop them off in midair. It’s a highly efficient technique</w:t>
      </w:r>
      <w:r w:rsidRPr="00811BBB">
        <w:rPr>
          <w:sz w:val="14"/>
        </w:rPr>
        <w:t xml:space="preserve"> that consumes less fuel and reduces the need for custom launch pad infrastructure. Passengers, who can enjoy three to five minutes of weightlessness, will soon include scientists who can run experiments midflight, as opposed to primarily using traditional suborbital space testing methods—i.e., spacecraft without a crew. SpaceX Tesla founder Elon Musk’s </w:t>
      </w:r>
      <w:r w:rsidRPr="00566C99">
        <w:rPr>
          <w:rStyle w:val="StyleUnderline"/>
          <w:highlight w:val="yellow"/>
        </w:rPr>
        <w:t>SpaceX</w:t>
      </w:r>
      <w:r w:rsidRPr="00566C99">
        <w:rPr>
          <w:sz w:val="14"/>
          <w:highlight w:val="yellow"/>
        </w:rPr>
        <w:t xml:space="preserve"> i</w:t>
      </w:r>
      <w:r w:rsidRPr="00811BBB">
        <w:rPr>
          <w:sz w:val="14"/>
        </w:rPr>
        <w:t xml:space="preserve">s an all-purpose space technology firm that designs and manufactures myriad cutting-edge rockets and spacecraft. Case in point: Its </w:t>
      </w:r>
      <w:r w:rsidRPr="00F06B3F">
        <w:rPr>
          <w:rStyle w:val="StyleUnderline"/>
        </w:rPr>
        <w:t xml:space="preserve">Dragon capsule has already proved it can cost-efficiently carry crew and cargo to the </w:t>
      </w:r>
      <w:r w:rsidRPr="00811BBB">
        <w:rPr>
          <w:rStyle w:val="StyleUnderline"/>
        </w:rPr>
        <w:t xml:space="preserve">International Space Station. The company’s Starship large-scale rocket and spacecraft system is also designed to carry massive payloads into orbit—and, </w:t>
      </w:r>
      <w:r w:rsidRPr="00566C99">
        <w:rPr>
          <w:rStyle w:val="StyleUnderline"/>
          <w:highlight w:val="yellow"/>
        </w:rPr>
        <w:t xml:space="preserve">thanks to NASA’s support, </w:t>
      </w:r>
      <w:r w:rsidRPr="00566C99">
        <w:rPr>
          <w:rStyle w:val="Emphasis"/>
          <w:highlight w:val="yellow"/>
        </w:rPr>
        <w:t>is expected soon to land the first astronauts on the moon</w:t>
      </w:r>
      <w:r w:rsidRPr="00811BBB">
        <w:rPr>
          <w:rStyle w:val="StyleUnderline"/>
        </w:rPr>
        <w:t xml:space="preserve"> since the Apollo program</w:t>
      </w:r>
      <w:r w:rsidRPr="00811BBB">
        <w:rPr>
          <w:sz w:val="14"/>
        </w:rPr>
        <w:t xml:space="preserve">. Not yet 20 years old, SpaceX is additionally focused on introducing more dependable equipment at a fraction of standard production and operating costs. Other innovations include the Falcon 9, a reusable two-stage rocket for repeatedly transporting people and equipment into space, and Falcon Heavy, the world’s most powerful rocket today, which can carry twice as much weight as its closest competitor. SpaceX’s ambitions even extend to commercial space flight and </w:t>
      </w:r>
      <w:proofErr w:type="gramStart"/>
      <w:r w:rsidRPr="00811BBB">
        <w:rPr>
          <w:sz w:val="14"/>
        </w:rPr>
        <w:t>ride-sharing</w:t>
      </w:r>
      <w:proofErr w:type="gramEnd"/>
      <w:r w:rsidRPr="00811BBB">
        <w:rPr>
          <w:sz w:val="14"/>
        </w:rPr>
        <w:t xml:space="preserve"> if you or your company’s inventory need to catch a quick lift into the atmosphere. Almost as curious as the company’s public-facing creations are those powering its operations behind the scenes, including a fleet of autonomous drone ships that catch rockets as they hurtle back to earth, landing in the ocean. </w:t>
      </w:r>
      <w:r w:rsidRPr="00811BBB">
        <w:rPr>
          <w:rStyle w:val="StyleUnderline"/>
        </w:rPr>
        <w:t xml:space="preserve">SpaceX is also heavily investing in building out </w:t>
      </w:r>
      <w:proofErr w:type="spellStart"/>
      <w:r w:rsidRPr="00811BBB">
        <w:rPr>
          <w:rStyle w:val="StyleUnderline"/>
        </w:rPr>
        <w:t>Starlink</w:t>
      </w:r>
      <w:proofErr w:type="spellEnd"/>
      <w:r w:rsidRPr="00811BBB">
        <w:rPr>
          <w:rStyle w:val="StyleUnderline"/>
        </w:rPr>
        <w:t>, a broadband internet service powered by thousands of satellites that has the potential to bring high-speed connectivity to remote and rural areas around the globe</w:t>
      </w:r>
      <w:r w:rsidRPr="00811BBB">
        <w:rPr>
          <w:sz w:val="14"/>
        </w:rPr>
        <w:t xml:space="preserve">. In short, by leveraging a host of leading-edge technical advancements to power practical innovations in communications, transport and aerospace operations, SpaceX aims to privatize the field of space </w:t>
      </w:r>
      <w:proofErr w:type="gramStart"/>
      <w:r w:rsidRPr="00811BBB">
        <w:rPr>
          <w:sz w:val="14"/>
        </w:rPr>
        <w:t>flight as a whole</w:t>
      </w:r>
      <w:proofErr w:type="gramEnd"/>
      <w:r w:rsidRPr="00811BBB">
        <w:rPr>
          <w:sz w:val="14"/>
        </w:rPr>
        <w:t xml:space="preserve">. No wonder NASA ranks among the company’s biggest customers. Blue Origin The brainchild of Amazon founder Jeff Bezos, Blue Origin was founded in 2000 with the mission of expanding humanity’s reach into space, fueling interstellar exploration, and powering the search for new material and energy resources. It hopes to do so by delivering low-cost, </w:t>
      </w:r>
      <w:proofErr w:type="gramStart"/>
      <w:r w:rsidRPr="00811BBB">
        <w:rPr>
          <w:sz w:val="14"/>
        </w:rPr>
        <w:t>fully</w:t>
      </w:r>
      <w:proofErr w:type="gramEnd"/>
      <w:r w:rsidRPr="00811BBB">
        <w:rPr>
          <w:sz w:val="14"/>
        </w:rPr>
        <w:t xml:space="preserve"> or partly reusable orbital launch vehicles that can serve the needs of businesses and individuals alike. One person recently paid an astounding $28 million for a ticket. Unlike Virgin Galactic, Blue Origin makes spacecraft that </w:t>
      </w:r>
      <w:proofErr w:type="gramStart"/>
      <w:r w:rsidRPr="00811BBB">
        <w:rPr>
          <w:sz w:val="14"/>
        </w:rPr>
        <w:t>are able to</w:t>
      </w:r>
      <w:proofErr w:type="gramEnd"/>
      <w:r w:rsidRPr="00811BBB">
        <w:rPr>
          <w:sz w:val="14"/>
        </w:rPr>
        <w:t xml:space="preserve"> </w:t>
      </w:r>
      <w:r w:rsidRPr="00811BBB">
        <w:rPr>
          <w:sz w:val="14"/>
        </w:rPr>
        <w:lastRenderedPageBreak/>
        <w:t xml:space="preserve">cross the Kármán line—the 62-mile-high measurement that most countries consider to be the boundary of outer space. (The U.S. uses 50 miles as a benchmark instead.) The company’s mantra is “Launch, Land, Repeat,” a testimonial to its commitment to drastically lower expenses associated with space travel, and to the built-in vertical takeoff and landing technology that allows used vehicles to be quickly refurbished and once again take flight. Note that Blue Origin is also experimenting with oversized lunar landers designed to ferry astronauts and equipment affordably to and from the moon. Investment Opportunities and New Innovations The increasing desire for private space exploration points to companies’ growing desire to more cost-efficiently use resources, leverage emerging or preexisting technology in new ways, optimize processes and workflows, and pioneer new markets by democratizing access to resources and equipment. </w:t>
      </w:r>
      <w:r w:rsidRPr="00811BBB">
        <w:rPr>
          <w:rStyle w:val="StyleUnderline"/>
        </w:rPr>
        <w:t>Each of the big</w:t>
      </w:r>
      <w:r w:rsidRPr="00811BBB">
        <w:rPr>
          <w:sz w:val="14"/>
        </w:rPr>
        <w:t xml:space="preserve"> three </w:t>
      </w:r>
      <w:r w:rsidRPr="00566C99">
        <w:rPr>
          <w:rStyle w:val="StyleUnderline"/>
          <w:highlight w:val="yellow"/>
        </w:rPr>
        <w:t>players</w:t>
      </w:r>
      <w:r w:rsidRPr="00811BBB">
        <w:rPr>
          <w:rStyle w:val="StyleUnderline"/>
        </w:rPr>
        <w:t xml:space="preserve"> has sought to tap into a mix of proprietary and community knowledge bases, </w:t>
      </w:r>
      <w:r w:rsidRPr="00566C99">
        <w:rPr>
          <w:rStyle w:val="Emphasis"/>
          <w:highlight w:val="yellow"/>
        </w:rPr>
        <w:t>leverage new high-tech and engineering advancements</w:t>
      </w:r>
      <w:r w:rsidRPr="00811BBB">
        <w:rPr>
          <w:rStyle w:val="StyleUnderline"/>
        </w:rPr>
        <w:t xml:space="preserve"> to lower overhead and operating costs, </w:t>
      </w:r>
      <w:r w:rsidRPr="00566C99">
        <w:rPr>
          <w:rStyle w:val="Emphasis"/>
          <w:highlight w:val="yellow"/>
        </w:rPr>
        <w:t>and boost the accessibility of space travel</w:t>
      </w:r>
      <w:r w:rsidRPr="00811BBB">
        <w:rPr>
          <w:rStyle w:val="StyleUnderline"/>
        </w:rPr>
        <w:t>.</w:t>
      </w:r>
      <w:r w:rsidRPr="00811BBB">
        <w:rPr>
          <w:sz w:val="14"/>
        </w:rPr>
        <w:t xml:space="preserve"> Likewise, all have looked to raise public awareness, amortize their investments in new innovations and extend potential revenue streams by finding new business applications for their proprietary solutions at every turn. To read more about the commercialization of space, read “Commercial Space Is Becoming Big Business.” Virgin Galactic is publicly traded, Blue Origin and SpaceX are not. However, more than 10,000 companies (42% of which are American), worth upward of $4 trillion in total, are now pioneering space-based business solutions. In addition, </w:t>
      </w:r>
      <w:r w:rsidRPr="00811BBB">
        <w:rPr>
          <w:rStyle w:val="StyleUnderline"/>
        </w:rPr>
        <w:t>many of these firms</w:t>
      </w:r>
      <w:r w:rsidRPr="00811BBB">
        <w:rPr>
          <w:sz w:val="14"/>
        </w:rPr>
        <w:t xml:space="preserve">—which are looking to make plays in many fields, like telecom, tourism, artificial </w:t>
      </w:r>
      <w:proofErr w:type="gramStart"/>
      <w:r w:rsidRPr="00811BBB">
        <w:rPr>
          <w:sz w:val="14"/>
        </w:rPr>
        <w:t>intelligence</w:t>
      </w:r>
      <w:proofErr w:type="gramEnd"/>
      <w:r w:rsidRPr="00811BBB">
        <w:rPr>
          <w:sz w:val="14"/>
        </w:rPr>
        <w:t xml:space="preserve"> and robotics—</w:t>
      </w:r>
      <w:r w:rsidRPr="00811BBB">
        <w:rPr>
          <w:rStyle w:val="Emphasis"/>
        </w:rPr>
        <w:t xml:space="preserve">are </w:t>
      </w:r>
      <w:r w:rsidRPr="00566C99">
        <w:rPr>
          <w:rStyle w:val="Emphasis"/>
          <w:highlight w:val="yellow"/>
        </w:rPr>
        <w:t>investor-friendly startups helping to further capitalize or expand upon the innovations</w:t>
      </w:r>
      <w:r w:rsidRPr="00811BBB">
        <w:rPr>
          <w:sz w:val="14"/>
        </w:rPr>
        <w:t xml:space="preserve"> that the big three players are ushering in. </w:t>
      </w:r>
      <w:r w:rsidRPr="00811BBB">
        <w:rPr>
          <w:rStyle w:val="StyleUnderline"/>
        </w:rPr>
        <w:t xml:space="preserve">Key areas of growth going forward for space-based business are expected to include navigation and mapping, satellite communications, cloud-based applications, manufacturing, and health care/medicine. </w:t>
      </w:r>
      <w:r w:rsidRPr="00811BBB">
        <w:rPr>
          <w:sz w:val="14"/>
        </w:rPr>
        <w:t xml:space="preserve">And that’s before you factor in potential research and scientific applications. Example: </w:t>
      </w:r>
      <w:proofErr w:type="gramStart"/>
      <w:r w:rsidRPr="00811BBB">
        <w:rPr>
          <w:sz w:val="14"/>
        </w:rPr>
        <w:t>the</w:t>
      </w:r>
      <w:proofErr w:type="gramEnd"/>
      <w:r w:rsidRPr="00811BBB">
        <w:rPr>
          <w:sz w:val="14"/>
        </w:rPr>
        <w:t xml:space="preserve"> University of Florida researching plants’ changing gene activity in weightless environments via experiments conducted in partnership with Virgin Galactic. It’s yet to be determined whether billionaire-funded private space exploration spaceflight firms will successfully deliver on their aim to democratize space travel, or such trips will remain a prohibitively pricey luxury for most aspiring voyagers. Regardless of whether casual flights into space and stargazing business or research contracts become more commonplace</w:t>
      </w:r>
      <w:r w:rsidRPr="00811BBB">
        <w:rPr>
          <w:rStyle w:val="Emphasis"/>
        </w:rPr>
        <w:t>, it’s clear that this nascent field has a promising future</w:t>
      </w:r>
      <w:r w:rsidRPr="00811BBB">
        <w:rPr>
          <w:sz w:val="14"/>
        </w:rPr>
        <w:t xml:space="preserve">. While a Jetsons-style culture of weekend jaunts into orbit is still the stuff of science fiction for now, don’t forget: Succeed or fail, to their credit, </w:t>
      </w:r>
      <w:proofErr w:type="gramStart"/>
      <w:r w:rsidRPr="00811BBB">
        <w:rPr>
          <w:sz w:val="14"/>
        </w:rPr>
        <w:t>all of</w:t>
      </w:r>
      <w:proofErr w:type="gramEnd"/>
      <w:r w:rsidRPr="00811BBB">
        <w:rPr>
          <w:sz w:val="14"/>
        </w:rPr>
        <w:t xml:space="preserve"> </w:t>
      </w:r>
      <w:r w:rsidRPr="00811BBB">
        <w:rPr>
          <w:rStyle w:val="Emphasis"/>
        </w:rPr>
        <w:t>these firms are helping expand businesses’ ambitions to the stars and beyond and helping illustrate a multitude of potential new uses for aerospace solutions.</w:t>
      </w:r>
    </w:p>
    <w:p w14:paraId="3645EC2E" w14:textId="77777777" w:rsidR="0004600C" w:rsidRPr="006421B7" w:rsidRDefault="0004600C" w:rsidP="0004600C">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3382687E" w14:textId="77777777" w:rsidR="0004600C" w:rsidRPr="00604157" w:rsidRDefault="0004600C" w:rsidP="0004600C">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14:paraId="2CEF8410" w14:textId="77777777" w:rsidR="0004600C" w:rsidRDefault="0004600C" w:rsidP="0004600C">
      <w:pPr>
        <w:rPr>
          <w:rStyle w:val="Emphasis"/>
        </w:rPr>
      </w:pPr>
      <w:r w:rsidRPr="00566C99">
        <w:rPr>
          <w:rStyle w:val="StyleUnderline"/>
          <w:highlight w:val="yellow"/>
        </w:rPr>
        <w:t xml:space="preserve">Innovation is </w:t>
      </w:r>
      <w:r w:rsidRPr="00B5169C">
        <w:rPr>
          <w:rStyle w:val="StyleUnderline"/>
        </w:rPr>
        <w:t>generally</w:t>
      </w:r>
      <w:r w:rsidRPr="00996020">
        <w:rPr>
          <w:rStyle w:val="StyleUnderline"/>
        </w:rPr>
        <w:t xml:space="preserve"> </w:t>
      </w:r>
      <w:r w:rsidRPr="00566C99">
        <w:rPr>
          <w:rStyle w:val="StyleUnderline"/>
          <w:highlight w:val="yellow"/>
        </w:rPr>
        <w:t>hard to predict</w:t>
      </w:r>
      <w:r w:rsidRPr="00996020">
        <w:rPr>
          <w:rStyle w:val="StyleUnderline"/>
        </w:rPr>
        <w:t xml:space="preserve">; some </w:t>
      </w:r>
      <w:r w:rsidRPr="00566C99">
        <w:rPr>
          <w:rStyle w:val="StyleUnderline"/>
          <w:highlight w:val="yellow"/>
        </w:rPr>
        <w:t>new tech</w:t>
      </w:r>
      <w:r w:rsidRPr="00996020">
        <w:rPr>
          <w:rStyle w:val="StyleUnderline"/>
        </w:rPr>
        <w:t xml:space="preserve">nologies </w:t>
      </w:r>
      <w:r w:rsidRPr="00566C99">
        <w:rPr>
          <w:rStyle w:val="StyleUnderline"/>
          <w:highlight w:val="yellow"/>
        </w:rPr>
        <w:t>seem to come out of nowhere and</w:t>
      </w:r>
      <w:r w:rsidRPr="00996020">
        <w:rPr>
          <w:rStyle w:val="StyleUnderline"/>
        </w:rPr>
        <w:t xml:space="preserve"> others </w:t>
      </w:r>
      <w:r w:rsidRPr="00240515">
        <w:rPr>
          <w:rStyle w:val="StyleUnderline"/>
        </w:rPr>
        <w:t xml:space="preserve">only </w:t>
      </w:r>
      <w:r w:rsidRPr="00566C99">
        <w:rPr>
          <w:rStyle w:val="StyleUnderline"/>
          <w:highlight w:val="yellow"/>
        </w:rPr>
        <w:t>take off when paired with</w:t>
      </w:r>
      <w:r w:rsidRPr="00996020">
        <w:rPr>
          <w:rStyle w:val="StyleUnderline"/>
        </w:rPr>
        <w:t xml:space="preserve"> a </w:t>
      </w:r>
      <w:r w:rsidRPr="00566C99">
        <w:rPr>
          <w:rStyle w:val="StyleUnderline"/>
          <w:highlight w:val="yellow"/>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566C99">
        <w:rPr>
          <w:rStyle w:val="Emphasis"/>
          <w:highlight w:val="yellow"/>
        </w:rPr>
        <w:t>a growing space economy would open opportunities for tech</w:t>
      </w:r>
      <w:r w:rsidRPr="00996020">
        <w:rPr>
          <w:rStyle w:val="Emphasis"/>
        </w:rPr>
        <w:t xml:space="preserve">nological </w:t>
      </w:r>
      <w:r w:rsidRPr="00240515">
        <w:rPr>
          <w:rStyle w:val="Emphasis"/>
        </w:rPr>
        <w:t xml:space="preserve">and organizational </w:t>
      </w:r>
      <w:r w:rsidRPr="00566C99">
        <w:rPr>
          <w:rStyle w:val="Emphasis"/>
          <w:highlight w:val="yellow"/>
        </w:rPr>
        <w:t>innovation</w:t>
      </w:r>
      <w:r w:rsidRPr="00996020">
        <w:rPr>
          <w:sz w:val="16"/>
        </w:rPr>
        <w:t xml:space="preserve">. </w:t>
      </w:r>
      <w:r w:rsidRPr="00996020">
        <w:rPr>
          <w:rStyle w:val="StyleUnderline"/>
        </w:rPr>
        <w:t xml:space="preserve">In terms of technology, </w:t>
      </w:r>
      <w:r w:rsidRPr="00566C99">
        <w:rPr>
          <w:rStyle w:val="Emphasis"/>
          <w:highlight w:val="yellow"/>
        </w:rPr>
        <w:t xml:space="preserve">the </w:t>
      </w:r>
      <w:r w:rsidRPr="00240515">
        <w:rPr>
          <w:rStyle w:val="Emphasis"/>
        </w:rPr>
        <w:t xml:space="preserve">difficult </w:t>
      </w:r>
      <w:r w:rsidRPr="00566C99">
        <w:rPr>
          <w:rStyle w:val="Emphasis"/>
          <w:highlight w:val="yellow"/>
        </w:rPr>
        <w:t>environment of outer space</w:t>
      </w:r>
      <w:r w:rsidRPr="00996020">
        <w:rPr>
          <w:rStyle w:val="Emphasis"/>
        </w:rPr>
        <w:t xml:space="preserve"> </w:t>
      </w:r>
      <w:r w:rsidRPr="00566C99">
        <w:rPr>
          <w:rStyle w:val="Emphasis"/>
          <w:highlight w:val="yellow"/>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proofErr w:type="gramStart"/>
      <w:r w:rsidRPr="00996020">
        <w:rPr>
          <w:rStyle w:val="StyleUnderline"/>
        </w:rPr>
        <w:t>reduction</w:t>
      </w:r>
      <w:proofErr w:type="gramEnd"/>
      <w:r w:rsidRPr="00996020">
        <w:rPr>
          <w:rStyle w:val="StyleUnderline"/>
        </w:rPr>
        <w:t xml:space="preserve">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566C99">
        <w:rPr>
          <w:rStyle w:val="Emphasis"/>
          <w:highlight w:val="yellow"/>
        </w:rPr>
        <w:t>expansion of developers, experimenters</w:t>
      </w:r>
      <w:r w:rsidRPr="00996020">
        <w:rPr>
          <w:rStyle w:val="Emphasis"/>
        </w:rPr>
        <w:t xml:space="preserve">, </w:t>
      </w:r>
      <w:r w:rsidRPr="00566C99">
        <w:rPr>
          <w:rStyle w:val="Emphasis"/>
          <w:highlight w:val="yellow"/>
        </w:rPr>
        <w:t xml:space="preserve">and testers </w:t>
      </w:r>
      <w:r w:rsidRPr="00240515">
        <w:rPr>
          <w:rStyle w:val="Emphasis"/>
        </w:rPr>
        <w:t xml:space="preserve">cannot but help </w:t>
      </w:r>
      <w:r w:rsidRPr="00566C99">
        <w:rPr>
          <w:rStyle w:val="Emphasis"/>
          <w:highlight w:val="yellow"/>
        </w:rPr>
        <w:t>increase innovation</w:t>
      </w:r>
      <w:r w:rsidRPr="00996020">
        <w:rPr>
          <w:rStyle w:val="Emphasis"/>
        </w:rPr>
        <w:t xml:space="preserve"> opportunities</w:t>
      </w:r>
      <w:r w:rsidRPr="00996020">
        <w:rPr>
          <w:sz w:val="16"/>
        </w:rPr>
        <w:t xml:space="preserve">. </w:t>
      </w:r>
      <w:r w:rsidRPr="00566C99">
        <w:rPr>
          <w:rStyle w:val="Emphasis"/>
          <w:highlight w:val="yellow"/>
        </w:rPr>
        <w:t>Tech</w:t>
      </w:r>
      <w:r w:rsidRPr="00996020">
        <w:rPr>
          <w:rStyle w:val="Emphasis"/>
        </w:rPr>
        <w:t xml:space="preserve">nological </w:t>
      </w:r>
      <w:r w:rsidRPr="00566C99">
        <w:rPr>
          <w:rStyle w:val="Emphasis"/>
          <w:highlight w:val="yellow"/>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 xml:space="preserve">NASA) maintains a website that lists technologies that have spun off from such </w:t>
      </w:r>
      <w:r w:rsidRPr="00996020">
        <w:rPr>
          <w:rStyle w:val="StyleUnderline"/>
        </w:rPr>
        <w:lastRenderedPageBreak/>
        <w:t>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566C99">
        <w:rPr>
          <w:rStyle w:val="Emphasis"/>
          <w:highlight w:val="yellow"/>
        </w:rPr>
        <w:t>As more companies pursue</w:t>
      </w:r>
      <w:r w:rsidRPr="00996020">
        <w:rPr>
          <w:rStyle w:val="Emphasis"/>
        </w:rPr>
        <w:t xml:space="preserve"> their own </w:t>
      </w:r>
      <w:r w:rsidRPr="00566C99">
        <w:rPr>
          <w:rStyle w:val="Emphasis"/>
          <w:highlight w:val="yellow"/>
        </w:rPr>
        <w:t>space goals</w:t>
      </w:r>
      <w:r w:rsidRPr="00996020">
        <w:rPr>
          <w:rStyle w:val="Emphasis"/>
        </w:rPr>
        <w:t xml:space="preserve">, </w:t>
      </w:r>
      <w:r w:rsidRPr="00566C99">
        <w:rPr>
          <w:rStyle w:val="Emphasis"/>
          <w:highlight w:val="yellow"/>
        </w:rPr>
        <w:t>more innovations will</w:t>
      </w:r>
      <w:r w:rsidRPr="00996020">
        <w:rPr>
          <w:rStyle w:val="Emphasis"/>
        </w:rPr>
        <w:t xml:space="preserve"> likely </w:t>
      </w:r>
      <w:r w:rsidRPr="00566C99">
        <w:rPr>
          <w:rStyle w:val="Emphasis"/>
          <w:highlight w:val="yellow"/>
        </w:rPr>
        <w:t>come from the commercial sector</w:t>
      </w:r>
      <w:r w:rsidRPr="00996020">
        <w:rPr>
          <w:rStyle w:val="Emphasis"/>
        </w:rPr>
        <w:t>. Outer space is not just a catalyst for technological development.</w:t>
      </w:r>
      <w:r w:rsidRPr="00996020">
        <w:rPr>
          <w:sz w:val="16"/>
        </w:rPr>
        <w:t xml:space="preserve"> </w:t>
      </w:r>
      <w:r w:rsidRPr="00566C99">
        <w:rPr>
          <w:rStyle w:val="StyleUnderline"/>
          <w:highlight w:val="yellow"/>
        </w:rPr>
        <w:t xml:space="preserve">Satellite constellations </w:t>
      </w:r>
      <w:r w:rsidRPr="00B5169C">
        <w:rPr>
          <w:rStyle w:val="StyleUnderline"/>
        </w:rPr>
        <w:t>and</w:t>
      </w:r>
      <w:r w:rsidRPr="00996020">
        <w:rPr>
          <w:rStyle w:val="StyleUnderline"/>
        </w:rPr>
        <w:t xml:space="preserve"> their </w:t>
      </w:r>
      <w:r w:rsidRPr="00566C99">
        <w:rPr>
          <w:rStyle w:val="StyleUnderline"/>
          <w:highlight w:val="yellow"/>
        </w:rPr>
        <w:t>unique</w:t>
      </w:r>
      <w:r w:rsidRPr="00996020">
        <w:rPr>
          <w:rStyle w:val="StyleUnderline"/>
        </w:rPr>
        <w:t xml:space="preserve"> line-of-sight </w:t>
      </w:r>
      <w:r w:rsidRPr="00566C99">
        <w:rPr>
          <w:rStyle w:val="StyleUnderline"/>
          <w:highlight w:val="yellow"/>
        </w:rPr>
        <w:t xml:space="preserve">vantage point </w:t>
      </w:r>
      <w:r w:rsidRPr="00B5169C">
        <w:rPr>
          <w:rStyle w:val="Emphasis"/>
        </w:rPr>
        <w:t>can</w:t>
      </w:r>
      <w:r w:rsidRPr="00827D3B">
        <w:rPr>
          <w:rStyle w:val="Emphasis"/>
        </w:rPr>
        <w:t xml:space="preserve"> </w:t>
      </w:r>
      <w:r w:rsidRPr="00566C99">
        <w:rPr>
          <w:rStyle w:val="Emphasis"/>
          <w:highlight w:val="yellow"/>
        </w:rPr>
        <w:t>provide new perspectives</w:t>
      </w:r>
      <w:r w:rsidRPr="00827D3B">
        <w:rPr>
          <w:rStyle w:val="Emphasis"/>
        </w:rPr>
        <w:t xml:space="preserve"> to old industries</w:t>
      </w:r>
      <w:r w:rsidRPr="00996020">
        <w:rPr>
          <w:sz w:val="16"/>
        </w:rPr>
        <w:t xml:space="preserve">. </w:t>
      </w:r>
      <w:r w:rsidRPr="00996020">
        <w:rPr>
          <w:rStyle w:val="StyleUnderline"/>
        </w:rPr>
        <w:t xml:space="preserve">Deploying satellites into low-Earth orbit, as Facebook wants to do, can connect large, </w:t>
      </w:r>
      <w:proofErr w:type="gramStart"/>
      <w:r w:rsidRPr="00996020">
        <w:rPr>
          <w:rStyle w:val="StyleUnderline"/>
        </w:rPr>
        <w:t>previously-unreached</w:t>
      </w:r>
      <w:proofErr w:type="gramEnd"/>
      <w:r w:rsidRPr="00996020">
        <w:rPr>
          <w:rStyle w:val="StyleUnderline"/>
        </w:rPr>
        <w:t xml:space="preserve"> swathes of 22 humanity to the Internet</w:t>
      </w:r>
      <w:r w:rsidRPr="00996020">
        <w:rPr>
          <w:sz w:val="16"/>
        </w:rPr>
        <w:t xml:space="preserve">. </w:t>
      </w:r>
      <w:r w:rsidRPr="00566C99">
        <w:rPr>
          <w:rStyle w:val="Emphasis"/>
          <w:highlight w:val="yellow"/>
        </w:rPr>
        <w:t>Remote sensing</w:t>
      </w:r>
      <w:r w:rsidRPr="00996020">
        <w:rPr>
          <w:rStyle w:val="Emphasis"/>
        </w:rPr>
        <w:t xml:space="preserve"> technology could </w:t>
      </w:r>
      <w:r w:rsidRPr="00566C99">
        <w:rPr>
          <w:rStyle w:val="Emphasis"/>
          <w:highlight w:val="yellow"/>
        </w:rPr>
        <w:t xml:space="preserve">change how </w:t>
      </w:r>
      <w:r w:rsidRPr="00240515">
        <w:rPr>
          <w:rStyle w:val="Emphasis"/>
        </w:rPr>
        <w:t xml:space="preserve">whole </w:t>
      </w:r>
      <w:r w:rsidRPr="00566C99">
        <w:rPr>
          <w:rStyle w:val="Emphasis"/>
          <w:highlight w:val="yellow"/>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566C99">
        <w:rPr>
          <w:rStyle w:val="Emphasis"/>
          <w:highlight w:val="yellow"/>
        </w:rPr>
        <w:t>Space infrastructure</w:t>
      </w:r>
      <w:r w:rsidRPr="00996020">
        <w:rPr>
          <w:rStyle w:val="Emphasis"/>
        </w:rPr>
        <w:t xml:space="preserve">, in helping to change how people connect and perceive Earth, could help </w:t>
      </w:r>
      <w:r w:rsidRPr="00566C99">
        <w:rPr>
          <w:rStyle w:val="Emphasis"/>
          <w:highlight w:val="yellow"/>
        </w:rPr>
        <w:t>spark innovations on the ground</w:t>
      </w:r>
      <w:r w:rsidRPr="00996020">
        <w:rPr>
          <w:rStyle w:val="Emphasis"/>
        </w:rPr>
        <w:t xml:space="preserve"> as well. These innovations, changes to global networks, and new opportunities could lead to wider economic growth.</w:t>
      </w:r>
    </w:p>
    <w:p w14:paraId="0115819B" w14:textId="377E7A0E" w:rsidR="005178B2" w:rsidRDefault="005178B2" w:rsidP="005178B2">
      <w:pPr>
        <w:pStyle w:val="Heading4"/>
        <w:numPr>
          <w:ilvl w:val="0"/>
          <w:numId w:val="17"/>
        </w:numPr>
      </w:pPr>
      <w:r>
        <w:t>impacts:</w:t>
      </w:r>
    </w:p>
    <w:p w14:paraId="7BAA2EED" w14:textId="744FC1D1" w:rsidR="0004600C" w:rsidRDefault="0004600C" w:rsidP="005178B2">
      <w:pPr>
        <w:pStyle w:val="Heading4"/>
        <w:numPr>
          <w:ilvl w:val="0"/>
          <w:numId w:val="18"/>
        </w:numPr>
      </w:pPr>
      <w:r>
        <w:t xml:space="preserve">Tech innovation solves every existential threat – cumulative extinction events outweigh the </w:t>
      </w:r>
      <w:proofErr w:type="spellStart"/>
      <w:r>
        <w:t>aff</w:t>
      </w:r>
      <w:proofErr w:type="spellEnd"/>
      <w:r>
        <w:t xml:space="preserve"> </w:t>
      </w:r>
    </w:p>
    <w:p w14:paraId="4AD7477D" w14:textId="77777777" w:rsidR="0004600C" w:rsidRDefault="0004600C" w:rsidP="0004600C">
      <w:r>
        <w:t xml:space="preserve">Dylan </w:t>
      </w:r>
      <w:r w:rsidRPr="00B4258B">
        <w:rPr>
          <w:rFonts w:eastAsiaTheme="majorEastAsia" w:cstheme="majorBidi"/>
          <w:b/>
          <w:bCs/>
          <w:sz w:val="26"/>
          <w:szCs w:val="26"/>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3FDE56F5" w14:textId="47DB73DC" w:rsidR="0004600C" w:rsidRDefault="0004600C" w:rsidP="0004600C">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566C99">
        <w:rPr>
          <w:rStyle w:val="StyleUnderline"/>
          <w:highlight w:val="yellow"/>
        </w:rPr>
        <w:t>future people have</w:t>
      </w:r>
      <w:r w:rsidRPr="006421B7">
        <w:rPr>
          <w:sz w:val="14"/>
        </w:rPr>
        <w:t xml:space="preserve">, accordingly, </w:t>
      </w:r>
      <w:r w:rsidRPr="00566C99">
        <w:rPr>
          <w:rStyle w:val="Emphasis"/>
          <w:highlight w:val="yellow"/>
        </w:rPr>
        <w:t>hundreds of thousands of times</w:t>
      </w:r>
      <w:r w:rsidRPr="00566C99">
        <w:rPr>
          <w:sz w:val="14"/>
          <w:highlight w:val="yellow"/>
        </w:rPr>
        <w:t xml:space="preserve"> </w:t>
      </w:r>
      <w:r w:rsidRPr="00566C99">
        <w:rPr>
          <w:rStyle w:val="StyleUnderline"/>
          <w:highlight w:val="yellow"/>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566C99">
        <w:rPr>
          <w:rStyle w:val="StyleUnderline"/>
          <w:highlight w:val="yellow"/>
        </w:rPr>
        <w:t>preventing</w:t>
      </w:r>
      <w:r w:rsidRPr="001C124C">
        <w:rPr>
          <w:rStyle w:val="StyleUnderline"/>
        </w:rPr>
        <w:t xml:space="preserve"> human </w:t>
      </w:r>
      <w:r w:rsidRPr="00566C99">
        <w:rPr>
          <w:rStyle w:val="Emphasis"/>
          <w:highlight w:val="yellow"/>
        </w:rPr>
        <w:t>extinction</w:t>
      </w:r>
      <w:r w:rsidRPr="006421B7">
        <w:rPr>
          <w:sz w:val="14"/>
        </w:rPr>
        <w:t xml:space="preserve">, to ensure that the species persists </w:t>
      </w:r>
      <w:proofErr w:type="gramStart"/>
      <w:r w:rsidRPr="006421B7">
        <w:rPr>
          <w:sz w:val="14"/>
        </w:rPr>
        <w:t>as long as</w:t>
      </w:r>
      <w:proofErr w:type="gramEnd"/>
      <w:r w:rsidRPr="006421B7">
        <w:rPr>
          <w:sz w:val="14"/>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566C99">
        <w:rPr>
          <w:rStyle w:val="StyleUnderline"/>
          <w:highlight w:val="yellow"/>
        </w:rPr>
        <w:t>while</w:t>
      </w:r>
      <w:r w:rsidRPr="001C124C">
        <w:rPr>
          <w:rStyle w:val="StyleUnderline"/>
        </w:rPr>
        <w:t xml:space="preserve"> that’s certainly </w:t>
      </w:r>
      <w:r w:rsidRPr="00566C99">
        <w:rPr>
          <w:rStyle w:val="Emphasis"/>
          <w:highlight w:val="yellow"/>
        </w:rPr>
        <w:t>part</w:t>
      </w:r>
      <w:r w:rsidRPr="00566C99">
        <w:rPr>
          <w:sz w:val="14"/>
          <w:highlight w:val="yellow"/>
        </w:rPr>
        <w:t xml:space="preserve"> </w:t>
      </w:r>
      <w:r w:rsidRPr="00566C99">
        <w:rPr>
          <w:rStyle w:val="StyleUnderline"/>
          <w:highlight w:val="yellow"/>
        </w:rPr>
        <w:t>of</w:t>
      </w:r>
      <w:r w:rsidRPr="001C124C">
        <w:rPr>
          <w:rStyle w:val="StyleUnderline"/>
        </w:rPr>
        <w:t xml:space="preserve"> what </w:t>
      </w:r>
      <w:r w:rsidRPr="00566C99">
        <w:rPr>
          <w:rStyle w:val="StyleUnderline"/>
          <w:highlight w:val="yellow"/>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566C99">
        <w:rPr>
          <w:rStyle w:val="StyleUnderline"/>
          <w:highlight w:val="yellow"/>
        </w:rPr>
        <w:t xml:space="preserve">have to </w:t>
      </w:r>
      <w:r w:rsidRPr="00566C99">
        <w:rPr>
          <w:rStyle w:val="Emphasis"/>
          <w:highlight w:val="yellow"/>
        </w:rPr>
        <w:t>complement</w:t>
      </w:r>
      <w:r w:rsidRPr="00566C99">
        <w:rPr>
          <w:sz w:val="14"/>
          <w:highlight w:val="yellow"/>
        </w:rPr>
        <w:t xml:space="preserve"> “</w:t>
      </w:r>
      <w:r w:rsidRPr="00566C99">
        <w:rPr>
          <w:rStyle w:val="Emphasis"/>
          <w:highlight w:val="yellow"/>
        </w:rPr>
        <w:t>broad</w:t>
      </w:r>
      <w:r w:rsidRPr="00566C99">
        <w:rPr>
          <w:sz w:val="14"/>
          <w:highlight w:val="yellow"/>
        </w:rPr>
        <w:t xml:space="preserve">” </w:t>
      </w:r>
      <w:r w:rsidRPr="00566C99">
        <w:rPr>
          <w:rStyle w:val="StyleUnderline"/>
          <w:highlight w:val="yellow"/>
        </w:rPr>
        <w:t xml:space="preserve">approaches, where instead of trying to </w:t>
      </w:r>
      <w:r w:rsidRPr="00566C99">
        <w:rPr>
          <w:rStyle w:val="Emphasis"/>
          <w:highlight w:val="yellow"/>
        </w:rPr>
        <w:t>predict</w:t>
      </w:r>
      <w:r w:rsidRPr="00566C99">
        <w:rPr>
          <w:rStyle w:val="StyleUnderline"/>
          <w:highlight w:val="yellow"/>
        </w:rPr>
        <w:t xml:space="preserve"> what’s going to kill us all, you</w:t>
      </w:r>
      <w:r w:rsidRPr="001C124C">
        <w:rPr>
          <w:rStyle w:val="StyleUnderline"/>
        </w:rPr>
        <w:t xml:space="preserve"> just </w:t>
      </w:r>
      <w:r w:rsidRPr="001C124C">
        <w:rPr>
          <w:rStyle w:val="Emphasis"/>
        </w:rPr>
        <w:t xml:space="preserve">generally </w:t>
      </w:r>
      <w:r w:rsidRPr="00566C99">
        <w:rPr>
          <w:rStyle w:val="Emphasis"/>
          <w:highlight w:val="yellow"/>
        </w:rPr>
        <w:t>try to keep civilization running as best it can</w:t>
      </w:r>
      <w:r w:rsidRPr="00566C99">
        <w:rPr>
          <w:rStyle w:val="StyleUnderline"/>
          <w:highlight w:val="yellow"/>
        </w:rPr>
        <w:t>, so</w:t>
      </w:r>
      <w:r w:rsidRPr="001C124C">
        <w:rPr>
          <w:rStyle w:val="StyleUnderline"/>
        </w:rPr>
        <w:t xml:space="preserve"> that </w:t>
      </w:r>
      <w:r w:rsidRPr="00566C99">
        <w:rPr>
          <w:rStyle w:val="StyleUnderline"/>
          <w:highlight w:val="yellow"/>
        </w:rPr>
        <w:t xml:space="preserve">it is, as a whole, well-equipped to deal with </w:t>
      </w:r>
      <w:r w:rsidRPr="00566C99">
        <w:rPr>
          <w:rStyle w:val="Emphasis"/>
          <w:highlight w:val="yellow"/>
        </w:rPr>
        <w:t>potential</w:t>
      </w:r>
      <w:r w:rsidRPr="00566C99">
        <w:rPr>
          <w:rStyle w:val="StyleUnderline"/>
          <w:highlight w:val="yellow"/>
        </w:rPr>
        <w:t xml:space="preserve"> extinction events in the </w:t>
      </w:r>
      <w:r w:rsidRPr="00566C99">
        <w:rPr>
          <w:rStyle w:val="Emphasis"/>
          <w:highlight w:val="yellow"/>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566C99">
        <w:rPr>
          <w:rStyle w:val="Emphasis"/>
          <w:highlight w:val="yellow"/>
        </w:rPr>
        <w:t>doesn’t mean just paying attention to low-probability risks of</w:t>
      </w:r>
      <w:r w:rsidRPr="001C124C">
        <w:rPr>
          <w:rStyle w:val="Emphasis"/>
        </w:rPr>
        <w:t xml:space="preserve"> total </w:t>
      </w:r>
      <w:r w:rsidRPr="00566C99">
        <w:rPr>
          <w:rStyle w:val="Emphasis"/>
          <w:highlight w:val="yellow"/>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566C99">
        <w:rPr>
          <w:rStyle w:val="Emphasis"/>
          <w:highlight w:val="yellow"/>
        </w:rPr>
        <w:t>acting on pressing needs now</w:t>
      </w:r>
      <w:r w:rsidRPr="006421B7">
        <w:rPr>
          <w:sz w:val="14"/>
        </w:rPr>
        <w:t xml:space="preserve">. For example: </w:t>
      </w:r>
      <w:r w:rsidRPr="001C124C">
        <w:rPr>
          <w:rStyle w:val="StyleUnderline"/>
        </w:rPr>
        <w:t xml:space="preserve">We’re </w:t>
      </w:r>
      <w:r w:rsidRPr="00566C99">
        <w:rPr>
          <w:rStyle w:val="StyleUnderline"/>
          <w:highlight w:val="yellow"/>
        </w:rPr>
        <w:t>going to</w:t>
      </w:r>
      <w:r w:rsidRPr="001C124C">
        <w:rPr>
          <w:rStyle w:val="StyleUnderline"/>
        </w:rPr>
        <w:t xml:space="preserve"> be </w:t>
      </w:r>
      <w:r w:rsidRPr="00566C99">
        <w:rPr>
          <w:rStyle w:val="Emphasis"/>
          <w:highlight w:val="yellow"/>
        </w:rPr>
        <w:t>better</w:t>
      </w:r>
      <w:r w:rsidRPr="001C124C">
        <w:rPr>
          <w:rStyle w:val="Emphasis"/>
        </w:rPr>
        <w:t xml:space="preserve"> prepared</w:t>
      </w:r>
      <w:r w:rsidRPr="001C124C">
        <w:rPr>
          <w:rStyle w:val="StyleUnderline"/>
        </w:rPr>
        <w:t xml:space="preserve"> to </w:t>
      </w:r>
      <w:r w:rsidRPr="00566C99">
        <w:rPr>
          <w:rStyle w:val="StyleUnderline"/>
          <w:highlight w:val="yellow"/>
        </w:rPr>
        <w:t xml:space="preserve">prevent extinction from </w:t>
      </w:r>
      <w:r w:rsidRPr="00566C99">
        <w:rPr>
          <w:rStyle w:val="Emphasis"/>
          <w:highlight w:val="yellow"/>
        </w:rPr>
        <w:t>AI</w:t>
      </w:r>
      <w:r w:rsidRPr="001C124C">
        <w:rPr>
          <w:rStyle w:val="StyleUnderline"/>
        </w:rPr>
        <w:t xml:space="preserve"> or </w:t>
      </w:r>
      <w:r w:rsidRPr="00566C99">
        <w:rPr>
          <w:rStyle w:val="StyleUnderline"/>
          <w:highlight w:val="yellow"/>
        </w:rPr>
        <w:t xml:space="preserve">a </w:t>
      </w:r>
      <w:proofErr w:type="spellStart"/>
      <w:r w:rsidRPr="00566C99">
        <w:rPr>
          <w:rStyle w:val="Emphasis"/>
          <w:highlight w:val="yellow"/>
        </w:rPr>
        <w:t>supervirus</w:t>
      </w:r>
      <w:proofErr w:type="spellEnd"/>
      <w:r w:rsidRPr="00566C99">
        <w:rPr>
          <w:rStyle w:val="StyleUnderline"/>
          <w:highlight w:val="yellow"/>
        </w:rPr>
        <w:t xml:space="preserve"> or</w:t>
      </w:r>
      <w:r w:rsidRPr="001C124C">
        <w:rPr>
          <w:rStyle w:val="StyleUnderline"/>
        </w:rPr>
        <w:t xml:space="preserve"> </w:t>
      </w:r>
      <w:r w:rsidRPr="001C124C">
        <w:rPr>
          <w:rStyle w:val="Emphasis"/>
        </w:rPr>
        <w:t xml:space="preserve">global </w:t>
      </w:r>
      <w:r w:rsidRPr="00566C99">
        <w:rPr>
          <w:rStyle w:val="Emphasis"/>
          <w:highlight w:val="yellow"/>
        </w:rPr>
        <w:t>warming</w:t>
      </w:r>
      <w:r w:rsidRPr="00566C99">
        <w:rPr>
          <w:rStyle w:val="StyleUnderline"/>
          <w:highlight w:val="yellow"/>
        </w:rPr>
        <w:t xml:space="preserve"> if society</w:t>
      </w:r>
      <w:r w:rsidRPr="001C124C">
        <w:rPr>
          <w:rStyle w:val="StyleUnderline"/>
        </w:rPr>
        <w:t xml:space="preserve"> </w:t>
      </w:r>
      <w:proofErr w:type="gramStart"/>
      <w:r w:rsidRPr="001C124C">
        <w:rPr>
          <w:rStyle w:val="StyleUnderline"/>
        </w:rPr>
        <w:t xml:space="preserve">as a whole </w:t>
      </w:r>
      <w:r w:rsidRPr="00566C99">
        <w:rPr>
          <w:rStyle w:val="StyleUnderline"/>
          <w:highlight w:val="yellow"/>
        </w:rPr>
        <w:t>makes</w:t>
      </w:r>
      <w:proofErr w:type="gramEnd"/>
      <w:r w:rsidRPr="001C124C">
        <w:rPr>
          <w:rStyle w:val="StyleUnderline"/>
        </w:rPr>
        <w:t xml:space="preserve"> </w:t>
      </w:r>
      <w:r w:rsidRPr="001C124C">
        <w:rPr>
          <w:rStyle w:val="Emphasis"/>
        </w:rPr>
        <w:t xml:space="preserve">a lot of </w:t>
      </w:r>
      <w:r w:rsidRPr="00566C99">
        <w:rPr>
          <w:rStyle w:val="Emphasis"/>
          <w:highlight w:val="yellow"/>
        </w:rPr>
        <w:t>scientific progress</w:t>
      </w:r>
      <w:r w:rsidRPr="006421B7">
        <w:rPr>
          <w:sz w:val="14"/>
        </w:rPr>
        <w:t xml:space="preserve">. And a significant bottleneck there is that </w:t>
      </w:r>
      <w:proofErr w:type="gramStart"/>
      <w:r w:rsidRPr="006421B7">
        <w:rPr>
          <w:sz w:val="14"/>
        </w:rPr>
        <w:t>the vast majority of</w:t>
      </w:r>
      <w:proofErr w:type="gramEnd"/>
      <w:r w:rsidRPr="006421B7">
        <w:rPr>
          <w:sz w:val="14"/>
        </w:rPr>
        <w:t xml:space="preserve"> humanity doesn’t get high-enough-quality education to engage in scientific research, if they want to, which reduces the odds that we have enough trained scientists to come </w:t>
      </w:r>
      <w:r w:rsidRPr="006421B7">
        <w:rPr>
          <w:sz w:val="14"/>
        </w:rPr>
        <w:lastRenderedPageBreak/>
        <w:t xml:space="preserve">up with the breakthroughs we need as a civilization to survive and thrive. </w:t>
      </w:r>
      <w:r w:rsidRPr="008F2F9C">
        <w:rPr>
          <w:rStyle w:val="StyleUnderline"/>
        </w:rPr>
        <w:t xml:space="preserve">So maybe one of </w:t>
      </w:r>
      <w:r w:rsidRPr="00566C99">
        <w:rPr>
          <w:rStyle w:val="StyleUnderline"/>
          <w:highlight w:val="yellow"/>
        </w:rPr>
        <w:t xml:space="preserve">the </w:t>
      </w:r>
      <w:r w:rsidRPr="00566C99">
        <w:rPr>
          <w:rStyle w:val="Emphasis"/>
          <w:highlight w:val="yellow"/>
        </w:rPr>
        <w:t>best thing</w:t>
      </w:r>
      <w:r w:rsidRPr="008F2F9C">
        <w:rPr>
          <w:rStyle w:val="StyleUnderline"/>
        </w:rPr>
        <w:t xml:space="preserve">s we can do </w:t>
      </w:r>
      <w:r w:rsidRPr="00566C99">
        <w:rPr>
          <w:rStyle w:val="StyleUnderline"/>
          <w:highlight w:val="yellow"/>
        </w:rPr>
        <w:t>for the</w:t>
      </w:r>
      <w:r w:rsidRPr="00566C99">
        <w:rPr>
          <w:sz w:val="14"/>
          <w:highlight w:val="yellow"/>
        </w:rPr>
        <w:t xml:space="preserve"> </w:t>
      </w:r>
      <w:r w:rsidRPr="00566C99">
        <w:rPr>
          <w:rStyle w:val="Emphasis"/>
          <w:highlight w:val="yellow"/>
        </w:rPr>
        <w:t>far future</w:t>
      </w:r>
      <w:r w:rsidRPr="00566C99">
        <w:rPr>
          <w:sz w:val="14"/>
          <w:highlight w:val="yellow"/>
        </w:rPr>
        <w:t xml:space="preserve"> </w:t>
      </w:r>
      <w:r w:rsidRPr="00566C99">
        <w:rPr>
          <w:rStyle w:val="StyleUnderline"/>
          <w:highlight w:val="yellow"/>
        </w:rPr>
        <w:t>is to</w:t>
      </w:r>
      <w:r w:rsidRPr="006421B7">
        <w:rPr>
          <w:sz w:val="14"/>
        </w:rPr>
        <w:t xml:space="preserve"> improve school systems — here and now — to </w:t>
      </w:r>
      <w:r w:rsidRPr="00566C99">
        <w:rPr>
          <w:rStyle w:val="StyleUnderline"/>
          <w:highlight w:val="yellow"/>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566C99">
        <w:rPr>
          <w:rStyle w:val="Emphasis"/>
          <w:highlight w:val="yellow"/>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566C99">
        <w:rPr>
          <w:rStyle w:val="StyleUnderline"/>
          <w:highlight w:val="yellow"/>
        </w:rPr>
        <w:t>improve</w:t>
      </w:r>
      <w:r w:rsidRPr="00566C99">
        <w:rPr>
          <w:sz w:val="14"/>
          <w:highlight w:val="yellow"/>
        </w:rPr>
        <w:t xml:space="preserve"> </w:t>
      </w:r>
      <w:r w:rsidRPr="00566C99">
        <w:rPr>
          <w:rStyle w:val="Emphasis"/>
          <w:highlight w:val="yellow"/>
        </w:rPr>
        <w:t>incentives</w:t>
      </w:r>
      <w:r w:rsidRPr="00566C99">
        <w:rPr>
          <w:sz w:val="14"/>
          <w:highlight w:val="yellow"/>
        </w:rPr>
        <w:t xml:space="preserve"> </w:t>
      </w:r>
      <w:r w:rsidRPr="00566C99">
        <w:rPr>
          <w:rStyle w:val="StyleUnderline"/>
          <w:highlight w:val="yellow"/>
        </w:rPr>
        <w:t>and</w:t>
      </w:r>
      <w:r w:rsidRPr="00566C99">
        <w:rPr>
          <w:sz w:val="14"/>
          <w:highlight w:val="yellow"/>
        </w:rPr>
        <w:t xml:space="preserve"> </w:t>
      </w:r>
      <w:r w:rsidRPr="00566C99">
        <w:rPr>
          <w:rStyle w:val="Emphasis"/>
          <w:highlight w:val="yellow"/>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6421B7">
        <w:rPr>
          <w:sz w:val="14"/>
        </w:rPr>
        <w:t>scientists, or</w:t>
      </w:r>
      <w:proofErr w:type="gramEnd"/>
      <w:r w:rsidRPr="006421B7">
        <w:rPr>
          <w:sz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14:paraId="027C945D" w14:textId="6620639E" w:rsidR="005178B2" w:rsidRPr="005178B2" w:rsidRDefault="005178B2" w:rsidP="005178B2">
      <w:pPr>
        <w:pStyle w:val="Heading4"/>
        <w:numPr>
          <w:ilvl w:val="0"/>
          <w:numId w:val="18"/>
        </w:numPr>
        <w:rPr>
          <w:rStyle w:val="Style13ptBold"/>
          <w:b/>
        </w:rPr>
      </w:pPr>
      <w:r w:rsidRPr="005178B2">
        <w:rPr>
          <w:rStyle w:val="Style13ptBold"/>
          <w:b/>
        </w:rPr>
        <w:t>Space innovation is key to colonizing outer space- scientific discovery promotes breakthroughs that benefit society</w:t>
      </w:r>
    </w:p>
    <w:p w14:paraId="00546012" w14:textId="77777777" w:rsidR="005178B2" w:rsidRPr="00EC6F41" w:rsidRDefault="005178B2" w:rsidP="005178B2">
      <w:pPr>
        <w:rPr>
          <w:sz w:val="18"/>
          <w:szCs w:val="18"/>
        </w:rPr>
      </w:pPr>
      <w:r>
        <w:rPr>
          <w:rStyle w:val="Style13ptBold"/>
        </w:rPr>
        <w:t xml:space="preserve">Raghavan 21 </w:t>
      </w:r>
      <w:r w:rsidRPr="00EC6F41">
        <w:rPr>
          <w:sz w:val="18"/>
          <w:szCs w:val="18"/>
        </w:rPr>
        <w:t>Seetha Raghavan is a professor in UCF’s Department of Mechanical and Aerospace Engineering. “The Impact of Innovation in the New Era of Space Exploration | University of Central Florida News.” 2021. University of Central Florida News | UCF Today. August 5, 2021. https://www.ucf.edu/news/the-impact-of-innovation-in-the-new-era-of-space-exploration/.</w:t>
      </w:r>
      <w:r>
        <w:rPr>
          <w:sz w:val="16"/>
          <w:szCs w:val="16"/>
        </w:rPr>
        <w:t>//WL</w:t>
      </w:r>
    </w:p>
    <w:p w14:paraId="21864EF9" w14:textId="1A27DB53" w:rsidR="005178B2" w:rsidRPr="005178B2" w:rsidRDefault="005178B2" w:rsidP="005178B2">
      <w:pPr>
        <w:rPr>
          <w:sz w:val="16"/>
        </w:rPr>
      </w:pPr>
      <w:proofErr w:type="gramStart"/>
      <w:r w:rsidRPr="00EC6F41">
        <w:rPr>
          <w:rStyle w:val="StyleUnderline"/>
        </w:rPr>
        <w:t>Every once in a while</w:t>
      </w:r>
      <w:proofErr w:type="gramEnd"/>
      <w:r w:rsidRPr="00EC6F41">
        <w:rPr>
          <w:rStyle w:val="StyleUnderline"/>
        </w:rPr>
        <w:t xml:space="preserve">, a confluence of </w:t>
      </w:r>
      <w:r w:rsidRPr="00566C99">
        <w:rPr>
          <w:rStyle w:val="StyleUnderline"/>
          <w:highlight w:val="yellow"/>
        </w:rPr>
        <w:t>discoveries, events and initiatives results in a breakthrough</w:t>
      </w:r>
      <w:r w:rsidRPr="00EC6F41">
        <w:rPr>
          <w:rStyle w:val="StyleUnderline"/>
        </w:rPr>
        <w:t xml:space="preserve"> so significant that it propels the entire world to a higher level,</w:t>
      </w:r>
      <w:r w:rsidRPr="00310BE1">
        <w:rPr>
          <w:sz w:val="16"/>
        </w:rPr>
        <w:t xml:space="preserve"> redefining what is possible in so many different fields. </w:t>
      </w:r>
      <w:r w:rsidRPr="00EC6F41">
        <w:rPr>
          <w:rStyle w:val="Emphasis"/>
        </w:rPr>
        <w:t>This breakthrough is taking centerstage now</w:t>
      </w:r>
      <w:r w:rsidRPr="00EC6F41">
        <w:rPr>
          <w:rStyle w:val="StyleUnderline"/>
        </w:rPr>
        <w:t>, as the new era of space exploration</w:t>
      </w:r>
      <w:r w:rsidRPr="00310BE1">
        <w:rPr>
          <w:sz w:val="16"/>
        </w:rPr>
        <w:t xml:space="preserve"> — catalyzed by increasing launch access — dawns upon us. </w:t>
      </w:r>
      <w:r w:rsidRPr="00EC6F41">
        <w:rPr>
          <w:rStyle w:val="Emphasis"/>
        </w:rPr>
        <w:t xml:space="preserve">The </w:t>
      </w:r>
      <w:r w:rsidRPr="00566C99">
        <w:rPr>
          <w:rStyle w:val="Emphasis"/>
          <w:highlight w:val="yellow"/>
        </w:rPr>
        <w:t>surge of innovation</w:t>
      </w:r>
      <w:r w:rsidRPr="00EC6F41">
        <w:rPr>
          <w:rStyle w:val="Emphasis"/>
        </w:rPr>
        <w:t xml:space="preserve"> that comes with this </w:t>
      </w:r>
      <w:r w:rsidRPr="00566C99">
        <w:rPr>
          <w:rStyle w:val="Emphasis"/>
          <w:highlight w:val="yellow"/>
        </w:rPr>
        <w:t>will create new opportunities</w:t>
      </w:r>
      <w:r w:rsidRPr="00310BE1">
        <w:rPr>
          <w:sz w:val="16"/>
        </w:rPr>
        <w:t xml:space="preserve"> and inspire the next generation of doers. When this happens, boundaries between scientific and social impact are blurred. </w:t>
      </w:r>
      <w:r w:rsidRPr="00566C99">
        <w:rPr>
          <w:rStyle w:val="Emphasis"/>
          <w:highlight w:val="yellow"/>
        </w:rPr>
        <w:t>Innovation leading to scientific discovery can benefit society</w:t>
      </w:r>
      <w:r w:rsidRPr="00EC6F41">
        <w:rPr>
          <w:rStyle w:val="StyleUnderline"/>
        </w:rPr>
        <w:t xml:space="preserve"> in the same way that social innovation can diversify and support scientific innovators, who can contribute to global progress.</w:t>
      </w:r>
      <w:r w:rsidRPr="00310BE1">
        <w:rPr>
          <w:sz w:val="16"/>
        </w:rPr>
        <w:t xml:space="preserve"> To ride this wave of progress, we must all participate and innovate in the new era of space exploration. </w:t>
      </w:r>
      <w:r w:rsidRPr="00EC6F41">
        <w:rPr>
          <w:rStyle w:val="StyleUnderline"/>
        </w:rPr>
        <w:t xml:space="preserve">The intersection of space exploration, innovation and impact isn’t a new phenomenon. In the past, </w:t>
      </w:r>
      <w:r w:rsidRPr="00EC6F41">
        <w:rPr>
          <w:rStyle w:val="Emphasis"/>
        </w:rPr>
        <w:t>technology developments and spin-offs from space research have consistently found their way into communities worldwide sometimes with lifesaving benefits</w:t>
      </w:r>
      <w:r w:rsidRPr="00310BE1">
        <w:rPr>
          <w:sz w:val="16"/>
        </w:rPr>
        <w:t>. The International Space Station supports experiments that have led to discoveries and inventions in communication, water purification, and remote guidance for health procedures and robotic surgeries. Satellite-enabled Earth observation capabilities that monitor natural disasters, climate and crops often support early warnings for threats and mitigation strategies.</w:t>
      </w:r>
      <w:r w:rsidRPr="00EC6F41">
        <w:rPr>
          <w:rStyle w:val="StyleUnderline"/>
        </w:rPr>
        <w:t xml:space="preserve"> Space exploration has always been relevant to everyone no matter the discipline or interest.</w:t>
      </w:r>
      <w:r w:rsidRPr="00310BE1">
        <w:rPr>
          <w:sz w:val="16"/>
        </w:rPr>
        <w:t xml:space="preserve"> </w:t>
      </w:r>
      <w:r w:rsidRPr="00566C99">
        <w:rPr>
          <w:rStyle w:val="Emphasis"/>
          <w:highlight w:val="yellow"/>
        </w:rPr>
        <w:t>Commercialization of space has been key in many ways to the current boost in “firsts” over the last few years</w:t>
      </w:r>
      <w:r w:rsidRPr="00566C99">
        <w:rPr>
          <w:rStyle w:val="StyleUnderline"/>
          <w:highlight w:val="yellow"/>
        </w:rPr>
        <w:t>. It has spurred innovation in launch vehicles and related technologies</w:t>
      </w:r>
      <w:r w:rsidRPr="00EC6F41">
        <w:rPr>
          <w:rStyle w:val="StyleUnderline"/>
        </w:rPr>
        <w:t xml:space="preserve"> that led to firsts in vertical-takeoff-vertical landing rocket technology, reusability of rocket boosters and privately developed crewed missions to orbit.</w:t>
      </w:r>
      <w:r w:rsidRPr="00310BE1">
        <w:rPr>
          <w:sz w:val="16"/>
        </w:rPr>
        <w:t xml:space="preserve"> Concurrently, NASA has continued to captivate our imagination with the first flight of a helicopter in another world, a mission to return an asteroid sample to Earth and sending a probe to make the closest ever approach to the sun. While we celebrate the scientific progress, there is a vastly important question that we all need to focus on: How can we drive the surge in innovation offered by increased access to space, to benefit humankind? </w:t>
      </w:r>
      <w:r w:rsidRPr="00EC6F41">
        <w:rPr>
          <w:rStyle w:val="StyleUnderline"/>
        </w:rPr>
        <w:t>Access to low-Earth orbit, and eventually human exploration of space, is a portal to achieve many impactful outcomes</w:t>
      </w:r>
      <w:r w:rsidRPr="00310BE1">
        <w:rPr>
          <w:sz w:val="16"/>
        </w:rPr>
        <w:t xml:space="preserve">. The numbers and completion rate of microgravity experiments conducted by scientists will be greatly increased as a range of offerings in suborbital flights provide more opportunities to advance critical research in health, agriculture, energy, and more. </w:t>
      </w:r>
      <w:r w:rsidRPr="00310BE1">
        <w:rPr>
          <w:rStyle w:val="StyleUnderline"/>
        </w:rPr>
        <w:t xml:space="preserve">Lunar, </w:t>
      </w:r>
      <w:r w:rsidRPr="00310BE1">
        <w:rPr>
          <w:rStyle w:val="StyleUnderline"/>
        </w:rPr>
        <w:lastRenderedPageBreak/>
        <w:t>planetary, and even asteroid exploration may lead to discoveries of new materials — busting the limitations now imposed on capabilities for energy, transportation, and infrastructure or creating new sensors and devices that enhance safety on Earth</w:t>
      </w:r>
      <w:r w:rsidRPr="00310BE1">
        <w:rPr>
          <w:sz w:val="16"/>
        </w:rPr>
        <w:t xml:space="preserve">. </w:t>
      </w:r>
      <w:r w:rsidRPr="00310BE1">
        <w:rPr>
          <w:rStyle w:val="StyleUnderline"/>
        </w:rPr>
        <w:t>Space tourism —one can hope — has the power to potentially create an awareness of our oneness that may lead to social change.</w:t>
      </w:r>
      <w:r>
        <w:rPr>
          <w:rStyle w:val="StyleUnderline"/>
        </w:rPr>
        <w:t xml:space="preserve"> </w:t>
      </w:r>
      <w:r w:rsidRPr="00310BE1">
        <w:rPr>
          <w:sz w:val="16"/>
        </w:rPr>
        <w:t xml:space="preserve">But much like all scientific endeavors, we cannot ignore the importance of pre-emptively identifying and mitigating negative impacts of new ventures some of which may have already taken shape. We need to consider space debris that threatens the very access that facilitates it, </w:t>
      </w:r>
      <w:proofErr w:type="gramStart"/>
      <w:r w:rsidRPr="00310BE1">
        <w:rPr>
          <w:sz w:val="16"/>
        </w:rPr>
        <w:t>safety</w:t>
      </w:r>
      <w:proofErr w:type="gramEnd"/>
      <w:r w:rsidRPr="00310BE1">
        <w:rPr>
          <w:sz w:val="16"/>
        </w:rPr>
        <w:t xml:space="preserve"> and rescue readiness to support increased crewed missions and space tourism, national security, and effects of light pollution on astronomy. Much of these can be approached and mitigated with new concepts and ideas that have already been set in motion. One thing is for certain, </w:t>
      </w:r>
      <w:r w:rsidRPr="00566C99">
        <w:rPr>
          <w:rStyle w:val="Emphasis"/>
          <w:highlight w:val="yellow"/>
        </w:rPr>
        <w:t>space has always been the inspiration for the next generation of innovators and creative thinkers.</w:t>
      </w:r>
      <w:r w:rsidRPr="00310BE1">
        <w:rPr>
          <w:sz w:val="16"/>
        </w:rPr>
        <w:t xml:space="preserve"> Architects of new ideas in this era will inspire many more. Ingenuity must also come from academic and research institutions building a new space-ready generation through innovative curriculum, scholarships, and research opportunities for key fields at all levels. Most of all, engaging participation is a responsibility anyone can take by steering the conversation and gathering ideas on how we can make this era one of positive benefit for all, while making opportunities inclusive to all.</w:t>
      </w:r>
    </w:p>
    <w:p w14:paraId="3890616D" w14:textId="60732CFE" w:rsidR="005178B2" w:rsidRDefault="005178B2" w:rsidP="005178B2">
      <w:pPr>
        <w:pStyle w:val="Heading4"/>
      </w:pPr>
      <w:r>
        <w:t>C</w:t>
      </w:r>
      <w:r>
        <w:t xml:space="preserve">olonizing space </w:t>
      </w:r>
      <w:r>
        <w:t>solves</w:t>
      </w:r>
      <w:r>
        <w:t xml:space="preserve"> extinction</w:t>
      </w:r>
    </w:p>
    <w:p w14:paraId="15F66A91" w14:textId="77777777" w:rsidR="005178B2" w:rsidRPr="00987FC4" w:rsidRDefault="005178B2" w:rsidP="005178B2">
      <w:proofErr w:type="spellStart"/>
      <w:r w:rsidRPr="008A7B1A">
        <w:rPr>
          <w:rStyle w:val="Style13ptBold"/>
        </w:rPr>
        <w:t>Munevar</w:t>
      </w:r>
      <w:proofErr w:type="spellEnd"/>
      <w:r>
        <w:rPr>
          <w:rStyle w:val="Style13ptBold"/>
        </w:rPr>
        <w:t>, PhD,</w:t>
      </w:r>
      <w:r w:rsidRPr="008A7B1A">
        <w:rPr>
          <w:rStyle w:val="Style13ptBold"/>
        </w:rPr>
        <w:t xml:space="preserve"> 19</w:t>
      </w:r>
      <w:r>
        <w:t xml:space="preserve"> </w:t>
      </w:r>
      <w:r w:rsidRPr="008A7B1A">
        <w:t>[Gonzalo</w:t>
      </w:r>
      <w:r>
        <w:t xml:space="preserve"> </w:t>
      </w:r>
      <w:proofErr w:type="spellStart"/>
      <w:r>
        <w:t>M</w:t>
      </w:r>
      <w:r w:rsidRPr="008A7B1A">
        <w:t>unevar</w:t>
      </w:r>
      <w:proofErr w:type="spellEnd"/>
      <w:r w:rsidRPr="008A7B1A">
        <w:t xml:space="preserve">, </w:t>
      </w:r>
      <w:r w:rsidRPr="00EF144A">
        <w:t>Professor Emeritus at Lawrence Technological University</w:t>
      </w:r>
      <w:r>
        <w:t>, PhD Philosophy @ UC Berkeley</w:t>
      </w:r>
      <w:r w:rsidRPr="008A7B1A">
        <w:t xml:space="preserve">. "An obligation to colonize outer space", </w:t>
      </w:r>
      <w:r>
        <w:t>Futures, Vol. 110, Pg. 38-40</w:t>
      </w:r>
      <w:r w:rsidRPr="008A7B1A">
        <w:t xml:space="preserve">, </w:t>
      </w:r>
      <w:r>
        <w:t>published June 2019</w:t>
      </w:r>
      <w:r w:rsidRPr="008A7B1A">
        <w:t>, accessed 11-1-2021, https://www.sciencedirect.com/science/article/abs/pii/S0016328718302660#!] HWIC</w:t>
      </w:r>
    </w:p>
    <w:p w14:paraId="48F88E6C" w14:textId="14845603" w:rsidR="005178B2" w:rsidRPr="00566C99" w:rsidRDefault="005178B2" w:rsidP="0004600C">
      <w:pPr>
        <w:rPr>
          <w:sz w:val="14"/>
        </w:rPr>
      </w:pPr>
      <w:r w:rsidRPr="00566C99">
        <w:rPr>
          <w:rStyle w:val="StyleUnderline"/>
          <w:highlight w:val="yellow"/>
        </w:rPr>
        <w:t xml:space="preserve">We have an </w:t>
      </w:r>
      <w:r w:rsidRPr="00566C99">
        <w:rPr>
          <w:rStyle w:val="Emphasis"/>
          <w:highlight w:val="yellow"/>
        </w:rPr>
        <w:t>obligation</w:t>
      </w:r>
      <w:r w:rsidRPr="00566C99">
        <w:rPr>
          <w:rStyle w:val="StyleUnderline"/>
          <w:highlight w:val="yellow"/>
        </w:rPr>
        <w:t xml:space="preserve"> to colonize outer space</w:t>
      </w:r>
      <w:r w:rsidRPr="008A7B1A">
        <w:rPr>
          <w:rStyle w:val="StyleUnderline"/>
        </w:rPr>
        <w:t>. This</w:t>
      </w:r>
      <w:r w:rsidRPr="00107B62">
        <w:rPr>
          <w:sz w:val="14"/>
        </w:rPr>
        <w:t xml:space="preserve"> colonization </w:t>
      </w:r>
      <w:r w:rsidRPr="008A7B1A">
        <w:rPr>
          <w:rStyle w:val="StyleUnderline"/>
        </w:rPr>
        <w:t>may include establishing bases on the Moon, Mars, and other bodies in the solar system, perhaps</w:t>
      </w:r>
      <w:r w:rsidRPr="00107B62">
        <w:rPr>
          <w:sz w:val="14"/>
        </w:rPr>
        <w:t xml:space="preserve"> leading to </w:t>
      </w:r>
      <w:r w:rsidRPr="008A7B1A">
        <w:rPr>
          <w:rStyle w:val="StyleUnderline"/>
        </w:rPr>
        <w:t>terraforming</w:t>
      </w:r>
      <w:r w:rsidRPr="00107B62">
        <w:rPr>
          <w:sz w:val="14"/>
        </w:rPr>
        <w:t xml:space="preserve"> some of them, as well as building the sorts of space colonies championed by Gerard O’Neill.1 By doing so </w:t>
      </w:r>
      <w:r w:rsidRPr="00566C99">
        <w:rPr>
          <w:rStyle w:val="StyleUnderline"/>
          <w:highlight w:val="yellow"/>
        </w:rPr>
        <w:t>we may save humanity</w:t>
      </w:r>
      <w:r w:rsidRPr="008A7B1A">
        <w:rPr>
          <w:rStyle w:val="StyleUnderline"/>
        </w:rPr>
        <w:t xml:space="preserve"> from </w:t>
      </w:r>
      <w:r w:rsidRPr="008A7B1A">
        <w:rPr>
          <w:rStyle w:val="Emphasis"/>
        </w:rPr>
        <w:t>collisions with asteroids</w:t>
      </w:r>
      <w:r w:rsidRPr="008A7B1A">
        <w:rPr>
          <w:rStyle w:val="StyleUnderline"/>
        </w:rPr>
        <w:t xml:space="preserve"> and other cosmic catastrophes, while also </w:t>
      </w:r>
      <w:r w:rsidRPr="00C010FB">
        <w:rPr>
          <w:rStyle w:val="StyleUnderline"/>
        </w:rPr>
        <w:t xml:space="preserve">bringing </w:t>
      </w:r>
      <w:r w:rsidRPr="00C010FB">
        <w:rPr>
          <w:rStyle w:val="Emphasis"/>
        </w:rPr>
        <w:t>clean energy to Earth</w:t>
      </w:r>
      <w:r w:rsidRPr="008A7B1A">
        <w:rPr>
          <w:rStyle w:val="StyleUnderline"/>
        </w:rPr>
        <w:t xml:space="preserve"> and </w:t>
      </w:r>
      <w:r w:rsidRPr="00566C99">
        <w:rPr>
          <w:rStyle w:val="StyleUnderline"/>
          <w:highlight w:val="yellow"/>
        </w:rPr>
        <w:t xml:space="preserve">giving us access to the </w:t>
      </w:r>
      <w:r w:rsidRPr="00566C99">
        <w:rPr>
          <w:rStyle w:val="Emphasis"/>
          <w:highlight w:val="yellow"/>
        </w:rPr>
        <w:t>resources</w:t>
      </w:r>
      <w:r w:rsidRPr="00566C99">
        <w:rPr>
          <w:rStyle w:val="StyleUnderline"/>
          <w:highlight w:val="yellow"/>
        </w:rPr>
        <w:t xml:space="preserve"> of the solar system</w:t>
      </w:r>
      <w:r w:rsidRPr="00107B62">
        <w:rPr>
          <w:sz w:val="14"/>
        </w:rPr>
        <w:t xml:space="preserve">. Carrying out </w:t>
      </w:r>
      <w:r w:rsidRPr="008A7B1A">
        <w:rPr>
          <w:rStyle w:val="StyleUnderline"/>
        </w:rPr>
        <w:t>such tasks will</w:t>
      </w:r>
      <w:r w:rsidRPr="00107B62">
        <w:rPr>
          <w:sz w:val="14"/>
        </w:rPr>
        <w:t xml:space="preserve">, moreover, </w:t>
      </w:r>
      <w:r w:rsidRPr="008A7B1A">
        <w:rPr>
          <w:rStyle w:val="StyleUnderline"/>
        </w:rPr>
        <w:t>increase our scientific knowledge of heaven and Earth.</w:t>
      </w:r>
      <w:r>
        <w:rPr>
          <w:rStyle w:val="StyleUnderline"/>
        </w:rPr>
        <w:t xml:space="preserve"> </w:t>
      </w:r>
      <w:r w:rsidRPr="00566C99">
        <w:rPr>
          <w:rStyle w:val="StyleUnderline"/>
          <w:highlight w:val="yellow"/>
        </w:rPr>
        <w:t xml:space="preserve">A collision with a large </w:t>
      </w:r>
      <w:r w:rsidRPr="00566C99">
        <w:rPr>
          <w:rStyle w:val="Emphasis"/>
          <w:highlight w:val="yellow"/>
        </w:rPr>
        <w:t>asteroid</w:t>
      </w:r>
      <w:r w:rsidRPr="00566C99">
        <w:rPr>
          <w:rStyle w:val="StyleUnderline"/>
          <w:highlight w:val="yellow"/>
        </w:rPr>
        <w:t xml:space="preserve"> may </w:t>
      </w:r>
      <w:r w:rsidRPr="00566C99">
        <w:rPr>
          <w:rStyle w:val="Emphasis"/>
          <w:highlight w:val="yellow"/>
        </w:rPr>
        <w:t>bring human life on Earth to an end</w:t>
      </w:r>
      <w:r w:rsidRPr="00566C99">
        <w:rPr>
          <w:rStyle w:val="StyleUnderline"/>
          <w:highlight w:val="yellow"/>
        </w:rPr>
        <w:t>. Space colonization would allow human life to continue. Smaller</w:t>
      </w:r>
      <w:r w:rsidRPr="00107B62">
        <w:rPr>
          <w:sz w:val="14"/>
        </w:rPr>
        <w:t xml:space="preserve">, and far more likely, </w:t>
      </w:r>
      <w:r w:rsidRPr="008A7B1A">
        <w:rPr>
          <w:rStyle w:val="StyleUnderline"/>
        </w:rPr>
        <w:t>c</w:t>
      </w:r>
      <w:r w:rsidRPr="00566C99">
        <w:rPr>
          <w:rStyle w:val="StyleUnderline"/>
          <w:highlight w:val="yellow"/>
        </w:rPr>
        <w:t xml:space="preserve">ollisions will cause </w:t>
      </w:r>
      <w:r w:rsidRPr="00566C99">
        <w:rPr>
          <w:rStyle w:val="Emphasis"/>
          <w:highlight w:val="yellow"/>
        </w:rPr>
        <w:t>great destruction</w:t>
      </w:r>
      <w:r w:rsidRPr="00566C99">
        <w:rPr>
          <w:rStyle w:val="StyleUnderline"/>
          <w:highlight w:val="yellow"/>
        </w:rPr>
        <w:t xml:space="preserve"> and kill </w:t>
      </w:r>
      <w:r w:rsidRPr="00566C99">
        <w:rPr>
          <w:rStyle w:val="Emphasis"/>
          <w:highlight w:val="yellow"/>
        </w:rPr>
        <w:t>millions of people</w:t>
      </w:r>
      <w:r w:rsidRPr="00107B62">
        <w:rPr>
          <w:sz w:val="14"/>
        </w:rPr>
        <w:t xml:space="preserve">. Furthermore, a heavy </w:t>
      </w:r>
      <w:r w:rsidRPr="00566C99">
        <w:rPr>
          <w:rStyle w:val="StyleUnderline"/>
          <w:highlight w:val="yellow"/>
        </w:rPr>
        <w:t>human presence throughout the solar system</w:t>
      </w:r>
      <w:r w:rsidRPr="00F04681">
        <w:rPr>
          <w:rStyle w:val="StyleUnderline"/>
        </w:rPr>
        <w:t xml:space="preserve"> would make it</w:t>
      </w:r>
      <w:r w:rsidRPr="00107B62">
        <w:rPr>
          <w:sz w:val="14"/>
        </w:rPr>
        <w:t xml:space="preserve"> possible, even </w:t>
      </w:r>
      <w:r w:rsidRPr="00F04681">
        <w:rPr>
          <w:rStyle w:val="StyleUnderline"/>
        </w:rPr>
        <w:t>highly probable, that</w:t>
      </w:r>
      <w:r w:rsidRPr="00107B62">
        <w:rPr>
          <w:sz w:val="14"/>
        </w:rPr>
        <w:t xml:space="preserve"> many such </w:t>
      </w:r>
      <w:r w:rsidRPr="00F04681">
        <w:rPr>
          <w:rStyle w:val="StyleUnderline"/>
        </w:rPr>
        <w:t>collisions may be prevented</w:t>
      </w:r>
      <w:r w:rsidRPr="00107B62">
        <w:rPr>
          <w:sz w:val="14"/>
        </w:rPr>
        <w:t xml:space="preserve">, thus </w:t>
      </w:r>
      <w:r w:rsidRPr="00566C99">
        <w:rPr>
          <w:rStyle w:val="StyleUnderline"/>
          <w:highlight w:val="yellow"/>
        </w:rPr>
        <w:t>saving billions of humans</w:t>
      </w:r>
      <w:r w:rsidRPr="00F04681">
        <w:rPr>
          <w:rStyle w:val="StyleUnderline"/>
        </w:rPr>
        <w:t>, and many other living beings, from a horrible death</w:t>
      </w:r>
      <w:r w:rsidRPr="00107B62">
        <w:rPr>
          <w:sz w:val="14"/>
        </w:rPr>
        <w:t xml:space="preserve">. And whether we are able to avert such a </w:t>
      </w:r>
      <w:proofErr w:type="gramStart"/>
      <w:r w:rsidRPr="00107B62">
        <w:rPr>
          <w:sz w:val="14"/>
        </w:rPr>
        <w:t>catastrophes</w:t>
      </w:r>
      <w:proofErr w:type="gramEnd"/>
      <w:r w:rsidRPr="00107B62">
        <w:rPr>
          <w:sz w:val="14"/>
        </w:rPr>
        <w:t xml:space="preserve">, </w:t>
      </w:r>
      <w:r w:rsidRPr="00F04681">
        <w:rPr>
          <w:rStyle w:val="StyleUnderline"/>
        </w:rPr>
        <w:t xml:space="preserve">the sun will become a red giant </w:t>
      </w:r>
      <w:r w:rsidRPr="00107B62">
        <w:rPr>
          <w:sz w:val="14"/>
        </w:rPr>
        <w:t xml:space="preserve">in four or five billion years; but even </w:t>
      </w:r>
      <w:r w:rsidRPr="00F04681">
        <w:rPr>
          <w:rStyle w:val="StyleUnderline"/>
        </w:rPr>
        <w:t>long before then, it will make the Earth an unbearable planet</w:t>
      </w:r>
      <w:r w:rsidRPr="00107B62">
        <w:rPr>
          <w:sz w:val="14"/>
        </w:rPr>
        <w:t xml:space="preserve">. In the long run, thus, </w:t>
      </w:r>
      <w:r w:rsidRPr="00F04681">
        <w:rPr>
          <w:rStyle w:val="StyleUnderline"/>
        </w:rPr>
        <w:t xml:space="preserve">space colonization will </w:t>
      </w:r>
      <w:r w:rsidRPr="008E3E99">
        <w:rPr>
          <w:rStyle w:val="Emphasis"/>
        </w:rPr>
        <w:t>give terrestrial life another chance</w:t>
      </w:r>
      <w:r w:rsidRPr="00F04681">
        <w:rPr>
          <w:rStyle w:val="StyleUnderline"/>
        </w:rPr>
        <w:t>.</w:t>
      </w:r>
      <w:r w:rsidRPr="00107B62">
        <w:rPr>
          <w:sz w:val="14"/>
        </w:rPr>
        <w:t xml:space="preserve"> Space </w:t>
      </w:r>
      <w:r w:rsidRPr="008E3E99">
        <w:rPr>
          <w:rStyle w:val="StyleUnderline"/>
        </w:rPr>
        <w:t xml:space="preserve">colonization will give us many </w:t>
      </w:r>
      <w:r w:rsidRPr="00566C99">
        <w:rPr>
          <w:rStyle w:val="StyleUnderline"/>
          <w:highlight w:val="yellow"/>
        </w:rPr>
        <w:t>opportunities to improve the Earth itself</w:t>
      </w:r>
      <w:r w:rsidRPr="00107B62">
        <w:rPr>
          <w:sz w:val="14"/>
        </w:rPr>
        <w:t xml:space="preserve">, for example </w:t>
      </w:r>
      <w:r w:rsidRPr="00566C99">
        <w:rPr>
          <w:rStyle w:val="StyleUnderline"/>
          <w:highlight w:val="yellow"/>
        </w:rPr>
        <w:t xml:space="preserve">by moving polluting industries into space, providing clean </w:t>
      </w:r>
      <w:r w:rsidRPr="00566C99">
        <w:rPr>
          <w:rStyle w:val="Emphasis"/>
          <w:highlight w:val="yellow"/>
        </w:rPr>
        <w:t>solar power</w:t>
      </w:r>
      <w:r w:rsidRPr="00107B62">
        <w:rPr>
          <w:sz w:val="14"/>
        </w:rPr>
        <w:t xml:space="preserve"> from space at reasonable prices, </w:t>
      </w:r>
      <w:r w:rsidRPr="008E3E99">
        <w:rPr>
          <w:rStyle w:val="StyleUnderline"/>
        </w:rPr>
        <w:t>and making available</w:t>
      </w:r>
      <w:r w:rsidRPr="00107B62">
        <w:rPr>
          <w:sz w:val="14"/>
        </w:rPr>
        <w:t xml:space="preserve"> to our home planet many of the </w:t>
      </w:r>
      <w:r w:rsidRPr="008E3E99">
        <w:rPr>
          <w:rStyle w:val="StyleUnderline"/>
        </w:rPr>
        <w:t>resources of the asteroids and other bodies in the solar system</w:t>
      </w:r>
      <w:r w:rsidRPr="00107B62">
        <w:rPr>
          <w:sz w:val="14"/>
        </w:rPr>
        <w:t xml:space="preserve">. Doing so will enable us to increase our knowledge of the universe, and particularly of planetary science, which would then permit a wiser approach to our own planet. The word limit narrows my scope, and thus I will concentrate on the likelihood of collisions with comets and asteroids. </w:t>
      </w:r>
      <w:r w:rsidRPr="00131065">
        <w:rPr>
          <w:rStyle w:val="StyleUnderline"/>
        </w:rPr>
        <w:t>Gravitational disturbances of the asteroid belt</w:t>
      </w:r>
      <w:r w:rsidRPr="00107B62">
        <w:rPr>
          <w:sz w:val="14"/>
        </w:rPr>
        <w:t xml:space="preserve">, the Kuiper Belt (a little beyond Pluto) </w:t>
      </w:r>
      <w:r w:rsidRPr="00131065">
        <w:rPr>
          <w:rStyle w:val="StyleUnderline"/>
        </w:rPr>
        <w:t>or of the Oort cloud</w:t>
      </w:r>
      <w:r w:rsidRPr="00107B62">
        <w:rPr>
          <w:sz w:val="14"/>
        </w:rPr>
        <w:t xml:space="preserve">, in the outskirts of the solar system, </w:t>
      </w:r>
      <w:r w:rsidRPr="00131065">
        <w:rPr>
          <w:rStyle w:val="StyleUnderline"/>
        </w:rPr>
        <w:t>send many large bodies towards the sun</w:t>
      </w:r>
      <w:r w:rsidRPr="00107B62">
        <w:rPr>
          <w:sz w:val="14"/>
        </w:rPr>
        <w:t xml:space="preserve">.2 </w:t>
      </w:r>
      <w:r w:rsidRPr="00131065">
        <w:rPr>
          <w:rStyle w:val="StyleUnderline"/>
        </w:rPr>
        <w:t>Some of them collide with the planets and moons of the solar system</w:t>
      </w:r>
      <w:r w:rsidRPr="00107B62">
        <w:rPr>
          <w:sz w:val="14"/>
        </w:rPr>
        <w:t xml:space="preserve">. Consider that </w:t>
      </w:r>
      <w:r w:rsidRPr="00131065">
        <w:rPr>
          <w:rStyle w:val="StyleUnderline"/>
        </w:rPr>
        <w:t>there are trillions of objects</w:t>
      </w:r>
      <w:r w:rsidRPr="00107B62">
        <w:rPr>
          <w:sz w:val="14"/>
        </w:rPr>
        <w:t xml:space="preserve"> larger than 1 km and billions larger than 20 km </w:t>
      </w:r>
      <w:r w:rsidRPr="00131065">
        <w:rPr>
          <w:rStyle w:val="StyleUnderline"/>
        </w:rPr>
        <w:t xml:space="preserve">in the Oort cloud alone. Given its position, and its gravitation, </w:t>
      </w:r>
      <w:r w:rsidRPr="00566C99">
        <w:rPr>
          <w:rStyle w:val="StyleUnderline"/>
          <w:highlight w:val="yellow"/>
        </w:rPr>
        <w:t xml:space="preserve">the Earth becomes a </w:t>
      </w:r>
      <w:r w:rsidRPr="00566C99">
        <w:rPr>
          <w:rStyle w:val="Emphasis"/>
          <w:highlight w:val="yellow"/>
        </w:rPr>
        <w:t>target for collisions</w:t>
      </w:r>
      <w:r w:rsidRPr="00131065">
        <w:rPr>
          <w:rStyle w:val="StyleUnderline"/>
        </w:rPr>
        <w:t>.</w:t>
      </w:r>
      <w:r w:rsidRPr="00107B62">
        <w:rPr>
          <w:sz w:val="14"/>
        </w:rPr>
        <w:t xml:space="preserve"> Even in recent geologic times (within the last 100 million years) </w:t>
      </w:r>
      <w:r w:rsidRPr="00131065">
        <w:rPr>
          <w:rStyle w:val="StyleUnderline"/>
        </w:rPr>
        <w:t xml:space="preserve">large meteors indeed have collided with the Earth, altered the weather catastrophically and brought </w:t>
      </w:r>
      <w:r w:rsidRPr="00131065">
        <w:rPr>
          <w:rStyle w:val="Emphasis"/>
        </w:rPr>
        <w:t>extinction</w:t>
      </w:r>
      <w:r w:rsidRPr="00131065">
        <w:rPr>
          <w:rStyle w:val="StyleUnderline"/>
        </w:rPr>
        <w:t xml:space="preserve"> to </w:t>
      </w:r>
      <w:proofErr w:type="gramStart"/>
      <w:r w:rsidRPr="00131065">
        <w:rPr>
          <w:rStyle w:val="StyleUnderline"/>
        </w:rPr>
        <w:t>the majority of</w:t>
      </w:r>
      <w:proofErr w:type="gramEnd"/>
      <w:r w:rsidRPr="00131065">
        <w:rPr>
          <w:rStyle w:val="StyleUnderline"/>
        </w:rPr>
        <w:t xml:space="preserve"> species then living</w:t>
      </w:r>
      <w:r w:rsidRPr="00107B62">
        <w:rPr>
          <w:sz w:val="14"/>
        </w:rPr>
        <w:t xml:space="preserve">. One asteroid about 10 km in diameter, now called </w:t>
      </w:r>
      <w:r w:rsidRPr="00566C99">
        <w:rPr>
          <w:rStyle w:val="Emphasis"/>
          <w:highlight w:val="yellow"/>
        </w:rPr>
        <w:t>the Alvarez asteroid, is held responsible for the disappearance of the dinosaurs</w:t>
      </w:r>
      <w:r w:rsidRPr="00107B62">
        <w:rPr>
          <w:sz w:val="14"/>
        </w:rPr>
        <w:t xml:space="preserve"> about 65 million years ago,3 although some think a comet may have been the culprit.4 And in 1994, large fragments of Comet </w:t>
      </w:r>
      <w:r w:rsidRPr="00131065">
        <w:rPr>
          <w:rStyle w:val="StyleUnderline"/>
        </w:rPr>
        <w:t xml:space="preserve">Shoemaker-Levy 9 hit the </w:t>
      </w:r>
      <w:r w:rsidRPr="00131065">
        <w:rPr>
          <w:rStyle w:val="StyleUnderline"/>
        </w:rPr>
        <w:lastRenderedPageBreak/>
        <w:t>atmosphere of Jupiter at velocities over 200,000 km per hour,</w:t>
      </w:r>
      <w:r w:rsidRPr="00107B62">
        <w:rPr>
          <w:sz w:val="14"/>
        </w:rPr>
        <w:t xml:space="preserve"> exploding with a brightness as much as fifty times that of the entire planet, and </w:t>
      </w:r>
      <w:r w:rsidRPr="00131065">
        <w:rPr>
          <w:rStyle w:val="StyleUnderline"/>
        </w:rPr>
        <w:t>ejecting searing materials thousands of kilometers above the clouds</w:t>
      </w:r>
      <w:r w:rsidRPr="00107B62">
        <w:rPr>
          <w:sz w:val="14"/>
        </w:rPr>
        <w:t xml:space="preserve">. Had Shoemaker-Levy 9 hit the Earth instead, </w:t>
      </w:r>
      <w:r w:rsidRPr="00131065">
        <w:rPr>
          <w:rStyle w:val="StyleUnderline"/>
        </w:rPr>
        <w:t>we would have gone the way of the dinosaurs</w:t>
      </w:r>
      <w:r w:rsidRPr="00107B62">
        <w:rPr>
          <w:sz w:val="14"/>
        </w:rPr>
        <w:t xml:space="preserve">.5 Apart from the realization that our natural history </w:t>
      </w:r>
      <w:proofErr w:type="gramStart"/>
      <w:r w:rsidRPr="00107B62">
        <w:rPr>
          <w:sz w:val="14"/>
        </w:rPr>
        <w:t>has to</w:t>
      </w:r>
      <w:proofErr w:type="gramEnd"/>
      <w:r w:rsidRPr="00107B62">
        <w:rPr>
          <w:sz w:val="14"/>
        </w:rPr>
        <w:t xml:space="preserve"> make conceptual room for such catastrophes,6 there is a most obvious practical issue of survival involved. With a reliable tracking system in place, </w:t>
      </w:r>
      <w:r w:rsidRPr="00566C99">
        <w:rPr>
          <w:rStyle w:val="StyleUnderline"/>
          <w:highlight w:val="yellow"/>
        </w:rPr>
        <w:t xml:space="preserve">space technology might allow us to </w:t>
      </w:r>
      <w:r w:rsidRPr="00566C99">
        <w:rPr>
          <w:rStyle w:val="Emphasis"/>
          <w:highlight w:val="yellow"/>
        </w:rPr>
        <w:t>change the orbits</w:t>
      </w:r>
      <w:r w:rsidRPr="00131065">
        <w:rPr>
          <w:rStyle w:val="StyleUnderline"/>
        </w:rPr>
        <w:t xml:space="preserve"> of those comets or asteroids most in danger of colliding with the Earth.</w:t>
      </w:r>
      <w:r w:rsidRPr="00107B62">
        <w:rPr>
          <w:sz w:val="14"/>
        </w:rPr>
        <w:t xml:space="preserve"> But how worried should we be? According to present models, </w:t>
      </w:r>
      <w:r w:rsidRPr="00131065">
        <w:rPr>
          <w:rStyle w:val="StyleUnderline"/>
        </w:rPr>
        <w:t>meteors large enough to create Meteor Crater in Arizona would hit an urban area every 100,000 years on average</w:t>
      </w:r>
      <w:r w:rsidRPr="00107B62">
        <w:rPr>
          <w:sz w:val="14"/>
        </w:rPr>
        <w:t xml:space="preserve">. That meteor was presumably 60 m across; the crater is 1.2 km across. A body with a diameter of 250 m would cause a crater 5 km across and destroy some 10,000 square Kilometers (about the area of greater Los Angeles). And </w:t>
      </w:r>
      <w:r w:rsidRPr="00131065">
        <w:rPr>
          <w:rStyle w:val="StyleUnderline"/>
        </w:rPr>
        <w:t>global catastrophes would take place every 300,000 years</w:t>
      </w:r>
      <w:r w:rsidRPr="00107B62">
        <w:rPr>
          <w:sz w:val="14"/>
        </w:rPr>
        <w:t xml:space="preserve">. These would be caused by meteors with a diameter of approximately 1.7 km.7 What is the evidence for these calculations? Soon after impact on Earth, craters are attacked by wind, water, life, </w:t>
      </w:r>
      <w:proofErr w:type="gramStart"/>
      <w:r w:rsidRPr="00107B62">
        <w:rPr>
          <w:sz w:val="14"/>
        </w:rPr>
        <w:t>lava</w:t>
      </w:r>
      <w:proofErr w:type="gramEnd"/>
      <w:r w:rsidRPr="00107B62">
        <w:rPr>
          <w:sz w:val="14"/>
        </w:rPr>
        <w:t xml:space="preserve"> and a myriad of tectonic motions. </w:t>
      </w:r>
      <w:r w:rsidRPr="00131065">
        <w:rPr>
          <w:rStyle w:val="StyleUnderline"/>
        </w:rPr>
        <w:t>In the blink of an eye, geologically speaking, all obvious traces of them disappear from the surface of our active planet</w:t>
      </w:r>
      <w:r w:rsidRPr="00107B62">
        <w:rPr>
          <w:sz w:val="14"/>
        </w:rPr>
        <w:t xml:space="preserve">. But </w:t>
      </w:r>
      <w:r w:rsidRPr="00131065">
        <w:rPr>
          <w:rStyle w:val="StyleUnderline"/>
        </w:rPr>
        <w:t>we find a good record on the Moon. And in Venus</w:t>
      </w:r>
      <w:r w:rsidRPr="00107B62">
        <w:rPr>
          <w:sz w:val="14"/>
        </w:rPr>
        <w:t xml:space="preserve">, where most of the surface is 600 million years old, the spacecraft Magellan counted nearly one thousand impact craters at least twice the diameter of Meteor Crater. Venus is almost the same size as Earth, and in the Earth’s vicinity, and since the impacts are geologically recent, the Venusian impact record makes it reasonable to fear catastrophic impact on Earth every half a million years or so.8 Still greater collisions, with bodies of 5 km across, would happen, on the average every 20 million years.9 Apart from the asteroid that led to the extinction of the dinosaurs and the majority of species on Earth 65 million years ago, there have been at least two more impacts by asteroids 10 km or larger in the last 300 million years.10 </w:t>
      </w:r>
      <w:r w:rsidRPr="00131065">
        <w:rPr>
          <w:rStyle w:val="StyleUnderline"/>
        </w:rPr>
        <w:t>New worries have been caused by the discovery of “rogue planets</w:t>
      </w:r>
      <w:r w:rsidRPr="00107B62">
        <w:rPr>
          <w:sz w:val="14"/>
        </w:rPr>
        <w:t xml:space="preserve">,” i.e. </w:t>
      </w:r>
      <w:r w:rsidRPr="00131065">
        <w:rPr>
          <w:rStyle w:val="StyleUnderline"/>
        </w:rPr>
        <w:t>planets that were expelled from their solar systems</w:t>
      </w:r>
      <w:r w:rsidRPr="00107B62">
        <w:rPr>
          <w:sz w:val="14"/>
        </w:rPr>
        <w:t xml:space="preserve"> and boulder their way through interstellar space. Some will be rocky like the </w:t>
      </w:r>
      <w:proofErr w:type="gramStart"/>
      <w:r w:rsidRPr="00107B62">
        <w:rPr>
          <w:sz w:val="14"/>
        </w:rPr>
        <w:t>Earth</w:t>
      </w:r>
      <w:proofErr w:type="gramEnd"/>
      <w:r w:rsidRPr="00107B62">
        <w:rPr>
          <w:sz w:val="14"/>
        </w:rPr>
        <w:t xml:space="preserve"> and some will resemble Jupiter, even much larger, carrying their large moons with them. </w:t>
      </w:r>
      <w:r w:rsidRPr="00131065">
        <w:rPr>
          <w:rStyle w:val="StyleUnderline"/>
        </w:rPr>
        <w:t>Were one of them to come into our solar system, it would disrupt the orbits of our planets,</w:t>
      </w:r>
      <w:r w:rsidRPr="00107B62">
        <w:rPr>
          <w:sz w:val="14"/>
        </w:rPr>
        <w:t xml:space="preserve"> perhaps </w:t>
      </w:r>
      <w:r w:rsidRPr="00131065">
        <w:rPr>
          <w:rStyle w:val="StyleUnderline"/>
        </w:rPr>
        <w:t>sending the Earth itself into interstellar space. A collision would pulverize both bodies</w:t>
      </w:r>
      <w:r w:rsidRPr="00107B62">
        <w:rPr>
          <w:sz w:val="14"/>
        </w:rPr>
        <w:t xml:space="preserve">. Some scientists think that there are far more rogue planets than stars in the Milky Way, whereas the lowest estimate of Jupiter-size rogue planets is that of one per every four stars.11 </w:t>
      </w:r>
      <w:r w:rsidRPr="00131065">
        <w:rPr>
          <w:rStyle w:val="StyleUnderline"/>
        </w:rPr>
        <w:t>Whether those of us living today will experience such catastrophes</w:t>
      </w:r>
      <w:r w:rsidRPr="00107B62">
        <w:rPr>
          <w:sz w:val="14"/>
        </w:rPr>
        <w:t xml:space="preserve">, eventually </w:t>
      </w:r>
      <w:r w:rsidRPr="00131065">
        <w:rPr>
          <w:rStyle w:val="StyleUnderline"/>
        </w:rPr>
        <w:t>our descendants will be thankful to us for creating a warning system and the technology to prevent disaster</w:t>
      </w:r>
      <w:r w:rsidRPr="00107B62">
        <w:rPr>
          <w:sz w:val="14"/>
        </w:rPr>
        <w:t xml:space="preserve">.12 </w:t>
      </w:r>
      <w:r w:rsidRPr="00131065">
        <w:rPr>
          <w:rStyle w:val="StyleUnderline"/>
        </w:rPr>
        <w:t xml:space="preserve">There can hardly be a better reason than the </w:t>
      </w:r>
      <w:r w:rsidRPr="00131065">
        <w:rPr>
          <w:rStyle w:val="Emphasis"/>
        </w:rPr>
        <w:t>preservation of life, and perhaps the survival of the species</w:t>
      </w:r>
      <w:r w:rsidRPr="00131065">
        <w:rPr>
          <w:rStyle w:val="StyleUnderline"/>
        </w:rPr>
        <w:t>, to establish the importance of colonizing space</w:t>
      </w:r>
      <w:r w:rsidRPr="00107B62">
        <w:rPr>
          <w:sz w:val="14"/>
        </w:rPr>
        <w:t xml:space="preserve">. An </w:t>
      </w:r>
      <w:r w:rsidRPr="00131065">
        <w:rPr>
          <w:rStyle w:val="StyleUnderline"/>
        </w:rPr>
        <w:t>expansion of human colonies throughout the solar system would make it far easier to reach</w:t>
      </w:r>
      <w:r w:rsidRPr="00107B62">
        <w:rPr>
          <w:sz w:val="14"/>
        </w:rPr>
        <w:t xml:space="preserve">, say, </w:t>
      </w:r>
      <w:r w:rsidRPr="00131065">
        <w:rPr>
          <w:rStyle w:val="StyleUnderline"/>
        </w:rPr>
        <w:t>an asteroid in a collision path with the Earth,</w:t>
      </w:r>
      <w:r w:rsidRPr="00107B62">
        <w:rPr>
          <w:sz w:val="14"/>
        </w:rPr>
        <w:t xml:space="preserve"> when it is still very far away, and thus </w:t>
      </w:r>
      <w:r w:rsidRPr="00131065">
        <w:rPr>
          <w:rStyle w:val="StyleUnderline"/>
        </w:rPr>
        <w:t xml:space="preserve">when the angle is </w:t>
      </w:r>
      <w:proofErr w:type="gramStart"/>
      <w:r w:rsidRPr="00131065">
        <w:rPr>
          <w:rStyle w:val="StyleUnderline"/>
        </w:rPr>
        <w:t>small</w:t>
      </w:r>
      <w:proofErr w:type="gramEnd"/>
      <w:r w:rsidRPr="00131065">
        <w:rPr>
          <w:rStyle w:val="StyleUnderline"/>
        </w:rPr>
        <w:t xml:space="preserve"> and the necessary alteration of its path will be relatively minor</w:t>
      </w:r>
      <w:r w:rsidRPr="00107B62">
        <w:rPr>
          <w:sz w:val="14"/>
        </w:rPr>
        <w:t xml:space="preserve">. Such </w:t>
      </w:r>
      <w:r w:rsidRPr="00131065">
        <w:rPr>
          <w:rStyle w:val="StyleUnderline"/>
        </w:rPr>
        <w:t>deflection can be accomplished by several means</w:t>
      </w:r>
      <w:r w:rsidRPr="00107B62">
        <w:rPr>
          <w:sz w:val="14"/>
        </w:rPr>
        <w:t xml:space="preserve">: astronauts could make a smaller asteroid collide with the larger </w:t>
      </w:r>
      <w:proofErr w:type="gramStart"/>
      <w:r w:rsidRPr="00107B62">
        <w:rPr>
          <w:sz w:val="14"/>
        </w:rPr>
        <w:t>one, or</w:t>
      </w:r>
      <w:proofErr w:type="gramEnd"/>
      <w:r w:rsidRPr="00107B62">
        <w:rPr>
          <w:sz w:val="14"/>
        </w:rPr>
        <w:t xml:space="preserve"> use one of the mass drivers designed by O’Neill. Nuclear explosions might work also. If we are established in outer space. To do a proper mission starting from Earth may take many years, thus making it far less likely to succeed. Robotic deep-space missile platforms, which can never achieve human flexibility, let alone human ingenuity, are unlikely solutions, as can be gathered from previous discussion on robotic missions.13 </w:t>
      </w:r>
    </w:p>
    <w:p w14:paraId="25F726BB" w14:textId="232AB3C5" w:rsidR="0004600C" w:rsidRDefault="0004600C" w:rsidP="0004600C">
      <w:pPr>
        <w:pStyle w:val="Heading2"/>
      </w:pPr>
      <w:r>
        <w:lastRenderedPageBreak/>
        <w:t>Util</w:t>
      </w:r>
    </w:p>
    <w:p w14:paraId="72D57AA0" w14:textId="77777777" w:rsidR="0004600C" w:rsidRDefault="0004600C" w:rsidP="0004600C">
      <w:pPr>
        <w:pStyle w:val="Heading4"/>
      </w:pPr>
      <w:r>
        <w:t xml:space="preserve">The standard is maximizing expected well-being. Prefer – </w:t>
      </w:r>
    </w:p>
    <w:p w14:paraId="02CE30E8" w14:textId="2AA96750" w:rsidR="0004600C" w:rsidRPr="00716136" w:rsidRDefault="0004600C" w:rsidP="0004600C">
      <w:pPr>
        <w:pStyle w:val="Heading4"/>
        <w:spacing w:line="240" w:lineRule="auto"/>
        <w:rPr>
          <w:rFonts w:asciiTheme="majorHAnsi" w:hAnsiTheme="majorHAnsi" w:cstheme="majorHAnsi"/>
          <w:b w:val="0"/>
        </w:rPr>
      </w:pPr>
      <w:r w:rsidRPr="00716136">
        <w:rPr>
          <w:rFonts w:asciiTheme="majorHAnsi" w:hAnsiTheme="majorHAnsi" w:cstheme="majorHAnsi"/>
        </w:rPr>
        <w:t>Only pleasure and pain are intrinsically valuable – all other frameworks collapse.</w:t>
      </w:r>
    </w:p>
    <w:p w14:paraId="3B36F399" w14:textId="77777777" w:rsidR="0004600C" w:rsidRPr="00716136" w:rsidRDefault="0004600C" w:rsidP="0004600C">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[Ole Martin Moen, Research Fellow in Philosophy at University of Oslo “An Argument for Hedonism” Journal of Value Inquiry (Springer), 50 (2) 2016: 267–281]</w:t>
      </w:r>
    </w:p>
    <w:p w14:paraId="383F6369" w14:textId="462BFAB8" w:rsidR="0004600C" w:rsidRPr="0004600C" w:rsidRDefault="0004600C" w:rsidP="0004600C">
      <w:r w:rsidRPr="00515DBF">
        <w:rPr>
          <w:rFonts w:asciiTheme="majorHAnsi" w:hAnsiTheme="majorHAnsi" w:cstheme="majorHAnsi"/>
          <w:sz w:val="16"/>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566C99">
        <w:rPr>
          <w:rStyle w:val="StyleUnderline"/>
          <w:rFonts w:asciiTheme="majorHAnsi" w:hAnsiTheme="majorHAnsi" w:cstheme="majorHAnsi"/>
          <w:highlight w:val="yellow"/>
        </w:rPr>
        <w:t xml:space="preserve">pleasure is intrinsically </w:t>
      </w:r>
      <w:proofErr w:type="gramStart"/>
      <w:r w:rsidRPr="00566C99">
        <w:rPr>
          <w:rStyle w:val="StyleUnderline"/>
          <w:rFonts w:asciiTheme="majorHAnsi" w:hAnsiTheme="majorHAnsi" w:cstheme="majorHAnsi"/>
          <w:highlight w:val="yellow"/>
        </w:rPr>
        <w:t>valuable</w:t>
      </w:r>
      <w:proofErr w:type="gramEnd"/>
      <w:r w:rsidRPr="00566C99">
        <w:rPr>
          <w:rStyle w:val="StyleUnderline"/>
          <w:rFonts w:asciiTheme="majorHAnsi" w:hAnsiTheme="majorHAnsi" w:cstheme="majorHAnsi"/>
          <w:highlight w:val="yellow"/>
        </w:rPr>
        <w:t xml:space="preserve"> and pain is intrinsically </w:t>
      </w:r>
      <w:proofErr w:type="spellStart"/>
      <w:r w:rsidRPr="00566C99">
        <w:rPr>
          <w:rStyle w:val="StyleUnderline"/>
          <w:rFonts w:asciiTheme="majorHAnsi" w:hAnsiTheme="majorHAnsi" w:cstheme="majorHAnsi"/>
          <w:highlight w:val="yellow"/>
        </w:rPr>
        <w:t>disvaluable</w:t>
      </w:r>
      <w:proofErr w:type="spellEnd"/>
      <w:r w:rsidRPr="00716136">
        <w:rPr>
          <w:rStyle w:val="StyleUnderline"/>
          <w:rFonts w:asciiTheme="majorHAnsi" w:hAnsiTheme="majorHAnsi" w:cstheme="majorHAnsi"/>
        </w:rPr>
        <w:t>.</w:t>
      </w:r>
      <w:r w:rsidRPr="00515DBF">
        <w:rPr>
          <w:rFonts w:asciiTheme="majorHAnsi" w:hAnsiTheme="majorHAnsi" w:cstheme="majorHAnsi"/>
          <w:sz w:val="16"/>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515DBF">
        <w:rPr>
          <w:rFonts w:asciiTheme="majorHAnsi" w:hAnsiTheme="majorHAnsi" w:cstheme="majorHAnsi"/>
          <w:sz w:val="16"/>
        </w:rPr>
        <w:t xml:space="preserve"> This inclusion makes intuitive sense, moreover, for </w:t>
      </w:r>
      <w:r w:rsidRPr="00566C99">
        <w:rPr>
          <w:rStyle w:val="StyleUnderline"/>
          <w:rFonts w:asciiTheme="majorHAnsi" w:hAnsiTheme="majorHAnsi" w:cstheme="majorHAnsi"/>
          <w:highlight w:val="yellow"/>
        </w:rPr>
        <w:t>there is something undeniably good about</w:t>
      </w:r>
      <w:r w:rsidRPr="00716136">
        <w:rPr>
          <w:rStyle w:val="StyleUnderline"/>
          <w:rFonts w:asciiTheme="majorHAnsi" w:hAnsiTheme="majorHAnsi" w:cstheme="majorHAnsi"/>
        </w:rPr>
        <w:t xml:space="preserve"> the way </w:t>
      </w:r>
      <w:r w:rsidRPr="00566C99">
        <w:rPr>
          <w:rStyle w:val="StyleUnderline"/>
          <w:rFonts w:asciiTheme="majorHAnsi" w:hAnsiTheme="majorHAnsi" w:cstheme="majorHAnsi"/>
          <w:highlight w:val="yellow"/>
        </w:rPr>
        <w:t>pleasure</w:t>
      </w:r>
      <w:r w:rsidRPr="00716136">
        <w:rPr>
          <w:rStyle w:val="StyleUnderline"/>
          <w:rFonts w:asciiTheme="majorHAnsi" w:hAnsiTheme="majorHAnsi" w:cstheme="majorHAnsi"/>
        </w:rPr>
        <w:t xml:space="preserve"> feels </w:t>
      </w:r>
      <w:r w:rsidRPr="00566C99">
        <w:rPr>
          <w:rStyle w:val="StyleUnderline"/>
          <w:rFonts w:asciiTheme="majorHAnsi" w:hAnsiTheme="majorHAnsi" w:cstheme="majorHAnsi"/>
          <w:highlight w:val="yellow"/>
        </w:rPr>
        <w:t>and something undeniably bad about</w:t>
      </w:r>
      <w:r w:rsidRPr="00716136">
        <w:rPr>
          <w:rStyle w:val="StyleUnderline"/>
          <w:rFonts w:asciiTheme="majorHAnsi" w:hAnsiTheme="majorHAnsi" w:cstheme="majorHAnsi"/>
        </w:rPr>
        <w:t xml:space="preserve"> the way </w:t>
      </w:r>
      <w:r w:rsidRPr="00566C99">
        <w:rPr>
          <w:rStyle w:val="StyleUnderline"/>
          <w:rFonts w:asciiTheme="majorHAnsi" w:hAnsiTheme="majorHAnsi" w:cstheme="majorHAnsi"/>
          <w:highlight w:val="yellow"/>
        </w:rPr>
        <w:t>pain</w:t>
      </w:r>
      <w:r w:rsidRPr="00716136">
        <w:rPr>
          <w:rStyle w:val="StyleUnderline"/>
          <w:rFonts w:asciiTheme="majorHAnsi" w:hAnsiTheme="majorHAnsi" w:cstheme="majorHAnsi"/>
        </w:rPr>
        <w:t xml:space="preserve"> feels, and neither the goodness of pleasure nor the badness of pain seems to be exhausted by the further effects that these experiences might have.</w:t>
      </w:r>
      <w:r w:rsidRPr="00515DBF">
        <w:rPr>
          <w:rFonts w:asciiTheme="majorHAnsi" w:hAnsiTheme="majorHAnsi" w:cstheme="majorHAnsi"/>
          <w:sz w:val="16"/>
        </w:rPr>
        <w:t xml:space="preserve"> “Pleasure” and “pain” are here understood inclusively, as encompassing anything hedonically positive and anything hedonically negative.2 </w:t>
      </w:r>
      <w:r w:rsidRPr="00716136">
        <w:rPr>
          <w:rStyle w:val="StyleUnderline"/>
          <w:rFonts w:asciiTheme="majorHAnsi" w:hAnsiTheme="majorHAnsi" w:cstheme="majorHAnsi"/>
        </w:rPr>
        <w:t xml:space="preserve">The special </w:t>
      </w:r>
      <w:r w:rsidRPr="00566C99">
        <w:rPr>
          <w:rStyle w:val="StyleUnderline"/>
          <w:rFonts w:asciiTheme="majorHAnsi" w:hAnsiTheme="majorHAnsi" w:cstheme="majorHAnsi"/>
          <w:highlight w:val="yellow"/>
        </w:rPr>
        <w:t>value statuses of pleasure and pain are manifested in how we treat</w:t>
      </w:r>
      <w:r w:rsidRPr="00716136">
        <w:rPr>
          <w:rStyle w:val="StyleUnderline"/>
          <w:rFonts w:asciiTheme="majorHAnsi" w:hAnsiTheme="majorHAnsi" w:cstheme="majorHAnsi"/>
        </w:rPr>
        <w:t xml:space="preserve"> these </w:t>
      </w:r>
      <w:r w:rsidRPr="00566C99">
        <w:rPr>
          <w:rStyle w:val="StyleUnderline"/>
          <w:rFonts w:asciiTheme="majorHAnsi" w:hAnsiTheme="majorHAnsi" w:cstheme="majorHAnsi"/>
          <w:highlight w:val="yellow"/>
        </w:rPr>
        <w:t xml:space="preserve">experiences </w:t>
      </w:r>
      <w:r w:rsidRPr="00716136">
        <w:rPr>
          <w:rStyle w:val="StyleUnderline"/>
          <w:rFonts w:asciiTheme="majorHAnsi" w:hAnsiTheme="majorHAnsi" w:cstheme="majorHAnsi"/>
        </w:rPr>
        <w:t>in our everyday reasoning about values.</w:t>
      </w:r>
      <w:r w:rsidRPr="00515DBF">
        <w:rPr>
          <w:rFonts w:asciiTheme="majorHAnsi" w:hAnsiTheme="majorHAnsi" w:cstheme="majorHAnsi"/>
          <w:sz w:val="16"/>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515DBF">
        <w:rPr>
          <w:rFonts w:asciiTheme="majorHAnsi" w:hAnsiTheme="majorHAnsi" w:cstheme="majorHAnsi"/>
          <w:sz w:val="16"/>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515DBF">
        <w:rPr>
          <w:rFonts w:asciiTheme="majorHAnsi" w:hAnsiTheme="majorHAnsi" w:cstheme="majorHAns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w:t>
      </w:r>
      <w:proofErr w:type="gramStart"/>
      <w:r w:rsidRPr="00716136">
        <w:rPr>
          <w:rStyle w:val="StyleUnderline"/>
          <w:rFonts w:asciiTheme="majorHAnsi" w:hAnsiTheme="majorHAnsi" w:cstheme="majorHAnsi"/>
        </w:rPr>
        <w:t>I</w:t>
      </w:r>
      <w:proofErr w:type="gramEnd"/>
      <w:r w:rsidRPr="00716136">
        <w:rPr>
          <w:rStyle w:val="StyleUnderline"/>
          <w:rFonts w:asciiTheme="majorHAnsi" w:hAnsiTheme="majorHAnsi" w:cstheme="majorHAnsi"/>
        </w:rPr>
        <w:t xml:space="preserve"> then proceed by asking “But what is the pleasure of drinking the soda good for?” the discussion is likely to reach an awkward end. The reason is that the </w:t>
      </w:r>
      <w:r w:rsidRPr="00566C99">
        <w:rPr>
          <w:rStyle w:val="StyleUnderline"/>
          <w:rFonts w:asciiTheme="majorHAnsi" w:hAnsiTheme="majorHAnsi" w:cstheme="majorHAnsi"/>
          <w:highlight w:val="yellow"/>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515DBF">
        <w:rPr>
          <w:rFonts w:asciiTheme="majorHAnsi" w:hAnsiTheme="majorHAnsi" w:cstheme="majorHAnsi"/>
          <w:sz w:val="16"/>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515DBF">
        <w:rPr>
          <w:rFonts w:asciiTheme="majorHAnsi" w:hAnsiTheme="majorHAnsi" w:cstheme="majorHAns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566C99">
        <w:rPr>
          <w:rStyle w:val="StyleUnderline"/>
          <w:rFonts w:asciiTheme="majorHAnsi" w:hAnsiTheme="majorHAnsi" w:cstheme="majorHAnsi"/>
          <w:highlight w:val="yellow"/>
        </w:rPr>
        <w:t>pleasure and pain</w:t>
      </w:r>
      <w:r w:rsidRPr="00716136">
        <w:rPr>
          <w:rStyle w:val="StyleUnderline"/>
          <w:rFonts w:asciiTheme="majorHAnsi" w:hAnsiTheme="majorHAnsi" w:cstheme="majorHAnsi"/>
        </w:rPr>
        <w:t xml:space="preserve"> are </w:t>
      </w:r>
      <w:r w:rsidRPr="00566C99">
        <w:rPr>
          <w:rStyle w:val="StyleUnderline"/>
          <w:rFonts w:asciiTheme="majorHAnsi" w:hAnsiTheme="majorHAnsi" w:cstheme="majorHAnsi"/>
          <w:highlight w:val="yellow"/>
        </w:rPr>
        <w:t>both</w:t>
      </w:r>
      <w:r w:rsidRPr="00716136">
        <w:rPr>
          <w:rStyle w:val="StyleUnderline"/>
          <w:rFonts w:asciiTheme="majorHAnsi" w:hAnsiTheme="majorHAnsi" w:cstheme="majorHAnsi"/>
        </w:rPr>
        <w:t xml:space="preserve"> places where we </w:t>
      </w:r>
      <w:r w:rsidRPr="00566C99">
        <w:rPr>
          <w:rStyle w:val="StyleUnderline"/>
          <w:rFonts w:asciiTheme="majorHAnsi" w:hAnsiTheme="majorHAnsi" w:cstheme="majorHAnsi"/>
          <w:highlight w:val="yellow"/>
        </w:rPr>
        <w:t>reach the end of the line in matters of value</w:t>
      </w:r>
    </w:p>
    <w:p w14:paraId="085425A1" w14:textId="77777777" w:rsidR="003E4597" w:rsidRDefault="003E4597" w:rsidP="003E4597">
      <w:pPr>
        <w:pStyle w:val="Heading4"/>
      </w:pPr>
      <w:r>
        <w:t xml:space="preserve">Epistemic modesty breaks any tie and answers all AC pre-empts. </w:t>
      </w:r>
    </w:p>
    <w:p w14:paraId="1F343FF2" w14:textId="77777777" w:rsidR="003E4597" w:rsidRPr="00795ACF" w:rsidRDefault="003E4597" w:rsidP="003E4597">
      <w:pPr>
        <w:pStyle w:val="Heading4"/>
        <w:rPr>
          <w:b w:val="0"/>
          <w:bCs w:val="0"/>
          <w:sz w:val="16"/>
          <w:szCs w:val="16"/>
        </w:rPr>
      </w:pPr>
      <w:r>
        <w:t xml:space="preserve">Bostrom 12 </w:t>
      </w:r>
      <w:r w:rsidRPr="00795ACF">
        <w:rPr>
          <w:b w:val="0"/>
          <w:bCs w:val="0"/>
          <w:sz w:val="16"/>
          <w:szCs w:val="16"/>
        </w:rPr>
        <w:t>(Nick Bostrom, Existential Risk Prevention as a Global Priority, 2012.  NS)</w:t>
      </w:r>
    </w:p>
    <w:p w14:paraId="3285F211" w14:textId="77777777" w:rsidR="003E4597" w:rsidRPr="005F106D" w:rsidRDefault="003E4597" w:rsidP="003E4597"/>
    <w:p w14:paraId="57A45722" w14:textId="77777777" w:rsidR="003E4597" w:rsidRPr="008770A1" w:rsidRDefault="003E4597" w:rsidP="003E4597">
      <w:pPr>
        <w:ind w:left="720"/>
        <w:rPr>
          <w:u w:val="single"/>
        </w:rPr>
      </w:pPr>
      <w:r w:rsidRPr="005F106D">
        <w:rPr>
          <w:sz w:val="16"/>
        </w:rPr>
        <w:t xml:space="preserve">These reflections on </w:t>
      </w:r>
      <w:r w:rsidRPr="005F106D">
        <w:rPr>
          <w:rStyle w:val="StyleUnderline"/>
        </w:rPr>
        <w:t>moral uncertainty suggest an alternative</w:t>
      </w:r>
      <w:r w:rsidRPr="005F106D">
        <w:rPr>
          <w:sz w:val="16"/>
        </w:rPr>
        <w:t xml:space="preserve">, complementary </w:t>
      </w:r>
      <w:r w:rsidRPr="005F106D">
        <w:rPr>
          <w:rStyle w:val="StyleUnderline"/>
        </w:rPr>
        <w:t>way of looking at existential risk.</w:t>
      </w:r>
      <w:r w:rsidRPr="005F106D">
        <w:rPr>
          <w:sz w:val="16"/>
        </w:rPr>
        <w:t xml:space="preserve"> Let me elaborate</w:t>
      </w:r>
      <w:r w:rsidRPr="005F106D">
        <w:rPr>
          <w:rStyle w:val="StyleUnderline"/>
        </w:rPr>
        <w:t xml:space="preserve">. Our present understanding of axiology might well be confused. </w:t>
      </w:r>
      <w:r w:rsidRPr="00566C99">
        <w:rPr>
          <w:rStyle w:val="StyleUnderline"/>
          <w:highlight w:val="yellow"/>
        </w:rPr>
        <w:t>We may not now know</w:t>
      </w:r>
      <w:r w:rsidRPr="005F106D">
        <w:rPr>
          <w:sz w:val="16"/>
        </w:rPr>
        <w:t>—at least not in concrete detail—</w:t>
      </w:r>
      <w:r w:rsidRPr="00566C99">
        <w:rPr>
          <w:rStyle w:val="StyleUnderline"/>
          <w:highlight w:val="yellow"/>
        </w:rPr>
        <w:t>what outcomes would count as a big win</w:t>
      </w:r>
      <w:r w:rsidRPr="005F106D">
        <w:rPr>
          <w:rStyle w:val="StyleUnderline"/>
        </w:rPr>
        <w:t xml:space="preserve"> for humanity; we might not even yet be able to imagine the best ends of our journey. </w:t>
      </w:r>
      <w:r w:rsidRPr="00566C99">
        <w:rPr>
          <w:rStyle w:val="StyleUnderline"/>
          <w:highlight w:val="yellow"/>
        </w:rPr>
        <w:t>If we are</w:t>
      </w:r>
      <w:r w:rsidRPr="005F106D">
        <w:rPr>
          <w:sz w:val="16"/>
        </w:rPr>
        <w:t xml:space="preserve"> indeed </w:t>
      </w:r>
      <w:r w:rsidRPr="005F106D">
        <w:rPr>
          <w:rStyle w:val="StyleUnderline"/>
        </w:rPr>
        <w:t xml:space="preserve">profoundly </w:t>
      </w:r>
      <w:r w:rsidRPr="00566C99">
        <w:rPr>
          <w:rStyle w:val="StyleUnderline"/>
          <w:highlight w:val="yellow"/>
        </w:rPr>
        <w:t>uncertain about our</w:t>
      </w:r>
      <w:r w:rsidRPr="005F106D">
        <w:rPr>
          <w:rStyle w:val="StyleUnderline"/>
        </w:rPr>
        <w:t xml:space="preserve"> ultimate </w:t>
      </w:r>
      <w:r w:rsidRPr="00566C99">
        <w:rPr>
          <w:rStyle w:val="StyleUnderline"/>
          <w:highlight w:val="yellow"/>
        </w:rPr>
        <w:t>aims</w:t>
      </w:r>
      <w:r w:rsidRPr="005F106D">
        <w:rPr>
          <w:sz w:val="16"/>
        </w:rPr>
        <w:t xml:space="preserve">, then </w:t>
      </w:r>
      <w:r w:rsidRPr="005F106D">
        <w:rPr>
          <w:rStyle w:val="StyleUnderline"/>
        </w:rPr>
        <w:t xml:space="preserve">we should recognize </w:t>
      </w:r>
      <w:r w:rsidRPr="00566C99">
        <w:rPr>
          <w:rStyle w:val="StyleUnderline"/>
          <w:highlight w:val="yellow"/>
        </w:rPr>
        <w:t>that there is a great</w:t>
      </w:r>
      <w:r w:rsidRPr="005F106D">
        <w:rPr>
          <w:rStyle w:val="StyleUnderline"/>
        </w:rPr>
        <w:t xml:space="preserve"> option </w:t>
      </w:r>
      <w:r w:rsidRPr="00566C99">
        <w:rPr>
          <w:rStyle w:val="StyleUnderline"/>
          <w:highlight w:val="yellow"/>
        </w:rPr>
        <w:t>value in preserving</w:t>
      </w:r>
      <w:r w:rsidRPr="005F106D">
        <w:rPr>
          <w:sz w:val="16"/>
        </w:rPr>
        <w:t>—and ideally improving—</w:t>
      </w:r>
      <w:r w:rsidRPr="00566C99">
        <w:rPr>
          <w:rStyle w:val="StyleUnderline"/>
          <w:highlight w:val="yellow"/>
        </w:rPr>
        <w:t>our ability to recognize value and to steer the future accordingly.</w:t>
      </w:r>
      <w:r w:rsidRPr="005F106D">
        <w:rPr>
          <w:sz w:val="16"/>
        </w:rPr>
        <w:t xml:space="preserve"> </w:t>
      </w:r>
      <w:r w:rsidRPr="00566C99">
        <w:rPr>
          <w:rStyle w:val="StyleUnderline"/>
          <w:highlight w:val="yellow"/>
        </w:rPr>
        <w:t>Ensuring that there will be a future</w:t>
      </w:r>
      <w:r w:rsidRPr="005F106D">
        <w:rPr>
          <w:rStyle w:val="StyleUnderline"/>
        </w:rPr>
        <w:t xml:space="preserve"> </w:t>
      </w:r>
      <w:r w:rsidRPr="005F106D">
        <w:rPr>
          <w:rStyle w:val="StyleUnderline"/>
        </w:rPr>
        <w:lastRenderedPageBreak/>
        <w:t xml:space="preserve">version of </w:t>
      </w:r>
      <w:r w:rsidRPr="00566C99">
        <w:rPr>
          <w:rStyle w:val="StyleUnderline"/>
          <w:highlight w:val="yellow"/>
        </w:rPr>
        <w:t>humanity</w:t>
      </w:r>
      <w:r w:rsidRPr="005F106D">
        <w:rPr>
          <w:sz w:val="16"/>
        </w:rPr>
        <w:t xml:space="preserve"> with great powers and a propensity to use them wisely </w:t>
      </w:r>
      <w:r w:rsidRPr="00566C99">
        <w:rPr>
          <w:rStyle w:val="StyleUnderline"/>
          <w:highlight w:val="yellow"/>
        </w:rPr>
        <w:t>is</w:t>
      </w:r>
      <w:r w:rsidRPr="005F106D">
        <w:rPr>
          <w:sz w:val="16"/>
        </w:rPr>
        <w:t xml:space="preserve"> plausibly </w:t>
      </w:r>
      <w:r w:rsidRPr="00566C99">
        <w:rPr>
          <w:rStyle w:val="StyleUnderline"/>
          <w:highlight w:val="yellow"/>
        </w:rPr>
        <w:t>the best way</w:t>
      </w:r>
      <w:r w:rsidRPr="005F106D">
        <w:rPr>
          <w:rStyle w:val="StyleUnderline"/>
        </w:rPr>
        <w:t xml:space="preserve"> available </w:t>
      </w:r>
      <w:r w:rsidRPr="00566C99">
        <w:rPr>
          <w:rStyle w:val="StyleUnderline"/>
          <w:highlight w:val="yellow"/>
        </w:rPr>
        <w:t>to</w:t>
      </w:r>
      <w:r w:rsidRPr="005F106D">
        <w:rPr>
          <w:rStyle w:val="StyleUnderline"/>
        </w:rPr>
        <w:t xml:space="preserve"> us to </w:t>
      </w:r>
      <w:r w:rsidRPr="00566C99">
        <w:rPr>
          <w:rStyle w:val="StyleUnderline"/>
          <w:highlight w:val="yellow"/>
        </w:rPr>
        <w:t>increase the probability that the future will contain</w:t>
      </w:r>
      <w:r w:rsidRPr="005F106D">
        <w:rPr>
          <w:rStyle w:val="StyleUnderline"/>
        </w:rPr>
        <w:t xml:space="preserve"> a lot of </w:t>
      </w:r>
      <w:r w:rsidRPr="00566C99">
        <w:rPr>
          <w:rStyle w:val="StyleUnderline"/>
          <w:highlight w:val="yellow"/>
        </w:rPr>
        <w:t>value</w:t>
      </w:r>
      <w:r w:rsidRPr="005F106D">
        <w:rPr>
          <w:rStyle w:val="StyleUnderline"/>
        </w:rPr>
        <w:t>.</w:t>
      </w:r>
    </w:p>
    <w:p w14:paraId="56AF8ED7" w14:textId="77777777" w:rsidR="003E4597" w:rsidRPr="003B74B9" w:rsidRDefault="003E4597" w:rsidP="003E4597">
      <w:pPr>
        <w:pStyle w:val="Heading4"/>
      </w:pPr>
      <w:r>
        <w:t xml:space="preserve">Extinction justifies moral loopholes </w:t>
      </w:r>
    </w:p>
    <w:p w14:paraId="28079FA1" w14:textId="77777777" w:rsidR="003E4597" w:rsidRPr="00827AB9" w:rsidRDefault="003E4597" w:rsidP="003E4597">
      <w:pPr>
        <w:pStyle w:val="Card"/>
        <w:rPr>
          <w:color w:val="000000"/>
          <w:sz w:val="16"/>
        </w:rPr>
      </w:pPr>
      <w:r w:rsidRPr="00827AB9">
        <w:rPr>
          <w:rStyle w:val="Style13ptBold"/>
        </w:rPr>
        <w:t xml:space="preserve">Bok, </w:t>
      </w:r>
      <w:proofErr w:type="gramStart"/>
      <w:r w:rsidRPr="00827AB9">
        <w:rPr>
          <w:rStyle w:val="Style13ptBold"/>
        </w:rPr>
        <w:t>1988  (</w:t>
      </w:r>
      <w:proofErr w:type="spellStart"/>
      <w:proofErr w:type="gramEnd"/>
      <w:r w:rsidRPr="00827AB9">
        <w:rPr>
          <w:color w:val="000000"/>
          <w:sz w:val="16"/>
        </w:rPr>
        <w:t>Sissela</w:t>
      </w:r>
      <w:proofErr w:type="spellEnd"/>
      <w:r w:rsidRPr="00827AB9">
        <w:rPr>
          <w:color w:val="000000"/>
          <w:sz w:val="16"/>
        </w:rPr>
        <w:t xml:space="preserve"> Bok, Professor of Philosophy, Brandeis, Applied Ethics and Ethical Theory, Ed. David Rosenthal and </w:t>
      </w:r>
      <w:proofErr w:type="spellStart"/>
      <w:r w:rsidRPr="00827AB9">
        <w:rPr>
          <w:color w:val="000000"/>
          <w:sz w:val="16"/>
        </w:rPr>
        <w:t>Fudlou</w:t>
      </w:r>
      <w:proofErr w:type="spellEnd"/>
      <w:r w:rsidRPr="00827AB9">
        <w:rPr>
          <w:color w:val="000000"/>
          <w:sz w:val="16"/>
        </w:rPr>
        <w:t xml:space="preserve"> </w:t>
      </w:r>
      <w:proofErr w:type="spellStart"/>
      <w:r w:rsidRPr="00827AB9">
        <w:rPr>
          <w:color w:val="000000"/>
          <w:sz w:val="16"/>
        </w:rPr>
        <w:t>Shehadi</w:t>
      </w:r>
      <w:proofErr w:type="spellEnd"/>
      <w:r w:rsidRPr="00827AB9">
        <w:rPr>
          <w:color w:val="000000"/>
          <w:sz w:val="16"/>
        </w:rPr>
        <w:t>, 1988)</w:t>
      </w:r>
    </w:p>
    <w:p w14:paraId="4783AEF1" w14:textId="77777777" w:rsidR="003E4597" w:rsidRPr="00827AB9" w:rsidRDefault="003E4597" w:rsidP="003E4597">
      <w:pPr>
        <w:pStyle w:val="Card"/>
        <w:rPr>
          <w:color w:val="000000"/>
          <w:sz w:val="16"/>
        </w:rPr>
      </w:pPr>
      <w:r w:rsidRPr="00827AB9">
        <w:rPr>
          <w:color w:val="000000"/>
          <w:sz w:val="16"/>
        </w:rPr>
        <w:t xml:space="preserve">The same argument can be made for Kant’s other formulations of the Categorical Imperative: “So act as to use humanity, both in your own person and in the person of every other, always at the same time as an end, never simply as a means”; and “So act as if you were always through actions a law-making member in a universal Kingdom of Ends.” </w:t>
      </w:r>
      <w:r w:rsidRPr="00566C99">
        <w:rPr>
          <w:color w:val="000000"/>
          <w:highlight w:val="yellow"/>
          <w:u w:val="single"/>
        </w:rPr>
        <w:t>No one with</w:t>
      </w:r>
      <w:r w:rsidRPr="003B74B9">
        <w:rPr>
          <w:color w:val="000000"/>
          <w:u w:val="single"/>
        </w:rPr>
        <w:t xml:space="preserve"> </w:t>
      </w:r>
      <w:r w:rsidRPr="00827AB9">
        <w:rPr>
          <w:color w:val="000000"/>
          <w:sz w:val="16"/>
        </w:rPr>
        <w:t xml:space="preserve">a </w:t>
      </w:r>
      <w:r w:rsidRPr="00566C99">
        <w:rPr>
          <w:color w:val="000000"/>
          <w:highlight w:val="yellow"/>
          <w:u w:val="single"/>
        </w:rPr>
        <w:t xml:space="preserve">concern for humanity </w:t>
      </w:r>
      <w:proofErr w:type="gramStart"/>
      <w:r w:rsidRPr="00566C99">
        <w:rPr>
          <w:color w:val="000000"/>
          <w:highlight w:val="yellow"/>
          <w:u w:val="single"/>
        </w:rPr>
        <w:t>could</w:t>
      </w:r>
      <w:r w:rsidRPr="003B74B9">
        <w:rPr>
          <w:color w:val="000000"/>
          <w:u w:val="single"/>
        </w:rPr>
        <w:t xml:space="preserve"> </w:t>
      </w:r>
      <w:r w:rsidRPr="00827AB9">
        <w:rPr>
          <w:color w:val="000000"/>
          <w:sz w:val="16"/>
        </w:rPr>
        <w:t xml:space="preserve">consistently </w:t>
      </w:r>
      <w:r w:rsidRPr="003B74B9">
        <w:rPr>
          <w:color w:val="000000"/>
          <w:u w:val="single"/>
        </w:rPr>
        <w:t>will</w:t>
      </w:r>
      <w:proofErr w:type="gramEnd"/>
      <w:r w:rsidRPr="003B74B9">
        <w:rPr>
          <w:color w:val="000000"/>
          <w:u w:val="single"/>
        </w:rPr>
        <w:t xml:space="preserve"> to </w:t>
      </w:r>
      <w:r w:rsidRPr="00566C99">
        <w:rPr>
          <w:color w:val="000000"/>
          <w:highlight w:val="yellow"/>
          <w:u w:val="single"/>
        </w:rPr>
        <w:t>risk eliminating humanity</w:t>
      </w:r>
      <w:r w:rsidRPr="00827AB9">
        <w:rPr>
          <w:color w:val="000000"/>
          <w:sz w:val="16"/>
        </w:rPr>
        <w:t xml:space="preserve"> in the person of himself and every other </w:t>
      </w:r>
      <w:r w:rsidRPr="003B74B9">
        <w:rPr>
          <w:color w:val="000000"/>
          <w:u w:val="single"/>
        </w:rPr>
        <w:t xml:space="preserve">or to risk the death of all members in a universal Kingdom of Ends </w:t>
      </w:r>
      <w:r w:rsidRPr="00566C99">
        <w:rPr>
          <w:color w:val="000000"/>
          <w:highlight w:val="yellow"/>
          <w:u w:val="single"/>
        </w:rPr>
        <w:t>for the sake of justice</w:t>
      </w:r>
      <w:r w:rsidRPr="003B74B9">
        <w:rPr>
          <w:color w:val="000000"/>
          <w:u w:val="single"/>
        </w:rPr>
        <w:t xml:space="preserve">.  </w:t>
      </w:r>
      <w:r w:rsidRPr="00566C99">
        <w:rPr>
          <w:color w:val="000000"/>
          <w:highlight w:val="yellow"/>
          <w:u w:val="single"/>
        </w:rPr>
        <w:t>To risk</w:t>
      </w:r>
      <w:r w:rsidRPr="003B74B9">
        <w:rPr>
          <w:color w:val="000000"/>
          <w:u w:val="single"/>
        </w:rPr>
        <w:t xml:space="preserve"> their </w:t>
      </w:r>
      <w:r w:rsidRPr="00566C99">
        <w:rPr>
          <w:color w:val="000000"/>
          <w:highlight w:val="yellow"/>
          <w:u w:val="single"/>
        </w:rPr>
        <w:t>collective death for</w:t>
      </w:r>
      <w:r w:rsidRPr="003B74B9">
        <w:rPr>
          <w:color w:val="000000"/>
          <w:u w:val="single"/>
        </w:rPr>
        <w:t xml:space="preserve"> the sake of following </w:t>
      </w:r>
      <w:r w:rsidRPr="00566C99">
        <w:rPr>
          <w:color w:val="000000"/>
          <w:highlight w:val="yellow"/>
          <w:u w:val="single"/>
        </w:rPr>
        <w:t>one’s conscience would be</w:t>
      </w:r>
      <w:r w:rsidRPr="00827AB9">
        <w:rPr>
          <w:color w:val="000000"/>
          <w:sz w:val="16"/>
        </w:rPr>
        <w:t>, as Rawls said</w:t>
      </w:r>
      <w:r w:rsidRPr="003B74B9">
        <w:rPr>
          <w:color w:val="000000"/>
          <w:u w:val="single"/>
        </w:rPr>
        <w:t>, “</w:t>
      </w:r>
      <w:r w:rsidRPr="00566C99">
        <w:rPr>
          <w:color w:val="000000"/>
          <w:highlight w:val="yellow"/>
          <w:u w:val="single"/>
        </w:rPr>
        <w:t>irrational,</w:t>
      </w:r>
      <w:r w:rsidRPr="003B74B9">
        <w:rPr>
          <w:color w:val="000000"/>
          <w:u w:val="single"/>
        </w:rPr>
        <w:t xml:space="preserve"> crazy.”  And </w:t>
      </w:r>
      <w:r w:rsidRPr="00566C99">
        <w:rPr>
          <w:color w:val="000000"/>
          <w:highlight w:val="yellow"/>
          <w:u w:val="single"/>
        </w:rPr>
        <w:t>to say</w:t>
      </w:r>
      <w:r w:rsidRPr="003B74B9">
        <w:rPr>
          <w:color w:val="000000"/>
          <w:u w:val="single"/>
        </w:rPr>
        <w:t xml:space="preserve"> that </w:t>
      </w:r>
      <w:r w:rsidRPr="00566C99">
        <w:rPr>
          <w:color w:val="000000"/>
          <w:highlight w:val="yellow"/>
          <w:u w:val="single"/>
        </w:rPr>
        <w:t>one did not intend</w:t>
      </w:r>
      <w:r w:rsidRPr="003B74B9">
        <w:rPr>
          <w:color w:val="000000"/>
          <w:u w:val="single"/>
        </w:rPr>
        <w:t xml:space="preserve"> such a </w:t>
      </w:r>
      <w:r w:rsidRPr="00566C99">
        <w:rPr>
          <w:color w:val="000000"/>
          <w:highlight w:val="yellow"/>
          <w:u w:val="single"/>
        </w:rPr>
        <w:t>catastrophe,</w:t>
      </w:r>
      <w:r w:rsidRPr="003B74B9">
        <w:rPr>
          <w:color w:val="000000"/>
          <w:u w:val="single"/>
        </w:rPr>
        <w:t xml:space="preserve"> but</w:t>
      </w:r>
      <w:r w:rsidRPr="00827AB9">
        <w:rPr>
          <w:color w:val="000000"/>
          <w:sz w:val="16"/>
        </w:rPr>
        <w:t xml:space="preserve"> that one </w:t>
      </w:r>
      <w:r w:rsidRPr="003B74B9">
        <w:rPr>
          <w:color w:val="000000"/>
          <w:u w:val="single"/>
        </w:rPr>
        <w:t xml:space="preserve">merely failed to stop other persons from bringing it about </w:t>
      </w:r>
      <w:r w:rsidRPr="00566C99">
        <w:rPr>
          <w:color w:val="000000"/>
          <w:highlight w:val="yellow"/>
          <w:u w:val="single"/>
        </w:rPr>
        <w:t>would be beside the point</w:t>
      </w:r>
      <w:r w:rsidRPr="003B74B9">
        <w:rPr>
          <w:color w:val="000000"/>
          <w:u w:val="single"/>
        </w:rPr>
        <w:t xml:space="preserve"> when the end of the world was at stake.</w:t>
      </w:r>
      <w:r w:rsidRPr="00827AB9">
        <w:rPr>
          <w:i/>
          <w:color w:val="000000"/>
          <w:sz w:val="16"/>
        </w:rPr>
        <w:t xml:space="preserve">  </w:t>
      </w:r>
      <w:r w:rsidRPr="00827AB9">
        <w:rPr>
          <w:color w:val="000000"/>
          <w:sz w:val="16"/>
        </w:rPr>
        <w:t xml:space="preserve">For </w:t>
      </w:r>
      <w:r w:rsidRPr="00566C99">
        <w:rPr>
          <w:rStyle w:val="underline"/>
          <w:color w:val="000000"/>
          <w:highlight w:val="yellow"/>
        </w:rPr>
        <w:t>although</w:t>
      </w:r>
      <w:r w:rsidRPr="003B74B9">
        <w:rPr>
          <w:rStyle w:val="underline"/>
          <w:color w:val="000000"/>
        </w:rPr>
        <w:t xml:space="preserve"> it is true that </w:t>
      </w:r>
      <w:r w:rsidRPr="00566C99">
        <w:rPr>
          <w:rStyle w:val="underline"/>
          <w:color w:val="000000"/>
          <w:highlight w:val="yellow"/>
        </w:rPr>
        <w:t>we cannot be held responsible for</w:t>
      </w:r>
      <w:r w:rsidRPr="003B74B9">
        <w:rPr>
          <w:rStyle w:val="underline"/>
          <w:color w:val="000000"/>
        </w:rPr>
        <w:t xml:space="preserve"> most of the </w:t>
      </w:r>
      <w:r w:rsidRPr="00566C99">
        <w:rPr>
          <w:rStyle w:val="underline"/>
          <w:color w:val="000000"/>
          <w:highlight w:val="yellow"/>
        </w:rPr>
        <w:t>wrongs</w:t>
      </w:r>
      <w:r w:rsidRPr="003B74B9">
        <w:rPr>
          <w:rStyle w:val="underline"/>
          <w:color w:val="000000"/>
        </w:rPr>
        <w:t xml:space="preserve"> that </w:t>
      </w:r>
      <w:r w:rsidRPr="00566C99">
        <w:rPr>
          <w:rStyle w:val="underline"/>
          <w:color w:val="000000"/>
          <w:highlight w:val="yellow"/>
        </w:rPr>
        <w:t>others commit</w:t>
      </w:r>
      <w:r w:rsidRPr="00827AB9">
        <w:rPr>
          <w:color w:val="000000"/>
          <w:sz w:val="16"/>
        </w:rPr>
        <w:t xml:space="preserve">, the Latin maxim presents a case where </w:t>
      </w:r>
      <w:r w:rsidRPr="00566C99">
        <w:rPr>
          <w:rStyle w:val="underline"/>
          <w:color w:val="000000"/>
          <w:highlight w:val="yellow"/>
        </w:rPr>
        <w:t>we would have to take</w:t>
      </w:r>
      <w:r w:rsidRPr="003B74B9">
        <w:rPr>
          <w:rStyle w:val="underline"/>
          <w:color w:val="000000"/>
        </w:rPr>
        <w:t xml:space="preserve"> such a </w:t>
      </w:r>
      <w:r w:rsidRPr="00566C99">
        <w:rPr>
          <w:rStyle w:val="underline"/>
          <w:color w:val="000000"/>
          <w:highlight w:val="yellow"/>
        </w:rPr>
        <w:t>responsibility seriously</w:t>
      </w:r>
      <w:r w:rsidRPr="003B74B9">
        <w:rPr>
          <w:rStyle w:val="underline"/>
          <w:color w:val="000000"/>
        </w:rPr>
        <w:t>—perhaps to the point of</w:t>
      </w:r>
      <w:r w:rsidRPr="00827AB9">
        <w:rPr>
          <w:color w:val="000000"/>
          <w:sz w:val="16"/>
        </w:rPr>
        <w:t xml:space="preserve"> deceiving, bribing, </w:t>
      </w:r>
      <w:r w:rsidRPr="003B74B9">
        <w:rPr>
          <w:rStyle w:val="underline"/>
          <w:color w:val="000000"/>
        </w:rPr>
        <w:t xml:space="preserve">even killing an innocent person, </w:t>
      </w:r>
      <w:r w:rsidRPr="00566C99">
        <w:rPr>
          <w:rStyle w:val="underline"/>
          <w:color w:val="000000"/>
          <w:highlight w:val="yellow"/>
        </w:rPr>
        <w:t>in order that the world not perish</w:t>
      </w:r>
      <w:r w:rsidRPr="00827AB9">
        <w:rPr>
          <w:color w:val="000000"/>
          <w:sz w:val="16"/>
        </w:rPr>
        <w:t>.</w:t>
      </w:r>
    </w:p>
    <w:p w14:paraId="6466E671" w14:textId="5C8A9A32" w:rsidR="00E42E4C" w:rsidRDefault="000C155E" w:rsidP="000C155E">
      <w:pPr>
        <w:pStyle w:val="Heading4"/>
      </w:pPr>
      <w:r>
        <w:t>That means their FW collapses to util; only util can explain why things like gov. legitimacy and democracy are good since the lack of them causes pain.</w:t>
      </w:r>
    </w:p>
    <w:p w14:paraId="4C4A5342" w14:textId="5A68DA19" w:rsidR="000C155E" w:rsidRDefault="000C155E" w:rsidP="000C155E"/>
    <w:p w14:paraId="0383EA18" w14:textId="69DE698E" w:rsidR="000C155E" w:rsidRDefault="00566C99" w:rsidP="000C155E">
      <w:pPr>
        <w:pStyle w:val="Heading2"/>
      </w:pPr>
      <w:r>
        <w:lastRenderedPageBreak/>
        <w:t>Their FW</w:t>
      </w:r>
    </w:p>
    <w:p w14:paraId="29CD1DB6" w14:textId="77777777" w:rsidR="000C155E" w:rsidRPr="003B36D5" w:rsidRDefault="000C155E" w:rsidP="000C155E">
      <w:pPr>
        <w:pStyle w:val="Heading4"/>
        <w:rPr>
          <w:rFonts w:cs="Times New Roman"/>
        </w:rPr>
      </w:pPr>
      <w:r w:rsidRPr="003B36D5">
        <w:rPr>
          <w:rFonts w:cs="Times New Roman"/>
        </w:rPr>
        <w:t xml:space="preserve">Democracy will </w:t>
      </w:r>
      <w:r w:rsidRPr="003B36D5">
        <w:rPr>
          <w:rFonts w:cs="Times New Roman"/>
          <w:u w:val="single"/>
        </w:rPr>
        <w:t>catastrophically delay</w:t>
      </w:r>
      <w:r w:rsidRPr="003B36D5">
        <w:rPr>
          <w:rFonts w:cs="Times New Roman"/>
        </w:rPr>
        <w:t xml:space="preserve"> action on climate change---authoritarianism is </w:t>
      </w:r>
      <w:r w:rsidRPr="003B36D5">
        <w:rPr>
          <w:rFonts w:cs="Times New Roman"/>
          <w:u w:val="single"/>
        </w:rPr>
        <w:t>necessary</w:t>
      </w:r>
      <w:r w:rsidRPr="003B36D5">
        <w:rPr>
          <w:rFonts w:cs="Times New Roman"/>
        </w:rPr>
        <w:t xml:space="preserve"> to ensure rapid state-led transformation </w:t>
      </w:r>
    </w:p>
    <w:p w14:paraId="3CF98F68" w14:textId="77777777" w:rsidR="000C155E" w:rsidRPr="003B36D5" w:rsidRDefault="000C155E" w:rsidP="000C155E">
      <w:r w:rsidRPr="003B36D5">
        <w:rPr>
          <w:rStyle w:val="Style13ptBold"/>
        </w:rPr>
        <w:t>Mann &amp; Wainwright ’18</w:t>
      </w:r>
      <w:r w:rsidRPr="003B36D5">
        <w:t xml:space="preserve"> (Geoff, teaches political economy and economic geography at Simon Fraser University, where he directs the Centre for Global Political Economy, Joel </w:t>
      </w:r>
      <w:r w:rsidRPr="003B36D5">
        <w:rPr>
          <w:i/>
        </w:rPr>
        <w:t>Climate Leviathan: A Political Theory of Our Planetary Future</w:t>
      </w:r>
      <w:r w:rsidRPr="003B36D5">
        <w:t>, pp. 38-40, ME)</w:t>
      </w:r>
    </w:p>
    <w:p w14:paraId="4CFF5CC7" w14:textId="77777777" w:rsidR="000C155E" w:rsidRPr="003B36D5" w:rsidRDefault="000C155E" w:rsidP="000C155E">
      <w:pPr>
        <w:rPr>
          <w:sz w:val="16"/>
        </w:rPr>
      </w:pPr>
      <w:r w:rsidRPr="003B36D5">
        <w:rPr>
          <w:rStyle w:val="StyleUnderline"/>
        </w:rPr>
        <w:t xml:space="preserve">Relative to the institutional means currently available to capitalist liberal democracy and its sorry attempts at “consensus,” this trajectory has </w:t>
      </w:r>
      <w:r w:rsidRPr="00566C99">
        <w:rPr>
          <w:rStyle w:val="StyleUnderline"/>
          <w:highlight w:val="yellow"/>
        </w:rPr>
        <w:t xml:space="preserve">some </w:t>
      </w:r>
      <w:r w:rsidRPr="00566C99">
        <w:rPr>
          <w:rStyle w:val="Emphasis"/>
          <w:highlight w:val="yellow"/>
        </w:rPr>
        <w:t>distinct advantages</w:t>
      </w:r>
      <w:r w:rsidRPr="003B36D5">
        <w:rPr>
          <w:sz w:val="16"/>
        </w:rPr>
        <w:t xml:space="preserve"> </w:t>
      </w:r>
      <w:r w:rsidRPr="003B36D5">
        <w:rPr>
          <w:rStyle w:val="StyleUnderline"/>
        </w:rPr>
        <w:t xml:space="preserve">with respect to atmospheric carbon concentration, notably in terms </w:t>
      </w:r>
      <w:r w:rsidRPr="00566C99">
        <w:rPr>
          <w:rStyle w:val="StyleUnderline"/>
          <w:highlight w:val="yellow"/>
        </w:rPr>
        <w:t>of the</w:t>
      </w:r>
      <w:r w:rsidRPr="00566C99">
        <w:rPr>
          <w:sz w:val="16"/>
          <w:highlight w:val="yellow"/>
        </w:rPr>
        <w:t xml:space="preserve"> </w:t>
      </w:r>
      <w:r w:rsidRPr="00566C99">
        <w:rPr>
          <w:rStyle w:val="Emphasis"/>
          <w:highlight w:val="yellow"/>
        </w:rPr>
        <w:t>capacity to coordinate massive political-economic reconfiguration quickl</w:t>
      </w:r>
      <w:r w:rsidRPr="003B36D5">
        <w:rPr>
          <w:rStyle w:val="Emphasis"/>
        </w:rPr>
        <w:t>y and comprehensively</w:t>
      </w:r>
      <w:r w:rsidRPr="003B36D5">
        <w:rPr>
          <w:sz w:val="16"/>
        </w:rPr>
        <w:t>. In light of our earlier question—</w:t>
      </w:r>
      <w:r w:rsidRPr="00566C99">
        <w:rPr>
          <w:rStyle w:val="StyleUnderline"/>
          <w:highlight w:val="yellow"/>
        </w:rPr>
        <w:t xml:space="preserve">how can we possibly realize the necessary emissions </w:t>
      </w:r>
      <w:proofErr w:type="gramStart"/>
      <w:r w:rsidRPr="00566C99">
        <w:rPr>
          <w:rStyle w:val="StyleUnderline"/>
          <w:highlight w:val="yellow"/>
        </w:rPr>
        <w:t>reductions</w:t>
      </w:r>
      <w:r w:rsidRPr="003B36D5">
        <w:rPr>
          <w:rStyle w:val="StyleUnderline"/>
        </w:rPr>
        <w:t>?—</w:t>
      </w:r>
      <w:proofErr w:type="gramEnd"/>
      <w:r w:rsidRPr="003B36D5">
        <w:rPr>
          <w:rStyle w:val="StyleUnderline"/>
        </w:rPr>
        <w:t>it is this feature of</w:t>
      </w:r>
      <w:r w:rsidRPr="003B36D5">
        <w:rPr>
          <w:sz w:val="16"/>
        </w:rPr>
        <w:t xml:space="preserve"> </w:t>
      </w:r>
      <w:r w:rsidRPr="003B36D5">
        <w:rPr>
          <w:rStyle w:val="Emphasis"/>
        </w:rPr>
        <w:t>Climate Mao</w:t>
      </w:r>
      <w:r w:rsidRPr="003B36D5">
        <w:rPr>
          <w:sz w:val="16"/>
        </w:rPr>
        <w:t xml:space="preserve"> </w:t>
      </w:r>
      <w:r w:rsidRPr="003B36D5">
        <w:rPr>
          <w:rStyle w:val="StyleUnderline"/>
        </w:rPr>
        <w:t>that most recommends it</w:t>
      </w:r>
      <w:r w:rsidRPr="00566C99">
        <w:rPr>
          <w:rStyle w:val="StyleUnderline"/>
          <w:highlight w:val="yellow"/>
        </w:rPr>
        <w:t xml:space="preserve">. As the </w:t>
      </w:r>
      <w:r w:rsidRPr="00566C99">
        <w:rPr>
          <w:rStyle w:val="Emphasis"/>
          <w:highlight w:val="yellow"/>
        </w:rPr>
        <w:t>climate justice movement struggles to be heard</w:t>
      </w:r>
      <w:r w:rsidRPr="003B36D5">
        <w:rPr>
          <w:sz w:val="16"/>
        </w:rPr>
        <w:t xml:space="preserve">, </w:t>
      </w:r>
      <w:r w:rsidRPr="003B36D5">
        <w:rPr>
          <w:rStyle w:val="StyleUnderline"/>
        </w:rPr>
        <w:t xml:space="preserve">most </w:t>
      </w:r>
      <w:r w:rsidRPr="00566C99">
        <w:rPr>
          <w:rStyle w:val="StyleUnderline"/>
          <w:highlight w:val="yellow"/>
        </w:rPr>
        <w:t>campaign</w:t>
      </w:r>
      <w:r w:rsidRPr="003B36D5">
        <w:rPr>
          <w:rStyle w:val="StyleUnderline"/>
        </w:rPr>
        <w:t xml:space="preserve">s in the global North are </w:t>
      </w:r>
      <w:r w:rsidRPr="00566C99">
        <w:rPr>
          <w:rStyle w:val="StyleUnderline"/>
          <w:highlight w:val="yellow"/>
        </w:rPr>
        <w:t>premised on</w:t>
      </w:r>
      <w:r w:rsidRPr="003B36D5">
        <w:rPr>
          <w:rStyle w:val="StyleUnderline"/>
        </w:rPr>
        <w:t xml:space="preserve"> an unspoken faith in a lop-sided, </w:t>
      </w:r>
      <w:r w:rsidRPr="00566C99">
        <w:rPr>
          <w:rStyle w:val="StyleUnderline"/>
          <w:highlight w:val="yellow"/>
        </w:rPr>
        <w:t xml:space="preserve">elite-biased, </w:t>
      </w:r>
      <w:r w:rsidRPr="00566C99">
        <w:rPr>
          <w:rStyle w:val="Emphasis"/>
          <w:highlight w:val="yellow"/>
        </w:rPr>
        <w:t>liberal proceduralism doomed to failure</w:t>
      </w:r>
      <w:r w:rsidRPr="003B36D5">
        <w:rPr>
          <w:rStyle w:val="Emphasis"/>
        </w:rPr>
        <w:t xml:space="preserve"> given the scale and scope of the changes required</w:t>
      </w:r>
      <w:r w:rsidRPr="003B36D5">
        <w:rPr>
          <w:sz w:val="16"/>
        </w:rPr>
        <w:t xml:space="preserve">. </w:t>
      </w:r>
      <w:r w:rsidRPr="003B36D5">
        <w:rPr>
          <w:rStyle w:val="StyleUnderline"/>
        </w:rPr>
        <w:t xml:space="preserve">If climate science is even half-right in its forecasts, the </w:t>
      </w:r>
      <w:r w:rsidRPr="00566C99">
        <w:rPr>
          <w:rStyle w:val="StyleUnderline"/>
          <w:highlight w:val="yellow"/>
        </w:rPr>
        <w:t>liberal</w:t>
      </w:r>
      <w:r w:rsidRPr="003B36D5">
        <w:rPr>
          <w:rStyle w:val="StyleUnderline"/>
        </w:rPr>
        <w:t xml:space="preserve"> model of </w:t>
      </w:r>
      <w:r w:rsidRPr="00566C99">
        <w:rPr>
          <w:rStyle w:val="StyleUnderline"/>
          <w:highlight w:val="yellow"/>
        </w:rPr>
        <w:t>democracy</w:t>
      </w:r>
      <w:r w:rsidRPr="003B36D5">
        <w:rPr>
          <w:rStyle w:val="StyleUnderline"/>
        </w:rPr>
        <w:t xml:space="preserve"> is at best </w:t>
      </w:r>
      <w:r w:rsidRPr="00566C99">
        <w:rPr>
          <w:rStyle w:val="StyleUnderline"/>
          <w:highlight w:val="yellow"/>
        </w:rPr>
        <w:t>too slow</w:t>
      </w:r>
      <w:r w:rsidRPr="003B36D5">
        <w:rPr>
          <w:rStyle w:val="StyleUnderline"/>
        </w:rPr>
        <w:t xml:space="preserve">, at worst </w:t>
      </w:r>
      <w:r w:rsidRPr="00566C99">
        <w:rPr>
          <w:rStyle w:val="StyleUnderline"/>
          <w:highlight w:val="yellow"/>
        </w:rPr>
        <w:t>a devastating distraction</w:t>
      </w:r>
      <w:r w:rsidRPr="003B36D5">
        <w:rPr>
          <w:rStyle w:val="StyleUnderline"/>
        </w:rPr>
        <w:t>. Climate Mao reflects the demand for rapid, revolutionary, state-led transformation today.</w:t>
      </w:r>
      <w:r w:rsidRPr="003B36D5">
        <w:rPr>
          <w:sz w:val="16"/>
        </w:rPr>
        <w:t xml:space="preserve"> Indeed, </w:t>
      </w:r>
      <w:r w:rsidRPr="003B36D5">
        <w:rPr>
          <w:rStyle w:val="StyleUnderline"/>
        </w:rPr>
        <w:t xml:space="preserve">calls for variations on just such a regime </w:t>
      </w:r>
      <w:proofErr w:type="gramStart"/>
      <w:r w:rsidRPr="003B36D5">
        <w:rPr>
          <w:rStyle w:val="StyleUnderline"/>
        </w:rPr>
        <w:t>abound</w:t>
      </w:r>
      <w:proofErr w:type="gramEnd"/>
      <w:r w:rsidRPr="003B36D5">
        <w:rPr>
          <w:rStyle w:val="StyleUnderline"/>
        </w:rPr>
        <w:t xml:space="preserve"> on the Left</w:t>
      </w:r>
      <w:r w:rsidRPr="003B36D5">
        <w:rPr>
          <w:sz w:val="16"/>
        </w:rPr>
        <w:t xml:space="preserve">. Mike </w:t>
      </w:r>
      <w:r w:rsidRPr="003B36D5">
        <w:rPr>
          <w:rStyle w:val="StyleUnderline"/>
        </w:rPr>
        <w:t>Davis and</w:t>
      </w:r>
      <w:r w:rsidRPr="003B36D5">
        <w:rPr>
          <w:sz w:val="16"/>
        </w:rPr>
        <w:t xml:space="preserve"> Giovanni </w:t>
      </w:r>
      <w:proofErr w:type="spellStart"/>
      <w:r w:rsidRPr="003B36D5">
        <w:rPr>
          <w:rStyle w:val="StyleUnderline"/>
        </w:rPr>
        <w:t>Arrighi</w:t>
      </w:r>
      <w:proofErr w:type="spellEnd"/>
      <w:r w:rsidRPr="003B36D5">
        <w:rPr>
          <w:rStyle w:val="StyleUnderline"/>
        </w:rPr>
        <w:t xml:space="preserve"> have more or less sided with Climate Mao, sketching it as an alternative to capitalist Climate Leviathan</w:t>
      </w:r>
      <w:r w:rsidRPr="003B36D5">
        <w:rPr>
          <w:sz w:val="16"/>
        </w:rPr>
        <w:t xml:space="preserve">.35 We might even interpret the renewal of enthusiasm for Maoist theory (including Alain </w:t>
      </w:r>
      <w:proofErr w:type="spellStart"/>
      <w:r w:rsidRPr="003B36D5">
        <w:rPr>
          <w:sz w:val="16"/>
        </w:rPr>
        <w:t>Badiou’s</w:t>
      </w:r>
      <w:proofErr w:type="spellEnd"/>
      <w:r w:rsidRPr="003B36D5">
        <w:rPr>
          <w:sz w:val="16"/>
        </w:rPr>
        <w:t xml:space="preserve"> version) as part of the prevailing crisis of ecological-political imagination.36 </w:t>
      </w:r>
      <w:proofErr w:type="spellStart"/>
      <w:r w:rsidRPr="003B36D5">
        <w:rPr>
          <w:sz w:val="16"/>
        </w:rPr>
        <w:t>Minqi</w:t>
      </w:r>
      <w:proofErr w:type="spellEnd"/>
      <w:r w:rsidRPr="003B36D5">
        <w:rPr>
          <w:sz w:val="16"/>
        </w:rPr>
        <w:t xml:space="preserve"> Li’s is arguably the best developed of this line of thought, and like </w:t>
      </w:r>
      <w:proofErr w:type="spellStart"/>
      <w:r w:rsidRPr="003B36D5">
        <w:rPr>
          <w:sz w:val="16"/>
        </w:rPr>
        <w:t>Arrighi</w:t>
      </w:r>
      <w:proofErr w:type="spellEnd"/>
      <w:r w:rsidRPr="003B36D5">
        <w:rPr>
          <w:sz w:val="16"/>
        </w:rPr>
        <w:t xml:space="preserve"> he locates the fulcrum of global climate history in China, arguing that </w:t>
      </w:r>
      <w:r w:rsidRPr="00566C99">
        <w:rPr>
          <w:rStyle w:val="StyleUnderline"/>
          <w:highlight w:val="yellow"/>
        </w:rPr>
        <w:t>Climate Mao offers the only way forward</w:t>
      </w:r>
      <w:r w:rsidRPr="003B36D5">
        <w:rPr>
          <w:sz w:val="16"/>
        </w:rPr>
        <w:t xml:space="preserve">: </w:t>
      </w:r>
      <w:r w:rsidRPr="003B36D5">
        <w:rPr>
          <w:rStyle w:val="StyleUnderline"/>
        </w:rPr>
        <w:t>[U]</w:t>
      </w:r>
      <w:proofErr w:type="spellStart"/>
      <w:r w:rsidRPr="003B36D5">
        <w:rPr>
          <w:rStyle w:val="StyleUnderline"/>
        </w:rPr>
        <w:t>nless</w:t>
      </w:r>
      <w:proofErr w:type="spellEnd"/>
      <w:r w:rsidRPr="003B36D5">
        <w:rPr>
          <w:rStyle w:val="StyleUnderline"/>
        </w:rPr>
        <w:t xml:space="preserve"> China takes serious and meaningful actions to fulfill its obligation of emissions reduction, there is little hope that global climate stabilization can be achieved</w:t>
      </w:r>
      <w:r w:rsidRPr="003B36D5">
        <w:rPr>
          <w:sz w:val="16"/>
        </w:rPr>
        <w:t xml:space="preserve">. </w:t>
      </w:r>
      <w:r w:rsidRPr="003B36D5">
        <w:rPr>
          <w:rStyle w:val="StyleUnderline"/>
        </w:rPr>
        <w:t xml:space="preserve">However, </w:t>
      </w:r>
      <w:r w:rsidRPr="00F037BF">
        <w:rPr>
          <w:rStyle w:val="StyleUnderline"/>
        </w:rPr>
        <w:t>it is very</w:t>
      </w:r>
      <w:r w:rsidRPr="003B36D5">
        <w:rPr>
          <w:rStyle w:val="StyleUnderline"/>
        </w:rPr>
        <w:t xml:space="preserve"> unlikely that the [present] Chinese government will voluntarily take the necessary actions to </w:t>
      </w:r>
      <w:r w:rsidRPr="00F037BF">
        <w:rPr>
          <w:rStyle w:val="StyleUnderline"/>
        </w:rPr>
        <w:t>reduce</w:t>
      </w:r>
      <w:r w:rsidRPr="003B36D5">
        <w:rPr>
          <w:rStyle w:val="StyleUnderline"/>
        </w:rPr>
        <w:t xml:space="preserve"> emissions</w:t>
      </w:r>
      <w:r w:rsidRPr="003B36D5">
        <w:rPr>
          <w:sz w:val="16"/>
        </w:rPr>
        <w:t xml:space="preserve">. The sharp fall of economic growth that would be required is something that the Chinese government will not accept and cannot afford politically. Does this mean that humanity is doomed? That depends on the political struggle within China and in the </w:t>
      </w:r>
      <w:proofErr w:type="gramStart"/>
      <w:r w:rsidRPr="003B36D5">
        <w:rPr>
          <w:sz w:val="16"/>
        </w:rPr>
        <w:t>world as a whole</w:t>
      </w:r>
      <w:proofErr w:type="gramEnd"/>
      <w:r w:rsidRPr="003B36D5">
        <w:rPr>
          <w:sz w:val="16"/>
        </w:rPr>
        <w:t xml:space="preserve">.37 </w:t>
      </w:r>
      <w:r w:rsidRPr="00566C99">
        <w:rPr>
          <w:rStyle w:val="StyleUnderline"/>
          <w:highlight w:val="yellow"/>
        </w:rPr>
        <w:t>Taking inspiration from Mao</w:t>
      </w:r>
      <w:r w:rsidRPr="003B36D5">
        <w:rPr>
          <w:sz w:val="16"/>
        </w:rPr>
        <w:t>, Li says a new revolution in the Chinese revolution—a re-energization of the Maoist political tradition—</w:t>
      </w:r>
      <w:r w:rsidRPr="00566C99">
        <w:rPr>
          <w:rStyle w:val="StyleUnderline"/>
          <w:highlight w:val="yellow"/>
        </w:rPr>
        <w:t>could transform</w:t>
      </w:r>
      <w:r w:rsidRPr="003B36D5">
        <w:rPr>
          <w:sz w:val="16"/>
        </w:rPr>
        <w:t xml:space="preserve"> China </w:t>
      </w:r>
      <w:r w:rsidRPr="00566C99">
        <w:rPr>
          <w:rStyle w:val="StyleUnderline"/>
          <w:highlight w:val="yellow"/>
        </w:rPr>
        <w:t xml:space="preserve">and </w:t>
      </w:r>
      <w:r w:rsidRPr="00566C99">
        <w:rPr>
          <w:rStyle w:val="Emphasis"/>
          <w:highlight w:val="yellow"/>
        </w:rPr>
        <w:t>save humanity from doom</w:t>
      </w:r>
      <w:r w:rsidRPr="00566C99">
        <w:rPr>
          <w:sz w:val="16"/>
          <w:highlight w:val="yellow"/>
        </w:rPr>
        <w:t>.</w:t>
      </w:r>
      <w:r w:rsidRPr="003B36D5">
        <w:rPr>
          <w:sz w:val="16"/>
        </w:rPr>
        <w:t xml:space="preserve"> He does not claim this is likely; one need only consider China’s massive highway expansions, accelerated automobile consumption, and subsidized urban sprawl.38 But he is right that if an </w:t>
      </w:r>
      <w:proofErr w:type="spellStart"/>
      <w:r w:rsidRPr="003B36D5">
        <w:rPr>
          <w:sz w:val="16"/>
        </w:rPr>
        <w:t>anticapitalist</w:t>
      </w:r>
      <w:proofErr w:type="spellEnd"/>
      <w:r w:rsidRPr="003B36D5">
        <w:rPr>
          <w:sz w:val="16"/>
        </w:rPr>
        <w:t>, planetary sovereign is to emerge that could change the world’s climate trajectory, it is most likely to emerge in China.</w:t>
      </w:r>
    </w:p>
    <w:p w14:paraId="7B970985" w14:textId="77777777" w:rsidR="000C155E" w:rsidRPr="003B36D5" w:rsidRDefault="000C155E" w:rsidP="000C155E">
      <w:pPr>
        <w:pStyle w:val="Heading4"/>
        <w:rPr>
          <w:rFonts w:cs="Times New Roman"/>
        </w:rPr>
      </w:pPr>
      <w:r w:rsidRPr="003B36D5">
        <w:rPr>
          <w:rFonts w:cs="Times New Roman"/>
        </w:rPr>
        <w:t xml:space="preserve">Climate change causes </w:t>
      </w:r>
      <w:r w:rsidRPr="003B36D5">
        <w:rPr>
          <w:rFonts w:cs="Times New Roman"/>
          <w:u w:val="single"/>
        </w:rPr>
        <w:t>extinction</w:t>
      </w:r>
      <w:r w:rsidRPr="003B36D5">
        <w:rPr>
          <w:rFonts w:cs="Times New Roman"/>
        </w:rPr>
        <w:t xml:space="preserve"> --- </w:t>
      </w:r>
      <w:r w:rsidRPr="003B36D5">
        <w:rPr>
          <w:rFonts w:cs="Times New Roman"/>
          <w:u w:val="single"/>
        </w:rPr>
        <w:t>latest</w:t>
      </w:r>
      <w:r w:rsidRPr="003B36D5">
        <w:rPr>
          <w:rFonts w:cs="Times New Roman"/>
        </w:rPr>
        <w:t xml:space="preserve"> studies.</w:t>
      </w:r>
    </w:p>
    <w:p w14:paraId="6C551B3D" w14:textId="77777777" w:rsidR="000C155E" w:rsidRPr="003B36D5" w:rsidRDefault="000C155E" w:rsidP="000C155E">
      <w:pPr>
        <w:rPr>
          <w:szCs w:val="16"/>
        </w:rPr>
      </w:pPr>
      <w:r w:rsidRPr="003B36D5">
        <w:rPr>
          <w:rStyle w:val="Style13ptBold"/>
        </w:rPr>
        <w:t>Sprat</w:t>
      </w:r>
      <w:r w:rsidRPr="003B36D5">
        <w:t xml:space="preserve"> </w:t>
      </w:r>
      <w:r w:rsidRPr="003B36D5">
        <w:rPr>
          <w:szCs w:val="16"/>
        </w:rPr>
        <w:t>and Dunlop</w:t>
      </w:r>
      <w:r w:rsidRPr="003B36D5">
        <w:t xml:space="preserve"> </w:t>
      </w:r>
      <w:r w:rsidRPr="003B36D5">
        <w:rPr>
          <w:rStyle w:val="Style13ptBold"/>
        </w:rPr>
        <w:t>19</w:t>
      </w:r>
      <w:r w:rsidRPr="003B36D5">
        <w:t xml:space="preserve"> </w:t>
      </w:r>
      <w:r w:rsidRPr="003B36D5">
        <w:rPr>
          <w:szCs w:val="16"/>
        </w:rPr>
        <w:t xml:space="preserve">(David Spratt and Ian Dunlop, *Research Director for Breakthrough National Centre for Climate Restoration and co-author of </w:t>
      </w:r>
      <w:r w:rsidRPr="003B36D5">
        <w:rPr>
          <w:i/>
          <w:iCs/>
          <w:szCs w:val="16"/>
        </w:rPr>
        <w:t>Climate Code Red: The case for emergency action</w:t>
      </w:r>
      <w:r w:rsidRPr="003B36D5">
        <w:rPr>
          <w:szCs w:val="16"/>
        </w:rPr>
        <w:t>; **member of the Club of Rome AND formerly an international oil, gas and coal industry executive, chairman of the Australian Coal Association, chief executive of the Australian Institute of Company Directors, and chair of the Australian Greenhouse Office Experts Group on Emissions Trading, "Existential climate-related security risk: A scenario approach," Breakthrough National Centre for Climate Restoration, 5-30-2019, https://docs.wixstatic.com/ugd/148cb0_90dc2a2637f348edae45943a88da04d4.pdf, Date Accessed: 7-5-2019, SB)</w:t>
      </w:r>
    </w:p>
    <w:p w14:paraId="2E951ED8" w14:textId="12C007D2" w:rsidR="000C155E" w:rsidRDefault="000C155E" w:rsidP="000C155E">
      <w:pPr>
        <w:rPr>
          <w:rStyle w:val="Emphasis"/>
        </w:rPr>
      </w:pPr>
      <w:r w:rsidRPr="003B36D5">
        <w:rPr>
          <w:sz w:val="16"/>
        </w:rPr>
        <w:lastRenderedPageBreak/>
        <w:t xml:space="preserve">2050: By 2050, there is broad scientific acceptance that </w:t>
      </w:r>
      <w:r w:rsidRPr="003B36D5">
        <w:rPr>
          <w:rStyle w:val="StyleUnderline"/>
        </w:rPr>
        <w:t xml:space="preserve">system tipping-points for the West Antarctic Ice Sheet and a sea-ice-free Arctic summer were passed well before 1.5°C of warming, for the Greenland Ice Sheet well before 2°C, and for widespread permafrost loss and large-scale Amazon drought and dieback by 2.5°C. </w:t>
      </w:r>
      <w:r w:rsidRPr="003B36D5">
        <w:rPr>
          <w:rStyle w:val="Emphasis"/>
        </w:rPr>
        <w:t xml:space="preserve">The </w:t>
      </w:r>
      <w:r w:rsidRPr="00566C99">
        <w:rPr>
          <w:rStyle w:val="Emphasis"/>
          <w:highlight w:val="yellow"/>
        </w:rPr>
        <w:t>“hothouse Earth</w:t>
      </w:r>
      <w:r w:rsidRPr="003B36D5">
        <w:rPr>
          <w:rStyle w:val="Emphasis"/>
        </w:rPr>
        <w:t xml:space="preserve">” scenario has </w:t>
      </w:r>
      <w:r w:rsidRPr="00566C99">
        <w:rPr>
          <w:rStyle w:val="Emphasis"/>
          <w:highlight w:val="yellow"/>
        </w:rPr>
        <w:t xml:space="preserve">been </w:t>
      </w:r>
      <w:proofErr w:type="spellStart"/>
      <w:r w:rsidRPr="00566C99">
        <w:rPr>
          <w:rStyle w:val="Emphasis"/>
          <w:highlight w:val="yellow"/>
        </w:rPr>
        <w:t>realised</w:t>
      </w:r>
      <w:proofErr w:type="spellEnd"/>
      <w:r w:rsidRPr="003B36D5">
        <w:rPr>
          <w:rStyle w:val="StyleUnderline"/>
        </w:rPr>
        <w:t>, and Earth is headed for another degree or more of warming,</w:t>
      </w:r>
      <w:r w:rsidRPr="003B36D5">
        <w:rPr>
          <w:sz w:val="16"/>
        </w:rPr>
        <w:t xml:space="preserve"> especially </w:t>
      </w:r>
      <w:r w:rsidRPr="003B36D5">
        <w:rPr>
          <w:rStyle w:val="StyleUnderline"/>
        </w:rPr>
        <w:t>since human greenhouse emissions are</w:t>
      </w:r>
      <w:r w:rsidRPr="003B36D5">
        <w:rPr>
          <w:sz w:val="16"/>
        </w:rPr>
        <w:t xml:space="preserve"> still </w:t>
      </w:r>
      <w:r w:rsidRPr="003B36D5">
        <w:rPr>
          <w:rStyle w:val="StyleUnderline"/>
        </w:rPr>
        <w:t>significant.</w:t>
      </w:r>
      <w:r w:rsidRPr="003B36D5">
        <w:rPr>
          <w:sz w:val="16"/>
        </w:rPr>
        <w:t xml:space="preserve"> While sea levels have risen 0.5 </w:t>
      </w:r>
      <w:proofErr w:type="spellStart"/>
      <w:r w:rsidRPr="003B36D5">
        <w:rPr>
          <w:sz w:val="16"/>
        </w:rPr>
        <w:t>metres</w:t>
      </w:r>
      <w:proofErr w:type="spellEnd"/>
      <w:r w:rsidRPr="003B36D5">
        <w:rPr>
          <w:sz w:val="16"/>
        </w:rPr>
        <w:t xml:space="preserve"> by 2050, the increase may be 2–3 </w:t>
      </w:r>
      <w:proofErr w:type="spellStart"/>
      <w:r w:rsidRPr="003B36D5">
        <w:rPr>
          <w:sz w:val="16"/>
        </w:rPr>
        <w:t>metres</w:t>
      </w:r>
      <w:proofErr w:type="spellEnd"/>
      <w:r w:rsidRPr="003B36D5">
        <w:rPr>
          <w:sz w:val="16"/>
        </w:rPr>
        <w:t xml:space="preserve"> by 2100, and it is understood from historical analogues that </w:t>
      </w:r>
      <w:r w:rsidRPr="00566C99">
        <w:rPr>
          <w:rStyle w:val="StyleUnderline"/>
          <w:highlight w:val="yellow"/>
        </w:rPr>
        <w:t>seas</w:t>
      </w:r>
      <w:r w:rsidRPr="003B36D5">
        <w:rPr>
          <w:rStyle w:val="StyleUnderline"/>
        </w:rPr>
        <w:t xml:space="preserve"> may eventually </w:t>
      </w:r>
      <w:r w:rsidRPr="00566C99">
        <w:rPr>
          <w:rStyle w:val="StyleUnderline"/>
          <w:highlight w:val="yellow"/>
        </w:rPr>
        <w:t>rise</w:t>
      </w:r>
      <w:r w:rsidRPr="003B36D5">
        <w:rPr>
          <w:rStyle w:val="StyleUnderline"/>
        </w:rPr>
        <w:t xml:space="preserve"> by more than 25 </w:t>
      </w:r>
      <w:proofErr w:type="spellStart"/>
      <w:r w:rsidRPr="003B36D5">
        <w:rPr>
          <w:rStyle w:val="StyleUnderline"/>
        </w:rPr>
        <w:t>metres</w:t>
      </w:r>
      <w:proofErr w:type="spellEnd"/>
      <w:r w:rsidRPr="003B36D5">
        <w:rPr>
          <w:rStyle w:val="StyleUnderline"/>
        </w:rPr>
        <w:t xml:space="preserve">. </w:t>
      </w:r>
      <w:r w:rsidRPr="00813DAC">
        <w:rPr>
          <w:rStyle w:val="StyleUnderline"/>
        </w:rPr>
        <w:t xml:space="preserve">Thirty-five percent of the global land area, and </w:t>
      </w:r>
      <w:r w:rsidRPr="00566C99">
        <w:rPr>
          <w:rStyle w:val="StyleUnderline"/>
          <w:highlight w:val="yellow"/>
        </w:rPr>
        <w:t>55 percent of the global population, are subject to more than 20 days a year of lethal heat conditio</w:t>
      </w:r>
      <w:r w:rsidRPr="003B36D5">
        <w:rPr>
          <w:rStyle w:val="StyleUnderline"/>
        </w:rPr>
        <w:t>ns</w:t>
      </w:r>
      <w:r w:rsidRPr="00566C99">
        <w:rPr>
          <w:rStyle w:val="StyleUnderline"/>
          <w:highlight w:val="yellow"/>
        </w:rPr>
        <w:t xml:space="preserve">, </w:t>
      </w:r>
      <w:r w:rsidRPr="00566C99">
        <w:rPr>
          <w:rStyle w:val="Emphasis"/>
          <w:highlight w:val="yellow"/>
        </w:rPr>
        <w:t>beyon</w:t>
      </w:r>
      <w:r w:rsidRPr="003B36D5">
        <w:rPr>
          <w:rStyle w:val="Emphasis"/>
        </w:rPr>
        <w:t xml:space="preserve">d the threshold of </w:t>
      </w:r>
      <w:r w:rsidRPr="00566C99">
        <w:rPr>
          <w:rStyle w:val="Emphasis"/>
          <w:highlight w:val="yellow"/>
        </w:rPr>
        <w:t>human survivability</w:t>
      </w:r>
      <w:r w:rsidRPr="003B36D5">
        <w:rPr>
          <w:rStyle w:val="Emphasis"/>
        </w:rPr>
        <w:t xml:space="preserve">. </w:t>
      </w:r>
      <w:r w:rsidRPr="003B36D5">
        <w:rPr>
          <w:rStyle w:val="StyleUnderline"/>
        </w:rPr>
        <w:t xml:space="preserve">The </w:t>
      </w:r>
      <w:proofErr w:type="spellStart"/>
      <w:r w:rsidRPr="003B36D5">
        <w:rPr>
          <w:rStyle w:val="StyleUnderline"/>
        </w:rPr>
        <w:t>destabilisation</w:t>
      </w:r>
      <w:proofErr w:type="spellEnd"/>
      <w:r w:rsidRPr="003B36D5">
        <w:rPr>
          <w:rStyle w:val="StyleUnderline"/>
        </w:rPr>
        <w:t xml:space="preserve"> of the Jet Stream has</w:t>
      </w:r>
      <w:r w:rsidRPr="003B36D5">
        <w:rPr>
          <w:sz w:val="16"/>
        </w:rPr>
        <w:t xml:space="preserve"> very </w:t>
      </w:r>
      <w:r w:rsidRPr="003B36D5">
        <w:rPr>
          <w:rStyle w:val="StyleUnderline"/>
        </w:rPr>
        <w:t xml:space="preserve">significantly affected the intensity and geographical distribution of the Asian and West African monsoons and, </w:t>
      </w:r>
      <w:r w:rsidRPr="003B36D5">
        <w:rPr>
          <w:sz w:val="16"/>
        </w:rPr>
        <w:t xml:space="preserve">together </w:t>
      </w:r>
      <w:r w:rsidRPr="003B36D5">
        <w:rPr>
          <w:rStyle w:val="StyleUnderline"/>
        </w:rPr>
        <w:t xml:space="preserve">with the further slowing of the Gulf Stream, is impinging on life support systems in Europe. North America </w:t>
      </w:r>
      <w:r w:rsidRPr="00566C99">
        <w:rPr>
          <w:rStyle w:val="StyleUnderline"/>
          <w:highlight w:val="yellow"/>
        </w:rPr>
        <w:t xml:space="preserve">suffers from </w:t>
      </w:r>
      <w:r w:rsidRPr="00566C99">
        <w:rPr>
          <w:rStyle w:val="Emphasis"/>
          <w:highlight w:val="yellow"/>
        </w:rPr>
        <w:t>devastating weather extreme</w:t>
      </w:r>
      <w:r w:rsidRPr="003B36D5">
        <w:rPr>
          <w:rStyle w:val="Emphasis"/>
        </w:rPr>
        <w:t xml:space="preserve">s including wildfires, heatwaves, </w:t>
      </w:r>
      <w:proofErr w:type="gramStart"/>
      <w:r w:rsidRPr="003B36D5">
        <w:rPr>
          <w:rStyle w:val="Emphasis"/>
        </w:rPr>
        <w:t>drought</w:t>
      </w:r>
      <w:proofErr w:type="gramEnd"/>
      <w:r w:rsidRPr="003B36D5">
        <w:rPr>
          <w:rStyle w:val="Emphasis"/>
        </w:rPr>
        <w:t xml:space="preserve"> and inundation.</w:t>
      </w:r>
      <w:r w:rsidRPr="003B36D5">
        <w:rPr>
          <w:rStyle w:val="StyleUnderline"/>
        </w:rPr>
        <w:t xml:space="preserve"> The summer monsoons in China have failed, and water flows into the great rivers of Asia are </w:t>
      </w:r>
      <w:r w:rsidRPr="003B36D5">
        <w:rPr>
          <w:sz w:val="16"/>
        </w:rPr>
        <w:t xml:space="preserve">severely </w:t>
      </w:r>
      <w:r w:rsidRPr="003B36D5">
        <w:rPr>
          <w:rStyle w:val="StyleUnderline"/>
        </w:rPr>
        <w:t>reduced by</w:t>
      </w:r>
      <w:r w:rsidRPr="003B36D5">
        <w:rPr>
          <w:sz w:val="16"/>
        </w:rPr>
        <w:t xml:space="preserve"> the loss of </w:t>
      </w:r>
      <w:r w:rsidRPr="003B36D5">
        <w:rPr>
          <w:rStyle w:val="StyleUnderline"/>
        </w:rPr>
        <w:t>more than one-third of the Himalayan ice sheet. Glacial loss reaches 70 percent in the Andes, and rainfall in Mexico and central America falls by half.</w:t>
      </w:r>
      <w:r w:rsidRPr="003B36D5">
        <w:rPr>
          <w:sz w:val="16"/>
        </w:rPr>
        <w:t xml:space="preserve"> Semi-</w:t>
      </w:r>
      <w:r w:rsidRPr="003B36D5">
        <w:rPr>
          <w:rStyle w:val="StyleUnderline"/>
        </w:rPr>
        <w:t xml:space="preserve">permanent El Nino conditions prevail. Aridification emerges over more than 30 percent of the world’s land surface. Desertification is severe in southern Africa, the southern Mediterranean, west Asia, the Middle East, inland Australia and across the </w:t>
      </w:r>
      <w:r w:rsidRPr="003B36D5">
        <w:rPr>
          <w:sz w:val="16"/>
        </w:rPr>
        <w:t xml:space="preserve">south-western </w:t>
      </w:r>
      <w:r w:rsidRPr="003B36D5">
        <w:rPr>
          <w:rStyle w:val="StyleUnderline"/>
        </w:rPr>
        <w:t>U</w:t>
      </w:r>
      <w:r w:rsidRPr="003B36D5">
        <w:rPr>
          <w:sz w:val="16"/>
        </w:rPr>
        <w:t xml:space="preserve">nited </w:t>
      </w:r>
      <w:r w:rsidRPr="003B36D5">
        <w:rPr>
          <w:rStyle w:val="StyleUnderline"/>
        </w:rPr>
        <w:t>S</w:t>
      </w:r>
      <w:r w:rsidRPr="003B36D5">
        <w:rPr>
          <w:sz w:val="16"/>
        </w:rPr>
        <w:t xml:space="preserve">tates. Impacts: </w:t>
      </w:r>
      <w:proofErr w:type="gramStart"/>
      <w:r w:rsidRPr="003B36D5">
        <w:rPr>
          <w:sz w:val="16"/>
        </w:rPr>
        <w:t>A number of</w:t>
      </w:r>
      <w:proofErr w:type="gramEnd"/>
      <w:r w:rsidRPr="003B36D5">
        <w:rPr>
          <w:sz w:val="16"/>
        </w:rPr>
        <w:t xml:space="preserve"> </w:t>
      </w:r>
      <w:r w:rsidRPr="00566C99">
        <w:rPr>
          <w:rStyle w:val="Emphasis"/>
          <w:highlight w:val="yellow"/>
        </w:rPr>
        <w:t>ecosystems collapse</w:t>
      </w:r>
      <w:r w:rsidRPr="003B36D5">
        <w:rPr>
          <w:rStyle w:val="StyleUnderline"/>
        </w:rPr>
        <w:t xml:space="preserve">, including coral reef systems, the Amazon rainforest and in the Arctic. </w:t>
      </w:r>
      <w:r w:rsidRPr="003B36D5">
        <w:rPr>
          <w:sz w:val="16"/>
        </w:rPr>
        <w:t xml:space="preserve">Some poorer </w:t>
      </w:r>
      <w:r w:rsidRPr="003B36D5">
        <w:rPr>
          <w:rStyle w:val="StyleUnderline"/>
        </w:rPr>
        <w:t>nations and regions</w:t>
      </w:r>
      <w:r w:rsidRPr="003B36D5">
        <w:rPr>
          <w:sz w:val="16"/>
        </w:rPr>
        <w:t xml:space="preserve">, which lack capacity to provide </w:t>
      </w:r>
      <w:proofErr w:type="gramStart"/>
      <w:r w:rsidRPr="003B36D5">
        <w:rPr>
          <w:sz w:val="16"/>
        </w:rPr>
        <w:t>artificially-cooled</w:t>
      </w:r>
      <w:proofErr w:type="gramEnd"/>
      <w:r w:rsidRPr="003B36D5">
        <w:rPr>
          <w:sz w:val="16"/>
        </w:rPr>
        <w:t xml:space="preserve"> environments for their populations, </w:t>
      </w:r>
      <w:r w:rsidRPr="003B36D5">
        <w:rPr>
          <w:rStyle w:val="StyleUnderline"/>
        </w:rPr>
        <w:t xml:space="preserve">become unviable. Deadly heat conditions persist for more than 100 days per year in West Africa, tropical South America, the Middle </w:t>
      </w:r>
      <w:proofErr w:type="gramStart"/>
      <w:r w:rsidRPr="003B36D5">
        <w:rPr>
          <w:rStyle w:val="StyleUnderline"/>
        </w:rPr>
        <w:t>East</w:t>
      </w:r>
      <w:proofErr w:type="gramEnd"/>
      <w:r w:rsidRPr="003B36D5">
        <w:rPr>
          <w:rStyle w:val="StyleUnderline"/>
        </w:rPr>
        <w:t xml:space="preserve"> and South-East Asia, which</w:t>
      </w:r>
      <w:r w:rsidRPr="003B36D5">
        <w:rPr>
          <w:sz w:val="16"/>
        </w:rPr>
        <w:t xml:space="preserve"> together </w:t>
      </w:r>
      <w:r w:rsidRPr="003B36D5">
        <w:rPr>
          <w:rStyle w:val="StyleUnderline"/>
        </w:rPr>
        <w:t>with land degradation and rising sea levels contributes to</w:t>
      </w:r>
      <w:r w:rsidRPr="003B36D5">
        <w:rPr>
          <w:sz w:val="16"/>
        </w:rPr>
        <w:t xml:space="preserve"> 21 perhaps </w:t>
      </w:r>
      <w:r w:rsidRPr="003B36D5">
        <w:rPr>
          <w:rStyle w:val="StyleUnderline"/>
        </w:rPr>
        <w:t xml:space="preserve">a billion people being displaced. </w:t>
      </w:r>
      <w:r w:rsidRPr="00566C99">
        <w:rPr>
          <w:rStyle w:val="StyleUnderline"/>
          <w:highlight w:val="yellow"/>
        </w:rPr>
        <w:t>Water availability decreases sharply</w:t>
      </w:r>
      <w:r w:rsidRPr="003B36D5">
        <w:rPr>
          <w:sz w:val="16"/>
        </w:rPr>
        <w:t xml:space="preserve"> in the most affected regions at lower latitudes (dry tropics and subtropics</w:t>
      </w:r>
      <w:r w:rsidRPr="003B36D5">
        <w:rPr>
          <w:rStyle w:val="StyleUnderline"/>
        </w:rPr>
        <w:t>), affecting</w:t>
      </w:r>
      <w:r w:rsidRPr="003B36D5">
        <w:rPr>
          <w:sz w:val="16"/>
        </w:rPr>
        <w:t xml:space="preserve"> about </w:t>
      </w:r>
      <w:r w:rsidRPr="003B36D5">
        <w:rPr>
          <w:rStyle w:val="StyleUnderline"/>
        </w:rPr>
        <w:t xml:space="preserve">two billion people worldwide. </w:t>
      </w:r>
      <w:r w:rsidRPr="00566C99">
        <w:rPr>
          <w:rStyle w:val="Emphasis"/>
          <w:highlight w:val="yellow"/>
        </w:rPr>
        <w:t>Ag</w:t>
      </w:r>
      <w:r w:rsidRPr="00566C99">
        <w:rPr>
          <w:sz w:val="16"/>
          <w:highlight w:val="yellow"/>
        </w:rPr>
        <w:t xml:space="preserve">riculture </w:t>
      </w:r>
      <w:r w:rsidRPr="00566C99">
        <w:rPr>
          <w:rStyle w:val="Emphasis"/>
          <w:highlight w:val="yellow"/>
        </w:rPr>
        <w:t>becomes nonviab</w:t>
      </w:r>
      <w:r w:rsidRPr="003B36D5">
        <w:rPr>
          <w:rStyle w:val="Emphasis"/>
        </w:rPr>
        <w:t>le</w:t>
      </w:r>
      <w:r w:rsidRPr="003B36D5">
        <w:rPr>
          <w:rStyle w:val="StyleUnderline"/>
        </w:rPr>
        <w:t xml:space="preserve"> in the dry subtropics. </w:t>
      </w:r>
      <w:r w:rsidRPr="003B36D5">
        <w:rPr>
          <w:sz w:val="16"/>
        </w:rPr>
        <w:t xml:space="preserve">Most regions in </w:t>
      </w:r>
      <w:r w:rsidRPr="003B36D5">
        <w:rPr>
          <w:rStyle w:val="StyleUnderline"/>
        </w:rPr>
        <w:t>the world see a significant drop in food production and increasing</w:t>
      </w:r>
      <w:r w:rsidRPr="003B36D5">
        <w:rPr>
          <w:sz w:val="16"/>
        </w:rPr>
        <w:t xml:space="preserve"> numbers of </w:t>
      </w:r>
      <w:r w:rsidRPr="003B36D5">
        <w:rPr>
          <w:rStyle w:val="Emphasis"/>
        </w:rPr>
        <w:t>extreme weather events</w:t>
      </w:r>
      <w:r w:rsidRPr="003B36D5">
        <w:rPr>
          <w:rStyle w:val="StyleUnderline"/>
        </w:rPr>
        <w:t xml:space="preserve">, including heat waves, </w:t>
      </w:r>
      <w:proofErr w:type="gramStart"/>
      <w:r w:rsidRPr="003B36D5">
        <w:rPr>
          <w:rStyle w:val="StyleUnderline"/>
        </w:rPr>
        <w:t>floods</w:t>
      </w:r>
      <w:proofErr w:type="gramEnd"/>
      <w:r w:rsidRPr="003B36D5">
        <w:rPr>
          <w:rStyle w:val="StyleUnderline"/>
        </w:rPr>
        <w:t xml:space="preserve"> and storms</w:t>
      </w:r>
      <w:r w:rsidRPr="00566C99">
        <w:rPr>
          <w:rStyle w:val="StyleUnderline"/>
          <w:highlight w:val="yellow"/>
        </w:rPr>
        <w:t xml:space="preserve">. </w:t>
      </w:r>
      <w:r w:rsidRPr="00566C99">
        <w:rPr>
          <w:rStyle w:val="Emphasis"/>
          <w:highlight w:val="yellow"/>
        </w:rPr>
        <w:t>Food production is inadequate</w:t>
      </w:r>
      <w:r w:rsidRPr="003B36D5">
        <w:rPr>
          <w:rStyle w:val="StyleUnderline"/>
        </w:rPr>
        <w:t xml:space="preserve"> to feed the global population and food prices skyrocket, </w:t>
      </w:r>
      <w:proofErr w:type="gramStart"/>
      <w:r w:rsidRPr="003B36D5">
        <w:rPr>
          <w:rStyle w:val="StyleUnderline"/>
        </w:rPr>
        <w:t>as a consequence of</w:t>
      </w:r>
      <w:proofErr w:type="gramEnd"/>
      <w:r w:rsidRPr="003B36D5">
        <w:rPr>
          <w:rStyle w:val="StyleUnderline"/>
        </w:rPr>
        <w:t xml:space="preserve"> a one-fifth decline in crop yields, a decline in the nutrition content of</w:t>
      </w:r>
      <w:r w:rsidRPr="003B36D5">
        <w:rPr>
          <w:sz w:val="16"/>
        </w:rPr>
        <w:t xml:space="preserve"> food </w:t>
      </w:r>
      <w:r w:rsidRPr="003B36D5">
        <w:rPr>
          <w:rStyle w:val="StyleUnderline"/>
        </w:rPr>
        <w:t xml:space="preserve">crops, a catastrophic decline in insect populations, desertification, monsoon failure and </w:t>
      </w:r>
      <w:r w:rsidRPr="003B36D5">
        <w:rPr>
          <w:rStyle w:val="Emphasis"/>
        </w:rPr>
        <w:t>chr</w:t>
      </w:r>
      <w:r w:rsidRPr="00566C99">
        <w:rPr>
          <w:rStyle w:val="Emphasis"/>
          <w:highlight w:val="yellow"/>
        </w:rPr>
        <w:t>onic water shortages</w:t>
      </w:r>
      <w:r w:rsidRPr="00566C99">
        <w:rPr>
          <w:rStyle w:val="StyleUnderline"/>
          <w:highlight w:val="yellow"/>
        </w:rPr>
        <w:t xml:space="preserve">, and conditions </w:t>
      </w:r>
      <w:r w:rsidRPr="00566C99">
        <w:rPr>
          <w:rStyle w:val="Emphasis"/>
          <w:highlight w:val="yellow"/>
        </w:rPr>
        <w:t>too hot for human habitation</w:t>
      </w:r>
      <w:r w:rsidRPr="003B36D5">
        <w:rPr>
          <w:rStyle w:val="StyleUnderline"/>
        </w:rPr>
        <w:t xml:space="preserve"> </w:t>
      </w:r>
      <w:r w:rsidRPr="003B36D5">
        <w:rPr>
          <w:sz w:val="16"/>
        </w:rPr>
        <w:t xml:space="preserve">in significant food-growing regions. The lower reaches of the </w:t>
      </w:r>
      <w:r w:rsidRPr="003B36D5">
        <w:rPr>
          <w:rStyle w:val="StyleUnderline"/>
        </w:rPr>
        <w:t>agriculturally-important river deltas</w:t>
      </w:r>
      <w:r w:rsidRPr="003B36D5">
        <w:rPr>
          <w:sz w:val="16"/>
        </w:rPr>
        <w:t xml:space="preserve"> such as the Mekong, Ganges and Nile are inundated, </w:t>
      </w:r>
      <w:r w:rsidRPr="003B36D5">
        <w:rPr>
          <w:rStyle w:val="StyleUnderline"/>
        </w:rPr>
        <w:t>and</w:t>
      </w:r>
      <w:r w:rsidRPr="003B36D5">
        <w:rPr>
          <w:sz w:val="16"/>
        </w:rPr>
        <w:t xml:space="preserve"> significant sectors of some of </w:t>
      </w:r>
      <w:r w:rsidRPr="003B36D5">
        <w:rPr>
          <w:rStyle w:val="StyleUnderline"/>
        </w:rPr>
        <w:t xml:space="preserve">the world’s most populous </w:t>
      </w:r>
      <w:r w:rsidRPr="00566C99">
        <w:rPr>
          <w:rStyle w:val="StyleUnderline"/>
          <w:highlight w:val="yellow"/>
        </w:rPr>
        <w:t>cities</w:t>
      </w:r>
      <w:r w:rsidRPr="003B36D5">
        <w:rPr>
          <w:sz w:val="16"/>
        </w:rPr>
        <w:t xml:space="preserve"> — including Chennai, Mumbai, Jakarta, Guangzhou, Tianjin, Hong Kong, Ho Chi Minh City, Shanghai, Lagos, </w:t>
      </w:r>
      <w:proofErr w:type="gramStart"/>
      <w:r w:rsidRPr="003B36D5">
        <w:rPr>
          <w:sz w:val="16"/>
        </w:rPr>
        <w:t>Bangkok</w:t>
      </w:r>
      <w:proofErr w:type="gramEnd"/>
      <w:r w:rsidRPr="003B36D5">
        <w:rPr>
          <w:sz w:val="16"/>
        </w:rPr>
        <w:t xml:space="preserve"> and Manila — </w:t>
      </w:r>
      <w:r w:rsidRPr="003B36D5">
        <w:rPr>
          <w:rStyle w:val="StyleUnderline"/>
        </w:rPr>
        <w:t xml:space="preserve">are </w:t>
      </w:r>
      <w:r w:rsidRPr="00566C99">
        <w:rPr>
          <w:rStyle w:val="Emphasis"/>
          <w:highlight w:val="yellow"/>
        </w:rPr>
        <w:t>abandoned</w:t>
      </w:r>
      <w:r w:rsidRPr="003B36D5">
        <w:rPr>
          <w:rStyle w:val="StyleUnderline"/>
        </w:rPr>
        <w:t>.</w:t>
      </w:r>
      <w:r w:rsidRPr="003B36D5">
        <w:rPr>
          <w:sz w:val="16"/>
        </w:rPr>
        <w:t xml:space="preserve"> Some </w:t>
      </w:r>
      <w:r w:rsidRPr="003B36D5">
        <w:rPr>
          <w:rStyle w:val="StyleUnderline"/>
        </w:rPr>
        <w:t xml:space="preserve">small </w:t>
      </w:r>
      <w:r w:rsidRPr="00566C99">
        <w:rPr>
          <w:rStyle w:val="StyleUnderline"/>
          <w:highlight w:val="yellow"/>
        </w:rPr>
        <w:t>islands</w:t>
      </w:r>
      <w:r w:rsidRPr="003B36D5">
        <w:rPr>
          <w:rStyle w:val="StyleUnderline"/>
        </w:rPr>
        <w:t xml:space="preserve"> become </w:t>
      </w:r>
      <w:r w:rsidRPr="00566C99">
        <w:rPr>
          <w:rStyle w:val="Emphasis"/>
          <w:highlight w:val="yellow"/>
        </w:rPr>
        <w:t>uninhabitable</w:t>
      </w:r>
      <w:r w:rsidRPr="003B36D5">
        <w:rPr>
          <w:rStyle w:val="StyleUnderline"/>
        </w:rPr>
        <w:t xml:space="preserve">. Ten percent of Bangladesh is inundated, displacing 15 million people. </w:t>
      </w:r>
      <w:r w:rsidRPr="003B36D5">
        <w:rPr>
          <w:sz w:val="16"/>
        </w:rPr>
        <w:t xml:space="preserve">According to the Global Challenges Foundation’s Global Catastrophic Risks 2018 report, </w:t>
      </w:r>
      <w:r w:rsidRPr="003B36D5">
        <w:rPr>
          <w:rStyle w:val="StyleUnderline"/>
        </w:rPr>
        <w:t>even for 2°C of warming, more than a billion people may need to be relocated due to sea-level rise, and</w:t>
      </w:r>
      <w:r w:rsidRPr="003B36D5">
        <w:rPr>
          <w:sz w:val="16"/>
        </w:rPr>
        <w:t xml:space="preserve"> </w:t>
      </w:r>
      <w:proofErr w:type="gramStart"/>
      <w:r w:rsidRPr="003B36D5">
        <w:rPr>
          <w:sz w:val="16"/>
        </w:rPr>
        <w:t>In</w:t>
      </w:r>
      <w:proofErr w:type="gramEnd"/>
      <w:r w:rsidRPr="003B36D5">
        <w:rPr>
          <w:sz w:val="16"/>
        </w:rPr>
        <w:t xml:space="preserve"> high-end scenarios “</w:t>
      </w:r>
      <w:r w:rsidRPr="003B36D5">
        <w:rPr>
          <w:rStyle w:val="StyleUnderline"/>
        </w:rPr>
        <w:t xml:space="preserve">the scale of destruction is beyond our capacity to model, with </w:t>
      </w:r>
      <w:r w:rsidRPr="00566C99">
        <w:rPr>
          <w:rStyle w:val="Emphasis"/>
          <w:highlight w:val="yellow"/>
        </w:rPr>
        <w:t xml:space="preserve">a high likelihood of human </w:t>
      </w:r>
      <w:proofErr w:type="spellStart"/>
      <w:r w:rsidRPr="00566C99">
        <w:rPr>
          <w:rStyle w:val="Emphasis"/>
          <w:highlight w:val="yellow"/>
        </w:rPr>
        <w:t>civilisation</w:t>
      </w:r>
      <w:proofErr w:type="spellEnd"/>
      <w:r w:rsidRPr="00566C99">
        <w:rPr>
          <w:rStyle w:val="Emphasis"/>
          <w:highlight w:val="yellow"/>
        </w:rPr>
        <w:t xml:space="preserve"> coming to an end</w:t>
      </w:r>
      <w:r>
        <w:rPr>
          <w:rStyle w:val="Emphasis"/>
        </w:rPr>
        <w:t>.</w:t>
      </w:r>
    </w:p>
    <w:p w14:paraId="601ABD7F" w14:textId="6D620ECE" w:rsidR="0016359A" w:rsidRDefault="0016359A" w:rsidP="0016359A">
      <w:pPr>
        <w:pStyle w:val="Heading2"/>
      </w:pPr>
      <w:r>
        <w:lastRenderedPageBreak/>
        <w:t>Case:</w:t>
      </w:r>
    </w:p>
    <w:p w14:paraId="65DEDE8F" w14:textId="58B6B15D" w:rsidR="00D85BC0" w:rsidRPr="00D85BC0" w:rsidRDefault="00D85BC0" w:rsidP="00D85BC0">
      <w:pPr>
        <w:pStyle w:val="Heading3"/>
      </w:pPr>
      <w:r>
        <w:lastRenderedPageBreak/>
        <w:t>collision</w:t>
      </w:r>
    </w:p>
    <w:p w14:paraId="28483763" w14:textId="49E2B5AE" w:rsidR="0016359A" w:rsidRDefault="0016359A" w:rsidP="00D85BC0">
      <w:pPr>
        <w:pStyle w:val="Heading4"/>
        <w:numPr>
          <w:ilvl w:val="0"/>
          <w:numId w:val="14"/>
        </w:numPr>
      </w:pPr>
      <w:r>
        <w:t xml:space="preserve">All their </w:t>
      </w:r>
      <w:proofErr w:type="spellStart"/>
      <w:r>
        <w:t>ev</w:t>
      </w:r>
      <w:proofErr w:type="spellEnd"/>
      <w:r>
        <w:t xml:space="preserve"> are just </w:t>
      </w:r>
      <w:proofErr w:type="gramStart"/>
      <w:r>
        <w:t>one off</w:t>
      </w:r>
      <w:proofErr w:type="gramEnd"/>
      <w:r>
        <w:t xml:space="preserve"> accidents that aren’t a pattern, their </w:t>
      </w:r>
      <w:r w:rsidR="00D85BC0">
        <w:t>incidents</w:t>
      </w:r>
      <w:r>
        <w:t xml:space="preserve"> are years </w:t>
      </w:r>
      <w:r w:rsidR="000D1915">
        <w:t xml:space="preserve">apart </w:t>
      </w:r>
      <w:r>
        <w:t>from each other</w:t>
      </w:r>
      <w:r w:rsidR="00D85BC0">
        <w:t xml:space="preserve"> which proves that this isn’t intentional</w:t>
      </w:r>
    </w:p>
    <w:p w14:paraId="5F9405AD" w14:textId="56F82F93" w:rsidR="000D1915" w:rsidRDefault="00D85BC0" w:rsidP="00D85BC0">
      <w:pPr>
        <w:pStyle w:val="Heading4"/>
        <w:numPr>
          <w:ilvl w:val="0"/>
          <w:numId w:val="14"/>
        </w:numPr>
      </w:pPr>
      <w:r>
        <w:t xml:space="preserve"> </w:t>
      </w:r>
      <w:r w:rsidR="000D1915">
        <w:t xml:space="preserve">The only reason why </w:t>
      </w:r>
      <w:proofErr w:type="spellStart"/>
      <w:r w:rsidR="000D1915">
        <w:t>spaceX</w:t>
      </w:r>
      <w:proofErr w:type="spellEnd"/>
      <w:r w:rsidR="000D1915">
        <w:t xml:space="preserve"> didn’t move out of the way which they </w:t>
      </w:r>
      <w:r w:rsidR="003E4597">
        <w:t>warrant</w:t>
      </w:r>
      <w:r w:rsidR="000D1915">
        <w:t xml:space="preserve"> is missing </w:t>
      </w:r>
      <w:proofErr w:type="gramStart"/>
      <w:r w:rsidR="000D1915">
        <w:t>a</w:t>
      </w:r>
      <w:proofErr w:type="gramEnd"/>
      <w:r w:rsidR="000D1915">
        <w:t xml:space="preserve"> email and there’s tons of alt causes to them not moving; not seeing the email, viewing it too late</w:t>
      </w:r>
    </w:p>
    <w:p w14:paraId="3924F5BA" w14:textId="316BAC1F" w:rsidR="000D1915" w:rsidRDefault="000D1915" w:rsidP="00D85BC0">
      <w:pPr>
        <w:pStyle w:val="Heading4"/>
        <w:numPr>
          <w:ilvl w:val="0"/>
          <w:numId w:val="14"/>
        </w:numPr>
      </w:pPr>
      <w:r>
        <w:t xml:space="preserve">Private companies have incentive to move their </w:t>
      </w:r>
      <w:r w:rsidR="00D85BC0">
        <w:t>satellites</w:t>
      </w:r>
      <w:r>
        <w:t xml:space="preserve"> out of the way</w:t>
      </w:r>
    </w:p>
    <w:p w14:paraId="2D8098F5" w14:textId="09A6BD14" w:rsidR="000D1915" w:rsidRDefault="000D1915" w:rsidP="000D1915">
      <w:pPr>
        <w:pStyle w:val="Heading4"/>
        <w:numPr>
          <w:ilvl w:val="0"/>
          <w:numId w:val="13"/>
        </w:numPr>
      </w:pPr>
      <w:r>
        <w:t>Every satellite is an investment of their own money that they don’t want to waste</w:t>
      </w:r>
    </w:p>
    <w:p w14:paraId="5CB04DF4" w14:textId="2EF6A881" w:rsidR="000D1915" w:rsidRDefault="000D1915" w:rsidP="000D1915">
      <w:pPr>
        <w:pStyle w:val="Heading4"/>
        <w:numPr>
          <w:ilvl w:val="0"/>
          <w:numId w:val="13"/>
        </w:numPr>
      </w:pPr>
      <w:r>
        <w:t xml:space="preserve">Crashing their </w:t>
      </w:r>
      <w:r w:rsidR="00566C99">
        <w:t>satellites</w:t>
      </w:r>
      <w:r w:rsidR="00D85BC0">
        <w:t xml:space="preserve"> looks </w:t>
      </w:r>
      <w:proofErr w:type="gramStart"/>
      <w:r w:rsidR="00D85BC0">
        <w:t>really bad</w:t>
      </w:r>
      <w:proofErr w:type="gramEnd"/>
      <w:r w:rsidR="00D85BC0">
        <w:t xml:space="preserve"> for the company</w:t>
      </w:r>
    </w:p>
    <w:p w14:paraId="44CE94EE" w14:textId="0B919369" w:rsidR="00566C99" w:rsidRPr="00566C99" w:rsidRDefault="00D85BC0" w:rsidP="00566C99">
      <w:pPr>
        <w:pStyle w:val="Heading3"/>
      </w:pPr>
      <w:r>
        <w:lastRenderedPageBreak/>
        <w:t>Debris</w:t>
      </w:r>
    </w:p>
    <w:p w14:paraId="40BC5F5F" w14:textId="30F23D88" w:rsidR="00D85BC0" w:rsidRDefault="00D85BC0" w:rsidP="00D85BC0">
      <w:pPr>
        <w:pStyle w:val="Heading4"/>
        <w:numPr>
          <w:ilvl w:val="0"/>
          <w:numId w:val="15"/>
        </w:numPr>
      </w:pPr>
      <w:r>
        <w:t xml:space="preserve">Probability – 0.1% chance of a collision. </w:t>
      </w:r>
    </w:p>
    <w:p w14:paraId="15A3892B" w14:textId="77777777" w:rsidR="00D85BC0" w:rsidRPr="001C1C8C" w:rsidRDefault="00D85BC0" w:rsidP="00D85BC0">
      <w:pPr>
        <w:rPr>
          <w:rStyle w:val="Style13ptBold"/>
        </w:rPr>
      </w:pPr>
      <w:r>
        <w:rPr>
          <w:rStyle w:val="Style13ptBold"/>
        </w:rPr>
        <w:t>Salter 16</w:t>
      </w:r>
    </w:p>
    <w:p w14:paraId="3DD1FF4D" w14:textId="77777777" w:rsidR="00D85BC0" w:rsidRPr="001279EC" w:rsidRDefault="00D85BC0" w:rsidP="00D85BC0">
      <w:r w:rsidRPr="001279EC">
        <w:t>A</w:t>
      </w:r>
      <w:r>
        <w:t>l</w:t>
      </w:r>
      <w:r w:rsidRPr="001279EC">
        <w:t xml:space="preserve">exander William </w:t>
      </w:r>
      <w:r w:rsidRPr="001C1C8C">
        <w:t>Salter, Economics Professor at Texas Tech, ’16</w:t>
      </w:r>
      <w:r w:rsidRPr="001279EC">
        <w:t xml:space="preserve">, “SPACE DEBRIS: A LAW AND ECONOMICS ANALYSIS OF THE ORBITAL COMMONS” 19 STAN. TECH. L. REV. 221 *numbers replaced with English words </w:t>
      </w:r>
    </w:p>
    <w:p w14:paraId="3C3C0E28" w14:textId="77777777" w:rsidR="00D85BC0" w:rsidRDefault="00D85BC0" w:rsidP="00D85BC0">
      <w:pPr>
        <w:rPr>
          <w:sz w:val="16"/>
        </w:rPr>
      </w:pPr>
      <w:r w:rsidRPr="00566C99">
        <w:rPr>
          <w:rStyle w:val="StyleUnderline"/>
          <w:highlight w:val="yellow"/>
        </w:rPr>
        <w:t>The probability of a collision is</w:t>
      </w:r>
      <w:r w:rsidRPr="000127BE">
        <w:rPr>
          <w:sz w:val="16"/>
        </w:rPr>
        <w:t xml:space="preserve"> currently </w:t>
      </w:r>
      <w:r w:rsidRPr="00566C99">
        <w:rPr>
          <w:rStyle w:val="Emphasis"/>
          <w:highlight w:val="yellow"/>
        </w:rPr>
        <w:t>low</w:t>
      </w:r>
      <w:r w:rsidRPr="00566C99">
        <w:rPr>
          <w:sz w:val="16"/>
          <w:highlight w:val="yellow"/>
        </w:rPr>
        <w:t>.</w:t>
      </w:r>
      <w:r w:rsidRPr="000127BE">
        <w:rPr>
          <w:sz w:val="16"/>
        </w:rPr>
        <w:t xml:space="preserve"> Bradley and Wein estimate that </w:t>
      </w:r>
      <w:r w:rsidRPr="00566C99">
        <w:rPr>
          <w:rStyle w:val="StyleUnderline"/>
          <w:highlight w:val="yellow"/>
        </w:rPr>
        <w:t>the</w:t>
      </w:r>
      <w:r w:rsidRPr="00566C99">
        <w:rPr>
          <w:sz w:val="16"/>
          <w:highlight w:val="yellow"/>
        </w:rPr>
        <w:t xml:space="preserve"> </w:t>
      </w:r>
      <w:r w:rsidRPr="00566C99">
        <w:rPr>
          <w:rStyle w:val="Emphasis"/>
          <w:highlight w:val="yellow"/>
        </w:rPr>
        <w:t>maximum probability</w:t>
      </w:r>
      <w:r w:rsidRPr="000127BE">
        <w:rPr>
          <w:sz w:val="16"/>
        </w:rPr>
        <w:t xml:space="preserve"> in LEO </w:t>
      </w:r>
      <w:r w:rsidRPr="00566C99">
        <w:rPr>
          <w:rStyle w:val="StyleUnderline"/>
          <w:highlight w:val="yellow"/>
        </w:rPr>
        <w:t xml:space="preserve">of a collision over the lifetime of a spacecraft remains </w:t>
      </w:r>
      <w:r w:rsidRPr="00566C99">
        <w:rPr>
          <w:rStyle w:val="Emphasis"/>
          <w:highlight w:val="yellow"/>
        </w:rPr>
        <w:t>below one in one thousand</w:t>
      </w:r>
      <w:r w:rsidRPr="000127BE">
        <w:rPr>
          <w:sz w:val="16"/>
        </w:rP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66F7DE8F" w14:textId="77777777" w:rsidR="00D85BC0" w:rsidRPr="000127BE" w:rsidRDefault="00D85BC0" w:rsidP="00D85BC0">
      <w:pPr>
        <w:rPr>
          <w:sz w:val="16"/>
        </w:rPr>
      </w:pPr>
    </w:p>
    <w:p w14:paraId="4E21FF79" w14:textId="3C27E9C9" w:rsidR="00D85BC0" w:rsidRDefault="00D85BC0" w:rsidP="00D85BC0">
      <w:pPr>
        <w:pStyle w:val="Heading4"/>
        <w:numPr>
          <w:ilvl w:val="0"/>
          <w:numId w:val="15"/>
        </w:numPr>
      </w:pPr>
      <w:r>
        <w:t xml:space="preserve"> Time frame – Kessler effect 200 years away. </w:t>
      </w:r>
    </w:p>
    <w:p w14:paraId="0952918A" w14:textId="77777777" w:rsidR="00D85BC0" w:rsidRPr="001C1C8C" w:rsidRDefault="00D85BC0" w:rsidP="00D85BC0">
      <w:pPr>
        <w:rPr>
          <w:rStyle w:val="Style13ptBold"/>
        </w:rPr>
      </w:pPr>
      <w:proofErr w:type="spellStart"/>
      <w:r>
        <w:rPr>
          <w:rStyle w:val="Style13ptBold"/>
        </w:rPr>
        <w:t>Stubbe</w:t>
      </w:r>
      <w:proofErr w:type="spellEnd"/>
      <w:r>
        <w:rPr>
          <w:rStyle w:val="Style13ptBold"/>
        </w:rPr>
        <w:t xml:space="preserve"> 17</w:t>
      </w:r>
    </w:p>
    <w:p w14:paraId="3FA600AC" w14:textId="77777777" w:rsidR="00D85BC0" w:rsidRDefault="00D85BC0" w:rsidP="00D85BC0">
      <w:bookmarkStart w:id="0" w:name="_Hlk17893366"/>
      <w:r w:rsidRPr="001C1C8C">
        <w:t xml:space="preserve">Peter </w:t>
      </w:r>
      <w:proofErr w:type="spellStart"/>
      <w:r w:rsidRPr="001C1C8C">
        <w:t>Stubbe</w:t>
      </w:r>
      <w:proofErr w:type="spellEnd"/>
      <w:r w:rsidRPr="001C1C8C">
        <w:t>, PhD in law @ Johann Wolfgang Goethe University Frankfurt, ’17, St</w:t>
      </w:r>
      <w:r>
        <w:t xml:space="preserve">ate Accountability for Space Debris: A Legal Study of Responsibility for Polluting the Space Environment and Liability for Damage Caused by Space Debris, </w:t>
      </w:r>
      <w:proofErr w:type="spellStart"/>
      <w:r>
        <w:t>Koninklijke</w:t>
      </w:r>
      <w:proofErr w:type="spellEnd"/>
      <w:r>
        <w:t xml:space="preserve"> Brill Publishing, ISBN 978-90-04-31407-8, p. 27-31</w:t>
      </w:r>
    </w:p>
    <w:bookmarkEnd w:id="0"/>
    <w:p w14:paraId="48E198C0" w14:textId="0C7235FA" w:rsidR="00D85BC0" w:rsidRDefault="00D85BC0" w:rsidP="00D85BC0">
      <w:pPr>
        <w:rPr>
          <w:sz w:val="16"/>
        </w:rPr>
      </w:pPr>
      <w:r w:rsidRPr="000127BE">
        <w:rPr>
          <w:sz w:val="16"/>
        </w:rPr>
        <w:t xml:space="preserve">The prediction of possible scenarios of the future evolution of the debris p o p </w:t>
      </w:r>
      <w:proofErr w:type="spellStart"/>
      <w:r w:rsidRPr="000127BE">
        <w:rPr>
          <w:sz w:val="16"/>
        </w:rPr>
        <w:t>ulation</w:t>
      </w:r>
      <w:proofErr w:type="spellEnd"/>
      <w:r w:rsidRPr="000127BE">
        <w:rPr>
          <w:sz w:val="16"/>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566C99">
        <w:rPr>
          <w:rStyle w:val="StyleUnderline"/>
          <w:highlight w:val="yellow"/>
        </w:rPr>
        <w:t>the so-called Kessler effect’</w:t>
      </w:r>
      <w:r w:rsidRPr="000127BE">
        <w:rPr>
          <w:sz w:val="16"/>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0127BE">
        <w:rPr>
          <w:sz w:val="16"/>
        </w:rPr>
        <w:t>ber</w:t>
      </w:r>
      <w:proofErr w:type="spellEnd"/>
      <w:r w:rsidRPr="000127BE">
        <w:rPr>
          <w:sz w:val="16"/>
        </w:rPr>
        <w:t xml:space="preserve"> of objects and collisions increases exponentially and eventually results in the formation of a self-sustaining debris belt </w:t>
      </w:r>
      <w:proofErr w:type="spellStart"/>
      <w:r w:rsidRPr="000127BE">
        <w:rPr>
          <w:sz w:val="16"/>
        </w:rPr>
        <w:t>aroundthe</w:t>
      </w:r>
      <w:proofErr w:type="spellEnd"/>
      <w:r w:rsidRPr="000127BE">
        <w:rPr>
          <w:sz w:val="16"/>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0127BE">
        <w:rPr>
          <w:sz w:val="16"/>
        </w:rPr>
        <w:t>i</w:t>
      </w:r>
      <w:proofErr w:type="spellEnd"/>
      <w:r w:rsidRPr="000127BE">
        <w:rPr>
          <w:sz w:val="16"/>
        </w:rPr>
        <w:t xml:space="preserve"> a d c shows that the current l e o debris population is unstable, even if current mitigation measures are applied. The study concludes: Even with a 90% implementation of the </w:t>
      </w:r>
      <w:proofErr w:type="gramStart"/>
      <w:r w:rsidRPr="000127BE">
        <w:rPr>
          <w:sz w:val="16"/>
        </w:rPr>
        <w:t>commonly-adopted</w:t>
      </w:r>
      <w:proofErr w:type="gramEnd"/>
      <w:r w:rsidRPr="000127BE">
        <w:rPr>
          <w:sz w:val="16"/>
        </w:rPr>
        <w:t xml:space="preserve"> mitigation measures [...] </w:t>
      </w:r>
      <w:r w:rsidRPr="00962282">
        <w:rPr>
          <w:rStyle w:val="StyleUnderline"/>
        </w:rPr>
        <w:t xml:space="preserve">the </w:t>
      </w:r>
      <w:r w:rsidRPr="00566C99">
        <w:rPr>
          <w:rStyle w:val="StyleUnderline"/>
          <w:highlight w:val="yellow"/>
        </w:rPr>
        <w:t>l e o debris population</w:t>
      </w:r>
      <w:r w:rsidRPr="00962282">
        <w:rPr>
          <w:rStyle w:val="StyleUnderline"/>
        </w:rPr>
        <w:t xml:space="preserve"> is expected to </w:t>
      </w:r>
      <w:r w:rsidRPr="00566C99">
        <w:rPr>
          <w:rStyle w:val="StyleUnderline"/>
          <w:highlight w:val="yellow"/>
        </w:rPr>
        <w:t xml:space="preserve">increase by an average of </w:t>
      </w:r>
      <w:r w:rsidRPr="00566C99">
        <w:rPr>
          <w:rStyle w:val="Emphasis"/>
          <w:highlight w:val="yellow"/>
        </w:rPr>
        <w:t>30% in the next 200 years</w:t>
      </w:r>
      <w:r w:rsidRPr="00962282">
        <w:rPr>
          <w:rStyle w:val="Emphasis"/>
        </w:rPr>
        <w:t>.</w:t>
      </w:r>
      <w:r w:rsidRPr="000127BE">
        <w:rPr>
          <w:sz w:val="16"/>
        </w:rPr>
        <w:t xml:space="preserve"> </w:t>
      </w:r>
      <w:r w:rsidRPr="00962282">
        <w:rPr>
          <w:rStyle w:val="StyleUnderline"/>
        </w:rPr>
        <w:t>The population growth is primarily driven by catastrophic collisions between 700 and 1000 km altitudes</w:t>
      </w:r>
      <w:r w:rsidRPr="000127BE">
        <w:rPr>
          <w:sz w:val="16"/>
        </w:rPr>
        <w:t xml:space="preserve"> and such collisions are likely to occur every 5 to 9 years.89</w:t>
      </w:r>
    </w:p>
    <w:p w14:paraId="5186B796" w14:textId="7D0FD6F1" w:rsidR="00D85BC0" w:rsidRPr="00AB0E37" w:rsidRDefault="00D85BC0" w:rsidP="00D85BC0">
      <w:pPr>
        <w:pStyle w:val="Heading4"/>
        <w:numPr>
          <w:ilvl w:val="0"/>
          <w:numId w:val="15"/>
        </w:numPr>
        <w:rPr>
          <w:rFonts w:cs="Calibri"/>
        </w:rPr>
      </w:pPr>
      <w:r w:rsidRPr="00AB0E37">
        <w:rPr>
          <w:rFonts w:cs="Calibri"/>
        </w:rPr>
        <w:t>Kessler syndrome is media hype – no risk</w:t>
      </w:r>
    </w:p>
    <w:p w14:paraId="383DDE18" w14:textId="77777777" w:rsidR="00D85BC0" w:rsidRPr="00AB0E37" w:rsidRDefault="00D85BC0" w:rsidP="00D85BC0">
      <w:pPr>
        <w:rPr>
          <w:rStyle w:val="Style13ptBold"/>
        </w:rPr>
      </w:pPr>
      <w:r w:rsidRPr="00AB0E37">
        <w:rPr>
          <w:rStyle w:val="Style13ptBold"/>
        </w:rPr>
        <w:t xml:space="preserve">Von </w:t>
      </w:r>
      <w:proofErr w:type="spellStart"/>
      <w:r w:rsidRPr="00AB0E37">
        <w:rPr>
          <w:rStyle w:val="Style13ptBold"/>
        </w:rPr>
        <w:t>Fange</w:t>
      </w:r>
      <w:proofErr w:type="spellEnd"/>
      <w:r w:rsidRPr="00AB0E37">
        <w:rPr>
          <w:rStyle w:val="Style13ptBold"/>
        </w:rPr>
        <w:t xml:space="preserve"> 17</w:t>
      </w:r>
    </w:p>
    <w:p w14:paraId="387E0813" w14:textId="77777777" w:rsidR="00D85BC0" w:rsidRPr="00AB0E37" w:rsidRDefault="00D85BC0" w:rsidP="00D85BC0">
      <w:r w:rsidRPr="00AB0E37">
        <w:t xml:space="preserve">Daniel von </w:t>
      </w:r>
      <w:proofErr w:type="spellStart"/>
      <w:r w:rsidRPr="00AB0E37">
        <w:t>Fange</w:t>
      </w:r>
      <w:proofErr w:type="spellEnd"/>
      <w:r w:rsidRPr="00AB0E37">
        <w:t xml:space="preserve"> (systems engineer. Fond of charts), 5-21-2017, "Kessler Syndrome is Over Hyped," </w:t>
      </w:r>
      <w:proofErr w:type="spellStart"/>
      <w:r w:rsidRPr="00AB0E37">
        <w:t>braino</w:t>
      </w:r>
      <w:proofErr w:type="spellEnd"/>
      <w:r w:rsidRPr="00AB0E37">
        <w:t>, http://braino.org/essays/kessler_syndrome_is_over_hyped/, // HW AW</w:t>
      </w:r>
    </w:p>
    <w:p w14:paraId="56089412" w14:textId="77777777" w:rsidR="00D85BC0" w:rsidRDefault="00D85BC0" w:rsidP="00D85BC0">
      <w:pPr>
        <w:rPr>
          <w:b/>
          <w:bCs/>
          <w:u w:val="single"/>
        </w:rPr>
      </w:pPr>
      <w:r w:rsidRPr="00566C99">
        <w:rPr>
          <w:highlight w:val="yellow"/>
          <w:u w:val="single"/>
        </w:rPr>
        <w:lastRenderedPageBreak/>
        <w:t>Kessler Syndrome is overhyped</w:t>
      </w:r>
      <w:r w:rsidRPr="00AB0E37">
        <w:rPr>
          <w:u w:val="single"/>
        </w:rPr>
        <w:t>.</w:t>
      </w:r>
      <w:r w:rsidRPr="00AB0E37">
        <w:rPr>
          <w:sz w:val="14"/>
        </w:rPr>
        <w:t xml:space="preserve"> A chorus of </w:t>
      </w:r>
      <w:r w:rsidRPr="00AB0E37">
        <w:rPr>
          <w:u w:val="single"/>
        </w:rPr>
        <w:t>online commenters greet any news of upcoming low earth orbit satellites with worry that humanity will to lose access to space</w:t>
      </w:r>
      <w:r w:rsidRPr="00AB0E37">
        <w:rPr>
          <w:sz w:val="14"/>
        </w:rPr>
        <w:t xml:space="preserve">. I now think </w:t>
      </w:r>
      <w:r w:rsidRPr="00AB0E37">
        <w:rPr>
          <w:u w:val="single"/>
        </w:rPr>
        <w:t>they are wrong</w:t>
      </w:r>
      <w:r w:rsidRPr="00AB0E37">
        <w:rPr>
          <w:sz w:val="14"/>
        </w:rPr>
        <w:t xml:space="preserve">. What is Kessler Syndrome? Here’s the popular view on Kessler Syndrome. </w:t>
      </w:r>
      <w:proofErr w:type="gramStart"/>
      <w:r w:rsidRPr="00AB0E37">
        <w:rPr>
          <w:sz w:val="14"/>
        </w:rPr>
        <w:t>Every once in a while</w:t>
      </w:r>
      <w:proofErr w:type="gramEnd"/>
      <w:r w:rsidRPr="00AB0E37">
        <w:rPr>
          <w:sz w:val="14"/>
        </w:rPr>
        <w:t xml:space="preserve">, a piece of junk in space hits a satellite. This single impact destroys the </w:t>
      </w:r>
      <w:proofErr w:type="gramStart"/>
      <w:r w:rsidRPr="00AB0E37">
        <w:rPr>
          <w:sz w:val="14"/>
        </w:rPr>
        <w:t>satellite, and</w:t>
      </w:r>
      <w:proofErr w:type="gramEnd"/>
      <w:r w:rsidRPr="00AB0E37">
        <w:rPr>
          <w:sz w:val="14"/>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RPr="00AB0E37">
        <w:rPr>
          <w:u w:val="single"/>
        </w:rPr>
        <w:t>Is Kessler Syndrome likely to happen</w:t>
      </w:r>
      <w:r w:rsidRPr="00AB0E37">
        <w:rPr>
          <w:sz w:val="14"/>
        </w:rPr>
        <w:t xml:space="preserve">? I had to stop everything and spend an afternoon doing back-of-the-napkin math to know how big the threat is. To estimate, we need to know where the stuff in space is, how much mass is there, and how long it would take to deorbit. The orbital area around earth can be broken down into four regions. Low LEO - Up to about 400km. Things that orbit here burn up in the earth’s atmosphere quickly - between a few months to two years. The space station operates at the high end of this range. It loses about a kilometer of altitude a month and if not pushed higher every few months, would soon burn up. </w:t>
      </w:r>
      <w:r w:rsidRPr="00AB0E37">
        <w:rPr>
          <w:szCs w:val="22"/>
          <w:u w:val="single"/>
        </w:rPr>
        <w:t xml:space="preserve">For all practical purposes, </w:t>
      </w:r>
      <w:r w:rsidRPr="00566C99">
        <w:rPr>
          <w:szCs w:val="22"/>
          <w:highlight w:val="yellow"/>
          <w:u w:val="single"/>
        </w:rPr>
        <w:t>Low LEO doesn’t matter</w:t>
      </w:r>
      <w:r w:rsidRPr="00AB0E37">
        <w:rPr>
          <w:szCs w:val="22"/>
          <w:u w:val="single"/>
        </w:rPr>
        <w:t xml:space="preserve"> for Kessler Syndrome. If Low LEO was ever full of space junk, we’d just wait a year and a half, and the problem would be over.</w:t>
      </w:r>
      <w:r w:rsidRPr="00AB0E37">
        <w:rPr>
          <w:sz w:val="14"/>
        </w:rPr>
        <w:t xml:space="preserve"> </w:t>
      </w:r>
      <w:r w:rsidRPr="00AB0E37">
        <w:rPr>
          <w:szCs w:val="22"/>
          <w:u w:val="single"/>
        </w:rPr>
        <w:t>High LEO</w:t>
      </w:r>
      <w:r w:rsidRPr="00AB0E37">
        <w:rPr>
          <w:sz w:val="14"/>
        </w:rPr>
        <w:t xml:space="preserve"> - 400km to 2000km. This where most heavy satellites and most space junk orbits. The air is thin enough here that satellites only go down slowly, and they have a much farther distance to fall. It can take 50 years for stuff here to get down. This is where Kessler Syndrome could be an issue. Mid Orbit - GPS satellites and other navigation satellites travel here in lonely, long lives. </w:t>
      </w:r>
      <w:r w:rsidRPr="00566C99">
        <w:rPr>
          <w:highlight w:val="yellow"/>
          <w:u w:val="single"/>
        </w:rPr>
        <w:t>The volume of space is so huge, and the number of satellites so few, that we don’t need to worry about Kessler</w:t>
      </w:r>
      <w:r w:rsidRPr="00AB0E37">
        <w:rPr>
          <w:u w:val="single"/>
        </w:rPr>
        <w:t xml:space="preserve"> here.</w:t>
      </w:r>
      <w:r w:rsidRPr="00AB0E37">
        <w:rPr>
          <w:sz w:val="14"/>
        </w:rPr>
        <w:t xml:space="preserve"> GEO - If you put a satellite far enough out from earth, the speed that the satellite travels around the earth will match the speed of the surface of the earth rotating under it. From the ground, the satellite will appear to hang motionless. </w:t>
      </w:r>
      <w:proofErr w:type="gramStart"/>
      <w:r w:rsidRPr="00AB0E37">
        <w:rPr>
          <w:sz w:val="14"/>
        </w:rPr>
        <w:t>Usually</w:t>
      </w:r>
      <w:proofErr w:type="gramEnd"/>
      <w:r w:rsidRPr="00AB0E37">
        <w:rPr>
          <w:sz w:val="14"/>
        </w:rPr>
        <w:t xml:space="preserve"> the </w:t>
      </w:r>
      <w:r w:rsidRPr="00566C99">
        <w:rPr>
          <w:highlight w:val="yellow"/>
          <w:u w:val="single"/>
        </w:rPr>
        <w:t>geostationary orbit</w:t>
      </w:r>
      <w:r w:rsidRPr="00AB0E37">
        <w:rPr>
          <w:sz w:val="14"/>
        </w:rPr>
        <w:t xml:space="preserve">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AB0E37">
        <w:rPr>
          <w:u w:val="single"/>
        </w:rPr>
        <w:t xml:space="preserve">all the satellites here are moving the same direction at the same speed - </w:t>
      </w:r>
      <w:r w:rsidRPr="00566C99">
        <w:rPr>
          <w:highlight w:val="yellow"/>
          <w:u w:val="single"/>
        </w:rPr>
        <w:t>debris doesn’t get free velocity from the speed of the satellites</w:t>
      </w:r>
      <w:r w:rsidRPr="00AB0E37">
        <w:rPr>
          <w:u w:val="single"/>
        </w:rPr>
        <w:t>. Also, it’s quite expensive to get a satellite here, and so there aren’t many, only about one satellite per 1000km of the ring. Kessler is not a problem here</w:t>
      </w:r>
      <w:r w:rsidRPr="00AB0E37">
        <w:rPr>
          <w:sz w:val="14"/>
        </w:rPr>
        <w:t xml:space="preserve">. How bad could Kessler Syndrome in High LEO be? </w:t>
      </w:r>
      <w:r w:rsidRPr="00566C99">
        <w:rPr>
          <w:highlight w:val="yellow"/>
          <w:u w:val="single"/>
        </w:rPr>
        <w:t xml:space="preserve">Let’s imagine a </w:t>
      </w:r>
      <w:proofErr w:type="gramStart"/>
      <w:r w:rsidRPr="00566C99">
        <w:rPr>
          <w:highlight w:val="yellow"/>
          <w:u w:val="single"/>
        </w:rPr>
        <w:t>worst case</w:t>
      </w:r>
      <w:proofErr w:type="gramEnd"/>
      <w:r w:rsidRPr="00566C99">
        <w:rPr>
          <w:highlight w:val="yellow"/>
          <w:u w:val="single"/>
        </w:rPr>
        <w:t xml:space="preserve"> scenario</w:t>
      </w:r>
      <w:r w:rsidRPr="00AB0E37">
        <w:rPr>
          <w:sz w:val="14"/>
        </w:rPr>
        <w:t xml:space="preserve">. </w:t>
      </w:r>
      <w:r w:rsidRPr="00AB0E37">
        <w:rPr>
          <w:b/>
          <w:bCs/>
          <w:u w:val="single"/>
        </w:rPr>
        <w:t>An evil alien intelligence chops up everything in High LEO, turning it into 1cm cubes of death orbiting at 1000km, spread as evenly across the surface of this sphere as orbital mechanics would allow. Is humanity cut off from space? I’m guessing the world has launched about 10,000 tons of satellites total.</w:t>
      </w:r>
      <w:r w:rsidRPr="00AB0E37">
        <w:rPr>
          <w:sz w:val="14"/>
        </w:rPr>
        <w:t xml:space="preserve"> For guessing purposes, I’ll assume 2,500 tons of satellites and junk currently in High LEO. If satellites are made of aluminum, with a density of 2.70 g/cm3, then that’s 839,985,870 1cm cubes. A sphere for an orbit of 1,000km has a surface area of 682,752,000 square KM. </w:t>
      </w:r>
      <w:proofErr w:type="gramStart"/>
      <w:r w:rsidRPr="00AB0E37">
        <w:rPr>
          <w:sz w:val="14"/>
        </w:rPr>
        <w:t>So</w:t>
      </w:r>
      <w:proofErr w:type="gramEnd"/>
      <w:r w:rsidRPr="00AB0E37">
        <w:rPr>
          <w:sz w:val="14"/>
        </w:rPr>
        <w:t xml:space="preserve"> </w:t>
      </w:r>
      <w:r w:rsidRPr="00AB0E37">
        <w:rPr>
          <w:u w:val="single"/>
        </w:rPr>
        <w:t>there would be one cube of junk per .81 square KM</w:t>
      </w:r>
      <w:r w:rsidRPr="00AB0E37">
        <w:rPr>
          <w:sz w:val="14"/>
        </w:rPr>
        <w:t xml:space="preserve">. If a rocket traveled through that, </w:t>
      </w:r>
      <w:r w:rsidRPr="00AB0E37">
        <w:rPr>
          <w:b/>
          <w:bCs/>
          <w:u w:val="single"/>
        </w:rPr>
        <w:t>its odds of hitting that cube are tiny - less than 1 in 10,000</w:t>
      </w:r>
      <w:r w:rsidRPr="00AB0E37">
        <w:rPr>
          <w:sz w:val="14"/>
        </w:rPr>
        <w:t xml:space="preserve">. </w:t>
      </w:r>
      <w:r w:rsidRPr="00566C99">
        <w:rPr>
          <w:b/>
          <w:bCs/>
          <w:highlight w:val="yellow"/>
          <w:u w:val="single"/>
        </w:rPr>
        <w:t>So even in the worst case, we don’t lose access to space.</w:t>
      </w:r>
      <w:r w:rsidRPr="00AB0E37">
        <w:rPr>
          <w:sz w:val="14"/>
        </w:rPr>
        <w:t xml:space="preserve"> Now though you can travel through the debris, you couldn’t keep a satellite alive for long in this orbit of death. </w:t>
      </w:r>
      <w:r w:rsidRPr="00AB0E37">
        <w:rPr>
          <w:u w:val="single"/>
        </w:rPr>
        <w:t>Kessler Syndrome at its worst just prevents us from putting satellites in certain orbits.</w:t>
      </w:r>
      <w:r w:rsidRPr="00AB0E37">
        <w:rPr>
          <w:sz w:val="14"/>
        </w:rPr>
        <w:t xml:space="preserve"> In real life, </w:t>
      </w:r>
      <w:r w:rsidRPr="00AB0E37">
        <w:rPr>
          <w:u w:val="single"/>
        </w:rPr>
        <w:t>there’s a lot of factors that make Kessler syndrome even less of a problem than our worst case though experiment</w:t>
      </w:r>
      <w:r w:rsidRPr="00AB0E37">
        <w:rPr>
          <w:sz w:val="14"/>
        </w:rPr>
        <w:t xml:space="preserve">. </w:t>
      </w:r>
      <w:r w:rsidRPr="00566C99">
        <w:rPr>
          <w:highlight w:val="yellow"/>
          <w:u w:val="single"/>
        </w:rPr>
        <w:t>Debris</w:t>
      </w:r>
      <w:r w:rsidRPr="00AB0E37">
        <w:rPr>
          <w:u w:val="single"/>
        </w:rPr>
        <w:t xml:space="preserve"> would be </w:t>
      </w:r>
      <w:r w:rsidRPr="00566C99">
        <w:rPr>
          <w:highlight w:val="yellow"/>
          <w:u w:val="single"/>
        </w:rPr>
        <w:t>spread over a volume of space</w:t>
      </w:r>
      <w:r w:rsidRPr="00AB0E37">
        <w:rPr>
          <w:u w:val="single"/>
        </w:rPr>
        <w:t>, not a single orbital surface, making collisions orders of magnitudes less likely.</w:t>
      </w:r>
      <w:r w:rsidRPr="00AB0E37">
        <w:rPr>
          <w:sz w:val="14"/>
        </w:rPr>
        <w:t xml:space="preserve"> Most </w:t>
      </w:r>
      <w:r w:rsidRPr="00566C99">
        <w:rPr>
          <w:highlight w:val="yellow"/>
          <w:u w:val="single"/>
        </w:rPr>
        <w:t>impact debris</w:t>
      </w:r>
      <w:r w:rsidRPr="00AB0E37">
        <w:rPr>
          <w:u w:val="single"/>
        </w:rPr>
        <w:t xml:space="preserve"> will </w:t>
      </w:r>
      <w:r w:rsidRPr="00566C99">
        <w:rPr>
          <w:highlight w:val="yellow"/>
          <w:u w:val="single"/>
        </w:rPr>
        <w:t>have a slower orbital velocity</w:t>
      </w:r>
      <w:r w:rsidRPr="00AB0E37">
        <w:rPr>
          <w:sz w:val="14"/>
        </w:rPr>
        <w:t xml:space="preserve"> than either of its original pieces - this makes it deorbit much sooner. Any collision will create large and small objects. </w:t>
      </w:r>
      <w:r w:rsidRPr="00566C99">
        <w:rPr>
          <w:b/>
          <w:bCs/>
          <w:highlight w:val="yellow"/>
          <w:u w:val="single"/>
        </w:rPr>
        <w:t>Small objects are much more affected by atmospheric drag and deorbit faster</w:t>
      </w:r>
      <w:r w:rsidRPr="00AB0E37">
        <w:rPr>
          <w:sz w:val="14"/>
        </w:rPr>
        <w:t xml:space="preserve">, even in a few months from high LEO. </w:t>
      </w:r>
      <w:r w:rsidRPr="00AB0E37">
        <w:rPr>
          <w:u w:val="single"/>
        </w:rPr>
        <w:t xml:space="preserve">Larger objects can be tracked by </w:t>
      </w:r>
      <w:proofErr w:type="gramStart"/>
      <w:r w:rsidRPr="00AB0E37">
        <w:rPr>
          <w:u w:val="single"/>
        </w:rPr>
        <w:t>earth based</w:t>
      </w:r>
      <w:proofErr w:type="gramEnd"/>
      <w:r w:rsidRPr="00AB0E37">
        <w:rPr>
          <w:u w:val="single"/>
        </w:rPr>
        <w:t xml:space="preserve"> radar and avoided</w:t>
      </w:r>
      <w:r w:rsidRPr="00AB0E37">
        <w:rPr>
          <w:sz w:val="14"/>
        </w:rPr>
        <w:t xml:space="preserve">. </w:t>
      </w:r>
      <w:r w:rsidRPr="00AB0E37">
        <w:rPr>
          <w:u w:val="single"/>
        </w:rPr>
        <w:t>The planned big new constellations are not in High LEO, but in Low LEO</w:t>
      </w:r>
      <w:r w:rsidRPr="00AB0E37">
        <w:rPr>
          <w:sz w:val="14"/>
        </w:rPr>
        <w:t xml:space="preserve"> for faster communications with the earth. </w:t>
      </w:r>
      <w:r w:rsidRPr="00AB0E37">
        <w:rPr>
          <w:u w:val="single"/>
        </w:rPr>
        <w:t>They aren’t an issue for Kessler</w:t>
      </w:r>
      <w:r w:rsidRPr="00AB0E37">
        <w:rPr>
          <w:sz w:val="14"/>
        </w:rPr>
        <w:t xml:space="preserve">. Most importantly, all new satellite launches since the 1990’s </w:t>
      </w:r>
      <w:proofErr w:type="gramStart"/>
      <w:r w:rsidRPr="00AB0E37">
        <w:rPr>
          <w:sz w:val="14"/>
        </w:rPr>
        <w:t>are</w:t>
      </w:r>
      <w:proofErr w:type="gramEnd"/>
      <w:r w:rsidRPr="00AB0E37">
        <w:rPr>
          <w:sz w:val="14"/>
        </w:rPr>
        <w:t xml:space="preserve"> required to include a plan to get rid of the satellite at the end of its useful life (usually by deorbiting) So the realistic worst case is that insurance premiums on satellites go up a bit. Given the current trend toward much smaller, cheaper micro satellites, this wouldn’t even have a huge effect. </w:t>
      </w:r>
      <w:r w:rsidRPr="00AB0E37">
        <w:rPr>
          <w:b/>
          <w:bCs/>
          <w:u w:val="single"/>
        </w:rPr>
        <w:t>I’m removing Kessler Syndrome from my list of things to worry about.</w:t>
      </w:r>
    </w:p>
    <w:p w14:paraId="22256835" w14:textId="129518DC" w:rsidR="00D85BC0" w:rsidRDefault="00D85BC0" w:rsidP="00D85BC0">
      <w:pPr>
        <w:pStyle w:val="Heading3"/>
      </w:pPr>
      <w:r>
        <w:lastRenderedPageBreak/>
        <w:t>Astronomy</w:t>
      </w:r>
    </w:p>
    <w:p w14:paraId="7CE76917" w14:textId="3EB3B629" w:rsidR="00D85BC0" w:rsidRDefault="00D85BC0" w:rsidP="00D85BC0">
      <w:pPr>
        <w:pStyle w:val="Heading4"/>
      </w:pPr>
      <w:r>
        <w:t>No reason why astronomy is the key cause to public determination; governments barely listen to citizens right now</w:t>
      </w:r>
    </w:p>
    <w:p w14:paraId="5BA5E981" w14:textId="59AC5042" w:rsidR="00D85BC0" w:rsidRDefault="00D85BC0" w:rsidP="00D85BC0">
      <w:pPr>
        <w:pStyle w:val="Heading4"/>
      </w:pPr>
      <w:r>
        <w:t xml:space="preserve">0 impact to </w:t>
      </w:r>
      <w:proofErr w:type="spellStart"/>
      <w:r>
        <w:t>starlink</w:t>
      </w:r>
      <w:proofErr w:type="spellEnd"/>
      <w:r>
        <w:t xml:space="preserve"> in astronomy and</w:t>
      </w:r>
    </w:p>
    <w:p w14:paraId="2569B379" w14:textId="55299B5D" w:rsidR="00D85BC0" w:rsidRDefault="00D85BC0" w:rsidP="00D85BC0">
      <w:pPr>
        <w:pStyle w:val="Heading4"/>
      </w:pPr>
      <w:r>
        <w:t xml:space="preserve">SpaceX satellites are key to </w:t>
      </w:r>
      <w:r>
        <w:t>solving poverty</w:t>
      </w:r>
    </w:p>
    <w:p w14:paraId="6316FC33" w14:textId="77777777" w:rsidR="00D85BC0" w:rsidRDefault="00D85BC0" w:rsidP="00D85BC0">
      <w:r>
        <w:t xml:space="preserve">James </w:t>
      </w:r>
      <w:proofErr w:type="spellStart"/>
      <w:r w:rsidRPr="005A48D5">
        <w:rPr>
          <w:rStyle w:val="Style13ptBold"/>
        </w:rPr>
        <w:t>Pethokoukis</w:t>
      </w:r>
      <w:proofErr w:type="spellEnd"/>
      <w:r w:rsidRPr="005A48D5">
        <w:rPr>
          <w:rStyle w:val="Style13ptBold"/>
        </w:rPr>
        <w:t xml:space="preserve"> 11/30</w:t>
      </w:r>
      <w:r>
        <w:t xml:space="preserve"> [</w:t>
      </w:r>
      <w:r w:rsidRPr="005A48D5">
        <w:t xml:space="preserve">James </w:t>
      </w:r>
      <w:proofErr w:type="spellStart"/>
      <w:r w:rsidRPr="005A48D5">
        <w:t>Pethokoukis</w:t>
      </w:r>
      <w:proofErr w:type="spellEnd"/>
      <w:r w:rsidRPr="005A48D5">
        <w:t xml:space="preserve">, a </w:t>
      </w:r>
      <w:proofErr w:type="gramStart"/>
      <w:r w:rsidRPr="005A48D5">
        <w:t>columnist</w:t>
      </w:r>
      <w:proofErr w:type="gramEnd"/>
      <w:r w:rsidRPr="005A48D5">
        <w:t xml:space="preserve"> and an economic policy analyst, is the Dewitt Wallace Fellow at the American Enterprise Institute, where he writes and edits the </w:t>
      </w:r>
      <w:proofErr w:type="spellStart"/>
      <w:r w:rsidRPr="005A48D5">
        <w:t>AEIdeas</w:t>
      </w:r>
      <w:proofErr w:type="spellEnd"/>
      <w:r w:rsidRPr="005A48D5">
        <w:t xml:space="preserve"> blog and hosts a weekly podcast, “Political Economy with James </w:t>
      </w:r>
      <w:proofErr w:type="spellStart"/>
      <w:r w:rsidRPr="005A48D5">
        <w:t>Pethokoukis</w:t>
      </w:r>
      <w:proofErr w:type="spellEnd"/>
      <w:r w:rsidRPr="005A48D5">
        <w:t>.” He is also a columnist for The Week and an official contributor to CNBC.</w:t>
      </w:r>
      <w:r>
        <w:t xml:space="preserve"> “Why a SpaceX bankruptcy would hurt the global poor” Faster, </w:t>
      </w:r>
      <w:proofErr w:type="gramStart"/>
      <w:r>
        <w:t>Please</w:t>
      </w:r>
      <w:proofErr w:type="gramEnd"/>
      <w:r>
        <w:t xml:space="preserve">! November 30, </w:t>
      </w:r>
      <w:proofErr w:type="gramStart"/>
      <w:r>
        <w:t>2021</w:t>
      </w:r>
      <w:proofErr w:type="gramEnd"/>
      <w:r>
        <w:t xml:space="preserve"> </w:t>
      </w:r>
      <w:hyperlink r:id="rId11" w:history="1">
        <w:r w:rsidRPr="00806989">
          <w:rPr>
            <w:rStyle w:val="Hyperlink"/>
          </w:rPr>
          <w:t>https://fasterplease.substack.com/p/-why-a-spacex-bankruptcy-would-hurt</w:t>
        </w:r>
      </w:hyperlink>
    </w:p>
    <w:p w14:paraId="03D6292A" w14:textId="2131450D" w:rsidR="00D85BC0" w:rsidRDefault="00D85BC0" w:rsidP="00D85BC0">
      <w:pPr>
        <w:rPr>
          <w:rStyle w:val="StyleUnderline"/>
        </w:rPr>
      </w:pPr>
      <w:r w:rsidRPr="00466038">
        <w:rPr>
          <w:sz w:val="12"/>
        </w:rPr>
        <w:t xml:space="preserve">I don’t have enough deep knowledge about SpaceX’s business or financials to reliably gauge the actual bankruptcy risk here, and the piece’s reporter is skeptical. I will note, however, that although the company is currently valued at around $100 billion, the bank Morgan Stanley assigns it a valuation “of somewhere between $5bn and $200bn, with uncertainty about its success accounting for the wide range,” according to The Economist. Starship and </w:t>
      </w:r>
      <w:proofErr w:type="spellStart"/>
      <w:r w:rsidRPr="00466038">
        <w:rPr>
          <w:sz w:val="12"/>
        </w:rPr>
        <w:t>Starlink</w:t>
      </w:r>
      <w:proofErr w:type="spellEnd"/>
      <w:r w:rsidRPr="00466038">
        <w:rPr>
          <w:sz w:val="12"/>
        </w:rPr>
        <w:t xml:space="preserve"> are key to that upper bound. (Also: A Morgan Stanley survey of “institutional investors and industry experts” expect SpaceX to become more valuable than Tesla, currently a trillion-dollar company. We’ll see.) </w:t>
      </w:r>
      <w:proofErr w:type="gramStart"/>
      <w:r w:rsidRPr="00466038">
        <w:rPr>
          <w:sz w:val="12"/>
        </w:rPr>
        <w:t>So</w:t>
      </w:r>
      <w:proofErr w:type="gramEnd"/>
      <w:r w:rsidRPr="00466038">
        <w:rPr>
          <w:sz w:val="12"/>
        </w:rPr>
        <w:t xml:space="preserve"> it’s not surprising that Musk emphasizes the importance of the </w:t>
      </w:r>
      <w:proofErr w:type="spellStart"/>
      <w:r w:rsidRPr="00566C99">
        <w:rPr>
          <w:rStyle w:val="StyleUnderline"/>
          <w:highlight w:val="yellow"/>
        </w:rPr>
        <w:t>Starlink</w:t>
      </w:r>
      <w:proofErr w:type="spellEnd"/>
      <w:r w:rsidRPr="00566C99">
        <w:rPr>
          <w:rStyle w:val="StyleUnderline"/>
          <w:highlight w:val="yellow"/>
        </w:rPr>
        <w:t xml:space="preserve"> internet</w:t>
      </w:r>
      <w:r w:rsidRPr="00466038">
        <w:rPr>
          <w:rStyle w:val="StyleUnderline"/>
        </w:rPr>
        <w:t xml:space="preserve"> satellite venture here</w:t>
      </w:r>
      <w:r w:rsidRPr="00466038">
        <w:rPr>
          <w:sz w:val="12"/>
        </w:rPr>
        <w:t xml:space="preserve">, especially its next incarnation. Now go and Twitter search on the terms “Musk,” “ruining,” and “sky,” and you’ll find plenty of complaints about the </w:t>
      </w:r>
      <w:proofErr w:type="spellStart"/>
      <w:r w:rsidRPr="00466038">
        <w:rPr>
          <w:sz w:val="12"/>
        </w:rPr>
        <w:t>Starlink</w:t>
      </w:r>
      <w:proofErr w:type="spellEnd"/>
      <w:r w:rsidRPr="00466038">
        <w:rPr>
          <w:sz w:val="12"/>
        </w:rPr>
        <w:t xml:space="preserve"> constellation — </w:t>
      </w:r>
      <w:r w:rsidRPr="00466038">
        <w:rPr>
          <w:rStyle w:val="StyleUnderline"/>
        </w:rPr>
        <w:t xml:space="preserve">with currently </w:t>
      </w:r>
      <w:r w:rsidRPr="00566C99">
        <w:rPr>
          <w:rStyle w:val="StyleUnderline"/>
          <w:highlight w:val="yellow"/>
        </w:rPr>
        <w:t>more than 1,700 satellites</w:t>
      </w:r>
      <w:r w:rsidRPr="00466038">
        <w:rPr>
          <w:rStyle w:val="StyleUnderline"/>
        </w:rPr>
        <w:t xml:space="preserve"> in low-Earth orbit.</w:t>
      </w:r>
      <w:r w:rsidRPr="00466038">
        <w:rPr>
          <w:sz w:val="12"/>
        </w:rPr>
        <w:t xml:space="preserve"> For many of these keyboard critics, </w:t>
      </w:r>
      <w:proofErr w:type="spellStart"/>
      <w:r w:rsidRPr="00466038">
        <w:rPr>
          <w:sz w:val="12"/>
        </w:rPr>
        <w:t>Starlink</w:t>
      </w:r>
      <w:proofErr w:type="spellEnd"/>
      <w:r w:rsidRPr="00466038">
        <w:rPr>
          <w:sz w:val="12"/>
        </w:rPr>
        <w:t xml:space="preserve"> is nothing more than an </w:t>
      </w:r>
      <w:proofErr w:type="spellStart"/>
      <w:r w:rsidRPr="00466038">
        <w:rPr>
          <w:sz w:val="12"/>
        </w:rPr>
        <w:t>uberbillionaire's</w:t>
      </w:r>
      <w:proofErr w:type="spellEnd"/>
      <w:r w:rsidRPr="00466038">
        <w:rPr>
          <w:sz w:val="12"/>
        </w:rPr>
        <w:t xml:space="preserve"> reckless effort to become an even wealthier </w:t>
      </w:r>
      <w:proofErr w:type="spellStart"/>
      <w:r w:rsidRPr="00466038">
        <w:rPr>
          <w:sz w:val="12"/>
        </w:rPr>
        <w:t>uberbillionaire</w:t>
      </w:r>
      <w:proofErr w:type="spellEnd"/>
      <w:r w:rsidRPr="00466038">
        <w:rPr>
          <w:sz w:val="12"/>
        </w:rPr>
        <w:t xml:space="preserve">. Or maybe it’s just another </w:t>
      </w:r>
      <w:proofErr w:type="spellStart"/>
      <w:r w:rsidRPr="00466038">
        <w:rPr>
          <w:sz w:val="12"/>
        </w:rPr>
        <w:t>Muskian</w:t>
      </w:r>
      <w:proofErr w:type="spellEnd"/>
      <w:r w:rsidRPr="00466038">
        <w:rPr>
          <w:sz w:val="12"/>
        </w:rPr>
        <w:t xml:space="preserve"> vanity project, like building rockets to Mars. Either way, these diehard anti-</w:t>
      </w:r>
      <w:proofErr w:type="spellStart"/>
      <w:r w:rsidRPr="00466038">
        <w:rPr>
          <w:sz w:val="12"/>
        </w:rPr>
        <w:t>Muskers</w:t>
      </w:r>
      <w:proofErr w:type="spellEnd"/>
      <w:r w:rsidRPr="00466038">
        <w:rPr>
          <w:sz w:val="12"/>
        </w:rPr>
        <w:t xml:space="preserve"> see a cluttered sky for visual astronomers, both amateur and professional, as a horrific tradeoff just so the entrepreneur can sell global internet access. Now, the extreme version of this critique is unserious, little more than anti-billionaire emoting. The profit potential of </w:t>
      </w:r>
      <w:proofErr w:type="spellStart"/>
      <w:r w:rsidRPr="00466038">
        <w:rPr>
          <w:sz w:val="12"/>
        </w:rPr>
        <w:t>Starlink</w:t>
      </w:r>
      <w:proofErr w:type="spellEnd"/>
      <w:r w:rsidRPr="00466038">
        <w:rPr>
          <w:sz w:val="12"/>
        </w:rPr>
        <w:t xml:space="preserve"> is unclear, though it seems to be Musk’s goal that the telecom business will one day help fund his Mars ambitions. But the venture isn’t there yet. Last summer, Musk estimated that </w:t>
      </w:r>
      <w:proofErr w:type="spellStart"/>
      <w:r w:rsidRPr="00466038">
        <w:rPr>
          <w:sz w:val="12"/>
        </w:rPr>
        <w:t>Starlink</w:t>
      </w:r>
      <w:proofErr w:type="spellEnd"/>
      <w:r w:rsidRPr="00466038">
        <w:rPr>
          <w:sz w:val="12"/>
        </w:rPr>
        <w:t xml:space="preserve"> would likely need </w:t>
      </w:r>
      <w:r w:rsidRPr="00E074CC">
        <w:rPr>
          <w:sz w:val="12"/>
        </w:rPr>
        <w:t>between</w:t>
      </w:r>
      <w:r w:rsidRPr="00466038">
        <w:rPr>
          <w:sz w:val="12"/>
        </w:rPr>
        <w:t xml:space="preserve"> $20 billion and $30 billion in investment. "If we succeed in not going bankrupt, then that'll be great, and we can move on from there," Musk said. For now, </w:t>
      </w:r>
      <w:proofErr w:type="spellStart"/>
      <w:r w:rsidRPr="00466038">
        <w:rPr>
          <w:rStyle w:val="StyleUnderline"/>
        </w:rPr>
        <w:t>Starlink</w:t>
      </w:r>
      <w:proofErr w:type="spellEnd"/>
      <w:r w:rsidRPr="00466038">
        <w:rPr>
          <w:rStyle w:val="StyleUnderline"/>
        </w:rPr>
        <w:t xml:space="preserve"> </w:t>
      </w:r>
      <w:r w:rsidRPr="00566C99">
        <w:rPr>
          <w:rStyle w:val="StyleUnderline"/>
          <w:highlight w:val="yellow"/>
        </w:rPr>
        <w:t>aims to add another 1,000</w:t>
      </w:r>
      <w:r w:rsidRPr="00466038">
        <w:rPr>
          <w:rStyle w:val="StyleUnderline"/>
        </w:rPr>
        <w:t xml:space="preserve"> satellites </w:t>
      </w:r>
      <w:r w:rsidRPr="00566C99">
        <w:rPr>
          <w:rStyle w:val="StyleUnderline"/>
          <w:highlight w:val="yellow"/>
        </w:rPr>
        <w:t>a year</w:t>
      </w:r>
      <w:r w:rsidRPr="00466038">
        <w:rPr>
          <w:sz w:val="12"/>
        </w:rPr>
        <w:t xml:space="preserve">, even more when Starship is operational. That is, assuming Starship become operational. But the astronomy issue is a real one, as SpaceX has acknowledged. And after astronomer complaints about the brightness of the first group of 60 satellites launched in 2019, SpaceX developed a work-around to minimize the glare from solar reflection on subsequent launches. Of course, some scientists don’t want to rely on the goodwill of SpaceX and other satellite companies. They see an international regulatory agreement, perhaps a new protocol under the Outer Space Treaty, as a necessity. But as such an add-on is unlikely to happen anytime soon, notes The Economist, “not least because other issues raised by the mega constellations, such as risks from debris, will doubtless seem more pressing.” Here’s one of the many pictures floating around the Internet showing the impact of </w:t>
      </w:r>
      <w:proofErr w:type="spellStart"/>
      <w:r w:rsidRPr="00466038">
        <w:rPr>
          <w:sz w:val="12"/>
        </w:rPr>
        <w:t>Starlink</w:t>
      </w:r>
      <w:proofErr w:type="spellEnd"/>
      <w:r w:rsidRPr="00466038">
        <w:rPr>
          <w:sz w:val="12"/>
        </w:rPr>
        <w:t xml:space="preserve"> satellites — “the 333-second exposure shows at least 19 satellites passing overhead” — on astronomical observations, via the </w:t>
      </w:r>
      <w:proofErr w:type="spellStart"/>
      <w:r w:rsidRPr="00466038">
        <w:rPr>
          <w:sz w:val="12"/>
        </w:rPr>
        <w:t>IFLScience</w:t>
      </w:r>
      <w:proofErr w:type="spellEnd"/>
      <w:r w:rsidRPr="00466038">
        <w:rPr>
          <w:sz w:val="12"/>
        </w:rPr>
        <w:t xml:space="preserve"> website: Of course, framing the trade-off as the above picture vs. “better global internet” doesn’t quite capture the benefits of the latter. And they are considerable. </w:t>
      </w:r>
      <w:r w:rsidRPr="00566C99">
        <w:rPr>
          <w:rStyle w:val="StyleUnderline"/>
          <w:highlight w:val="yellow"/>
        </w:rPr>
        <w:t>There remains</w:t>
      </w:r>
      <w:r w:rsidRPr="00326D56">
        <w:rPr>
          <w:rStyle w:val="StyleUnderline"/>
        </w:rPr>
        <w:t xml:space="preserve"> a stark digital </w:t>
      </w:r>
      <w:r w:rsidRPr="00566C99">
        <w:rPr>
          <w:rStyle w:val="StyleUnderline"/>
          <w:highlight w:val="yellow"/>
        </w:rPr>
        <w:t>divide in global internet access.</w:t>
      </w:r>
      <w:r w:rsidRPr="00326D56">
        <w:rPr>
          <w:rStyle w:val="StyleUnderline"/>
        </w:rPr>
        <w:t xml:space="preserve"> As the World Economic Forum notes: “Globally, only just over </w:t>
      </w:r>
      <w:r w:rsidRPr="00566C99">
        <w:rPr>
          <w:rStyle w:val="StyleUnderline"/>
          <w:highlight w:val="yellow"/>
        </w:rPr>
        <w:t>half of households</w:t>
      </w:r>
      <w:r w:rsidRPr="00326D56">
        <w:rPr>
          <w:rStyle w:val="StyleUnderline"/>
        </w:rPr>
        <w:t xml:space="preserve"> (55 percent) </w:t>
      </w:r>
      <w:r w:rsidRPr="00566C99">
        <w:rPr>
          <w:rStyle w:val="StyleUnderline"/>
          <w:highlight w:val="yellow"/>
        </w:rPr>
        <w:t>have an internet connection</w:t>
      </w:r>
      <w:r w:rsidRPr="00326D56">
        <w:rPr>
          <w:rStyle w:val="StyleUnderline"/>
        </w:rPr>
        <w:t xml:space="preserve">, according to UNESCO. </w:t>
      </w:r>
      <w:r w:rsidRPr="00566C99">
        <w:rPr>
          <w:rStyle w:val="StyleUnderline"/>
          <w:highlight w:val="yellow"/>
        </w:rPr>
        <w:t>In the developed world, 87 percent</w:t>
      </w:r>
      <w:r w:rsidRPr="00326D56">
        <w:rPr>
          <w:rStyle w:val="StyleUnderline"/>
        </w:rPr>
        <w:t xml:space="preserve"> are connected compared </w:t>
      </w:r>
      <w:r w:rsidRPr="00566C99">
        <w:rPr>
          <w:rStyle w:val="StyleUnderline"/>
          <w:highlight w:val="yellow"/>
        </w:rPr>
        <w:t>with 47 percent in developing nations</w:t>
      </w:r>
      <w:r w:rsidRPr="00326D56">
        <w:rPr>
          <w:rStyle w:val="StyleUnderline"/>
        </w:rPr>
        <w:t xml:space="preserve">, </w:t>
      </w:r>
      <w:r w:rsidRPr="00566C99">
        <w:rPr>
          <w:rStyle w:val="StyleUnderline"/>
          <w:highlight w:val="yellow"/>
        </w:rPr>
        <w:t>and</w:t>
      </w:r>
      <w:r w:rsidRPr="00326D56">
        <w:rPr>
          <w:rStyle w:val="StyleUnderline"/>
        </w:rPr>
        <w:t xml:space="preserve"> just </w:t>
      </w:r>
      <w:r w:rsidRPr="00566C99">
        <w:rPr>
          <w:rStyle w:val="StyleUnderline"/>
          <w:highlight w:val="yellow"/>
        </w:rPr>
        <w:t>19 percent in the least developed countries.”</w:t>
      </w:r>
      <w:r w:rsidRPr="00466038">
        <w:rPr>
          <w:sz w:val="12"/>
        </w:rPr>
        <w:t xml:space="preserve"> It seems </w:t>
      </w:r>
      <w:proofErr w:type="gramStart"/>
      <w:r w:rsidRPr="00E074CC">
        <w:rPr>
          <w:sz w:val="12"/>
        </w:rPr>
        <w:t>pretty clear</w:t>
      </w:r>
      <w:proofErr w:type="gramEnd"/>
      <w:r w:rsidRPr="00E074CC">
        <w:rPr>
          <w:sz w:val="12"/>
        </w:rPr>
        <w:t xml:space="preserve"> that </w:t>
      </w:r>
      <w:r w:rsidRPr="00E074CC">
        <w:rPr>
          <w:rStyle w:val="StyleUnderline"/>
        </w:rPr>
        <w:t>broadband internet access brings considerable economic gains, particularly to poorer countries.</w:t>
      </w:r>
      <w:r w:rsidRPr="00E074CC">
        <w:rPr>
          <w:sz w:val="12"/>
        </w:rPr>
        <w:t xml:space="preserve"> (Musk has specifically said this is a goal of </w:t>
      </w:r>
      <w:proofErr w:type="spellStart"/>
      <w:r w:rsidRPr="00E074CC">
        <w:rPr>
          <w:sz w:val="12"/>
        </w:rPr>
        <w:t>Starlink</w:t>
      </w:r>
      <w:proofErr w:type="spellEnd"/>
      <w:r w:rsidRPr="00E074CC">
        <w:rPr>
          <w:sz w:val="12"/>
        </w:rPr>
        <w:t>.) Here are a few examples from the August 2021 analysis “The Economic Impact of Internet Connectivity in Developing Countries” by</w:t>
      </w:r>
      <w:r w:rsidRPr="00466038">
        <w:rPr>
          <w:sz w:val="12"/>
        </w:rPr>
        <w:t xml:space="preserve"> Jonas </w:t>
      </w:r>
      <w:proofErr w:type="spellStart"/>
      <w:r w:rsidRPr="00466038">
        <w:rPr>
          <w:sz w:val="12"/>
        </w:rPr>
        <w:t>Hjort</w:t>
      </w:r>
      <w:proofErr w:type="spellEnd"/>
      <w:r w:rsidRPr="00466038">
        <w:rPr>
          <w:sz w:val="12"/>
        </w:rPr>
        <w:t xml:space="preserve"> (Columbia University) and Lin Tian (INSEAD): </w:t>
      </w:r>
      <w:r w:rsidRPr="00326D56">
        <w:rPr>
          <w:rStyle w:val="StyleUnderline"/>
        </w:rPr>
        <w:t>Quite a few studies convincingly estimate the effect on consumption</w:t>
      </w:r>
      <w:r w:rsidRPr="00466038">
        <w:rPr>
          <w:sz w:val="12"/>
        </w:rPr>
        <w:t xml:space="preserve"> of specific internet-enabled technologies (rather than internet connectivity itself) through model-based approaches, and a few do so more directly. </w:t>
      </w:r>
      <w:r w:rsidRPr="00566C99">
        <w:rPr>
          <w:rStyle w:val="StyleUnderline"/>
          <w:highlight w:val="yellow"/>
        </w:rPr>
        <w:t>Jack &amp; Suri</w:t>
      </w:r>
      <w:r w:rsidRPr="00326D56">
        <w:rPr>
          <w:rStyle w:val="StyleUnderline"/>
        </w:rPr>
        <w:t xml:space="preserve"> (2014) </w:t>
      </w:r>
      <w:r w:rsidRPr="00566C99">
        <w:rPr>
          <w:rStyle w:val="StyleUnderline"/>
          <w:highlight w:val="yellow"/>
        </w:rPr>
        <w:t>show that access</w:t>
      </w:r>
      <w:r w:rsidRPr="00326D56">
        <w:rPr>
          <w:rStyle w:val="StyleUnderline"/>
        </w:rPr>
        <w:t xml:space="preserve"> to mobile money </w:t>
      </w:r>
      <w:r w:rsidRPr="00566C99">
        <w:rPr>
          <w:rStyle w:val="StyleUnderline"/>
          <w:highlight w:val="yellow"/>
        </w:rPr>
        <w:t>decreased consumption poverty</w:t>
      </w:r>
      <w:r w:rsidRPr="00326D56">
        <w:rPr>
          <w:rStyle w:val="StyleUnderline"/>
        </w:rPr>
        <w:t xml:space="preserve"> </w:t>
      </w:r>
    </w:p>
    <w:p w14:paraId="428FE5A5" w14:textId="3E2C290E" w:rsidR="00D85BC0" w:rsidRDefault="00E074CC" w:rsidP="00E074CC">
      <w:pPr>
        <w:pStyle w:val="Heading3"/>
      </w:pPr>
      <w:r>
        <w:lastRenderedPageBreak/>
        <w:t>Control</w:t>
      </w:r>
    </w:p>
    <w:p w14:paraId="3F2FCDE3" w14:textId="10EE792C" w:rsidR="00E074CC" w:rsidRDefault="00E074CC" w:rsidP="00E074CC">
      <w:pPr>
        <w:pStyle w:val="Heading4"/>
      </w:pPr>
      <w:proofErr w:type="spellStart"/>
      <w:r>
        <w:t>Govs</w:t>
      </w:r>
      <w:proofErr w:type="spellEnd"/>
      <w:r>
        <w:t xml:space="preserve"> don’t listen to the public, they listen to lobbyists/elites</w:t>
      </w:r>
    </w:p>
    <w:p w14:paraId="27AB4CAD" w14:textId="3ECFE09A" w:rsidR="00E074CC" w:rsidRDefault="00E074CC" w:rsidP="00E074CC">
      <w:pPr>
        <w:pStyle w:val="Heading4"/>
      </w:pPr>
      <w:r>
        <w:t xml:space="preserve">Private space investments benefit the public, stuff like </w:t>
      </w:r>
      <w:proofErr w:type="spellStart"/>
      <w:r>
        <w:t>starlink</w:t>
      </w:r>
      <w:proofErr w:type="spellEnd"/>
      <w:r>
        <w:t xml:space="preserve"> and asteroid mining prove that private space companies can benefit people on earth</w:t>
      </w:r>
    </w:p>
    <w:p w14:paraId="47E84D8F" w14:textId="3FDA7202" w:rsidR="00E074CC" w:rsidRDefault="00E074CC" w:rsidP="00E074CC">
      <w:pPr>
        <w:pStyle w:val="Heading4"/>
      </w:pPr>
      <w:r>
        <w:t>Musk and Bezos aren’t out in space to be evil, they’re out there to provide services and products to people on earth which benefit humanity</w:t>
      </w:r>
    </w:p>
    <w:p w14:paraId="0E5A2D21" w14:textId="7A32C2F5" w:rsidR="00E074CC" w:rsidRPr="00E074CC" w:rsidRDefault="00E074CC" w:rsidP="00E074CC">
      <w:pPr>
        <w:pStyle w:val="Heading4"/>
      </w:pPr>
      <w:r>
        <w:t xml:space="preserve">Private space k2 exploring space, stuff like </w:t>
      </w:r>
      <w:proofErr w:type="spellStart"/>
      <w:r>
        <w:t>james</w:t>
      </w:r>
      <w:proofErr w:type="spellEnd"/>
      <w:r>
        <w:t xml:space="preserve"> </w:t>
      </w:r>
      <w:proofErr w:type="spellStart"/>
      <w:r>
        <w:t>webb</w:t>
      </w:r>
      <w:proofErr w:type="spellEnd"/>
      <w:r>
        <w:t xml:space="preserve"> prove that the gov is completely incompetent + slow at realizing the benefits of space</w:t>
      </w:r>
    </w:p>
    <w:sectPr w:rsidR="00E074CC" w:rsidRPr="00E074C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1D20E3"/>
    <w:multiLevelType w:val="hybridMultilevel"/>
    <w:tmpl w:val="DFC401F8"/>
    <w:lvl w:ilvl="0" w:tplc="6B7AB3D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6D4769"/>
    <w:multiLevelType w:val="hybridMultilevel"/>
    <w:tmpl w:val="86B2E0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CB418C"/>
    <w:multiLevelType w:val="hybridMultilevel"/>
    <w:tmpl w:val="74CE7CA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5F17DE"/>
    <w:multiLevelType w:val="hybridMultilevel"/>
    <w:tmpl w:val="83B657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991FC0"/>
    <w:multiLevelType w:val="hybridMultilevel"/>
    <w:tmpl w:val="A712F0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AD0BB1"/>
    <w:multiLevelType w:val="hybridMultilevel"/>
    <w:tmpl w:val="A0F8C9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2E2BF1"/>
    <w:multiLevelType w:val="hybridMultilevel"/>
    <w:tmpl w:val="F4FE5B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6"/>
  </w:num>
  <w:num w:numId="14">
    <w:abstractNumId w:val="15"/>
  </w:num>
  <w:num w:numId="15">
    <w:abstractNumId w:val="17"/>
  </w:num>
  <w:num w:numId="16">
    <w:abstractNumId w:val="12"/>
  </w:num>
  <w:num w:numId="17">
    <w:abstractNumId w:val="1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3447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00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155E"/>
    <w:rsid w:val="000D1915"/>
    <w:rsid w:val="000D26A6"/>
    <w:rsid w:val="000D2B90"/>
    <w:rsid w:val="000D6ED8"/>
    <w:rsid w:val="000D717B"/>
    <w:rsid w:val="00100B28"/>
    <w:rsid w:val="00117316"/>
    <w:rsid w:val="001209B4"/>
    <w:rsid w:val="001443D2"/>
    <w:rsid w:val="0016359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123B"/>
    <w:rsid w:val="002343FE"/>
    <w:rsid w:val="00235F7B"/>
    <w:rsid w:val="002502CF"/>
    <w:rsid w:val="00267EBB"/>
    <w:rsid w:val="0027023B"/>
    <w:rsid w:val="00272F3F"/>
    <w:rsid w:val="00274EDB"/>
    <w:rsid w:val="0027729E"/>
    <w:rsid w:val="002843B2"/>
    <w:rsid w:val="00284ED6"/>
    <w:rsid w:val="00287FC1"/>
    <w:rsid w:val="00290C5A"/>
    <w:rsid w:val="00290C92"/>
    <w:rsid w:val="0029647A"/>
    <w:rsid w:val="00296504"/>
    <w:rsid w:val="002B5511"/>
    <w:rsid w:val="002B7ACF"/>
    <w:rsid w:val="002E016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597"/>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178B2"/>
    <w:rsid w:val="00522065"/>
    <w:rsid w:val="005224F2"/>
    <w:rsid w:val="00533F1C"/>
    <w:rsid w:val="00536D8B"/>
    <w:rsid w:val="005379C3"/>
    <w:rsid w:val="005519C2"/>
    <w:rsid w:val="005523E0"/>
    <w:rsid w:val="0055320F"/>
    <w:rsid w:val="0055699B"/>
    <w:rsid w:val="0056020A"/>
    <w:rsid w:val="00563D3D"/>
    <w:rsid w:val="005659AA"/>
    <w:rsid w:val="00566C99"/>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0538"/>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B7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4479"/>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53DF"/>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BC0"/>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074CC"/>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2346"/>
    <w:rsid w:val="00EE54B4"/>
    <w:rsid w:val="00EF1AD8"/>
    <w:rsid w:val="00EF2B5C"/>
    <w:rsid w:val="00EF7794"/>
    <w:rsid w:val="00F02046"/>
    <w:rsid w:val="00F02F53"/>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618F54"/>
  <w14:defaultImageDpi w14:val="300"/>
  <w15:docId w15:val="{B32DEF9A-B2EB-8844-9263-0792E7191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4600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344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3447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Index Headers,Tags v 2,3: Cite,Char1, Char Char Char Char Char Char Char Char, Char Char Char Char Char Char Char,Char Char Char Char Char Char Char Char,Char Char Char Char Char Char Char,Underlines,Heading 3 Char3,Heading 3 Char1 Char"/>
    <w:basedOn w:val="Normal"/>
    <w:next w:val="Normal"/>
    <w:link w:val="Heading3Char"/>
    <w:uiPriority w:val="9"/>
    <w:unhideWhenUsed/>
    <w:qFormat/>
    <w:rsid w:val="0093447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No Spacing11111,No Spacing111111,ta,no read,No Spacing211,No Spacing12,No Spacing2111,TAG,t,C, Ch,small space,No Spacing4,Ta,No Spacing5,tags,T"/>
    <w:basedOn w:val="Normal"/>
    <w:next w:val="Normal"/>
    <w:link w:val="Heading4Char"/>
    <w:uiPriority w:val="9"/>
    <w:unhideWhenUsed/>
    <w:qFormat/>
    <w:rsid w:val="0093447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344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4479"/>
  </w:style>
  <w:style w:type="character" w:customStyle="1" w:styleId="Heading1Char">
    <w:name w:val="Heading 1 Char"/>
    <w:aliases w:val="Pocket Char"/>
    <w:basedOn w:val="DefaultParagraphFont"/>
    <w:link w:val="Heading1"/>
    <w:uiPriority w:val="9"/>
    <w:rsid w:val="0093447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34479"/>
    <w:rPr>
      <w:rFonts w:ascii="Calibri" w:eastAsiaTheme="majorEastAsia" w:hAnsi="Calibri" w:cstheme="majorBidi"/>
      <w:b/>
      <w:bCs/>
      <w:sz w:val="44"/>
      <w:szCs w:val="44"/>
      <w:u w:val="double"/>
    </w:rPr>
  </w:style>
  <w:style w:type="character" w:customStyle="1" w:styleId="Heading3Char">
    <w:name w:val="Heading 3 Char"/>
    <w:aliases w:val="Block Char,Index Headers Char,Tags v 2 Char,3: Cite Char,Char1 Char, Char Char Char Char Char Char Char Char Char, Char Char Char Char Char Char Char Char1,Char Char Char Char Char Char Char Char Char,Underlines Char,Heading 3 Char3 Char"/>
    <w:basedOn w:val="DefaultParagraphFont"/>
    <w:link w:val="Heading3"/>
    <w:uiPriority w:val="9"/>
    <w:rsid w:val="00934479"/>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1,Heading 2 Char1 Char Char Char1,Ch Char,No Spacing11111 Char,No Spacing111111 Char,ta Char,no read Char,No Spacing211 Char,t Char"/>
    <w:basedOn w:val="DefaultParagraphFont"/>
    <w:link w:val="Heading4"/>
    <w:uiPriority w:val="9"/>
    <w:rsid w:val="0093447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34479"/>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8"/>
    <w:basedOn w:val="DefaultParagraphFont"/>
    <w:uiPriority w:val="1"/>
    <w:qFormat/>
    <w:rsid w:val="00934479"/>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93447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3447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Block Char1,TAG ,cite"/>
    <w:basedOn w:val="DefaultParagraphFont"/>
    <w:link w:val="Card"/>
    <w:uiPriority w:val="99"/>
    <w:unhideWhenUsed/>
    <w:rsid w:val="00934479"/>
    <w:rPr>
      <w:color w:val="auto"/>
      <w:u w:val="none"/>
    </w:rPr>
  </w:style>
  <w:style w:type="paragraph" w:styleId="DocumentMap">
    <w:name w:val="Document Map"/>
    <w:basedOn w:val="Normal"/>
    <w:link w:val="DocumentMapChar"/>
    <w:uiPriority w:val="99"/>
    <w:semiHidden/>
    <w:unhideWhenUsed/>
    <w:rsid w:val="0093447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34479"/>
    <w:rPr>
      <w:rFonts w:ascii="Lucida Grande" w:hAnsi="Lucida Grande" w:cs="Lucida Grande"/>
    </w:rPr>
  </w:style>
  <w:style w:type="paragraph" w:customStyle="1" w:styleId="Card">
    <w:name w:val="Card"/>
    <w:aliases w:val="card,No Spacing31,No Spacing22,No Spacing3,tag,No Spacing1121,No Spacing41,No Spacing111112,No Spacing112,Small Text,Tag and Cite,nonunderlined,Tag and Ci,Dont use,Tags,Debate Text,No Spacing11,No Spacing111,No Spacing2,Read stuff,No Spacing1111"/>
    <w:basedOn w:val="Heading1"/>
    <w:link w:val="Hyperlink"/>
    <w:autoRedefine/>
    <w:uiPriority w:val="6"/>
    <w:qFormat/>
    <w:rsid w:val="0004600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04600C"/>
    <w:pPr>
      <w:spacing w:after="0" w:line="240"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04600C"/>
    <w:rPr>
      <w:sz w:val="22"/>
      <w:u w:val="single"/>
    </w:rPr>
  </w:style>
  <w:style w:type="paragraph" w:customStyle="1" w:styleId="Emphasis1">
    <w:name w:val="Emphasis1"/>
    <w:basedOn w:val="Normal"/>
    <w:autoRedefine/>
    <w:uiPriority w:val="20"/>
    <w:qFormat/>
    <w:rsid w:val="0004600C"/>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Card Format,Note Level 21,ClearFormatting,Clear,DDI Tag,Tag Title,No Spacing51,No Spacing11211,Medium Grid 21,Very Small Text"/>
    <w:basedOn w:val="Heading1"/>
    <w:autoRedefine/>
    <w:uiPriority w:val="99"/>
    <w:qFormat/>
    <w:rsid w:val="00D85BC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underline">
    <w:name w:val="underline"/>
    <w:basedOn w:val="DefaultParagraphFont"/>
    <w:rsid w:val="003E4597"/>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asterplease.substack.com/p/-why-a-spacex-bankruptcy-would-hurt" TargetMode="External"/><Relationship Id="rId5" Type="http://schemas.openxmlformats.org/officeDocument/2006/relationships/numbering" Target="numbering.xml"/><Relationship Id="rId10" Type="http://schemas.openxmlformats.org/officeDocument/2006/relationships/hyperlink" Target="https://www.openasia.asia/the-united-states-and-china-competition-for-superiority-in-space-to-protect-resources-and-weapon-systems/" TargetMode="External"/><Relationship Id="rId4" Type="http://schemas.openxmlformats.org/officeDocument/2006/relationships/customXml" Target="../customXml/item4.xml"/><Relationship Id="rId9" Type="http://schemas.openxmlformats.org/officeDocument/2006/relationships/hyperlink" Target="https://foreignpolicy.com/2019/08/22/america-is-losing-the-second-space-race-to-chin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59</TotalTime>
  <Pages>23</Pages>
  <Words>12540</Words>
  <Characters>71483</Characters>
  <Application>Microsoft Office Word</Application>
  <DocSecurity>0</DocSecurity>
  <Lines>595</Lines>
  <Paragraphs>167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83856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Maxwell Lee</cp:lastModifiedBy>
  <cp:revision>6</cp:revision>
  <dcterms:created xsi:type="dcterms:W3CDTF">2022-02-20T02:13:00Z</dcterms:created>
  <dcterms:modified xsi:type="dcterms:W3CDTF">2022-02-20T04:15:00Z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