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59AC" w14:textId="2F30FFE5" w:rsidR="00B00BD9" w:rsidRDefault="0054518F" w:rsidP="00B00BD9">
      <w:pPr>
        <w:pStyle w:val="Heading2"/>
      </w:pPr>
      <w:proofErr w:type="spellStart"/>
      <w:r>
        <w:t>Ineq</w:t>
      </w:r>
      <w:proofErr w:type="spellEnd"/>
      <w:r w:rsidR="003A5671">
        <w:t xml:space="preserve"> </w:t>
      </w:r>
      <w:r w:rsidR="00B00BD9">
        <w:t>1AC</w:t>
      </w:r>
    </w:p>
    <w:p w14:paraId="47C20A61" w14:textId="77777777" w:rsidR="00B00BD9" w:rsidRDefault="00B00BD9" w:rsidP="00B00BD9">
      <w:pPr>
        <w:pStyle w:val="Heading3"/>
      </w:pPr>
      <w:r>
        <w:lastRenderedPageBreak/>
        <w:t>Advantage: Space Industrial Complex</w:t>
      </w:r>
    </w:p>
    <w:p w14:paraId="7A14FE7B" w14:textId="77777777" w:rsidR="00B00BD9" w:rsidRDefault="00B00BD9" w:rsidP="00B00BD9">
      <w:pPr>
        <w:pStyle w:val="Heading4"/>
      </w:pPr>
      <w:r>
        <w:t>1. Private space activity is expanding, 2022 is the crucial year to demonstrate profitability</w:t>
      </w:r>
    </w:p>
    <w:p w14:paraId="1273AD52" w14:textId="77777777" w:rsidR="00B00BD9" w:rsidRPr="00CB6CFC" w:rsidRDefault="00B00BD9" w:rsidP="00B00BD9">
      <w:pPr>
        <w:rPr>
          <w:rStyle w:val="Style13ptBold"/>
        </w:rPr>
      </w:pPr>
      <w:r w:rsidRPr="00CB6CFC">
        <w:rPr>
          <w:rStyle w:val="Style13ptBold"/>
        </w:rPr>
        <w:t>Kramer 1-4-22</w:t>
      </w:r>
    </w:p>
    <w:p w14:paraId="7ACCE758" w14:textId="77777777" w:rsidR="00B00BD9" w:rsidRPr="00CB6CFC" w:rsidRDefault="00B00BD9" w:rsidP="00B00BD9">
      <w:pPr>
        <w:rPr>
          <w:sz w:val="16"/>
          <w:lang w:val="es-ES"/>
        </w:rPr>
      </w:pPr>
      <w:r w:rsidRPr="00CB6CFC">
        <w:rPr>
          <w:sz w:val="16"/>
          <w:lang w:val="es-ES"/>
        </w:rPr>
        <w:t>(Miriam</w:t>
      </w:r>
      <w:r>
        <w:rPr>
          <w:sz w:val="16"/>
          <w:lang w:val="es-ES"/>
        </w:rPr>
        <w:t xml:space="preserve"> </w:t>
      </w:r>
      <w:proofErr w:type="spellStart"/>
      <w:r>
        <w:rPr>
          <w:sz w:val="16"/>
          <w:lang w:val="es-ES"/>
        </w:rPr>
        <w:t>Kramer</w:t>
      </w:r>
      <w:proofErr w:type="spellEnd"/>
      <w:r>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of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of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to </w:t>
      </w:r>
      <w:proofErr w:type="spellStart"/>
      <w:r>
        <w:rPr>
          <w:sz w:val="16"/>
          <w:lang w:val="es-ES"/>
        </w:rPr>
        <w:t>keep</w:t>
      </w:r>
      <w:proofErr w:type="spellEnd"/>
      <w:r>
        <w:rPr>
          <w:sz w:val="16"/>
          <w:lang w:val="es-ES"/>
        </w:rPr>
        <w:t xml:space="preserve">.” </w:t>
      </w:r>
      <w:proofErr w:type="spellStart"/>
      <w:r>
        <w:rPr>
          <w:sz w:val="16"/>
          <w:lang w:val="es-ES"/>
        </w:rPr>
        <w:t>Axios</w:t>
      </w:r>
      <w:proofErr w:type="spellEnd"/>
      <w:r>
        <w:rPr>
          <w:sz w:val="16"/>
          <w:lang w:val="es-ES"/>
        </w:rPr>
        <w:t xml:space="preserve">.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21D422E4" w14:textId="77777777" w:rsidR="00B00BD9" w:rsidRPr="00CB6CFC" w:rsidRDefault="00B00BD9" w:rsidP="00B00BD9">
      <w:r w:rsidRPr="00CB6CFC">
        <w:rPr>
          <w:sz w:val="16"/>
        </w:rPr>
        <w:t xml:space="preserve">The </w:t>
      </w:r>
      <w:r w:rsidRPr="00CB6CFC">
        <w:rPr>
          <w:rStyle w:val="StyleUnderline"/>
        </w:rPr>
        <w:t xml:space="preserve">private </w:t>
      </w:r>
      <w:r w:rsidRPr="00CB6CFC">
        <w:rPr>
          <w:sz w:val="16"/>
        </w:rPr>
        <w:t xml:space="preserve">human </w:t>
      </w:r>
      <w:r w:rsidRPr="00E22FA0">
        <w:rPr>
          <w:rStyle w:val="StyleUnderline"/>
          <w:highlight w:val="yellow"/>
        </w:rPr>
        <w:t>spaceflight</w:t>
      </w:r>
      <w:r w:rsidRPr="00CB6CFC">
        <w:rPr>
          <w:rStyle w:val="StyleUnderline"/>
        </w:rPr>
        <w:t xml:space="preserve"> </w:t>
      </w:r>
      <w:r w:rsidRPr="00CB6CFC">
        <w:rPr>
          <w:sz w:val="16"/>
        </w:rPr>
        <w:t xml:space="preserve">industry </w:t>
      </w:r>
      <w:r w:rsidRPr="00E22FA0">
        <w:rPr>
          <w:rStyle w:val="StyleUnderline"/>
          <w:highlight w:val="yellow"/>
        </w:rPr>
        <w:t>delivered</w:t>
      </w:r>
      <w:r w:rsidRPr="00CB6CFC">
        <w:rPr>
          <w:rStyle w:val="StyleUnderline"/>
        </w:rPr>
        <w:t xml:space="preserve"> on long-held promises in 2021</w:t>
      </w:r>
      <w:r w:rsidRPr="00CB6CFC">
        <w:rPr>
          <w:sz w:val="16"/>
        </w:rPr>
        <w:t xml:space="preserve">, </w:t>
      </w:r>
      <w:r w:rsidRPr="00CB6CFC">
        <w:rPr>
          <w:rStyle w:val="Emphasis"/>
        </w:rPr>
        <w:t xml:space="preserve">but </w:t>
      </w:r>
      <w:r w:rsidRPr="00E22FA0">
        <w:rPr>
          <w:rStyle w:val="Emphasis"/>
          <w:highlight w:val="yellow"/>
        </w:rPr>
        <w:t>2022 is the year</w:t>
      </w:r>
      <w:r w:rsidRPr="00CB6CFC">
        <w:rPr>
          <w:rStyle w:val="Emphasis"/>
        </w:rPr>
        <w:t xml:space="preserve"> where it will need to prove itself to the public</w:t>
      </w:r>
      <w:r w:rsidRPr="00CB6CFC">
        <w:rPr>
          <w:sz w:val="16"/>
        </w:rPr>
        <w:t xml:space="preserve">. Why it matters: </w:t>
      </w:r>
      <w:r w:rsidRPr="00E22FA0">
        <w:rPr>
          <w:rStyle w:val="StyleUnderline"/>
          <w:highlight w:val="yellow"/>
        </w:rPr>
        <w:t>The</w:t>
      </w:r>
      <w:r w:rsidRPr="00CB6CFC">
        <w:rPr>
          <w:rStyle w:val="StyleUnderline"/>
        </w:rPr>
        <w:t xml:space="preserve"> space </w:t>
      </w:r>
      <w:r w:rsidRPr="00E22FA0">
        <w:rPr>
          <w:rStyle w:val="StyleUnderline"/>
          <w:highlight w:val="yellow"/>
        </w:rPr>
        <w:t>industry is predicted to be</w:t>
      </w:r>
      <w:r w:rsidRPr="00CB6CFC">
        <w:rPr>
          <w:rStyle w:val="StyleUnderline"/>
        </w:rPr>
        <w:t xml:space="preserve"> </w:t>
      </w:r>
      <w:r w:rsidRPr="00E22FA0">
        <w:rPr>
          <w:rStyle w:val="StyleUnderline"/>
          <w:highlight w:val="yellow"/>
        </w:rPr>
        <w:t>worth</w:t>
      </w:r>
      <w:r w:rsidRPr="00CB6CFC">
        <w:rPr>
          <w:rStyle w:val="StyleUnderline"/>
        </w:rPr>
        <w:t xml:space="preserve"> more than </w:t>
      </w:r>
      <w:r w:rsidRPr="00E22FA0">
        <w:rPr>
          <w:rStyle w:val="StyleUnderline"/>
          <w:highlight w:val="yellow"/>
        </w:rPr>
        <w:t>$</w:t>
      </w:r>
      <w:r w:rsidRPr="00E22FA0">
        <w:rPr>
          <w:rStyle w:val="Emphasis"/>
          <w:highlight w:val="yellow"/>
        </w:rPr>
        <w:t>1 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w:t>
      </w:r>
      <w:r w:rsidRPr="00E22FA0">
        <w:rPr>
          <w:rStyle w:val="StyleUnderline"/>
          <w:highlight w:val="yellow"/>
        </w:rPr>
        <w:t>companies</w:t>
      </w:r>
      <w:r w:rsidRPr="00CB6CFC">
        <w:rPr>
          <w:rStyle w:val="StyleUnderline"/>
        </w:rPr>
        <w:t xml:space="preserve"> </w:t>
      </w:r>
      <w:r w:rsidRPr="00E22FA0">
        <w:rPr>
          <w:rStyle w:val="StyleUnderline"/>
        </w:rPr>
        <w:t xml:space="preserve">will </w:t>
      </w:r>
      <w:r w:rsidRPr="00E22FA0">
        <w:rPr>
          <w:rStyle w:val="StyleUnderline"/>
          <w:highlight w:val="yellow"/>
        </w:rPr>
        <w:t>need</w:t>
      </w:r>
      <w:r w:rsidRPr="00CB6CFC">
        <w:rPr>
          <w:rStyle w:val="StyleUnderline"/>
        </w:rPr>
        <w:t xml:space="preserve"> to turn the extraordinary feats of the last year into </w:t>
      </w:r>
      <w:r w:rsidRPr="00E22FA0">
        <w:rPr>
          <w:rStyle w:val="Emphasis"/>
          <w:highlight w:val="yellow"/>
        </w:rPr>
        <w:t>routine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E22FA0">
        <w:rPr>
          <w:rStyle w:val="StyleUnderline"/>
          <w:highlight w:val="yellow"/>
        </w:rPr>
        <w:t>companies</w:t>
      </w:r>
      <w:r w:rsidRPr="00CB6CFC">
        <w:rPr>
          <w:rStyle w:val="StyleUnderline"/>
        </w:rPr>
        <w:t xml:space="preserve"> are </w:t>
      </w:r>
      <w:r w:rsidRPr="00E22FA0">
        <w:rPr>
          <w:rStyle w:val="StyleUnderline"/>
          <w:highlight w:val="yellow"/>
        </w:rPr>
        <w:t xml:space="preserve">trying to demonstrate they can </w:t>
      </w:r>
      <w:r w:rsidRPr="00E22FA0">
        <w:rPr>
          <w:rStyle w:val="StyleUnderline"/>
        </w:rPr>
        <w:t xml:space="preserve">consistently </w:t>
      </w:r>
      <w:r w:rsidRPr="00E22FA0">
        <w:rPr>
          <w:rStyle w:val="StyleUnderline"/>
          <w:highlight w:val="yellow"/>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E22FA0">
        <w:rPr>
          <w:rStyle w:val="StyleUnderline"/>
          <w:highlight w:val="yellow"/>
        </w:rPr>
        <w:t>this year, these companies will need to capitalize on it</w:t>
      </w:r>
      <w:r w:rsidRPr="00E22FA0">
        <w:rPr>
          <w:sz w:val="16"/>
          <w:highlight w:val="yellow"/>
        </w:rPr>
        <w:t>.</w:t>
      </w:r>
    </w:p>
    <w:p w14:paraId="624B4B7C" w14:textId="77777777" w:rsidR="00B00BD9" w:rsidRDefault="00B00BD9" w:rsidP="00B00BD9">
      <w:pPr>
        <w:pStyle w:val="Heading4"/>
      </w:pPr>
      <w:r>
        <w:t xml:space="preserve">2. </w:t>
      </w:r>
      <w:r w:rsidRPr="00ED54B0">
        <w:t xml:space="preserve">Private space enterprise </w:t>
      </w:r>
      <w:r w:rsidRPr="00CB6CFC">
        <w:rPr>
          <w:i/>
        </w:rPr>
        <w:t xml:space="preserve">requires </w:t>
      </w:r>
      <w:r w:rsidRPr="00ED54B0">
        <w:t>massive inequality-</w:t>
      </w:r>
      <w:r>
        <w:t xml:space="preserve">it’s viewed as a </w:t>
      </w:r>
      <w:r w:rsidRPr="00CB6CFC">
        <w:rPr>
          <w:i/>
        </w:rPr>
        <w:t>spatial fix</w:t>
      </w:r>
      <w:r>
        <w:t xml:space="preserve"> that allows infinite expansion of state backed colonialism</w:t>
      </w:r>
    </w:p>
    <w:p w14:paraId="7D9BB8E6" w14:textId="77777777" w:rsidR="00B00BD9" w:rsidRPr="00894FCE" w:rsidRDefault="00B00BD9" w:rsidP="00B00BD9">
      <w:pPr>
        <w:rPr>
          <w:rStyle w:val="Style13ptBold"/>
        </w:rPr>
      </w:pPr>
      <w:r w:rsidRPr="00894FCE">
        <w:rPr>
          <w:rStyle w:val="Style13ptBold"/>
        </w:rPr>
        <w:t>Penny 20</w:t>
      </w:r>
    </w:p>
    <w:p w14:paraId="5A113C20" w14:textId="77777777" w:rsidR="00B00BD9" w:rsidRPr="00ED54B0" w:rsidRDefault="00B00BD9" w:rsidP="00B00BD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623C791B" w14:textId="77777777" w:rsidR="00B00BD9" w:rsidRDefault="00B00BD9" w:rsidP="00B00BD9">
      <w:r w:rsidRPr="00ED54B0">
        <w:rPr>
          <w:rStyle w:val="StyleUnderline"/>
        </w:rPr>
        <w:t>The eye-watering upfront costs of these exploratory, high-risk, high-reward endeavors can be absorbed by Silicon Valley venture capitalists and the personal fortunes of its aristocracy</w:t>
      </w:r>
      <w:r w:rsidRPr="00ED54B0">
        <w:rPr>
          <w:rStyle w:val="Emphasis"/>
        </w:rPr>
        <w:t xml:space="preserve">. A concentration of </w:t>
      </w:r>
      <w:r w:rsidRPr="00E22FA0">
        <w:rPr>
          <w:rStyle w:val="Emphasis"/>
          <w:highlight w:val="yellow"/>
        </w:rPr>
        <w:t>capital</w:t>
      </w:r>
      <w:r w:rsidRPr="00ED54B0">
        <w:rPr>
          <w:rStyle w:val="Emphasis"/>
        </w:rPr>
        <w:t xml:space="preserve"> </w:t>
      </w:r>
      <w:r w:rsidRPr="00E22FA0">
        <w:rPr>
          <w:rStyle w:val="Emphasis"/>
        </w:rPr>
        <w:t xml:space="preserve">stands </w:t>
      </w:r>
      <w:r w:rsidRPr="00E22FA0">
        <w:rPr>
          <w:rStyle w:val="Emphasis"/>
          <w:highlight w:val="yellow"/>
        </w:rPr>
        <w:t>ready to risk big money to 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of </w:t>
      </w:r>
      <w:r w:rsidRPr="00ED54B0">
        <w:rPr>
          <w:rStyle w:val="StyleUnderline"/>
          <w:rFonts w:ascii="Times New Roman" w:hAnsi="Times New Roman" w:cs="Times New Roman"/>
        </w:rPr>
        <w:t>​</w:t>
      </w:r>
      <w:r w:rsidRPr="00ED54B0">
        <w:rPr>
          <w:rStyle w:val="StyleUnderline"/>
          <w:rFonts w:cs="Georgia"/>
        </w:rPr>
        <w:t>“</w:t>
      </w:r>
      <w:r w:rsidRPr="00A21D61">
        <w:rPr>
          <w:rStyle w:val="StyleUnderline"/>
          <w:highlight w:val="yellow"/>
        </w:rPr>
        <w:t>creative destruction</w:t>
      </w:r>
      <w:r w:rsidRPr="00ED54B0">
        <w:rPr>
          <w:rFonts w:cs="Georgia"/>
          <w:sz w:val="16"/>
        </w:rPr>
        <w:t>”—</w:t>
      </w:r>
      <w:r w:rsidRPr="00ED54B0">
        <w:rPr>
          <w:sz w:val="16"/>
        </w:rPr>
        <w:t>an idea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A21D61">
        <w:rPr>
          <w:rStyle w:val="Emphasis"/>
          <w:highlight w:val="yellow"/>
        </w:rPr>
        <w:t>is often packaged</w:t>
      </w:r>
      <w:r w:rsidRPr="00ED54B0">
        <w:rPr>
          <w:rStyle w:val="Emphasis"/>
        </w:rPr>
        <w:t xml:space="preserve"> </w:t>
      </w:r>
      <w:r w:rsidRPr="00A21D61">
        <w:rPr>
          <w:rStyle w:val="Emphasis"/>
          <w:highlight w:val="yellow"/>
        </w:rPr>
        <w:t>in the mythology of moonshot genius</w:t>
      </w:r>
      <w:r w:rsidRPr="00ED54B0">
        <w:rPr>
          <w:rStyle w:val="Emphasis"/>
        </w:rPr>
        <w:t xml:space="preserve"> that drives human progress</w:t>
      </w:r>
      <w:r w:rsidRPr="00ED54B0">
        <w:rPr>
          <w:sz w:val="16"/>
        </w:rPr>
        <w:t xml:space="preserve">. </w:t>
      </w:r>
      <w:r w:rsidRPr="00ED54B0">
        <w:rPr>
          <w:rStyle w:val="StyleUnderline"/>
        </w:rPr>
        <w:t>But Schumpeter’s theory has a less discussed underbelly</w:t>
      </w:r>
      <w:r w:rsidRPr="00A21D61">
        <w:rPr>
          <w:rStyle w:val="StyleUnderline"/>
          <w:highlight w:val="yellow"/>
        </w:rPr>
        <w:t xml:space="preserve">: </w:t>
      </w:r>
      <w:r w:rsidRPr="00A21D61">
        <w:rPr>
          <w:rStyle w:val="StyleUnderline"/>
        </w:rPr>
        <w:t xml:space="preserve">Such </w:t>
      </w:r>
      <w:r w:rsidRPr="00A21D61">
        <w:rPr>
          <w:rStyle w:val="StyleUnderline"/>
          <w:highlight w:val="yellow"/>
        </w:rPr>
        <w:t>creative destruction</w:t>
      </w:r>
      <w:r w:rsidRPr="00A21D61">
        <w:rPr>
          <w:rStyle w:val="StyleUnderline"/>
        </w:rPr>
        <w:t xml:space="preserve"> is usually </w:t>
      </w:r>
      <w:r w:rsidRPr="00A21D61">
        <w:rPr>
          <w:rStyle w:val="StyleUnderline"/>
          <w:highlight w:val="yellow"/>
        </w:rPr>
        <w:t xml:space="preserve">twinned </w:t>
      </w:r>
      <w:r w:rsidRPr="00A21D61">
        <w:rPr>
          <w:rStyle w:val="StyleUnderline"/>
          <w:highlight w:val="yellow"/>
        </w:rPr>
        <w:lastRenderedPageBreak/>
        <w:t xml:space="preserve">with </w:t>
      </w:r>
      <w:r w:rsidRPr="00A21D61">
        <w:rPr>
          <w:rStyle w:val="Emphasis"/>
          <w:highlight w:val="yellow"/>
        </w:rPr>
        <w:t>market capture</w:t>
      </w:r>
      <w:r w:rsidRPr="00ED54B0">
        <w:rPr>
          <w:rStyle w:val="Emphasis"/>
        </w:rPr>
        <w:t>.</w:t>
      </w:r>
      <w:r w:rsidRPr="00ED54B0">
        <w:rPr>
          <w:rStyle w:val="StyleUnderline"/>
        </w:rPr>
        <w:t xml:space="preserve"> As competitors are tossed onto the </w:t>
      </w:r>
      <w:r w:rsidRPr="00ED54B0">
        <w:rPr>
          <w:rStyle w:val="Emphasis"/>
        </w:rPr>
        <w:t>scrap heap of history</w:t>
      </w:r>
      <w:r w:rsidRPr="00ED54B0">
        <w:rPr>
          <w:rStyle w:val="StyleUnderline"/>
        </w:rPr>
        <w:t xml:space="preserve"> by their own sudden irrelevance, </w:t>
      </w:r>
      <w:proofErr w:type="gramStart"/>
      <w:r w:rsidRPr="00A21D61">
        <w:rPr>
          <w:rStyle w:val="Emphasis"/>
          <w:highlight w:val="yellow"/>
        </w:rPr>
        <w:t>oligarchies</w:t>
      </w:r>
      <w:proofErr w:type="gramEnd"/>
      <w:r w:rsidRPr="00A21D61">
        <w:rPr>
          <w:rStyle w:val="Emphasis"/>
          <w:highlight w:val="yellow"/>
        </w:rPr>
        <w:t xml:space="preserve"> and monopolies flourish</w:t>
      </w:r>
      <w:r w:rsidRPr="00ED54B0">
        <w:rPr>
          <w:rStyle w:val="StyleUnderline"/>
        </w:rPr>
        <w:t>.</w:t>
      </w:r>
      <w:r>
        <w:rPr>
          <w:rStyle w:val="StyleUnderline"/>
        </w:rPr>
        <w:t xml:space="preserve"> </w:t>
      </w:r>
      <w:r w:rsidRPr="00ED54B0">
        <w:rPr>
          <w:rStyle w:val="StyleUnderline"/>
        </w:rPr>
        <w:t>The riches of the asteroid belt make earthly mining look positively parochial. The problem is that a sudden, vast supply of (formerly) precious metals would make market prices plummet</w:t>
      </w:r>
      <w:r w:rsidRPr="00ED54B0">
        <w:rPr>
          <w:sz w:val="16"/>
        </w:rPr>
        <w:t xml:space="preserve">. Journalist Aaron </w:t>
      </w:r>
      <w:proofErr w:type="spellStart"/>
      <w:r w:rsidRPr="00ED54B0">
        <w:rPr>
          <w:sz w:val="16"/>
        </w:rPr>
        <w:t>Bastani</w:t>
      </w:r>
      <w:proofErr w:type="spellEnd"/>
      <w:r w:rsidRPr="00ED54B0">
        <w:rPr>
          <w:sz w:val="16"/>
        </w:rPr>
        <w:t xml:space="preserve">, author of Fully Automated Luxury Communism, notes that </w:t>
      </w:r>
      <w:r w:rsidRPr="00ED54B0">
        <w:rPr>
          <w:rStyle w:val="StyleUnderline"/>
        </w:rPr>
        <w:t xml:space="preserve">satellite-delivered digital information has the potential to replace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question </w:t>
      </w:r>
      <w:r w:rsidRPr="00496FAE">
        <w:rPr>
          <w:rStyle w:val="StyleUnderline"/>
        </w:rPr>
        <w:t xml:space="preserve">is, for whom? </w:t>
      </w:r>
      <w:r w:rsidRPr="00496FAE">
        <w:rPr>
          <w:rStyle w:val="Emphasis"/>
        </w:rPr>
        <w:t xml:space="preserve">These </w:t>
      </w:r>
      <w:r w:rsidRPr="00A21D61">
        <w:rPr>
          <w:rStyle w:val="Emphasis"/>
          <w:highlight w:val="yellow"/>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w:t>
      </w:r>
      <w:r w:rsidRPr="00A21D61">
        <w:rPr>
          <w:rStyle w:val="StyleUnderline"/>
          <w:highlight w:val="yellow"/>
        </w:rPr>
        <w:t xml:space="preserve">This paradigm is great for </w:t>
      </w:r>
      <w:r w:rsidRPr="00496FAE">
        <w:rPr>
          <w:rStyle w:val="StyleUnderline"/>
        </w:rPr>
        <w:t>those interested in the</w:t>
      </w:r>
      <w:r w:rsidRPr="00ED54B0">
        <w:rPr>
          <w:rStyle w:val="StyleUnderline"/>
        </w:rPr>
        <w:t xml:space="preserve"> </w:t>
      </w:r>
      <w:r w:rsidRPr="00A21D61">
        <w:rPr>
          <w:rStyle w:val="StyleUnderline"/>
          <w:highlight w:val="yellow"/>
        </w:rPr>
        <w:t>advancement</w:t>
      </w:r>
      <w:r w:rsidRPr="00ED54B0">
        <w:rPr>
          <w:rStyle w:val="StyleUnderline"/>
        </w:rPr>
        <w:t xml:space="preserve"> of human civilization, but </w:t>
      </w:r>
      <w:r w:rsidRPr="00A21D61">
        <w:rPr>
          <w:rStyle w:val="StyleUnderline"/>
          <w:highlight w:val="yellow"/>
        </w:rPr>
        <w:t>not</w:t>
      </w:r>
      <w:r w:rsidRPr="00ED54B0">
        <w:rPr>
          <w:rStyle w:val="StyleUnderline"/>
        </w:rPr>
        <w:t xml:space="preserve"> so much </w:t>
      </w:r>
      <w:r w:rsidRPr="00A21D61">
        <w:rPr>
          <w:rStyle w:val="StyleUnderline"/>
          <w:highlight w:val="yellow"/>
        </w:rPr>
        <w:t>for</w:t>
      </w:r>
      <w:r w:rsidRPr="00ED54B0">
        <w:rPr>
          <w:rStyle w:val="StyleUnderline"/>
        </w:rPr>
        <w:t xml:space="preserve"> a grinning </w:t>
      </w:r>
      <w:r w:rsidRPr="00A21D61">
        <w:rPr>
          <w:rStyle w:val="StyleUnderline"/>
          <w:highlight w:val="yellow"/>
        </w:rPr>
        <w:t>billionaire’s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w:t>
      </w:r>
      <w:r w:rsidRPr="00A21D61">
        <w:rPr>
          <w:rStyle w:val="StyleUnderline"/>
          <w:highlight w:val="yellow"/>
        </w:rPr>
        <w:t>industry beyond Earth sounds like a</w:t>
      </w:r>
      <w:r w:rsidRPr="00ED54B0">
        <w:rPr>
          <w:rStyle w:val="StyleUnderline"/>
        </w:rPr>
        <w:t xml:space="preserve"> pragmatic </w:t>
      </w:r>
      <w:r w:rsidRPr="00A21D61">
        <w:rPr>
          <w:rStyle w:val="StyleUnderline"/>
          <w:highlight w:val="yellow"/>
        </w:rPr>
        <w:t>fix to</w:t>
      </w:r>
      <w:r w:rsidRPr="00ED54B0">
        <w:rPr>
          <w:rStyle w:val="StyleUnderline"/>
        </w:rPr>
        <w:t xml:space="preserve"> the </w:t>
      </w:r>
      <w:r w:rsidRPr="00ED54B0">
        <w:rPr>
          <w:rStyle w:val="Emphasis"/>
        </w:rPr>
        <w:t xml:space="preserve">earth-shatteringly simple dilemma faced by </w:t>
      </w:r>
      <w:r w:rsidRPr="00A21D61">
        <w:rPr>
          <w:rStyle w:val="Emphasis"/>
          <w:highlight w:val="yellow"/>
        </w:rPr>
        <w:t>capitalism</w:t>
      </w:r>
      <w:r w:rsidRPr="00ED54B0">
        <w:rPr>
          <w:sz w:val="16"/>
        </w:rPr>
        <w:t xml:space="preserve">: </w:t>
      </w:r>
      <w:r w:rsidRPr="00ED54B0">
        <w:rPr>
          <w:rStyle w:val="StyleUnderline"/>
        </w:rPr>
        <w:t xml:space="preserve">that </w:t>
      </w:r>
      <w:r w:rsidRPr="00A21D61">
        <w:rPr>
          <w:rStyle w:val="StyleUnderline"/>
          <w:highlight w:val="yellow"/>
        </w:rPr>
        <w:t>it must grow to survive, but the planet</w:t>
      </w:r>
      <w:r w:rsidRPr="00ED54B0">
        <w:rPr>
          <w:rStyle w:val="StyleUnderline"/>
        </w:rPr>
        <w:t xml:space="preserve"> </w:t>
      </w:r>
      <w:r w:rsidRPr="00ED54B0">
        <w:rPr>
          <w:rStyle w:val="Emphasis"/>
        </w:rPr>
        <w:t xml:space="preserve">it grows upon </w:t>
      </w:r>
      <w:r w:rsidRPr="00A21D61">
        <w:rPr>
          <w:rStyle w:val="Emphasis"/>
          <w:highlight w:val="yellow"/>
        </w:rPr>
        <w:t>is 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A21D61">
        <w:rPr>
          <w:rStyle w:val="Emphasis"/>
          <w:highlight w:val="yellow"/>
        </w:rPr>
        <w:t>legal and political fixes</w:t>
      </w:r>
      <w:r w:rsidRPr="00A21D61">
        <w:rPr>
          <w:sz w:val="16"/>
          <w:highlight w:val="yellow"/>
        </w:rPr>
        <w:t xml:space="preserve"> </w:t>
      </w:r>
      <w:r w:rsidRPr="00A21D61">
        <w:rPr>
          <w:rStyle w:val="StyleUnderline"/>
          <w:highlight w:val="yellow"/>
        </w:rPr>
        <w:t>are requir</w:t>
      </w:r>
      <w:r w:rsidRPr="00ED54B0">
        <w:rPr>
          <w:rStyle w:val="StyleUnderline"/>
        </w:rPr>
        <w:t>ed.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you can charge whatever you like for platinum. The diamond industry perfected this technique decades ago</w:t>
      </w:r>
      <w:r w:rsidRPr="00ED54B0">
        <w:rPr>
          <w:sz w:val="16"/>
        </w:rPr>
        <w:t>. (Elon Musk</w:t>
      </w:r>
      <w:r w:rsidRPr="00ED54B0">
        <w:rPr>
          <w:rFonts w:cs="Georgia"/>
          <w:sz w:val="16"/>
        </w:rPr>
        <w:t>’</w:t>
      </w:r>
      <w:r w:rsidRPr="00ED54B0">
        <w:rPr>
          <w:sz w:val="16"/>
        </w:rPr>
        <w:t xml:space="preserve">s family fortune comes partially from a Zambian emerald mine.) </w:t>
      </w:r>
      <w:r w:rsidRPr="00ED54B0">
        <w:rPr>
          <w:rStyle w:val="StyleUnderline"/>
        </w:rPr>
        <w:t xml:space="preserve">Hence, the focus </w:t>
      </w:r>
      <w:r w:rsidRPr="006948B6">
        <w:rPr>
          <w:rStyle w:val="StyleUnderline"/>
        </w:rPr>
        <w:t xml:space="preserve">of </w:t>
      </w:r>
      <w:r w:rsidRPr="006948B6">
        <w:rPr>
          <w:rStyle w:val="StyleUnderline"/>
          <w:highlight w:val="yellow"/>
        </w:rPr>
        <w:t>the new space race is not on the production of goods</w:t>
      </w:r>
      <w:r w:rsidRPr="00ED54B0">
        <w:rPr>
          <w:rStyle w:val="StyleUnderline"/>
        </w:rPr>
        <w:t xml:space="preserve"> or their most efficient sourcing, </w:t>
      </w:r>
      <w:r w:rsidRPr="006948B6">
        <w:rPr>
          <w:rStyle w:val="StyleUnderline"/>
          <w:highlight w:val="yellow"/>
        </w:rPr>
        <w:t xml:space="preserve">but on </w:t>
      </w:r>
      <w:r w:rsidRPr="006948B6">
        <w:rPr>
          <w:rStyle w:val="Emphasis"/>
          <w:highlight w:val="yellow"/>
        </w:rPr>
        <w:t>ownership of land</w:t>
      </w:r>
      <w:r w:rsidRPr="00ED54B0">
        <w:rPr>
          <w:rStyle w:val="Emphasis"/>
        </w:rPr>
        <w:t xml:space="preserve"> and transport networks</w:t>
      </w:r>
      <w:r w:rsidRPr="00ED54B0">
        <w:rPr>
          <w:sz w:val="16"/>
        </w:rPr>
        <w:t xml:space="preserve">. </w:t>
      </w:r>
      <w:r w:rsidRPr="00ED54B0">
        <w:rPr>
          <w:rStyle w:val="StyleUnderline"/>
        </w:rPr>
        <w:t xml:space="preserve">In this latest phase of capitalism, </w:t>
      </w:r>
      <w:r w:rsidRPr="006948B6">
        <w:rPr>
          <w:rStyle w:val="StyleUnderline"/>
        </w:rPr>
        <w:t xml:space="preserve">as </w:t>
      </w:r>
      <w:r w:rsidRPr="006948B6">
        <w:rPr>
          <w:rStyle w:val="StyleUnderline"/>
          <w:highlight w:val="yellow"/>
        </w:rPr>
        <w:t>national growth</w:t>
      </w:r>
      <w:r w:rsidRPr="006948B6">
        <w:rPr>
          <w:rStyle w:val="StyleUnderline"/>
        </w:rPr>
        <w:t xml:space="preserve"> </w:t>
      </w:r>
      <w:r w:rsidRPr="006948B6">
        <w:rPr>
          <w:rStyle w:val="StyleUnderline"/>
          <w:highlight w:val="yellow"/>
        </w:rPr>
        <w:t>slows</w:t>
      </w:r>
      <w:r w:rsidRPr="00ED54B0">
        <w:rPr>
          <w:rStyle w:val="StyleUnderline"/>
        </w:rPr>
        <w:t xml:space="preserve">, productive industries dwindle and </w:t>
      </w:r>
      <w:r w:rsidRPr="006948B6">
        <w:rPr>
          <w:rStyle w:val="StyleUnderline"/>
          <w:highlight w:val="yellow"/>
        </w:rPr>
        <w:t>wealth concentrat</w:t>
      </w:r>
      <w:r w:rsidRPr="00ED54B0">
        <w:rPr>
          <w:rStyle w:val="StyleUnderline"/>
        </w:rPr>
        <w:t>es in fewer hands.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6948B6">
        <w:rPr>
          <w:rStyle w:val="StyleUnderline"/>
          <w:highlight w:val="yellow"/>
        </w:rPr>
        <w:t>the scramble for space is the scramble to</w:t>
      </w:r>
      <w:r w:rsidRPr="00ED54B0">
        <w:rPr>
          <w:rStyle w:val="StyleUnderline"/>
        </w:rPr>
        <w:t xml:space="preserve"> own satellites and </w:t>
      </w:r>
      <w:r w:rsidRPr="00ED54B0">
        <w:rPr>
          <w:rStyle w:val="StyleUnderline"/>
          <w:rFonts w:ascii="Times New Roman" w:hAnsi="Times New Roman" w:cs="Times New Roman"/>
        </w:rPr>
        <w:t>​</w:t>
      </w:r>
      <w:r w:rsidRPr="00ED54B0">
        <w:rPr>
          <w:rStyle w:val="StyleUnderline"/>
          <w:rFonts w:cs="Georgia"/>
        </w:rPr>
        <w:t>“</w:t>
      </w:r>
      <w:proofErr w:type="spellStart"/>
      <w:r w:rsidRPr="00ED54B0">
        <w:rPr>
          <w:rStyle w:val="StyleUnderline"/>
        </w:rPr>
        <w:t>starways</w:t>
      </w:r>
      <w:proofErr w:type="spellEnd"/>
      <w:r w:rsidRPr="00ED54B0">
        <w:rPr>
          <w:rStyle w:val="StyleUnderline"/>
        </w:rPr>
        <w:t>,</w:t>
      </w:r>
      <w:r w:rsidRPr="00ED54B0">
        <w:rPr>
          <w:rStyle w:val="StyleUnderline"/>
          <w:rFonts w:cs="Georgia"/>
        </w:rPr>
        <w:t>”</w:t>
      </w:r>
      <w:r w:rsidRPr="00ED54B0">
        <w:rPr>
          <w:rStyle w:val="StyleUnderline"/>
        </w:rPr>
        <w:t xml:space="preserve"> </w:t>
      </w:r>
      <w:r w:rsidRPr="006948B6">
        <w:rPr>
          <w:rStyle w:val="StyleUnderline"/>
          <w:highlight w:val="yellow"/>
        </w:rPr>
        <w:t xml:space="preserve">gatekeep </w:t>
      </w:r>
      <w:r w:rsidRPr="006948B6">
        <w:rPr>
          <w:rStyle w:val="StyleUnderline"/>
        </w:rPr>
        <w:t xml:space="preserve">the </w:t>
      </w:r>
      <w:r w:rsidRPr="006948B6">
        <w:rPr>
          <w:rStyle w:val="StyleUnderline"/>
          <w:highlight w:val="yellow"/>
        </w:rPr>
        <w:t>riches</w:t>
      </w:r>
      <w:r w:rsidRPr="00ED54B0">
        <w:rPr>
          <w:rStyle w:val="StyleUnderline"/>
        </w:rPr>
        <w:t xml:space="preserve"> of the solar system and charge rent on the moon</w:t>
      </w:r>
      <w:r w:rsidRPr="00ED54B0">
        <w:rPr>
          <w:sz w:val="16"/>
        </w:rPr>
        <w:t xml:space="preserve">. Against this backdrop, </w:t>
      </w:r>
      <w:r w:rsidRPr="006948B6">
        <w:rPr>
          <w:rStyle w:val="StyleUnderline"/>
          <w:highlight w:val="yellow"/>
        </w:rPr>
        <w:t>Space Force</w:t>
      </w:r>
      <w:r w:rsidRPr="00ED54B0">
        <w:rPr>
          <w:rStyle w:val="StyleUnderline"/>
        </w:rPr>
        <w:t xml:space="preserve"> might seem retrograde, a warped nostalgia for a time when the space race was about petty terrestrial wars rather than </w:t>
      </w:r>
      <w:r w:rsidRPr="006948B6">
        <w:rPr>
          <w:rStyle w:val="StyleUnderline"/>
          <w:highlight w:val="yellow"/>
        </w:rPr>
        <w:t>Musk</w:t>
      </w:r>
      <w:r w:rsidRPr="00ED54B0">
        <w:rPr>
          <w:rStyle w:val="StyleUnderline"/>
        </w:rPr>
        <w:t>’s supposedly enlightened vision to colonize Mars</w:t>
      </w:r>
      <w:r w:rsidRPr="00ED54B0">
        <w:rPr>
          <w:sz w:val="16"/>
        </w:rPr>
        <w:t xml:space="preserve">. </w:t>
      </w:r>
      <w:proofErr w:type="gramStart"/>
      <w:r w:rsidRPr="00ED54B0">
        <w:rPr>
          <w:rStyle w:val="Emphasis"/>
        </w:rPr>
        <w:t>In reality, the</w:t>
      </w:r>
      <w:proofErr w:type="gramEnd"/>
      <w:r w:rsidRPr="00ED54B0">
        <w:rPr>
          <w:rStyle w:val="Emphasis"/>
        </w:rPr>
        <w:t xml:space="preserve"> two visions </w:t>
      </w:r>
      <w:r w:rsidRPr="00496FAE">
        <w:rPr>
          <w:rStyle w:val="Emphasis"/>
        </w:rPr>
        <w:t xml:space="preserve">go </w:t>
      </w:r>
      <w:r w:rsidRPr="006948B6">
        <w:rPr>
          <w:rStyle w:val="Emphasis"/>
          <w:highlight w:val="yellow"/>
        </w:rPr>
        <w:t>hand in hand</w:t>
      </w:r>
      <w:r w:rsidRPr="00ED54B0">
        <w:rPr>
          <w:rStyle w:val="Emphasis"/>
        </w:rPr>
        <w:t xml:space="preserve">. </w:t>
      </w:r>
      <w:r w:rsidRPr="006948B6">
        <w:rPr>
          <w:rStyle w:val="Emphasis"/>
          <w:highlight w:val="yellow"/>
        </w:rPr>
        <w:t>Military might</w:t>
      </w:r>
      <w:r w:rsidRPr="006948B6">
        <w:rPr>
          <w:rStyle w:val="Emphasis"/>
        </w:rPr>
        <w:t xml:space="preserve"> </w:t>
      </w:r>
      <w:r w:rsidRPr="006948B6">
        <w:rPr>
          <w:rStyle w:val="Emphasis"/>
          <w:highlight w:val="yellow"/>
        </w:rPr>
        <w:t xml:space="preserve">physically </w:t>
      </w:r>
      <w:proofErr w:type="gramStart"/>
      <w:r w:rsidRPr="006948B6">
        <w:rPr>
          <w:rStyle w:val="Emphasis"/>
          <w:highlight w:val="yellow"/>
        </w:rPr>
        <w:t>captures</w:t>
      </w:r>
      <w:proofErr w:type="gramEnd"/>
      <w:r w:rsidRPr="00ED54B0">
        <w:rPr>
          <w:rStyle w:val="Emphasis"/>
        </w:rPr>
        <w:t xml:space="preserve"> and secures </w:t>
      </w:r>
      <w:r w:rsidRPr="00496FAE">
        <w:rPr>
          <w:rStyle w:val="Emphasis"/>
        </w:rPr>
        <w:t>territory</w:t>
      </w:r>
      <w:r w:rsidRPr="00ED54B0">
        <w:rPr>
          <w:rStyle w:val="Emphasis"/>
        </w:rPr>
        <w:t xml:space="preserve">, enforces the American political and legal apparatus and </w:t>
      </w:r>
      <w:r w:rsidRPr="006948B6">
        <w:rPr>
          <w:rStyle w:val="Emphasis"/>
          <w:highlight w:val="yellow"/>
        </w:rPr>
        <w:t>ensures business can function</w:t>
      </w:r>
      <w:r w:rsidRPr="00ED54B0">
        <w:rPr>
          <w:sz w:val="16"/>
        </w:rPr>
        <w:t xml:space="preserve"> (even on the moon). The </w:t>
      </w:r>
      <w:r w:rsidRPr="00ED54B0">
        <w:rPr>
          <w:rStyle w:val="StyleUnderline"/>
        </w:rPr>
        <w:t>darlings of this new space age paint their vision as daring futurism, a wild-eyed libertarian dream of human elevation</w:t>
      </w:r>
      <w:r w:rsidRPr="00ED54B0">
        <w:rPr>
          <w:sz w:val="16"/>
        </w:rPr>
        <w:t xml:space="preserve">. </w:t>
      </w:r>
      <w:r w:rsidRPr="00ED54B0">
        <w:rPr>
          <w:rStyle w:val="Emphasis"/>
        </w:rPr>
        <w:t xml:space="preserve">But history repeats and the story </w:t>
      </w:r>
      <w:proofErr w:type="gramStart"/>
      <w:r w:rsidRPr="00ED54B0">
        <w:rPr>
          <w:rStyle w:val="Emphasis"/>
        </w:rPr>
        <w:t>is</w:t>
      </w:r>
      <w:proofErr w:type="gramEnd"/>
      <w:r w:rsidRPr="00ED54B0">
        <w:rPr>
          <w:rStyle w:val="Emphasis"/>
        </w:rPr>
        <w:t xml:space="preserve">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6948B6">
        <w:rPr>
          <w:rStyle w:val="Emphasis"/>
          <w:highlight w:val="yellow"/>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ED54B0">
        <w:rPr>
          <w:rStyle w:val="StyleUnderline"/>
        </w:rPr>
        <w:t xml:space="preserve">Where technology </w:t>
      </w:r>
      <w:proofErr w:type="gramStart"/>
      <w:r w:rsidRPr="00ED54B0">
        <w:rPr>
          <w:rStyle w:val="StyleUnderline"/>
        </w:rPr>
        <w:t>opens up</w:t>
      </w:r>
      <w:proofErr w:type="gramEnd"/>
      <w:r w:rsidRPr="00ED54B0">
        <w:rPr>
          <w:rStyle w:val="StyleUnderline"/>
        </w:rPr>
        <w:t xml:space="preserve"> the yawning unknown of new territory glittering with potential profit, private enterprises hustle for dominance</w:t>
      </w:r>
      <w:r w:rsidRPr="00ED54B0">
        <w:rPr>
          <w:rStyle w:val="StyleUnderline"/>
          <w:rFonts w:ascii="Times New Roman" w:hAnsi="Times New Roman" w:cs="Times New Roman"/>
        </w:rPr>
        <w:t> </w:t>
      </w:r>
      <w:r w:rsidRPr="00ED54B0">
        <w:rPr>
          <w:rStyle w:val="StyleUnderline"/>
          <w:rFonts w:cs="Georgia"/>
        </w:rPr>
        <w:t>—</w:t>
      </w:r>
      <w:r w:rsidRPr="00ED54B0">
        <w:rPr>
          <w:rStyle w:val="StyleUnderline"/>
          <w:rFonts w:ascii="Times New Roman" w:hAnsi="Times New Roman" w:cs="Times New Roman"/>
        </w:rPr>
        <w:t> </w:t>
      </w:r>
      <w:r w:rsidRPr="00ED54B0">
        <w:rPr>
          <w:rStyle w:val="StyleUnderline"/>
        </w:rPr>
        <w:t>backed by the military and legal capacities of earthbound nations</w:t>
      </w:r>
      <w:r w:rsidRPr="006948B6">
        <w:rPr>
          <w:rStyle w:val="StyleUnderline"/>
          <w:highlight w:val="yellow"/>
        </w:rPr>
        <w:t>.</w:t>
      </w:r>
      <w:r w:rsidRPr="006948B6">
        <w:rPr>
          <w:sz w:val="16"/>
          <w:highlight w:val="yellow"/>
        </w:rPr>
        <w:t xml:space="preserve"> </w:t>
      </w:r>
      <w:r w:rsidRPr="006948B6">
        <w:rPr>
          <w:rStyle w:val="Emphasis"/>
          <w:highlight w:val="yellow"/>
        </w:rPr>
        <w:t>Colonialism in space is not some post-humanist utop</w:t>
      </w:r>
      <w:r w:rsidRPr="00ED54B0">
        <w:rPr>
          <w:rStyle w:val="Emphasis"/>
        </w:rPr>
        <w:t>ia</w:t>
      </w:r>
      <w:r w:rsidRPr="00ED54B0">
        <w:rPr>
          <w:sz w:val="16"/>
        </w:rPr>
        <w:t xml:space="preserve">, </w:t>
      </w:r>
      <w:r w:rsidRPr="006948B6">
        <w:rPr>
          <w:rStyle w:val="StyleUnderline"/>
          <w:highlight w:val="yellow"/>
        </w:rPr>
        <w:t>but th</w:t>
      </w:r>
      <w:r w:rsidRPr="00ED54B0">
        <w:rPr>
          <w:rStyle w:val="StyleUnderline"/>
        </w:rPr>
        <w:t xml:space="preserve">e age-old </w:t>
      </w:r>
      <w:r w:rsidRPr="006948B6">
        <w:rPr>
          <w:rStyle w:val="StyleUnderline"/>
          <w:highlight w:val="yellow"/>
        </w:rPr>
        <w:t>dominion of</w:t>
      </w:r>
      <w:r w:rsidRPr="006948B6">
        <w:rPr>
          <w:rStyle w:val="StyleUnderline"/>
        </w:rPr>
        <w:t xml:space="preserve"> land barons</w:t>
      </w:r>
      <w:r w:rsidRPr="00ED54B0">
        <w:rPr>
          <w:rStyle w:val="StyleUnderline"/>
        </w:rPr>
        <w:t xml:space="preserve"> and mining magnates, </w:t>
      </w:r>
      <w:r w:rsidRPr="006948B6">
        <w:rPr>
          <w:rStyle w:val="StyleUnderline"/>
          <w:highlight w:val="yellow"/>
        </w:rPr>
        <w:t>billionaires</w:t>
      </w:r>
      <w:r w:rsidRPr="00ED54B0">
        <w:rPr>
          <w:rStyle w:val="StyleUnderline"/>
        </w:rPr>
        <w:t xml:space="preserve"> sloughing off the wreckage of one planet and setting out for the stars</w:t>
      </w:r>
      <w:r w:rsidRPr="00ED54B0">
        <w:rPr>
          <w:sz w:val="16"/>
        </w:rPr>
        <w:t>.</w:t>
      </w:r>
    </w:p>
    <w:p w14:paraId="165E574E" w14:textId="191E8D6D" w:rsidR="00A32402" w:rsidRDefault="003E45E5" w:rsidP="00A32402">
      <w:pPr>
        <w:pStyle w:val="Heading4"/>
      </w:pPr>
      <w:r>
        <w:t>3</w:t>
      </w:r>
      <w:r w:rsidR="000326DD">
        <w:t xml:space="preserve">. </w:t>
      </w:r>
      <w:r w:rsidR="00A32402">
        <w:t>Utopian space fantasies are precisely that, they will never happen. Their purpose is to distract the public from a new age of capital accumulation</w:t>
      </w:r>
    </w:p>
    <w:p w14:paraId="3C480C99" w14:textId="77777777" w:rsidR="00A32402" w:rsidRPr="00C454E1" w:rsidRDefault="00A32402" w:rsidP="00A32402">
      <w:pPr>
        <w:rPr>
          <w:rStyle w:val="Style13ptBold"/>
        </w:rPr>
      </w:pPr>
      <w:r w:rsidRPr="00C454E1">
        <w:rPr>
          <w:rStyle w:val="Style13ptBold"/>
        </w:rPr>
        <w:t xml:space="preserve">Marx 21 </w:t>
      </w:r>
    </w:p>
    <w:p w14:paraId="33182B71" w14:textId="77777777" w:rsidR="00A32402" w:rsidRPr="00C454E1" w:rsidRDefault="00A32402" w:rsidP="00A32402">
      <w:pPr>
        <w:rPr>
          <w:sz w:val="16"/>
        </w:rPr>
      </w:pPr>
      <w:r w:rsidRPr="00496FAE">
        <w:rPr>
          <w:sz w:val="16"/>
        </w:rPr>
        <w:t>(Paris Marx is a socialist writer and host of the Tech Won't</w:t>
      </w:r>
      <w:r w:rsidRPr="00C454E1">
        <w:rPr>
          <w:sz w:val="16"/>
        </w:rPr>
        <w:t xml:space="preserve"> Save Us podcast. </w:t>
      </w:r>
      <w:hyperlink r:id="rId10" w:history="1">
        <w:r w:rsidRPr="00C454E1">
          <w:rPr>
            <w:rStyle w:val="Hyperlink"/>
            <w:sz w:val="16"/>
          </w:rPr>
          <w:t>https://www.jacobinmag.com/2021/07/billionaires-space-richard-branson-jeff-bezos-elon-musk</w:t>
        </w:r>
      </w:hyperlink>
      <w:r w:rsidRPr="00C454E1">
        <w:rPr>
          <w:sz w:val="16"/>
        </w:rPr>
        <w:t xml:space="preserve"> , 7-13)</w:t>
      </w:r>
    </w:p>
    <w:p w14:paraId="59BF89CA" w14:textId="2415FE69" w:rsidR="000326DD" w:rsidRPr="0003789A" w:rsidRDefault="00A32402" w:rsidP="000326DD">
      <w:pPr>
        <w:rPr>
          <w:rStyle w:val="StyleUnderline"/>
        </w:rPr>
      </w:pPr>
      <w:r w:rsidRPr="00C454E1">
        <w:rPr>
          <w:sz w:val="16"/>
        </w:rPr>
        <w:t xml:space="preserve">But </w:t>
      </w:r>
      <w:r w:rsidRPr="003F79EB">
        <w:rPr>
          <w:rStyle w:val="StyleUnderline"/>
          <w:highlight w:val="yellow"/>
        </w:rPr>
        <w:t>as</w:t>
      </w:r>
      <w:r w:rsidRPr="00C454E1">
        <w:rPr>
          <w:sz w:val="16"/>
        </w:rPr>
        <w:t xml:space="preserve"> these </w:t>
      </w:r>
      <w:r w:rsidRPr="003F79EB">
        <w:rPr>
          <w:rStyle w:val="StyleUnderline"/>
          <w:highlight w:val="yellow"/>
        </w:rPr>
        <w:t>billionaires had their eyes</w:t>
      </w:r>
      <w:r w:rsidRPr="0003789A">
        <w:rPr>
          <w:rStyle w:val="StyleUnderline"/>
        </w:rPr>
        <w:t xml:space="preserve"> turned </w:t>
      </w:r>
      <w:r w:rsidRPr="003F79EB">
        <w:rPr>
          <w:rStyle w:val="StyleUnderline"/>
          <w:highlight w:val="yellow"/>
        </w:rPr>
        <w:t>to the stars</w:t>
      </w:r>
      <w:r w:rsidRPr="00C454E1">
        <w:rPr>
          <w:sz w:val="16"/>
        </w:rPr>
        <w:t xml:space="preserve"> and the media showered them with the headlines they craved, </w:t>
      </w:r>
      <w:r w:rsidRPr="0003789A">
        <w:rPr>
          <w:rStyle w:val="StyleUnderline"/>
        </w:rPr>
        <w:t xml:space="preserve">the </w:t>
      </w:r>
      <w:r w:rsidRPr="003F79EB">
        <w:rPr>
          <w:rStyle w:val="StyleUnderline"/>
          <w:highlight w:val="yellow"/>
        </w:rPr>
        <w:t>evidence that the climate</w:t>
      </w:r>
      <w:r w:rsidRPr="0003789A">
        <w:rPr>
          <w:rStyle w:val="StyleUnderline"/>
        </w:rPr>
        <w:t xml:space="preserve"> of our planet </w:t>
      </w:r>
      <w:r w:rsidRPr="003F79EB">
        <w:rPr>
          <w:rStyle w:val="StyleUnderline"/>
          <w:highlight w:val="yellow"/>
        </w:rPr>
        <w:t xml:space="preserve">is </w:t>
      </w:r>
      <w:r w:rsidRPr="003F79EB">
        <w:rPr>
          <w:rStyle w:val="StyleUnderline"/>
        </w:rPr>
        <w:t xml:space="preserve">rapidly </w:t>
      </w:r>
      <w:r w:rsidRPr="003F79EB">
        <w:rPr>
          <w:rStyle w:val="StyleUnderline"/>
          <w:highlight w:val="yellow"/>
        </w:rPr>
        <w:t>changing</w:t>
      </w:r>
      <w:r w:rsidRPr="0003789A">
        <w:rPr>
          <w:rStyle w:val="StyleUnderline"/>
        </w:rPr>
        <w:t xml:space="preserve"> in a way that is hostile to life — both human and otherwise — </w:t>
      </w:r>
      <w:r w:rsidRPr="003F79EB">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w:t>
      </w:r>
      <w:r w:rsidRPr="00C454E1">
        <w:rPr>
          <w:sz w:val="16"/>
        </w:rPr>
        <w:lastRenderedPageBreak/>
        <w:t xml:space="preserve">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is striking. On one hand</w:t>
      </w:r>
      <w:r w:rsidRPr="003F79EB">
        <w:rPr>
          <w:rStyle w:val="StyleUnderline"/>
          <w:highlight w:val="yellow"/>
        </w:rPr>
        <w:t>, billionaires</w:t>
      </w:r>
      <w:r w:rsidRPr="0003789A">
        <w:rPr>
          <w:rStyle w:val="StyleUnderline"/>
        </w:rPr>
        <w:t xml:space="preserve"> are e</w:t>
      </w:r>
      <w:r w:rsidRPr="003F79EB">
        <w:rPr>
          <w:rStyle w:val="StyleUnderline"/>
          <w:highlight w:val="yellow"/>
        </w:rPr>
        <w:t xml:space="preserve">ngaging in </w:t>
      </w:r>
      <w:r w:rsidRPr="007557A2">
        <w:rPr>
          <w:rStyle w:val="StyleUnderline"/>
        </w:rPr>
        <w:t xml:space="preserve">a dick-measuring </w:t>
      </w:r>
      <w:r w:rsidRPr="003F79EB">
        <w:rPr>
          <w:rStyle w:val="StyleUnderline"/>
          <w:highlight w:val="yellow"/>
        </w:rPr>
        <w:t>contest to see who can exit the atmosphere first</w:t>
      </w:r>
      <w:r w:rsidRPr="0003789A">
        <w:rPr>
          <w:rStyle w:val="StyleUnderline"/>
        </w:rPr>
        <w:t xml:space="preserve">, </w:t>
      </w:r>
      <w:r w:rsidRPr="00496FAE">
        <w:rPr>
          <w:rStyle w:val="StyleUnderline"/>
        </w:rPr>
        <w:t>while on the other,</w:t>
      </w:r>
      <w:r w:rsidRPr="0003789A">
        <w:rPr>
          <w:rStyle w:val="StyleUnderline"/>
        </w:rPr>
        <w:t xml:space="preserve"> </w:t>
      </w:r>
      <w:r w:rsidRPr="003F79EB">
        <w:rPr>
          <w:rStyle w:val="StyleUnderline"/>
        </w:rPr>
        <w:t xml:space="preserve">the </w:t>
      </w:r>
      <w:r w:rsidRPr="003F79EB">
        <w:rPr>
          <w:rStyle w:val="StyleUnderline"/>
          <w:highlight w:val="yellow"/>
        </w:rPr>
        <w:t>billions</w:t>
      </w:r>
      <w:r w:rsidRPr="0003789A">
        <w:rPr>
          <w:rStyle w:val="StyleUnderline"/>
        </w:rPr>
        <w:t xml:space="preserve"> of us who will never make any such journey </w:t>
      </w:r>
      <w:r w:rsidRPr="003F79EB">
        <w:rPr>
          <w:rStyle w:val="StyleUnderline"/>
          <w:highlight w:val="yellow"/>
        </w:rPr>
        <w:t xml:space="preserve">are </w:t>
      </w:r>
      <w:r w:rsidRPr="003F79EB">
        <w:rPr>
          <w:rStyle w:val="StyleUnderline"/>
        </w:rPr>
        <w:t xml:space="preserve">increasing </w:t>
      </w:r>
      <w:r w:rsidRPr="003F79EB">
        <w:rPr>
          <w:rStyle w:val="StyleUnderline"/>
          <w:highlight w:val="yellow"/>
        </w:rPr>
        <w:t xml:space="preserve">dealing with </w:t>
      </w:r>
      <w:r w:rsidRPr="003F79EB">
        <w:rPr>
          <w:rStyle w:val="Emphasis"/>
          <w:highlight w:val="yellow"/>
        </w:rPr>
        <w:t>the consequences of capitalism’s effects on the climate</w:t>
      </w:r>
      <w:r w:rsidRPr="00C454E1">
        <w:rPr>
          <w:sz w:val="16"/>
        </w:rPr>
        <w:t xml:space="preserve"> — and the decades its most </w:t>
      </w:r>
      <w:r w:rsidRPr="003F79EB">
        <w:rPr>
          <w:sz w:val="16"/>
        </w:rPr>
        <w:t>powerful</w:t>
      </w:r>
      <w:r w:rsidRPr="00C454E1">
        <w:rPr>
          <w:sz w:val="16"/>
        </w:rPr>
        <w:t xml:space="preserve"> adherents have spent stifling action to curb them. </w:t>
      </w:r>
      <w:r w:rsidRPr="0003789A">
        <w:rPr>
          <w:rStyle w:val="StyleUnderline"/>
        </w:rPr>
        <w:t xml:space="preserve">At a moment when </w:t>
      </w:r>
      <w:r w:rsidRPr="00F06653">
        <w:rPr>
          <w:rStyle w:val="StyleUnderline"/>
        </w:rPr>
        <w:t xml:space="preserve">we should be throwing </w:t>
      </w:r>
      <w:proofErr w:type="gramStart"/>
      <w:r w:rsidRPr="00F06653">
        <w:rPr>
          <w:rStyle w:val="StyleUnderline"/>
        </w:rPr>
        <w:t>everything</w:t>
      </w:r>
      <w:proofErr w:type="gramEnd"/>
      <w:r w:rsidRPr="00F06653">
        <w:rPr>
          <w:rStyle w:val="StyleUnderline"/>
        </w:rPr>
        <w:t xml:space="preserve"> we have into ensuring the planet remains habitable</w:t>
      </w:r>
      <w:r w:rsidRPr="00F06653">
        <w:rPr>
          <w:rStyle w:val="StyleUnderline"/>
          <w:highlight w:val="yellow"/>
        </w:rPr>
        <w:t>,</w:t>
      </w:r>
      <w:r w:rsidRPr="0003789A">
        <w:rPr>
          <w:rStyle w:val="StyleUnderline"/>
        </w:rPr>
        <w:t xml:space="preserve"> </w:t>
      </w:r>
      <w:r w:rsidRPr="003F79EB">
        <w:rPr>
          <w:rStyle w:val="StyleUnderline"/>
          <w:highlight w:val="yellow"/>
        </w:rPr>
        <w:t xml:space="preserve">billionaires are treating us to a spectacle to </w:t>
      </w:r>
      <w:r w:rsidRPr="003F79EB">
        <w:rPr>
          <w:rStyle w:val="Emphasis"/>
          <w:highlight w:val="yellow"/>
        </w:rPr>
        <w:t xml:space="preserve">distract us from their quest for </w:t>
      </w:r>
      <w:r w:rsidRPr="00F06653">
        <w:rPr>
          <w:rStyle w:val="Emphasis"/>
        </w:rPr>
        <w:t xml:space="preserve">continued </w:t>
      </w:r>
      <w:r w:rsidRPr="003F79EB">
        <w:rPr>
          <w:rStyle w:val="Emphasis"/>
          <w:highlight w:val="yellow"/>
        </w:rPr>
        <w:t>capitalist accumulation</w:t>
      </w:r>
      <w:r w:rsidRPr="0003789A">
        <w:rPr>
          <w:rStyle w:val="Emphasis"/>
        </w:rPr>
        <w:t xml:space="preserve">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 xml:space="preserve">to celebrate SpaceX’s </w:t>
      </w:r>
      <w:proofErr w:type="gramStart"/>
      <w:r w:rsidRPr="0003789A">
        <w:rPr>
          <w:rStyle w:val="StyleUnderline"/>
        </w:rPr>
        <w:t>first time</w:t>
      </w:r>
      <w:proofErr w:type="gramEnd"/>
      <w:r w:rsidRPr="0003789A">
        <w:rPr>
          <w:rStyle w:val="StyleUnderline"/>
        </w:rPr>
        <w:t xml:space="preserve"> launching astronauts to the International Space Station.</w:t>
      </w:r>
      <w:r>
        <w:rPr>
          <w:rStyle w:val="StyleUnderline"/>
        </w:rPr>
        <w:t xml:space="preserve"> </w:t>
      </w:r>
      <w:r w:rsidRPr="0003789A">
        <w:rPr>
          <w:rStyle w:val="StyleUnderline"/>
        </w:rPr>
        <w:t xml:space="preserve">As regular people were fighting for their lives, it felt like </w:t>
      </w:r>
      <w:r w:rsidRPr="00F06653">
        <w:rPr>
          <w:rStyle w:val="StyleUnderline"/>
          <w:highlight w:val="yellow"/>
        </w:rPr>
        <w:t xml:space="preserve">the elite were living in </w:t>
      </w:r>
      <w:proofErr w:type="gramStart"/>
      <w:r w:rsidRPr="00F06653">
        <w:rPr>
          <w:rStyle w:val="StyleUnderline"/>
          <w:highlight w:val="yellow"/>
        </w:rPr>
        <w:t>a completely separate</w:t>
      </w:r>
      <w:proofErr w:type="gramEnd"/>
      <w:r w:rsidRPr="00F06653">
        <w:rPr>
          <w:rStyle w:val="StyleUnderline"/>
          <w:highlight w:val="yellow"/>
        </w:rPr>
        <w:t xml:space="preserve"> world</w:t>
      </w:r>
      <w:r w:rsidRPr="0003789A">
        <w:rPr>
          <w:rStyle w:val="StyleUnderline"/>
        </w:rPr>
        <w:t xml:space="preserve">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7557A2">
        <w:rPr>
          <w:rStyle w:val="Emphasis"/>
        </w:rPr>
        <w:t>Neither of these futures are appealing if you look past the billionaires’</w:t>
      </w:r>
      <w:r w:rsidRPr="0003789A">
        <w:rPr>
          <w:rStyle w:val="Emphasis"/>
        </w:rPr>
        <w:t xml:space="preserve"> rosy pitch decks</w:t>
      </w:r>
      <w:r w:rsidRPr="00C454E1">
        <w:rPr>
          <w:sz w:val="16"/>
        </w:rPr>
        <w:t xml:space="preserve">. </w:t>
      </w:r>
      <w:r w:rsidRPr="00F06653">
        <w:rPr>
          <w:rStyle w:val="StyleUnderline"/>
          <w:highlight w:val="yellow"/>
        </w:rPr>
        <w:t>Life on Mars would be horrendous</w:t>
      </w:r>
      <w:r w:rsidRPr="00C454E1">
        <w:rPr>
          <w:sz w:val="16"/>
        </w:rPr>
        <w:t xml:space="preserve"> for hundreds of years, at least, </w:t>
      </w:r>
      <w:r w:rsidRPr="0003789A">
        <w:rPr>
          <w:rStyle w:val="StyleUnderline"/>
        </w:rPr>
        <w:t xml:space="preserve">and </w:t>
      </w:r>
      <w:r w:rsidRPr="00F06653">
        <w:rPr>
          <w:rStyle w:val="StyleUnderline"/>
          <w:highlight w:val="yellow"/>
        </w:rPr>
        <w:t xml:space="preserve">would </w:t>
      </w:r>
      <w:r w:rsidRPr="00F06653">
        <w:rPr>
          <w:rStyle w:val="StyleUnderline"/>
        </w:rPr>
        <w:t xml:space="preserve">likely </w:t>
      </w:r>
      <w:r w:rsidRPr="00F06653">
        <w:rPr>
          <w:rStyle w:val="StyleUnderline"/>
          <w:highlight w:val="yellow"/>
        </w:rPr>
        <w:t>kill many</w:t>
      </w:r>
      <w:r w:rsidRPr="0003789A">
        <w:rPr>
          <w:rStyle w:val="StyleUnderline"/>
        </w:rPr>
        <w:t xml:space="preserve"> of the people who made the journey</w:t>
      </w:r>
      <w:r w:rsidRPr="00C454E1">
        <w:rPr>
          <w:sz w:val="16"/>
        </w:rPr>
        <w:t xml:space="preserve">, while </w:t>
      </w:r>
      <w:r w:rsidRPr="007557A2">
        <w:rPr>
          <w:sz w:val="16"/>
        </w:rPr>
        <w:t xml:space="preserve">the </w:t>
      </w:r>
      <w:r w:rsidRPr="007557A2">
        <w:rPr>
          <w:rStyle w:val="StyleUnderline"/>
        </w:rPr>
        <w:t>technology for massive space colonies doesn’t exist and similarly won’t be feasible for a long time</w:t>
      </w:r>
      <w:r w:rsidRPr="007557A2">
        <w:rPr>
          <w:sz w:val="16"/>
        </w:rPr>
        <w:t xml:space="preserve"> to come.</w:t>
      </w:r>
      <w:r w:rsidRPr="00C454E1">
        <w:rPr>
          <w:sz w:val="16"/>
        </w:rPr>
        <w:t xml:space="preserve"> So, </w:t>
      </w:r>
      <w:r w:rsidRPr="0003789A">
        <w:rPr>
          <w:rStyle w:val="Emphasis"/>
        </w:rPr>
        <w:t>w</w:t>
      </w:r>
      <w:r w:rsidRPr="00F06653">
        <w:rPr>
          <w:rStyle w:val="Emphasis"/>
          <w:highlight w:val="yellow"/>
        </w:rPr>
        <w:t xml:space="preserve">hat’s the point </w:t>
      </w:r>
      <w:r w:rsidRPr="007557A2">
        <w:rPr>
          <w:rStyle w:val="Emphasis"/>
        </w:rPr>
        <w:t>of promoting these futures in the face of an unprecedented threat to our species here on Ear</w:t>
      </w:r>
      <w:r w:rsidRPr="00F06653">
        <w:rPr>
          <w:rStyle w:val="Emphasis"/>
        </w:rPr>
        <w:t>th</w:t>
      </w:r>
      <w:r w:rsidRPr="00C454E1">
        <w:rPr>
          <w:sz w:val="16"/>
        </w:rPr>
        <w:t xml:space="preserve">? </w:t>
      </w:r>
      <w:r w:rsidRPr="00F06653">
        <w:rPr>
          <w:rStyle w:val="StyleUnderline"/>
          <w:highlight w:val="yellow"/>
        </w:rPr>
        <w:t>It’s to get the public on</w:t>
      </w:r>
      <w:r w:rsidRPr="0003789A">
        <w:rPr>
          <w:rStyle w:val="StyleUnderline"/>
        </w:rPr>
        <w:t xml:space="preserve"> board </w:t>
      </w:r>
      <w:r w:rsidRPr="00F06653">
        <w:rPr>
          <w:rStyle w:val="StyleUnderline"/>
          <w:highlight w:val="yellow"/>
        </w:rPr>
        <w:t>for</w:t>
      </w:r>
      <w:r w:rsidRPr="0003789A">
        <w:rPr>
          <w:rStyle w:val="StyleUnderline"/>
        </w:rPr>
        <w:t xml:space="preserve"> </w:t>
      </w:r>
      <w:r w:rsidRPr="0003789A">
        <w:rPr>
          <w:rStyle w:val="Emphasis"/>
        </w:rPr>
        <w:t xml:space="preserve">a new phase of </w:t>
      </w:r>
      <w:r w:rsidRPr="00F06653">
        <w:rPr>
          <w:rStyle w:val="Emphasis"/>
          <w:highlight w:val="yellow"/>
        </w:rPr>
        <w:t>capitalist accumulation</w:t>
      </w:r>
      <w:r w:rsidRPr="0003789A">
        <w:rPr>
          <w:rStyle w:val="StyleUnderline"/>
        </w:rPr>
        <w:t xml:space="preserve"> whose benefits will be reaped by those 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4134F257" w14:textId="57EC2F55" w:rsidR="0021246F" w:rsidRPr="00A51CB4" w:rsidRDefault="0021246F" w:rsidP="003E45E5">
      <w:pPr>
        <w:pStyle w:val="Heading4"/>
        <w:numPr>
          <w:ilvl w:val="0"/>
          <w:numId w:val="16"/>
        </w:numPr>
      </w:pPr>
      <w:r>
        <w:t xml:space="preserve">Private control of space replaces democracy with technocracy. Mars should stay </w:t>
      </w:r>
      <w:r>
        <w:rPr>
          <w:i/>
        </w:rPr>
        <w:t>red</w:t>
      </w:r>
      <w:r>
        <w:t xml:space="preserve">, not become a racist country club </w:t>
      </w:r>
    </w:p>
    <w:p w14:paraId="2741BFE2" w14:textId="77777777" w:rsidR="0021246F" w:rsidRPr="00A51CB4" w:rsidRDefault="0021246F" w:rsidP="0021246F">
      <w:pPr>
        <w:rPr>
          <w:rStyle w:val="Style13ptBold"/>
        </w:rPr>
      </w:pPr>
      <w:r w:rsidRPr="00A51CB4">
        <w:rPr>
          <w:rStyle w:val="Style13ptBold"/>
        </w:rPr>
        <w:t>Spencer 17</w:t>
      </w:r>
    </w:p>
    <w:p w14:paraId="206B177F" w14:textId="77777777" w:rsidR="0021246F" w:rsidRPr="00A51CB4" w:rsidRDefault="0021246F" w:rsidP="0021246F">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1CEB46D3" w14:textId="6BCDE3B1" w:rsidR="002437E4" w:rsidRDefault="0021246F" w:rsidP="00ED24B1">
      <w:pPr>
        <w:rPr>
          <w:rStyle w:val="StyleUnderline"/>
        </w:rPr>
      </w:pPr>
      <w:r w:rsidRPr="002C2366">
        <w:rPr>
          <w:rStyle w:val="StyleUnderline"/>
        </w:rPr>
        <w:t>As the Western liberal order continues to unravel,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w:t>
      </w:r>
      <w:r w:rsidRPr="00042742">
        <w:rPr>
          <w:rStyle w:val="StyleUnderline"/>
          <w:highlight w:val="yellow"/>
        </w:rPr>
        <w:t>people hav</w:t>
      </w:r>
      <w:r w:rsidRPr="002C2366">
        <w:rPr>
          <w:rStyle w:val="StyleUnderline"/>
        </w:rPr>
        <w:t xml:space="preserve">e started to </w:t>
      </w:r>
      <w:r w:rsidRPr="00042742">
        <w:rPr>
          <w:rStyle w:val="StyleUnderline"/>
          <w:highlight w:val="yellow"/>
        </w:rPr>
        <w:t xml:space="preserve">pin their hopes for intergalactic travel on </w:t>
      </w:r>
      <w:r w:rsidRPr="00042742">
        <w:rPr>
          <w:rStyle w:val="Emphasis"/>
          <w:highlight w:val="yellow"/>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w:t>
      </w:r>
      <w:r w:rsidRPr="00A51CB4">
        <w:rPr>
          <w:sz w:val="16"/>
        </w:rPr>
        <w:lastRenderedPageBreak/>
        <w:t xml:space="preserve">rights, intellectual property rights, games &amp; apps, and events.” The most famous — and perhaps most likely to succeed — comes from entrepreneur and engineer Elon Musk, the multibillionaire CEO of SpaceX and Tesla Motors. </w:t>
      </w:r>
      <w:r w:rsidRPr="00042742">
        <w:rPr>
          <w:rStyle w:val="StyleUnderline"/>
          <w:highlight w:val="yellow"/>
        </w:rPr>
        <w:t>Musk’s</w:t>
      </w:r>
      <w:r w:rsidRPr="002C2366">
        <w:rPr>
          <w:rStyle w:val="StyleUnderline"/>
        </w:rPr>
        <w:t xml:space="preserve"> articulation of his </w:t>
      </w:r>
      <w:r w:rsidRPr="00F071A6">
        <w:rPr>
          <w:rStyle w:val="StyleUnderline"/>
        </w:rPr>
        <w:t>Mars mission reveals not only what’s wrong with how we think about extraterrestrial colonies and resources, but also how little faith most people have in democracy here on Earth</w:t>
      </w:r>
      <w:r w:rsidRPr="00F071A6">
        <w:rPr>
          <w:sz w:val="16"/>
        </w:rPr>
        <w:t>. Interplanetary Technocracy Given his reputation as an engineering genius, Musk’s vision for colonization seems the most plausible of the private mission</w:t>
      </w:r>
      <w:r w:rsidRPr="00A51CB4">
        <w:rPr>
          <w:sz w:val="16"/>
        </w:rPr>
        <w:t xml:space="preserve">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His a</w:t>
      </w:r>
      <w:r w:rsidRPr="00042742">
        <w:rPr>
          <w:rStyle w:val="StyleUnderline"/>
          <w:highlight w:val="yellow"/>
        </w:rPr>
        <w:t>pproach to colonizing Mars comes straight out of Silicon Valley’s playbook:</w:t>
      </w:r>
      <w:r w:rsidRPr="002C2366">
        <w:rPr>
          <w:rStyle w:val="StyleUnderline"/>
        </w:rPr>
        <w:t xml:space="preserve"> Musk has </w:t>
      </w:r>
      <w:r w:rsidRPr="00042742">
        <w:rPr>
          <w:rStyle w:val="StyleUnderline"/>
          <w:highlight w:val="yellow"/>
        </w:rPr>
        <w:t>taken a “problem</w:t>
      </w:r>
      <w:r w:rsidRPr="002C2366">
        <w:rPr>
          <w:rStyle w:val="StyleUnderline"/>
        </w:rPr>
        <w:t xml:space="preserve">” — how to colonize Mars — </w:t>
      </w:r>
      <w:r w:rsidRPr="00042742">
        <w:rPr>
          <w:rStyle w:val="StyleUnderline"/>
          <w:highlight w:val="yellow"/>
        </w:rPr>
        <w:t>and hacked a feasible “solution”</w:t>
      </w:r>
      <w:r w:rsidRPr="002C2366">
        <w:rPr>
          <w:rStyle w:val="StyleUnderline"/>
        </w:rPr>
        <w:t xml:space="preserve"> that is one part engineering, one part moxie</w:t>
      </w:r>
      <w:r w:rsidRPr="00042742">
        <w:rPr>
          <w:rStyle w:val="StyleUnderline"/>
          <w:highlight w:val="yellow"/>
        </w:rPr>
        <w:t>. Just add investors</w:t>
      </w:r>
      <w:r w:rsidRPr="002C2366">
        <w:rPr>
          <w:rStyle w:val="StyleUnderline"/>
        </w:rPr>
        <w:t xml:space="preserve">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042742">
        <w:rPr>
          <w:rStyle w:val="StyleUnderline"/>
          <w:highlight w:val="yellow"/>
        </w:rPr>
        <w:t xml:space="preserve">Musk’s colonization plan looks a lot like joining a </w:t>
      </w:r>
      <w:r w:rsidRPr="00042742">
        <w:rPr>
          <w:rStyle w:val="Emphasis"/>
          <w:highlight w:val="yellow"/>
        </w:rPr>
        <w:t>country club</w:t>
      </w:r>
      <w:r w:rsidRPr="00042742">
        <w:rPr>
          <w:rStyle w:val="StyleUnderline"/>
          <w:highlight w:val="yellow"/>
        </w:rPr>
        <w:t xml:space="preserve"> </w:t>
      </w:r>
      <w:r w:rsidRPr="00496FAE">
        <w:rPr>
          <w:rStyle w:val="StyleUnderline"/>
        </w:rPr>
        <w:t>or gated community</w:t>
      </w:r>
      <w:r w:rsidRPr="002C2366">
        <w:rPr>
          <w:rStyle w:val="StyleUnderline"/>
        </w:rPr>
        <w:t xml:space="preserve"> — or any other model of private access to space for those who can afford it.</w:t>
      </w:r>
      <w:r>
        <w:rPr>
          <w:rStyle w:val="StyleUnderline"/>
        </w:rPr>
        <w:t xml:space="preserve"> </w:t>
      </w:r>
      <w:r w:rsidRPr="00754DB7">
        <w:rPr>
          <w:rStyle w:val="StyleUnderline"/>
          <w:highlight w:val="yellow"/>
        </w:rPr>
        <w:t>Musk’s</w:t>
      </w:r>
      <w:r w:rsidRPr="002C2366">
        <w:rPr>
          <w:rStyle w:val="StyleUnderline"/>
        </w:rPr>
        <w:t xml:space="preserve"> proposal — heavy on the engineering and business details, light on the philosophical or political implications of colonization — </w:t>
      </w:r>
      <w:r w:rsidRPr="00754DB7">
        <w:rPr>
          <w:rStyle w:val="Emphasis"/>
          <w:highlight w:val="yellow"/>
        </w:rPr>
        <w:t>epitomizes technocracy</w:t>
      </w:r>
      <w:r w:rsidRPr="00754DB7">
        <w:rPr>
          <w:sz w:val="16"/>
          <w:highlight w:val="yellow"/>
        </w:rPr>
        <w:t xml:space="preserve">. </w:t>
      </w:r>
      <w:r w:rsidRPr="00754DB7">
        <w:rPr>
          <w:rStyle w:val="StyleUnderline"/>
          <w:highlight w:val="yellow"/>
        </w:rPr>
        <w:t xml:space="preserve">He doesn’t seem interested in thinking through Mars’s </w:t>
      </w:r>
      <w:r w:rsidRPr="00754DB7">
        <w:rPr>
          <w:rStyle w:val="Emphasis"/>
          <w:highlight w:val="yellow"/>
        </w:rPr>
        <w:t>policy or governance</w:t>
      </w:r>
      <w:r w:rsidRPr="00496FAE">
        <w:rPr>
          <w:rStyle w:val="StyleUnderline"/>
        </w:rPr>
        <w:t>, the labor necessitated by building a civilization from scratch, or the problems that will arise from sending rich tourists to self-manage in a place with scant resources demanding communal organization</w:t>
      </w:r>
      <w:r w:rsidRPr="007557A2">
        <w:rPr>
          <w:rStyle w:val="StyleUnderline"/>
        </w:rPr>
        <w:t xml:space="preserve"> and thinking. </w:t>
      </w:r>
      <w:r w:rsidRPr="007557A2">
        <w:rPr>
          <w:sz w:val="16"/>
        </w:rPr>
        <w:t xml:space="preserve">The True Value of Mars </w:t>
      </w:r>
      <w:r w:rsidRPr="007557A2">
        <w:rPr>
          <w:rStyle w:val="StyleUnderline"/>
        </w:rPr>
        <w:t>For some, sending a few rich folks off to Mars seems like a great idea. After all, it’s hardly an Eden waiting to be destroyed. Unlike previous colonial projects, there</w:t>
      </w:r>
      <w:r w:rsidRPr="00A51CB4">
        <w:rPr>
          <w:rStyle w:val="StyleUnderline"/>
        </w:rPr>
        <w:t xml:space="preserve"> are no natives to exploit; no wildlife to hunt to extinction; no ecosystem to radically alter; no fossil fuels to extract; and no climate in danger of destruction from carbon emission. Mars’s atmosphere is already 96 percent carbon dioxide! </w:t>
      </w:r>
      <w:r w:rsidRPr="00754DB7">
        <w:rPr>
          <w:rStyle w:val="StyleUnderline"/>
        </w:rPr>
        <w:t>Why not let Musk</w:t>
      </w:r>
      <w:r w:rsidRPr="00A51CB4">
        <w:rPr>
          <w:rStyle w:val="StyleUnderline"/>
        </w:rPr>
        <w:t xml:space="preserve"> and his milliona</w:t>
      </w:r>
      <w:r w:rsidRPr="00496FAE">
        <w:rPr>
          <w:rStyle w:val="StyleUnderline"/>
        </w:rPr>
        <w:t>i</w:t>
      </w:r>
      <w:r w:rsidRPr="00A51CB4">
        <w:rPr>
          <w:rStyle w:val="StyleUnderline"/>
        </w:rPr>
        <w:t xml:space="preserve">re </w:t>
      </w:r>
      <w:r w:rsidRPr="00754DB7">
        <w:rPr>
          <w:rStyle w:val="StyleUnderline"/>
        </w:rPr>
        <w:t>buddies take off</w:t>
      </w:r>
      <w:r w:rsidRPr="00A51CB4">
        <w:rPr>
          <w:rStyle w:val="StyleUnderline"/>
        </w:rPr>
        <w:t xml:space="preserve"> for a few rounds of golf on the frosted dunes? If they get stuck there, all the better</w:t>
      </w:r>
      <w:r w:rsidRPr="00A51CB4">
        <w:rPr>
          <w:sz w:val="16"/>
        </w:rPr>
        <w:t xml:space="preserve">. </w:t>
      </w:r>
      <w:r w:rsidRPr="00A51CB4">
        <w:rPr>
          <w:rStyle w:val="StyleUnderline"/>
        </w:rPr>
        <w:t xml:space="preserve">From a humanistic perspective, </w:t>
      </w:r>
      <w:r w:rsidRPr="00754DB7">
        <w:rPr>
          <w:rStyle w:val="StyleUnderline"/>
        </w:rPr>
        <w:t>however</w:t>
      </w:r>
      <w:r w:rsidRPr="00A51CB4">
        <w:rPr>
          <w:rStyle w:val="StyleUnderline"/>
        </w:rPr>
        <w:t xml:space="preserve">, even a lifeless world like </w:t>
      </w:r>
      <w:r w:rsidRPr="00754DB7">
        <w:rPr>
          <w:rStyle w:val="StyleUnderline"/>
          <w:highlight w:val="yellow"/>
        </w:rPr>
        <w:t>Mars holds incredible scientific, educational, and environmental value.</w:t>
      </w:r>
      <w:r w:rsidRPr="00A51CB4">
        <w:rPr>
          <w:rStyle w:val="StyleUnderline"/>
        </w:rPr>
        <w:t xml:space="preserve"> To let private </w:t>
      </w:r>
      <w:proofErr w:type="gramStart"/>
      <w:r w:rsidRPr="00A51CB4">
        <w:rPr>
          <w:rStyle w:val="StyleUnderline"/>
        </w:rPr>
        <w:t>interests</w:t>
      </w:r>
      <w:proofErr w:type="gramEnd"/>
      <w:r w:rsidRPr="00A51CB4">
        <w:rPr>
          <w:rStyle w:val="StyleUnderline"/>
        </w:rPr>
        <w:t xml:space="preserve">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t>
      </w:r>
      <w:r w:rsidRPr="00754DB7">
        <w:rPr>
          <w:rStyle w:val="StyleUnderline"/>
          <w:highlight w:val="yellow"/>
        </w:rPr>
        <w:t>we should hope humanity</w:t>
      </w:r>
      <w:r w:rsidRPr="00A51CB4">
        <w:rPr>
          <w:rStyle w:val="StyleUnderline"/>
        </w:rPr>
        <w:t xml:space="preserve"> has learned from its past mistakes and </w:t>
      </w:r>
      <w:r w:rsidRPr="00754DB7">
        <w:rPr>
          <w:rStyle w:val="StyleUnderline"/>
          <w:highlight w:val="yellow"/>
        </w:rPr>
        <w:t xml:space="preserve">is ready to set upon a </w:t>
      </w:r>
      <w:r w:rsidRPr="00754DB7">
        <w:rPr>
          <w:rStyle w:val="Emphasis"/>
          <w:highlight w:val="yellow"/>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754DB7">
        <w:rPr>
          <w:rStyle w:val="StyleUnderline"/>
          <w:highlight w:val="yellow"/>
        </w:rPr>
        <w:t>Government space agencies have gone to</w:t>
      </w:r>
      <w:r w:rsidRPr="00A51CB4">
        <w:rPr>
          <w:rStyle w:val="StyleUnderline"/>
        </w:rPr>
        <w:t xml:space="preserve"> great lengths to </w:t>
      </w:r>
      <w:r w:rsidRPr="00754DB7">
        <w:rPr>
          <w:rStyle w:val="StyleUnderline"/>
          <w:highlight w:val="yellow"/>
        </w:rPr>
        <w:t>keep</w:t>
      </w:r>
      <w:r w:rsidRPr="00A51CB4">
        <w:rPr>
          <w:rStyle w:val="StyleUnderline"/>
        </w:rPr>
        <w:t xml:space="preserve"> the </w:t>
      </w:r>
      <w:r w:rsidRPr="00754DB7">
        <w:rPr>
          <w:rStyle w:val="StyleUnderline"/>
          <w:highlight w:val="yellow"/>
        </w:rPr>
        <w:t>scientific</w:t>
      </w:r>
      <w:r w:rsidRPr="00A51CB4">
        <w:rPr>
          <w:rStyle w:val="StyleUnderline"/>
        </w:rPr>
        <w:t xml:space="preserve"> and social </w:t>
      </w:r>
      <w:r w:rsidRPr="00754DB7">
        <w:rPr>
          <w:rStyle w:val="StyleUnderline"/>
          <w:highlight w:val="yellow"/>
        </w:rPr>
        <w:t>benefits of</w:t>
      </w:r>
      <w:r w:rsidRPr="00A51CB4">
        <w:rPr>
          <w:rStyle w:val="StyleUnderline"/>
        </w:rPr>
        <w:t xml:space="preserve"> publicly funded </w:t>
      </w:r>
      <w:r w:rsidRPr="00754DB7">
        <w:rPr>
          <w:rStyle w:val="StyleUnderline"/>
          <w:highlight w:val="yellow"/>
        </w:rPr>
        <w:t>exploration intact</w:t>
      </w:r>
      <w:r w:rsidRPr="00A51CB4">
        <w:rPr>
          <w:rStyle w:val="StyleUnderline"/>
        </w:rPr>
        <w:t xml:space="preserve">. </w:t>
      </w:r>
      <w:proofErr w:type="gramStart"/>
      <w:r w:rsidRPr="00A51CB4">
        <w:rPr>
          <w:rStyle w:val="StyleUnderline"/>
        </w:rPr>
        <w:t>This is why</w:t>
      </w:r>
      <w:proofErr w:type="gramEnd"/>
      <w:r w:rsidRPr="00A51CB4">
        <w:rPr>
          <w:rStyle w:val="StyleUnderline"/>
        </w:rPr>
        <w:t xml:space="preserve"> NASA makes all its mission data public,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754DB7">
        <w:rPr>
          <w:rStyle w:val="Emphasis"/>
          <w:highlight w:val="yellow"/>
        </w:rPr>
        <w:t xml:space="preserve">Private industry will be unlikely to follow these </w:t>
      </w:r>
      <w:r w:rsidRPr="00754DB7">
        <w:rPr>
          <w:rStyle w:val="Emphasis"/>
        </w:rPr>
        <w:t xml:space="preserve">collective </w:t>
      </w:r>
      <w:r w:rsidRPr="00754DB7">
        <w:rPr>
          <w:rStyle w:val="Emphasis"/>
          <w:highlight w:val="yellow"/>
        </w:rPr>
        <w:t>practices</w:t>
      </w:r>
      <w:r w:rsidRPr="00A51CB4">
        <w:rPr>
          <w:sz w:val="16"/>
        </w:rPr>
        <w:t xml:space="preserve">, as </w:t>
      </w:r>
      <w:r w:rsidRPr="00754DB7">
        <w:rPr>
          <w:rStyle w:val="Emphasis"/>
          <w:highlight w:val="yellow"/>
        </w:rPr>
        <w:t>its desire for profit or for exclusive property rights</w:t>
      </w:r>
      <w:r w:rsidRPr="00A51CB4">
        <w:rPr>
          <w:sz w:val="16"/>
        </w:rPr>
        <w:t xml:space="preserve"> — physical and intellectual — </w:t>
      </w:r>
      <w:r w:rsidRPr="00754DB7">
        <w:rPr>
          <w:rStyle w:val="Emphasis"/>
          <w:highlight w:val="yellow"/>
        </w:rPr>
        <w:t>will outweigh any public benefit</w:t>
      </w:r>
      <w:r w:rsidRPr="00A51CB4">
        <w:rPr>
          <w:rStyle w:val="Emphasis"/>
        </w:rPr>
        <w: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w:t>
      </w:r>
      <w:r w:rsidRPr="00A51CB4">
        <w:rPr>
          <w:rStyle w:val="StyleUnderline"/>
        </w:rPr>
        <w:lastRenderedPageBreak/>
        <w:t xml:space="preserve">subtext of </w:t>
      </w:r>
      <w:r w:rsidRPr="00754DB7">
        <w:rPr>
          <w:rStyle w:val="StyleUnderline"/>
          <w:highlight w:val="yellow"/>
        </w:rPr>
        <w:t>Musk’s message</w:t>
      </w:r>
      <w:r w:rsidRPr="00A51CB4">
        <w:rPr>
          <w:sz w:val="16"/>
        </w:rPr>
        <w:t xml:space="preserve">, then, </w:t>
      </w:r>
      <w:r w:rsidRPr="00754DB7">
        <w:rPr>
          <w:rStyle w:val="StyleUnderline"/>
          <w:highlight w:val="yellow"/>
        </w:rPr>
        <w:t>was that</w:t>
      </w:r>
      <w:r w:rsidRPr="00A51CB4">
        <w:rPr>
          <w:rStyle w:val="StyleUnderline"/>
        </w:rPr>
        <w:t xml:space="preserve"> our democratic </w:t>
      </w:r>
      <w:r w:rsidRPr="00F071A6">
        <w:rPr>
          <w:rStyle w:val="StyleUnderline"/>
        </w:rPr>
        <w:t xml:space="preserve">governments will never execute big science and engineering projects. People should trust in the private vision for colonization and space travel instead. </w:t>
      </w:r>
      <w:r w:rsidRPr="00F071A6">
        <w:rPr>
          <w:sz w:val="16"/>
        </w:rPr>
        <w:t xml:space="preserve">In Earth politics, this lack of faith in democratic institutions is nothing new. </w:t>
      </w:r>
      <w:r w:rsidRPr="00F071A6">
        <w:rPr>
          <w:rStyle w:val="Emphasis"/>
        </w:rPr>
        <w:t>This idea’s policy implications</w:t>
      </w:r>
      <w:r w:rsidRPr="00F071A6">
        <w:rPr>
          <w:sz w:val="16"/>
        </w:rPr>
        <w:t xml:space="preserve"> — </w:t>
      </w:r>
      <w:r w:rsidRPr="00F071A6">
        <w:rPr>
          <w:rStyle w:val="StyleUnderline"/>
        </w:rPr>
        <w:t>that collectively</w:t>
      </w:r>
      <w:r w:rsidRPr="00A51CB4">
        <w:rPr>
          <w:rStyle w:val="StyleUnderline"/>
        </w:rPr>
        <w:t xml:space="preserve">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F071A6">
        <w:rPr>
          <w:rStyle w:val="Emphasis"/>
        </w:rPr>
        <w:t>metatheme</w:t>
      </w:r>
      <w:proofErr w:type="spellEnd"/>
      <w:r w:rsidRPr="00F071A6">
        <w:rPr>
          <w:rStyle w:val="StyleUnderline"/>
        </w:rPr>
        <w:t xml:space="preserve">, namely, that a </w:t>
      </w:r>
      <w:r w:rsidRPr="00754DB7">
        <w:rPr>
          <w:rStyle w:val="StyleUnderline"/>
          <w:highlight w:val="yellow"/>
        </w:rPr>
        <w:t xml:space="preserve">public </w:t>
      </w:r>
      <w:r w:rsidRPr="00754DB7">
        <w:rPr>
          <w:rStyle w:val="StyleUnderline"/>
        </w:rPr>
        <w:t xml:space="preserve">and democratically organized </w:t>
      </w:r>
      <w:r w:rsidRPr="00754DB7">
        <w:rPr>
          <w:rStyle w:val="StyleUnderline"/>
          <w:highlight w:val="yellow"/>
        </w:rPr>
        <w:t xml:space="preserve">colonization of Mars will never happen. </w:t>
      </w:r>
      <w:r w:rsidRPr="00F071A6">
        <w:rPr>
          <w:rStyle w:val="StyleUnderline"/>
        </w:rPr>
        <w:t>No one questioned</w:t>
      </w:r>
      <w:r w:rsidRPr="00A51CB4">
        <w:rPr>
          <w:rStyle w:val="StyleUnderline"/>
        </w:rPr>
        <w:t xml:space="preserve"> the premise that we must let </w:t>
      </w:r>
      <w:r w:rsidRPr="00754DB7">
        <w:rPr>
          <w:rStyle w:val="StyleUnderline"/>
          <w:highlight w:val="yellow"/>
        </w:rPr>
        <w:t>billionaires</w:t>
      </w:r>
      <w:r w:rsidRPr="00A51CB4">
        <w:rPr>
          <w:rStyle w:val="StyleUnderline"/>
        </w:rPr>
        <w:t xml:space="preserve">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 xml:space="preserve">One can imagine the grueling labor required to make an inhospitable planet </w:t>
      </w:r>
      <w:r w:rsidRPr="00F071A6">
        <w:rPr>
          <w:rStyle w:val="StyleUnderline"/>
        </w:rPr>
        <w:t>habitable</w:t>
      </w:r>
      <w:r w:rsidRPr="00F071A6">
        <w:rPr>
          <w:sz w:val="16"/>
        </w:rPr>
        <w:t xml:space="preserve">. On Mars, </w:t>
      </w:r>
      <w:r w:rsidRPr="00F071A6">
        <w:rPr>
          <w:rStyle w:val="StyleUnderline"/>
        </w:rPr>
        <w:t>employees would exhaust themselves for a corporation under the guise of “survival.”</w:t>
      </w:r>
      <w:r w:rsidRPr="00A51CB4">
        <w:rPr>
          <w:rStyle w:val="StyleUnderline"/>
        </w:rPr>
        <w:t xml:space="preserve"> </w:t>
      </w:r>
      <w:r w:rsidRPr="00496FAE">
        <w:rPr>
          <w:sz w:val="16"/>
        </w:rPr>
        <w:t xml:space="preserve">After all, </w:t>
      </w:r>
      <w:r w:rsidRPr="00496FAE">
        <w:rPr>
          <w:rStyle w:val="StyleUnderline"/>
        </w:rPr>
        <w:t xml:space="preserve">regardless of whether a foundation or a corporation spearheads the colonization effort, they will be incentivized, even forty million miles away, to </w:t>
      </w:r>
      <w:r w:rsidRPr="00754DB7">
        <w:rPr>
          <w:rStyle w:val="Emphasis"/>
          <w:highlight w:val="yellow"/>
        </w:rPr>
        <w:t xml:space="preserve">squeeze as much labor </w:t>
      </w:r>
      <w:r w:rsidRPr="00496FAE">
        <w:rPr>
          <w:rStyle w:val="Emphasis"/>
        </w:rPr>
        <w:t xml:space="preserve">out of their workers </w:t>
      </w:r>
      <w:r w:rsidRPr="00754DB7">
        <w:rPr>
          <w:rStyle w:val="Emphasis"/>
          <w:highlight w:val="yellow"/>
        </w:rPr>
        <w:t>at the lowest cost</w:t>
      </w:r>
      <w:r w:rsidRPr="00A51CB4">
        <w:rPr>
          <w:rStyle w:val="Emphasis"/>
        </w:rPr>
        <w:t>.</w:t>
      </w:r>
      <w:r w:rsidRPr="00A51CB4">
        <w:rPr>
          <w:sz w:val="16"/>
        </w:rPr>
        <w:t xml:space="preserve"> Further, </w:t>
      </w:r>
      <w:r w:rsidRPr="00A51CB4">
        <w:rPr>
          <w:rStyle w:val="StyleUnderline"/>
        </w:rPr>
        <w:t xml:space="preserve">the question of who is allowed to go to Mars will become as important as the question of who isn’t. If, as Musk proposes, </w:t>
      </w:r>
      <w:r w:rsidRPr="00754DB7">
        <w:rPr>
          <w:rStyle w:val="StyleUnderline"/>
          <w:highlight w:val="yellow"/>
        </w:rPr>
        <w:t>the trip requires</w:t>
      </w:r>
      <w:r w:rsidRPr="00496FAE">
        <w:rPr>
          <w:rStyle w:val="StyleUnderline"/>
        </w:rPr>
        <w:t xml:space="preserve"> a “ticket</w:t>
      </w:r>
      <w:r w:rsidRPr="00A51CB4">
        <w:rPr>
          <w:rStyle w:val="StyleUnderline"/>
        </w:rPr>
        <w:t xml:space="preserve">” — which, as he claims, will </w:t>
      </w:r>
      <w:r w:rsidRPr="00F071A6">
        <w:rPr>
          <w:rStyle w:val="StyleUnderline"/>
        </w:rPr>
        <w:t xml:space="preserve">eventually drop to only </w:t>
      </w:r>
      <w:r w:rsidRPr="00496FAE">
        <w:rPr>
          <w:rStyle w:val="StyleUnderline"/>
          <w:highlight w:val="yellow"/>
        </w:rPr>
        <w:t>$100,000</w:t>
      </w:r>
      <w:r w:rsidRPr="00A51CB4">
        <w:rPr>
          <w:rStyle w:val="StyleUnderline"/>
        </w:rPr>
        <w:t xml:space="preserve"> — it seems probable that </w:t>
      </w:r>
      <w:r w:rsidRPr="00754DB7">
        <w:rPr>
          <w:rStyle w:val="StyleUnderline"/>
          <w:highlight w:val="yellow"/>
        </w:rPr>
        <w:t xml:space="preserve">those who can afford to go will mostly resemble, </w:t>
      </w:r>
      <w:r w:rsidRPr="00F071A6">
        <w:rPr>
          <w:rStyle w:val="StyleUnderline"/>
        </w:rPr>
        <w:t>ethnically and politically</w:t>
      </w:r>
      <w:r w:rsidRPr="00754DB7">
        <w:rPr>
          <w:rStyle w:val="StyleUnderline"/>
          <w:highlight w:val="yellow"/>
        </w:rPr>
        <w:t>, Earth’s ruling class</w:t>
      </w:r>
      <w:r w:rsidRPr="00A51CB4">
        <w:rPr>
          <w:rStyle w:val="StyleUnderline"/>
        </w:rPr>
        <w:t xml:space="preserve">. Imagine: </w:t>
      </w:r>
      <w:r w:rsidRPr="00754DB7">
        <w:rPr>
          <w:rStyle w:val="Emphasis"/>
          <w:highlight w:val="yellow"/>
        </w:rPr>
        <w:t>the red planet turned racist country club</w:t>
      </w:r>
      <w:r w:rsidRPr="00754DB7">
        <w:rPr>
          <w:sz w:val="16"/>
          <w:highlight w:val="yellow"/>
        </w:rPr>
        <w:t xml:space="preserve">. </w:t>
      </w:r>
      <w:r w:rsidRPr="00754DB7">
        <w:rPr>
          <w:rStyle w:val="Emphasis"/>
          <w:highlight w:val="yellow"/>
        </w:rPr>
        <w:t>These questions matter</w:t>
      </w:r>
      <w:r w:rsidRPr="00A51CB4">
        <w:rPr>
          <w:rStyle w:val="Emphasis"/>
        </w:rPr>
        <w:t xml:space="preserve"> more than how to engineer a rocket or how to build greenhouses or how to harvest water</w:t>
      </w:r>
      <w:r w:rsidRPr="00A51CB4">
        <w:rPr>
          <w:sz w:val="16"/>
        </w:rPr>
        <w:t xml:space="preserve">. In fact, </w:t>
      </w:r>
      <w:r w:rsidRPr="00754DB7">
        <w:rPr>
          <w:rStyle w:val="StyleUnderline"/>
          <w:highlight w:val="yellow"/>
        </w:rPr>
        <w:t>state-funded research has</w:t>
      </w:r>
      <w:r w:rsidRPr="00A51CB4">
        <w:rPr>
          <w:rStyle w:val="StyleUnderline"/>
        </w:rPr>
        <w:t xml:space="preserve"> already largely </w:t>
      </w:r>
      <w:r w:rsidRPr="00754DB7">
        <w:rPr>
          <w:rStyle w:val="StyleUnderline"/>
          <w:highlight w:val="yellow"/>
        </w:rPr>
        <w:t>solved</w:t>
      </w:r>
      <w:r w:rsidRPr="00A51CB4">
        <w:rPr>
          <w:rStyle w:val="StyleUnderline"/>
        </w:rPr>
        <w:t xml:space="preserve"> these </w:t>
      </w:r>
      <w:r w:rsidRPr="00754DB7">
        <w:rPr>
          <w:rStyle w:val="StyleUnderline"/>
          <w:highlight w:val="yellow"/>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21246F">
        <w:rPr>
          <w:rStyle w:val="StyleUnderline"/>
          <w:highlight w:val="yellow"/>
        </w:rPr>
        <w:t>colonization</w:t>
      </w:r>
      <w:r w:rsidRPr="00A51CB4">
        <w:rPr>
          <w:rStyle w:val="StyleUnderline"/>
        </w:rPr>
        <w:t xml:space="preserve"> effort</w:t>
      </w:r>
      <w:r w:rsidRPr="00B71F81">
        <w:rPr>
          <w:sz w:val="16"/>
        </w:rPr>
        <w:t xml:space="preserve"> on Mars — even if only a small number of humans go — </w:t>
      </w:r>
      <w:r w:rsidRPr="00A51CB4">
        <w:rPr>
          <w:rStyle w:val="StyleUnderline"/>
        </w:rPr>
        <w:t xml:space="preserve">will </w:t>
      </w:r>
      <w:r w:rsidRPr="0021246F">
        <w:rPr>
          <w:rStyle w:val="StyleUnderline"/>
          <w:highlight w:val="yellow"/>
        </w:rPr>
        <w:t>present huge political challeng</w:t>
      </w:r>
      <w:r w:rsidRPr="00A51CB4">
        <w:rPr>
          <w:rStyle w:val="StyleUnderline"/>
        </w:rPr>
        <w:t>es</w:t>
      </w:r>
      <w:r w:rsidRPr="00B71F81">
        <w:rPr>
          <w:sz w:val="16"/>
        </w:rPr>
        <w:t xml:space="preserve"> in terms of the labor and personal rights of its citizens. To wit: </w:t>
      </w:r>
      <w:r w:rsidRPr="00A51CB4">
        <w:rPr>
          <w:rStyle w:val="StyleUnderline"/>
        </w:rPr>
        <w:t xml:space="preserve">what kinds of </w:t>
      </w:r>
      <w:r w:rsidRPr="0021246F">
        <w:rPr>
          <w:rStyle w:val="StyleUnderline"/>
          <w:highlight w:val="yellow"/>
        </w:rPr>
        <w:t>reproductive restrictions</w:t>
      </w:r>
      <w:r w:rsidRPr="00A51CB4">
        <w:rPr>
          <w:rStyle w:val="StyleUnderline"/>
        </w:rPr>
        <w:t xml:space="preserve"> will exist on a planet of scarce resources? How will colonists </w:t>
      </w:r>
      <w:r w:rsidRPr="0021246F">
        <w:rPr>
          <w:rStyle w:val="StyleUnderline"/>
          <w:highlight w:val="yellow"/>
        </w:rPr>
        <w:t>ration food</w:t>
      </w:r>
      <w:r w:rsidRPr="00A51CB4">
        <w:rPr>
          <w:rStyle w:val="StyleUnderline"/>
        </w:rPr>
        <w:t xml:space="preserve"> and activity</w:t>
      </w:r>
      <w:r w:rsidRPr="00B71F81">
        <w:rPr>
          <w:sz w:val="16"/>
        </w:rPr>
        <w:t xml:space="preserve">? What about personal privacy? If Martian citizens are working in a life-or-death situation, </w:t>
      </w:r>
      <w:r w:rsidRPr="0021246F">
        <w:rPr>
          <w:rStyle w:val="StyleUnderline"/>
          <w:highlight w:val="yellow"/>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21246F">
        <w:rPr>
          <w:rStyle w:val="StyleUnderline"/>
          <w:highlight w:val="yellow"/>
        </w:rPr>
        <w:t xml:space="preserve">A private colony would be unlikely to make any kind of </w:t>
      </w:r>
      <w:r w:rsidRPr="0021246F">
        <w:rPr>
          <w:rStyle w:val="Emphasis"/>
          <w:highlight w:val="yellow"/>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21246F">
        <w:rPr>
          <w:rStyle w:val="StyleUnderline"/>
          <w:highlight w:val="yellow"/>
        </w:rPr>
        <w:t>Inequalities will emerge</w:t>
      </w:r>
      <w:r w:rsidRPr="00B71F81">
        <w:rPr>
          <w:rStyle w:val="StyleUnderline"/>
        </w:rPr>
        <w:t xml:space="preserve"> in terms of labor, housing, food, and access to other resources</w:t>
      </w:r>
      <w:r w:rsidRPr="00B71F81">
        <w:rPr>
          <w:sz w:val="16"/>
        </w:rPr>
        <w:t xml:space="preserve">. In fact, </w:t>
      </w:r>
      <w:r w:rsidRPr="00B71F81">
        <w:rPr>
          <w:rStyle w:val="StyleUnderline"/>
        </w:rPr>
        <w:t xml:space="preserve">we already know what a </w:t>
      </w:r>
      <w:r w:rsidRPr="0021246F">
        <w:rPr>
          <w:rStyle w:val="StyleUnderline"/>
          <w:highlight w:val="yellow"/>
        </w:rPr>
        <w:t>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21246F">
        <w:rPr>
          <w:rStyle w:val="StyleUnderline"/>
          <w:highlight w:val="yellow"/>
        </w:rPr>
        <w:t xml:space="preserve">The cost of ascending is </w:t>
      </w:r>
      <w:r w:rsidRPr="0021246F">
        <w:rPr>
          <w:rStyle w:val="StyleUnderline"/>
        </w:rPr>
        <w:t xml:space="preserve">as </w:t>
      </w:r>
      <w:r w:rsidRPr="0021246F">
        <w:rPr>
          <w:rStyle w:val="StyleUnderline"/>
          <w:highlight w:val="yellow"/>
        </w:rPr>
        <w:t>steep</w:t>
      </w:r>
      <w:r w:rsidRPr="00B71F81">
        <w:rPr>
          <w:rStyle w:val="StyleUnderline"/>
        </w:rPr>
        <w:t xml:space="preserve"> as the mountain: between $30,000 to $100,000</w:t>
      </w:r>
      <w:r w:rsidRPr="00B71F81">
        <w:rPr>
          <w:sz w:val="16"/>
        </w:rPr>
        <w:t xml:space="preserve">. </w:t>
      </w:r>
      <w:r w:rsidRPr="0021246F">
        <w:rPr>
          <w:rStyle w:val="StyleUnderline"/>
        </w:rPr>
        <w:t>Climbers’</w:t>
      </w:r>
      <w:r w:rsidRPr="00B71F81">
        <w:rPr>
          <w:rStyle w:val="StyleUnderline"/>
        </w:rPr>
        <w:t xml:space="preserve"> </w:t>
      </w:r>
      <w:r w:rsidRPr="0021246F">
        <w:rPr>
          <w:rStyle w:val="StyleUnderline"/>
          <w:highlight w:val="yellow"/>
        </w:rPr>
        <w:t>journeys</w:t>
      </w:r>
      <w:r w:rsidRPr="00B71F81">
        <w:rPr>
          <w:rStyle w:val="StyleUnderline"/>
        </w:rPr>
        <w:t xml:space="preserve"> are only </w:t>
      </w:r>
      <w:r w:rsidRPr="0021246F">
        <w:rPr>
          <w:rStyle w:val="StyleUnderline"/>
          <w:highlight w:val="yellow"/>
        </w:rPr>
        <w:t>made possible</w:t>
      </w:r>
      <w:r w:rsidRPr="00B71F81">
        <w:rPr>
          <w:rStyle w:val="StyleUnderline"/>
        </w:rPr>
        <w:t xml:space="preserve"> </w:t>
      </w:r>
      <w:r w:rsidRPr="0021246F">
        <w:rPr>
          <w:rStyle w:val="StyleUnderline"/>
          <w:highlight w:val="yellow"/>
        </w:rPr>
        <w:t>by</w:t>
      </w:r>
      <w:r w:rsidRPr="00B71F81">
        <w:rPr>
          <w:rStyle w:val="StyleUnderline"/>
        </w:rPr>
        <w:t xml:space="preserve"> their Sherpas’ </w:t>
      </w:r>
      <w:r w:rsidRPr="0021246F">
        <w:rPr>
          <w:rStyle w:val="StyleUnderline"/>
          <w:highlight w:val="yellow"/>
        </w:rPr>
        <w:t>exploited labor</w:t>
      </w:r>
      <w:r w:rsidRPr="00B71F81">
        <w:rPr>
          <w:rStyle w:val="StyleUnderline"/>
        </w:rPr>
        <w:t>,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21246F">
        <w:rPr>
          <w:rStyle w:val="StyleUnderline"/>
          <w:highlight w:val="yellow"/>
        </w:rPr>
        <w:t>Musk</w:t>
      </w:r>
      <w:r w:rsidRPr="00B71F81">
        <w:rPr>
          <w:rStyle w:val="StyleUnderline"/>
        </w:rPr>
        <w:t xml:space="preserve"> takes a technology-first approach and rarely mentions the numerous social aspects</w:t>
      </w:r>
      <w:r w:rsidRPr="00B71F81">
        <w:rPr>
          <w:sz w:val="16"/>
        </w:rPr>
        <w:t xml:space="preserve">. </w:t>
      </w:r>
      <w:r w:rsidRPr="00B71F81">
        <w:rPr>
          <w:rStyle w:val="StyleUnderline"/>
        </w:rPr>
        <w:t xml:space="preserve">His </w:t>
      </w:r>
      <w:r w:rsidRPr="0021246F">
        <w:rPr>
          <w:rStyle w:val="StyleUnderline"/>
          <w:highlight w:val="yellow"/>
        </w:rPr>
        <w:t>speech</w:t>
      </w:r>
      <w:r w:rsidRPr="00B71F81">
        <w:rPr>
          <w:rStyle w:val="StyleUnderline"/>
        </w:rPr>
        <w:t xml:space="preserve"> and its collective reactions </w:t>
      </w:r>
      <w:r w:rsidRPr="0021246F">
        <w:rPr>
          <w:rStyle w:val="StyleUnderline"/>
          <w:highlight w:val="yellow"/>
        </w:rPr>
        <w:t>attest to</w:t>
      </w:r>
      <w:r w:rsidRPr="00B71F81">
        <w:rPr>
          <w:rStyle w:val="StyleUnderline"/>
        </w:rPr>
        <w:t xml:space="preserve"> a naïve</w:t>
      </w:r>
      <w:r w:rsidRPr="00B71F81">
        <w:rPr>
          <w:sz w:val="16"/>
        </w:rPr>
        <w:t xml:space="preserve">, John Galt </w:t>
      </w:r>
      <w:r w:rsidRPr="00B71F81">
        <w:rPr>
          <w:rStyle w:val="StyleUnderline"/>
        </w:rPr>
        <w:t xml:space="preserve">fantasy about how policy and engineering come to pass: through the </w:t>
      </w:r>
      <w:r w:rsidRPr="0021246F">
        <w:rPr>
          <w:rStyle w:val="Emphasis"/>
          <w:highlight w:val="yellow"/>
        </w:rPr>
        <w:t>mind of the lone genius, who alone holds the key to humanity’s futur</w:t>
      </w:r>
      <w:r w:rsidRPr="00B71F81">
        <w:rPr>
          <w:rStyle w:val="Emphasis"/>
        </w:rPr>
        <w:t>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21246F">
        <w:rPr>
          <w:rStyle w:val="Emphasis"/>
          <w:highlight w:val="yellow"/>
        </w:rPr>
        <w:t xml:space="preserve">This doesn’t bode well for how </w:t>
      </w:r>
      <w:r w:rsidRPr="0021246F">
        <w:rPr>
          <w:rStyle w:val="Emphasis"/>
          <w:highlight w:val="yellow"/>
        </w:rPr>
        <w:lastRenderedPageBreak/>
        <w:t>we think of the commons</w:t>
      </w:r>
      <w:r w:rsidRPr="00B71F81">
        <w:rPr>
          <w:sz w:val="16"/>
        </w:rPr>
        <w:t xml:space="preserve">. Are rich people and their foundations the only ones who can save us? </w:t>
      </w:r>
      <w:r w:rsidRPr="00B71F81">
        <w:rPr>
          <w:rStyle w:val="StyleUnderline"/>
        </w:rPr>
        <w:t xml:space="preserve">The plethora of private Mars proposals reflects a lack of faith in democracy on Earth, </w:t>
      </w:r>
      <w:proofErr w:type="gramStart"/>
      <w:r w:rsidRPr="00B71F81">
        <w:rPr>
          <w:rStyle w:val="StyleUnderline"/>
        </w:rPr>
        <w:t>in particular in</w:t>
      </w:r>
      <w:proofErr w:type="gramEnd"/>
      <w:r w:rsidRPr="00B71F81">
        <w:rPr>
          <w:rStyle w:val="StyleUnderline"/>
        </w:rPr>
        <w:t xml:space="preserve">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 xml:space="preserve">Musk is just one of many technocrats who think of </w:t>
      </w:r>
      <w:r w:rsidRPr="0021246F">
        <w:rPr>
          <w:rStyle w:val="StyleUnderline"/>
        </w:rPr>
        <w:t>a</w:t>
      </w:r>
      <w:r w:rsidRPr="00B71F81">
        <w:rPr>
          <w:rStyle w:val="StyleUnderline"/>
        </w:rPr>
        <w:t xml:space="preserve"> </w:t>
      </w:r>
      <w:r w:rsidRPr="0021246F">
        <w:rPr>
          <w:rStyle w:val="StyleUnderline"/>
          <w:highlight w:val="yellow"/>
        </w:rPr>
        <w:t>Mars</w:t>
      </w:r>
      <w:r w:rsidRPr="00B71F81">
        <w:rPr>
          <w:rStyle w:val="StyleUnderline"/>
        </w:rPr>
        <w:t xml:space="preserve"> voyage as a technological problem. Not only is it </w:t>
      </w:r>
      <w:r w:rsidRPr="0021246F">
        <w:rPr>
          <w:rStyle w:val="StyleUnderline"/>
          <w:highlight w:val="yellow"/>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even a problem</w:t>
      </w:r>
      <w:r w:rsidRPr="00B71F81">
        <w:rPr>
          <w:sz w:val="16"/>
        </w:rPr>
        <w:t xml:space="preserve">. </w:t>
      </w:r>
      <w:r w:rsidRPr="0021246F">
        <w:rPr>
          <w:rStyle w:val="Emphasis"/>
          <w:highlight w:val="yellow"/>
        </w:rPr>
        <w:t>Colonization</w:t>
      </w:r>
      <w:r w:rsidRPr="00B71F81">
        <w:rPr>
          <w:rStyle w:val="Emphasis"/>
        </w:rPr>
        <w:t xml:space="preserve"> of Mars </w:t>
      </w:r>
      <w:r w:rsidRPr="0021246F">
        <w:rPr>
          <w:rStyle w:val="Emphasis"/>
          <w:highlight w:val="yellow"/>
        </w:rPr>
        <w:t>should be seen as a complex s</w:t>
      </w:r>
      <w:r w:rsidRPr="00496FAE">
        <w:rPr>
          <w:rStyle w:val="Emphasis"/>
        </w:rPr>
        <w:t xml:space="preserve">ocial and political </w:t>
      </w:r>
      <w:r w:rsidRPr="0021246F">
        <w:rPr>
          <w:rStyle w:val="Emphasis"/>
          <w:highlight w:val="yellow"/>
        </w:rPr>
        <w:t>policy</w:t>
      </w:r>
      <w:r w:rsidRPr="00B71F81">
        <w:rPr>
          <w:rStyle w:val="Emphasis"/>
        </w:rPr>
        <w:t xml:space="preserve">, </w:t>
      </w:r>
      <w:r w:rsidRPr="0021246F">
        <w:rPr>
          <w:rStyle w:val="Emphasis"/>
          <w:highlight w:val="yellow"/>
        </w:rPr>
        <w:t xml:space="preserve">with so much potential to create inequality </w:t>
      </w:r>
      <w:r w:rsidRPr="00496FAE">
        <w:rPr>
          <w:rStyle w:val="Emphasis"/>
        </w:rPr>
        <w:t>and oppression</w:t>
      </w:r>
      <w:r w:rsidRPr="00B71F81">
        <w:rPr>
          <w:rStyle w:val="Emphasis"/>
        </w:rPr>
        <w:t xml:space="preserve"> that </w:t>
      </w:r>
      <w:r w:rsidRPr="0021246F">
        <w:rPr>
          <w:rStyle w:val="Emphasis"/>
          <w:highlight w:val="yellow"/>
        </w:rPr>
        <w:t>it cannot</w:t>
      </w:r>
      <w:r w:rsidRPr="00B71F81">
        <w:rPr>
          <w:rStyle w:val="Emphasis"/>
        </w:rPr>
        <w:t xml:space="preserve"> rationally be </w:t>
      </w:r>
      <w:r w:rsidRPr="0021246F">
        <w:rPr>
          <w:rStyle w:val="Emphasis"/>
          <w:highlight w:val="yellow"/>
        </w:rPr>
        <w:t xml:space="preserve">undertaken without </w:t>
      </w:r>
      <w:r w:rsidRPr="00496FAE">
        <w:rPr>
          <w:rStyle w:val="Emphasis"/>
        </w:rPr>
        <w:t xml:space="preserve">political consensus and </w:t>
      </w:r>
      <w:r w:rsidRPr="0021246F">
        <w:rPr>
          <w:rStyle w:val="Emphasis"/>
          <w:highlight w:val="yellow"/>
        </w:rPr>
        <w:t xml:space="preserve">a stratagem for maintaining democracy </w:t>
      </w:r>
      <w:r w:rsidRPr="00496FAE">
        <w:rPr>
          <w:rStyle w:val="Emphasis"/>
        </w:rPr>
        <w:t>and egalitarianism</w:t>
      </w:r>
      <w:r w:rsidRPr="00B71F81">
        <w:rPr>
          <w:sz w:val="16"/>
        </w:rPr>
        <w:t xml:space="preserve">. </w:t>
      </w:r>
      <w:r w:rsidRPr="00B71F81">
        <w:rPr>
          <w:rStyle w:val="StyleUnderline"/>
        </w:rPr>
        <w:t xml:space="preserve">We are ready to colonize </w:t>
      </w:r>
      <w:proofErr w:type="gramStart"/>
      <w:r w:rsidRPr="00B71F81">
        <w:rPr>
          <w:rStyle w:val="StyleUnderline"/>
        </w:rPr>
        <w:t>Mars, and</w:t>
      </w:r>
      <w:proofErr w:type="gramEnd"/>
      <w:r w:rsidRPr="00B71F81">
        <w:rPr>
          <w:rStyle w:val="StyleUnderline"/>
        </w:rPr>
        <w:t xml:space="preserve"> have been for half a century. Doing so without a democratic plan will present unimaginable dangers for the planet and colonists alike. </w:t>
      </w:r>
      <w:proofErr w:type="gramStart"/>
      <w:r w:rsidRPr="00B71F81">
        <w:rPr>
          <w:rStyle w:val="StyleUnderline"/>
        </w:rPr>
        <w:t>As socialists, our rallying cry</w:t>
      </w:r>
      <w:proofErr w:type="gramEnd"/>
      <w:r w:rsidRPr="00B71F81">
        <w:rPr>
          <w:rStyle w:val="StyleUnderline"/>
        </w:rPr>
        <w:t xml:space="preserve"> should be this: Keep the red planet re</w:t>
      </w:r>
      <w:r w:rsidR="00672F9E">
        <w:rPr>
          <w:rStyle w:val="StyleUnderline"/>
        </w:rPr>
        <w:t>d!</w:t>
      </w:r>
    </w:p>
    <w:p w14:paraId="55ACF17E" w14:textId="032128DB" w:rsidR="00672F9E" w:rsidRPr="002B65FA" w:rsidRDefault="00672F9E" w:rsidP="00672F9E">
      <w:pPr>
        <w:pStyle w:val="Heading4"/>
        <w:numPr>
          <w:ilvl w:val="0"/>
          <w:numId w:val="15"/>
        </w:numPr>
      </w:pPr>
      <w:r w:rsidRPr="002B65FA">
        <w:t>Statistically economic inequality outweighs war</w:t>
      </w:r>
    </w:p>
    <w:p w14:paraId="66B954AD" w14:textId="77777777" w:rsidR="00672F9E" w:rsidRPr="002B65FA" w:rsidRDefault="00672F9E" w:rsidP="00672F9E">
      <w:pPr>
        <w:rPr>
          <w:rStyle w:val="Style13ptBold"/>
        </w:rPr>
      </w:pPr>
      <w:r w:rsidRPr="002B65FA">
        <w:rPr>
          <w:rStyle w:val="Style13ptBold"/>
        </w:rPr>
        <w:t>Richter, PhD/EMT, 15</w:t>
      </w:r>
    </w:p>
    <w:p w14:paraId="6EF24BE2" w14:textId="77777777" w:rsidR="00672F9E" w:rsidRPr="002B65FA" w:rsidRDefault="00672F9E" w:rsidP="00672F9E">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6056118A" w14:textId="77777777" w:rsidR="00672F9E" w:rsidRPr="002B65FA" w:rsidRDefault="00672F9E" w:rsidP="00672F9E">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54A4E9DF" w14:textId="77777777" w:rsidR="00672F9E" w:rsidRDefault="00672F9E" w:rsidP="00ED24B1"/>
    <w:p w14:paraId="2FF7A0CD" w14:textId="77777777" w:rsidR="00420FFA" w:rsidRDefault="00420FFA" w:rsidP="00420FFA">
      <w:pPr>
        <w:pStyle w:val="Heading3"/>
      </w:pPr>
      <w:r>
        <w:lastRenderedPageBreak/>
        <w:t>FW</w:t>
      </w:r>
    </w:p>
    <w:p w14:paraId="49E0A9D8" w14:textId="77777777" w:rsidR="00420FFA" w:rsidRPr="004633A8" w:rsidRDefault="00420FFA" w:rsidP="00420FFA">
      <w:pPr>
        <w:pStyle w:val="Heading4"/>
      </w:pPr>
      <w:r>
        <w:t xml:space="preserve">Vote </w:t>
      </w:r>
      <w:proofErr w:type="spellStart"/>
      <w:r>
        <w:t>aff</w:t>
      </w:r>
      <w:proofErr w:type="spellEnd"/>
      <w:r>
        <w:t xml:space="preserve"> to prioritize the slow violence and everyday war against disenfranchised populations. You are conditioned to discount structural violence because it occurs outside of traditional risk frames, which normalizes state-sanctioned violence. </w:t>
      </w:r>
    </w:p>
    <w:p w14:paraId="4AE0A759" w14:textId="77777777" w:rsidR="00420FFA" w:rsidRDefault="00420FFA" w:rsidP="00420FFA">
      <w:pPr>
        <w:rPr>
          <w:rStyle w:val="Style13ptBold"/>
        </w:rPr>
      </w:pPr>
      <w:r>
        <w:rPr>
          <w:rStyle w:val="Style13ptBold"/>
        </w:rPr>
        <w:t>Hunt 18</w:t>
      </w:r>
    </w:p>
    <w:p w14:paraId="2780E00B" w14:textId="77777777" w:rsidR="00420FFA" w:rsidRPr="007E559B" w:rsidRDefault="00420FFA" w:rsidP="00420FFA">
      <w:pPr>
        <w:rPr>
          <w:rStyle w:val="Style13ptBold"/>
          <w:sz w:val="20"/>
          <w:szCs w:val="20"/>
        </w:rPr>
      </w:pPr>
      <w:r w:rsidRPr="007E559B">
        <w:rPr>
          <w:rStyle w:val="Style13ptBold"/>
          <w:sz w:val="20"/>
          <w:szCs w:val="20"/>
        </w:rPr>
        <w:t xml:space="preserve">(Dallas Hunt, PhD Candidate, University of British Columbia, Canada., Chapter 10 “Of course they count, but not right now”: Regulating precarity in Lee </w:t>
      </w:r>
      <w:proofErr w:type="spellStart"/>
      <w:r w:rsidRPr="007E559B">
        <w:rPr>
          <w:rStyle w:val="Style13ptBold"/>
          <w:sz w:val="20"/>
          <w:szCs w:val="20"/>
        </w:rPr>
        <w:t>Maracle’s</w:t>
      </w:r>
      <w:proofErr w:type="spellEnd"/>
      <w:r w:rsidRPr="007E559B">
        <w:rPr>
          <w:rStyle w:val="Style13ptBold"/>
          <w:sz w:val="20"/>
          <w:szCs w:val="20"/>
        </w:rPr>
        <w:t xml:space="preserve"> </w:t>
      </w:r>
      <w:proofErr w:type="spellStart"/>
      <w:r w:rsidRPr="007E559B">
        <w:rPr>
          <w:rStyle w:val="Style13ptBold"/>
          <w:sz w:val="20"/>
          <w:szCs w:val="20"/>
        </w:rPr>
        <w:t>Ravensong</w:t>
      </w:r>
      <w:proofErr w:type="spellEnd"/>
      <w:r w:rsidRPr="007E559B">
        <w:rPr>
          <w:rStyle w:val="Style13ptBold"/>
          <w:sz w:val="20"/>
          <w:szCs w:val="20"/>
        </w:rPr>
        <w:t xml:space="preserve"> and Celia’s Song, in Biopolitical Disaster Edited by Jennifer L. Lawrence and Sarah Marie Wiebe, 2018 Routledge, JKS)</w:t>
      </w:r>
    </w:p>
    <w:p w14:paraId="161FD041" w14:textId="77777777" w:rsidR="00420FFA" w:rsidRDefault="00420FFA" w:rsidP="00420FFA">
      <w:r w:rsidRPr="000D1092">
        <w:rPr>
          <w:highlight w:val="yellow"/>
        </w:rPr>
        <w:t>“</w:t>
      </w:r>
      <w:r w:rsidRPr="000D1092">
        <w:rPr>
          <w:rStyle w:val="Emphasis"/>
          <w:highlight w:val="yellow"/>
        </w:rPr>
        <w:t>There is a hierarchy to care”:</w:t>
      </w:r>
      <w:r>
        <w:t xml:space="preserve"> theoretical concerns and applications</w:t>
      </w:r>
    </w:p>
    <w:p w14:paraId="5D850150" w14:textId="77777777" w:rsidR="00420FFA" w:rsidRPr="002C358C" w:rsidRDefault="00420FFA" w:rsidP="00420FFA">
      <w:pPr>
        <w:rPr>
          <w:sz w:val="14"/>
        </w:rPr>
      </w:pPr>
      <w:r w:rsidRPr="002C358C">
        <w:rPr>
          <w:sz w:val="14"/>
        </w:rPr>
        <w:t xml:space="preserve">In Frames of War (an extension and preoccupation with similar issues she outlines in her text Precarious Life), Judith Butler focuses on the ways in </w:t>
      </w:r>
      <w:proofErr w:type="gramStart"/>
      <w:r w:rsidRPr="002C358C">
        <w:rPr>
          <w:sz w:val="14"/>
        </w:rPr>
        <w:t xml:space="preserve">which particular, </w:t>
      </w:r>
      <w:r w:rsidRPr="000D1092">
        <w:rPr>
          <w:rStyle w:val="StyleUnderline"/>
          <w:highlight w:val="yellow"/>
        </w:rPr>
        <w:t>violent</w:t>
      </w:r>
      <w:proofErr w:type="gramEnd"/>
      <w:r w:rsidRPr="000D1092">
        <w:rPr>
          <w:rStyle w:val="StyleUnderline"/>
          <w:highlight w:val="yellow"/>
        </w:rPr>
        <w:t xml:space="preserve"> perceptions of everyday life are normalized</w:t>
      </w:r>
      <w:r w:rsidRPr="002C358C">
        <w:rPr>
          <w:rStyle w:val="StyleUnderline"/>
        </w:rPr>
        <w:t xml:space="preserve"> and propagated as legible or granted “intelligibility”</w:t>
      </w:r>
      <w:r w:rsidRPr="002C358C">
        <w:rPr>
          <w:sz w:val="14"/>
        </w:rPr>
        <w:t xml:space="preserve"> (through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0D1092">
        <w:rPr>
          <w:rStyle w:val="Emphasis"/>
          <w:highlight w:val="yellow"/>
        </w:rPr>
        <w:t>If certain lives do not qualify as lives or are</w:t>
      </w:r>
      <w:r w:rsidRPr="002C358C">
        <w:rPr>
          <w:rStyle w:val="Emphasis"/>
        </w:rPr>
        <w:t xml:space="preserve">, from the start, </w:t>
      </w:r>
      <w:r w:rsidRPr="000D1092">
        <w:rPr>
          <w:rStyle w:val="Emphasis"/>
          <w:highlight w:val="yellow"/>
        </w:rPr>
        <w:t>not conceivable as live</w:t>
      </w:r>
      <w:r w:rsidRPr="002C358C">
        <w:rPr>
          <w:rStyle w:val="Emphasis"/>
        </w:rPr>
        <w:t xml:space="preserve">s within certain epistemological frames, </w:t>
      </w:r>
      <w:r w:rsidRPr="000D1092">
        <w:rPr>
          <w:rStyle w:val="Emphasis"/>
        </w:rPr>
        <w:t xml:space="preserve">then </w:t>
      </w:r>
      <w:r w:rsidRPr="000D1092">
        <w:rPr>
          <w:rStyle w:val="Emphasis"/>
          <w:highlight w:val="yellow"/>
        </w:rPr>
        <w:t>these lives are never lived nor lost</w:t>
      </w:r>
      <w:r w:rsidRPr="002C358C">
        <w:rPr>
          <w:rStyle w:val="Emphasis"/>
        </w:rPr>
        <w:t xml:space="preserve"> in the full sense.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allow “a state to 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w:t>
      </w:r>
      <w:proofErr w:type="spellStart"/>
      <w:r w:rsidRPr="002C358C">
        <w:rPr>
          <w:sz w:val="14"/>
        </w:rPr>
        <w:t>rele</w:t>
      </w:r>
      <w:proofErr w:type="spellEnd"/>
      <w:r w:rsidRPr="002C358C">
        <w:rPr>
          <w:sz w:val="14"/>
        </w:rPr>
        <w:t xml:space="preserve">- </w:t>
      </w:r>
      <w:proofErr w:type="spellStart"/>
      <w:r w:rsidRPr="002C358C">
        <w:rPr>
          <w:sz w:val="14"/>
        </w:rPr>
        <w:t>vance</w:t>
      </w:r>
      <w:proofErr w:type="spellEnd"/>
      <w:r w:rsidRPr="002C358C">
        <w:rPr>
          <w:sz w:val="14"/>
        </w:rPr>
        <w:t xml:space="preserve">. Indeed, as is clear below, the notions of war and settler-colonialism and the biopolitical rationalities they allow are eminently applicable to a local, Canadian context. </w:t>
      </w:r>
      <w:r w:rsidRPr="002C358C">
        <w:rPr>
          <w:rStyle w:val="Emphasis"/>
        </w:rPr>
        <w:t xml:space="preserve">The frames of </w:t>
      </w:r>
      <w:r w:rsidRPr="000D1092">
        <w:rPr>
          <w:rStyle w:val="Emphasis"/>
          <w:highlight w:val="yellow"/>
        </w:rPr>
        <w:t>war</w:t>
      </w:r>
      <w:r w:rsidRPr="002C358C">
        <w:rPr>
          <w:rStyle w:val="Emphasis"/>
        </w:rPr>
        <w:t>,</w:t>
      </w:r>
      <w:r w:rsidRPr="002C358C">
        <w:rPr>
          <w:sz w:val="14"/>
        </w:rPr>
        <w:t xml:space="preserve"> Butler argues, are not circumscribed to combat zones with the mobilization of weapons. Instead, to Butler, “perceptual weapons” </w:t>
      </w:r>
      <w:r w:rsidRPr="002C358C">
        <w:rPr>
          <w:rStyle w:val="Emphasis"/>
        </w:rPr>
        <w:t xml:space="preserve">are </w:t>
      </w:r>
      <w:r w:rsidRPr="000D1092">
        <w:rPr>
          <w:rStyle w:val="Emphasis"/>
          <w:highlight w:val="yellow"/>
        </w:rPr>
        <w:t xml:space="preserve">acting on populations consistently </w:t>
      </w:r>
      <w:r w:rsidRPr="000D1092">
        <w:rPr>
          <w:rStyle w:val="Emphasis"/>
        </w:rPr>
        <w:t xml:space="preserve">to </w:t>
      </w:r>
      <w:r w:rsidRPr="000D1092">
        <w:rPr>
          <w:rStyle w:val="Emphasis"/>
          <w:highlight w:val="yellow"/>
        </w:rPr>
        <w:t xml:space="preserve">naturalize </w:t>
      </w:r>
      <w:proofErr w:type="spellStart"/>
      <w:r w:rsidRPr="000D1092">
        <w:rPr>
          <w:rStyle w:val="Emphasis"/>
          <w:highlight w:val="yellow"/>
        </w:rPr>
        <w:t>violences</w:t>
      </w:r>
      <w:proofErr w:type="spellEnd"/>
      <w:r w:rsidRPr="002C358C">
        <w:rPr>
          <w:rStyle w:val="Emphasis"/>
        </w:rPr>
        <w:t xml:space="preserve"> and </w:t>
      </w:r>
      <w:r w:rsidRPr="000D1092">
        <w:rPr>
          <w:rStyle w:val="Emphasis"/>
          <w:highlight w:val="yellow"/>
        </w:rPr>
        <w:t>enlist citizens to</w:t>
      </w:r>
      <w:r w:rsidRPr="002C358C">
        <w:rPr>
          <w:rStyle w:val="Emphasis"/>
        </w:rPr>
        <w:t xml:space="preserve"> tacitly </w:t>
      </w:r>
      <w:r w:rsidRPr="000D1092">
        <w:rPr>
          <w:rStyle w:val="Emphasis"/>
          <w:highlight w:val="yellow"/>
        </w:rPr>
        <w:t>consent to</w:t>
      </w:r>
      <w:r w:rsidRPr="002C358C">
        <w:rPr>
          <w:sz w:val="14"/>
        </w:rPr>
        <w:t xml:space="preserve"> (and, in some cases, actively participate in) </w:t>
      </w:r>
      <w:r w:rsidRPr="002C358C">
        <w:rPr>
          <w:rStyle w:val="Emphasis"/>
        </w:rPr>
        <w:t xml:space="preserve">violent forms that authorize </w:t>
      </w:r>
      <w:r w:rsidRPr="000D1092">
        <w:rPr>
          <w:rStyle w:val="Emphasis"/>
          <w:highlight w:val="yellow"/>
        </w:rPr>
        <w:t>dehumanization</w:t>
      </w:r>
      <w:r w:rsidRPr="002C358C">
        <w:rPr>
          <w:sz w:val="14"/>
        </w:rPr>
        <w:t xml:space="preserve">: “[w]aging war ... begins with the assault on the senses; the senses are the first target of war” (xvi). These perceptual </w:t>
      </w:r>
      <w:proofErr w:type="spellStart"/>
      <w:r w:rsidRPr="002C358C">
        <w:rPr>
          <w:sz w:val="14"/>
        </w:rPr>
        <w:t>violences</w:t>
      </w:r>
      <w:proofErr w:type="spellEnd"/>
      <w:r w:rsidRPr="002C358C">
        <w:rPr>
          <w:sz w:val="14"/>
        </w:rPr>
        <w:t xml:space="preserve"> resonate with Rob Nixon’s formulation of “slow violence” as well. To Nixon, </w:t>
      </w:r>
      <w:r w:rsidRPr="002C358C">
        <w:rPr>
          <w:rStyle w:val="StyleUnderline"/>
        </w:rPr>
        <w:t>slow violence is “a vio</w:t>
      </w:r>
      <w:r w:rsidRPr="00F071A6">
        <w:rPr>
          <w:rStyle w:val="StyleUnderline"/>
        </w:rPr>
        <w:t>lence that occurs gradually and out of sight, a violence of delayed destruction that is dispersed across</w:t>
      </w:r>
      <w:r w:rsidRPr="002C358C">
        <w:rPr>
          <w:rStyle w:val="StyleUnderline"/>
        </w:rPr>
        <w:t xml:space="preserve"> time and space, </w:t>
      </w:r>
      <w:r w:rsidRPr="002C358C">
        <w:rPr>
          <w:rStyle w:val="Emphasis"/>
        </w:rPr>
        <w:t xml:space="preserve">an </w:t>
      </w:r>
      <w:r w:rsidRPr="000D1092">
        <w:rPr>
          <w:rStyle w:val="Emphasis"/>
          <w:highlight w:val="yellow"/>
        </w:rPr>
        <w:t xml:space="preserve">attritional violence </w:t>
      </w:r>
      <w:r w:rsidRPr="000D1092">
        <w:rPr>
          <w:rStyle w:val="Emphasis"/>
        </w:rPr>
        <w:t xml:space="preserve">that is </w:t>
      </w:r>
      <w:r w:rsidRPr="000D1092">
        <w:rPr>
          <w:rStyle w:val="Emphasis"/>
          <w:highlight w:val="yellow"/>
        </w:rPr>
        <w:t>typically not viewed as violence at all</w:t>
      </w:r>
      <w:r w:rsidRPr="002C358C">
        <w:rPr>
          <w:rStyle w:val="Emphasis"/>
        </w:rPr>
        <w:t>”</w:t>
      </w:r>
      <w:r w:rsidRPr="002C358C">
        <w:rPr>
          <w:sz w:val="14"/>
        </w:rPr>
        <w:t xml:space="preserve"> (2011: 3). Further, and “[c]</w:t>
      </w:r>
      <w:proofErr w:type="spellStart"/>
      <w:r w:rsidRPr="002C358C">
        <w:rPr>
          <w:sz w:val="14"/>
        </w:rPr>
        <w:t>rucially</w:t>
      </w:r>
      <w:proofErr w:type="spellEnd"/>
      <w:r w:rsidRPr="002C358C">
        <w:rPr>
          <w:sz w:val="14"/>
        </w:rPr>
        <w:t xml:space="preserve">, </w:t>
      </w:r>
      <w:r w:rsidRPr="000D1092">
        <w:rPr>
          <w:rStyle w:val="Emphasis"/>
          <w:highlight w:val="yellow"/>
        </w:rPr>
        <w:t>slow violence</w:t>
      </w:r>
      <w:r w:rsidRPr="002C358C">
        <w:rPr>
          <w:rStyle w:val="Emphasis"/>
        </w:rPr>
        <w:t xml:space="preserve"> is often not just attritional but also e</w:t>
      </w:r>
      <w:r w:rsidRPr="000D1092">
        <w:rPr>
          <w:rStyle w:val="Emphasis"/>
          <w:highlight w:val="yellow"/>
        </w:rPr>
        <w:t>xponential</w:t>
      </w:r>
      <w:r w:rsidRPr="000D1092">
        <w:rPr>
          <w:rStyle w:val="Emphasis"/>
        </w:rPr>
        <w:t xml:space="preserve">, operating as </w:t>
      </w:r>
      <w:r w:rsidRPr="000D1092">
        <w:rPr>
          <w:rStyle w:val="Emphasis"/>
          <w:highlight w:val="yellow"/>
        </w:rPr>
        <w:t xml:space="preserve">a major threat multiplier; </w:t>
      </w:r>
      <w:r w:rsidRPr="000D1092">
        <w:rPr>
          <w:rStyle w:val="Emphasis"/>
        </w:rPr>
        <w:t>i</w:t>
      </w:r>
      <w:r w:rsidRPr="000D1092">
        <w:rPr>
          <w:rStyle w:val="Emphasis"/>
          <w:highlight w:val="yellow"/>
        </w:rPr>
        <w:t xml:space="preserve">t can fuel long-term, </w:t>
      </w:r>
      <w:r w:rsidRPr="000D1092">
        <w:rPr>
          <w:rStyle w:val="Emphasis"/>
        </w:rPr>
        <w:t xml:space="preserve">proliferating </w:t>
      </w:r>
      <w:r w:rsidRPr="000D1092">
        <w:rPr>
          <w:rStyle w:val="Emphasis"/>
          <w:highlight w:val="yellow"/>
        </w:rPr>
        <w:t>conflicts</w:t>
      </w:r>
      <w:r w:rsidRPr="002C358C">
        <w:rPr>
          <w:rStyle w:val="Emphasis"/>
        </w:rPr>
        <w:t xml:space="preserve"> in situations where the conditions for sustaining life become increasingly but gradually degraded</w:t>
      </w:r>
      <w:r w:rsidRPr="002C358C">
        <w:rPr>
          <w:sz w:val="14"/>
        </w:rPr>
        <w:t xml:space="preserve">” (4). Conditioning the senses or what is intelligible, then, functions as the way in which state </w:t>
      </w:r>
      <w:proofErr w:type="spellStart"/>
      <w:r w:rsidRPr="002C358C">
        <w:rPr>
          <w:sz w:val="14"/>
        </w:rPr>
        <w:t>violences</w:t>
      </w:r>
      <w:proofErr w:type="spellEnd"/>
      <w:r w:rsidRPr="002C358C">
        <w:rPr>
          <w:sz w:val="14"/>
        </w:rPr>
        <w:t xml:space="preserve">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w:t>
      </w:r>
      <w:proofErr w:type="spellStart"/>
      <w:r w:rsidRPr="002C358C">
        <w:rPr>
          <w:sz w:val="14"/>
        </w:rPr>
        <w:t>ining</w:t>
      </w:r>
      <w:proofErr w:type="spellEnd"/>
      <w:r w:rsidRPr="002C358C">
        <w:rPr>
          <w:sz w:val="14"/>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2C358C">
        <w:rPr>
          <w:sz w:val="14"/>
        </w:rPr>
        <w:t>i.e.</w:t>
      </w:r>
      <w:proofErr w:type="gramEnd"/>
      <w:r w:rsidRPr="002C358C">
        <w:rPr>
          <w:sz w:val="14"/>
        </w:rPr>
        <w:t xml:space="preserve"> non-military, </w:t>
      </w:r>
      <w:proofErr w:type="spellStart"/>
      <w:r w:rsidRPr="002C358C">
        <w:rPr>
          <w:sz w:val="14"/>
        </w:rPr>
        <w:t>violences</w:t>
      </w:r>
      <w:proofErr w:type="spellEnd"/>
      <w:r w:rsidRPr="002C358C">
        <w:rPr>
          <w:sz w:val="14"/>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2C358C">
        <w:rPr>
          <w:sz w:val="14"/>
        </w:rPr>
        <w:t>agement</w:t>
      </w:r>
      <w:proofErr w:type="spellEnd"/>
      <w:r w:rsidRPr="002C358C">
        <w:rPr>
          <w:sz w:val="14"/>
        </w:rPr>
        <w:t xml:space="preserve"> of Indigenous populations and Indigenous territories as rationalities rooted in the organizing frame of settler-colonialism, then the states of </w:t>
      </w:r>
      <w:proofErr w:type="spellStart"/>
      <w:r w:rsidRPr="002C358C">
        <w:rPr>
          <w:sz w:val="14"/>
        </w:rPr>
        <w:t>emer</w:t>
      </w:r>
      <w:proofErr w:type="spellEnd"/>
      <w:r w:rsidRPr="002C358C">
        <w:rPr>
          <w:sz w:val="14"/>
        </w:rPr>
        <w:t xml:space="preserve">- </w:t>
      </w:r>
      <w:proofErr w:type="spellStart"/>
      <w:r w:rsidRPr="002C358C">
        <w:rPr>
          <w:sz w:val="14"/>
        </w:rPr>
        <w:t>gency</w:t>
      </w:r>
      <w:proofErr w:type="spellEnd"/>
      <w:r w:rsidRPr="002C358C">
        <w:rPr>
          <w:sz w:val="14"/>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2C358C">
        <w:rPr>
          <w:sz w:val="14"/>
        </w:rPr>
        <w:t>Kanehsata</w:t>
      </w:r>
      <w:proofErr w:type="spellEnd"/>
      <w:r w:rsidRPr="002C358C">
        <w:rPr>
          <w:sz w:val="14"/>
        </w:rPr>
        <w:t>̀:</w:t>
      </w:r>
      <w:proofErr w:type="spellStart"/>
      <w:r w:rsidRPr="002C358C">
        <w:rPr>
          <w:sz w:val="14"/>
        </w:rPr>
        <w:t>ke</w:t>
      </w:r>
      <w:proofErr w:type="spellEnd"/>
      <w:r w:rsidRPr="002C358C">
        <w:rPr>
          <w:sz w:val="14"/>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2C358C">
        <w:rPr>
          <w:sz w:val="14"/>
        </w:rPr>
        <w:t>violences</w:t>
      </w:r>
      <w:proofErr w:type="spellEnd"/>
      <w:r w:rsidRPr="002C358C">
        <w:rPr>
          <w:sz w:val="14"/>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2C358C">
        <w:rPr>
          <w:sz w:val="14"/>
        </w:rPr>
        <w:t>cle’s</w:t>
      </w:r>
      <w:proofErr w:type="spellEnd"/>
      <w:r w:rsidRPr="002C358C">
        <w:rPr>
          <w:sz w:val="14"/>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2C358C">
        <w:rPr>
          <w:sz w:val="14"/>
        </w:rPr>
        <w:t>protec</w:t>
      </w:r>
      <w:proofErr w:type="spellEnd"/>
      <w:r w:rsidRPr="002C358C">
        <w:rPr>
          <w:sz w:val="14"/>
        </w:rPr>
        <w:t xml:space="preserve">- </w:t>
      </w:r>
      <w:proofErr w:type="spellStart"/>
      <w:r w:rsidRPr="002C358C">
        <w:rPr>
          <w:sz w:val="14"/>
        </w:rPr>
        <w:t>tion</w:t>
      </w:r>
      <w:proofErr w:type="spellEnd"/>
      <w:r w:rsidRPr="002C358C">
        <w:rPr>
          <w:sz w:val="14"/>
        </w:rPr>
        <w:t xml:space="preserve">” (2010: 26). In the depictions provided in her writing, as well as that of </w:t>
      </w:r>
      <w:proofErr w:type="spellStart"/>
      <w:r w:rsidRPr="002C358C">
        <w:rPr>
          <w:sz w:val="14"/>
        </w:rPr>
        <w:t>Maracle</w:t>
      </w:r>
      <w:proofErr w:type="spellEnd"/>
      <w:r w:rsidRPr="002C358C">
        <w:rPr>
          <w:sz w:val="14"/>
        </w:rPr>
        <w:t xml:space="preserve">, violence is deployed not only as “an effort to minimize precarious- ness for some and to maximize it for others,” but also as a mode of shaping the perceptions of citizens </w:t>
      </w:r>
      <w:proofErr w:type="gramStart"/>
      <w:r w:rsidRPr="002C358C">
        <w:rPr>
          <w:sz w:val="14"/>
        </w:rPr>
        <w:t>in order to</w:t>
      </w:r>
      <w:proofErr w:type="gramEnd"/>
      <w:r w:rsidRPr="002C358C">
        <w:rPr>
          <w:sz w:val="14"/>
        </w:rPr>
        <w:t xml:space="preserve"> make such acts legible, and hence, in a sense justifiable (Butler 2010: 54). </w:t>
      </w:r>
      <w:r w:rsidRPr="002C358C">
        <w:rPr>
          <w:rStyle w:val="StyleUnderline"/>
        </w:rPr>
        <w:t xml:space="preserve">Ultimately what Butler is advocating for is a new </w:t>
      </w:r>
      <w:proofErr w:type="spellStart"/>
      <w:r w:rsidRPr="002C358C">
        <w:rPr>
          <w:rStyle w:val="StyleUnderline"/>
        </w:rPr>
        <w:t>ethico</w:t>
      </w:r>
      <w:proofErr w:type="spellEnd"/>
      <w:r w:rsidRPr="002C358C">
        <w:rPr>
          <w:rStyle w:val="StyleUnderline"/>
        </w:rPr>
        <w:t xml:space="preserve">-political orientation, one with the potential to </w:t>
      </w:r>
      <w:r w:rsidRPr="002C358C">
        <w:rPr>
          <w:rStyle w:val="StyleUnderline"/>
        </w:rPr>
        <w:lastRenderedPageBreak/>
        <w:t xml:space="preserve">disrupt the violent regimes of the sensible, as well as the ways in which precarity is currently allocated and distributed. </w:t>
      </w:r>
      <w:r w:rsidRPr="002C358C">
        <w:rPr>
          <w:sz w:val="14"/>
        </w:rPr>
        <w:t xml:space="preserve">Paraphrasing Jacques </w:t>
      </w:r>
      <w:proofErr w:type="spellStart"/>
      <w:r w:rsidRPr="002C358C">
        <w:rPr>
          <w:sz w:val="14"/>
        </w:rPr>
        <w:t>Rancière</w:t>
      </w:r>
      <w:proofErr w:type="spellEnd"/>
      <w:r w:rsidRPr="002C358C">
        <w:rPr>
          <w:sz w:val="14"/>
        </w:rPr>
        <w:t xml:space="preserve">, Jeff </w:t>
      </w:r>
      <w:proofErr w:type="spellStart"/>
      <w:r w:rsidRPr="002C358C">
        <w:rPr>
          <w:sz w:val="14"/>
        </w:rPr>
        <w:t>Derksen</w:t>
      </w:r>
      <w:proofErr w:type="spellEnd"/>
      <w:r w:rsidRPr="002C358C">
        <w:rPr>
          <w:sz w:val="14"/>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0D1092">
        <w:rPr>
          <w:rStyle w:val="StyleUnderline"/>
          <w:highlight w:val="yellow"/>
        </w:rPr>
        <w:t>State</w:t>
      </w:r>
      <w:r w:rsidRPr="002C358C">
        <w:rPr>
          <w:rStyle w:val="StyleUnderline"/>
        </w:rPr>
        <w:t>-</w:t>
      </w:r>
      <w:r w:rsidRPr="000D1092">
        <w:rPr>
          <w:rStyle w:val="StyleUnderline"/>
          <w:highlight w:val="yellow"/>
        </w:rPr>
        <w:t>sanctioned</w:t>
      </w:r>
      <w:r w:rsidRPr="002C358C">
        <w:rPr>
          <w:sz w:val="14"/>
        </w:rPr>
        <w:t xml:space="preserve"> (and induced) </w:t>
      </w:r>
      <w:r w:rsidRPr="000D1092">
        <w:rPr>
          <w:rStyle w:val="Emphasis"/>
          <w:highlight w:val="yellow"/>
        </w:rPr>
        <w:t>precarity “perpetuate[s]</w:t>
      </w:r>
      <w:r w:rsidRPr="002C358C">
        <w:rPr>
          <w:rStyle w:val="Emphasis"/>
        </w:rPr>
        <w:t xml:space="preserve"> a way of </w:t>
      </w:r>
      <w:r w:rsidRPr="000D1092">
        <w:rPr>
          <w:rStyle w:val="Emphasis"/>
          <w:highlight w:val="yellow"/>
        </w:rPr>
        <w:t xml:space="preserve">dividing lives into those that are worth </w:t>
      </w:r>
      <w:r w:rsidRPr="000D1092">
        <w:rPr>
          <w:rStyle w:val="Emphasis"/>
        </w:rPr>
        <w:t>defending</w:t>
      </w:r>
      <w:r w:rsidRPr="000D1092">
        <w:rPr>
          <w:rStyle w:val="Emphasis"/>
          <w:highlight w:val="yellow"/>
        </w:rPr>
        <w:t>, valuing</w:t>
      </w:r>
      <w:r w:rsidRPr="002C358C">
        <w:rPr>
          <w:rStyle w:val="Emphasis"/>
        </w:rPr>
        <w:t xml:space="preserve">, and grieving when they are lost, </w:t>
      </w:r>
      <w:r w:rsidRPr="000D1092">
        <w:rPr>
          <w:rStyle w:val="Emphasis"/>
          <w:highlight w:val="yellow"/>
        </w:rPr>
        <w:t>and those that are not</w:t>
      </w:r>
      <w:r w:rsidRPr="002C358C">
        <w:rPr>
          <w:rStyle w:val="Emphasis"/>
        </w:rPr>
        <w:t xml:space="preserve"> quite lives”</w:t>
      </w:r>
      <w:r w:rsidRPr="002C358C">
        <w:rPr>
          <w:sz w:val="14"/>
        </w:rPr>
        <w:t xml:space="preserve"> (2010: 42), as well as the resistive practices that might disrupt the naturalization of “differential distribution[s] of pre- </w:t>
      </w:r>
      <w:proofErr w:type="spellStart"/>
      <w:r w:rsidRPr="002C358C">
        <w:rPr>
          <w:sz w:val="14"/>
        </w:rPr>
        <w:t>carity</w:t>
      </w:r>
      <w:proofErr w:type="spellEnd"/>
      <w:r w:rsidRPr="002C358C">
        <w:rPr>
          <w:sz w:val="14"/>
        </w:rPr>
        <w:t xml:space="preserve">” (xxv). The remainder of the chapter considers to what extent Mara- </w:t>
      </w:r>
      <w:proofErr w:type="spellStart"/>
      <w:r w:rsidRPr="002C358C">
        <w:rPr>
          <w:sz w:val="14"/>
        </w:rPr>
        <w:t>cle’s</w:t>
      </w:r>
      <w:proofErr w:type="spellEnd"/>
      <w:r w:rsidRPr="002C358C">
        <w:rPr>
          <w:sz w:val="14"/>
        </w:rPr>
        <w:t xml:space="preserve"> texts offer such a disruption of the mundane frames of settler-colonial war within the context of an exceptional moment (an epidemic</w:t>
      </w:r>
      <w:proofErr w:type="gramStart"/>
      <w:r w:rsidRPr="002C358C">
        <w:rPr>
          <w:sz w:val="14"/>
        </w:rPr>
        <w:t>), and</w:t>
      </w:r>
      <w:proofErr w:type="gramEnd"/>
      <w:r w:rsidRPr="002C358C">
        <w:rPr>
          <w:sz w:val="14"/>
        </w:rPr>
        <w:t xml:space="preserve"> asks how her work gestures toward the alternatives that might be offered by Indigenous frames.</w:t>
      </w:r>
    </w:p>
    <w:p w14:paraId="529040A3" w14:textId="77777777" w:rsidR="00420FFA" w:rsidRPr="003E19BA" w:rsidRDefault="00420FFA" w:rsidP="00420FFA"/>
    <w:p w14:paraId="030CA09C" w14:textId="77777777" w:rsidR="00420FFA" w:rsidRDefault="00420FFA" w:rsidP="00420FFA">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167A29A9" w14:textId="77777777" w:rsidR="00420FFA" w:rsidRDefault="00420FFA" w:rsidP="00420FFA">
      <w:pPr>
        <w:rPr>
          <w:rStyle w:val="Style13ptBold"/>
        </w:rPr>
      </w:pPr>
      <w:proofErr w:type="spellStart"/>
      <w:r>
        <w:rPr>
          <w:rStyle w:val="Style13ptBold"/>
        </w:rPr>
        <w:t>Ahmann</w:t>
      </w:r>
      <w:proofErr w:type="spellEnd"/>
      <w:r>
        <w:rPr>
          <w:rStyle w:val="Style13ptBold"/>
        </w:rPr>
        <w:t xml:space="preserve"> 18</w:t>
      </w:r>
    </w:p>
    <w:p w14:paraId="679CF995" w14:textId="77777777" w:rsidR="00420FFA" w:rsidRPr="007E559B" w:rsidRDefault="00420FFA" w:rsidP="00420FFA">
      <w:pPr>
        <w:rPr>
          <w:rStyle w:val="Style13ptBold"/>
          <w:sz w:val="20"/>
          <w:szCs w:val="20"/>
        </w:rPr>
      </w:pPr>
      <w:r w:rsidRPr="007E559B">
        <w:rPr>
          <w:rStyle w:val="Style13ptBold"/>
          <w:sz w:val="20"/>
          <w:szCs w:val="20"/>
        </w:rPr>
        <w:t>(</w:t>
      </w:r>
      <w:proofErr w:type="spellStart"/>
      <w:r w:rsidRPr="007E559B">
        <w:rPr>
          <w:rStyle w:val="Style13ptBold"/>
          <w:sz w:val="20"/>
          <w:szCs w:val="20"/>
        </w:rPr>
        <w:t>Ahmann</w:t>
      </w:r>
      <w:proofErr w:type="spellEnd"/>
      <w:r w:rsidRPr="007E559B">
        <w:rPr>
          <w:rStyle w:val="Style13ptBold"/>
          <w:sz w:val="20"/>
          <w:szCs w:val="20"/>
        </w:rPr>
        <w:t xml:space="preserve">, Chloe. "“It’s exhausting to create an event out of nothing”: Slow Violence and the Manipulation of Time." Cultural Anthropology 33, no. 1 (2018): 142–171. </w:t>
      </w:r>
      <w:hyperlink r:id="rId12" w:history="1">
        <w:r w:rsidRPr="007E559B">
          <w:rPr>
            <w:rStyle w:val="Style13ptBold"/>
            <w:sz w:val="20"/>
            <w:szCs w:val="20"/>
          </w:rPr>
          <w:t>https://doi.org/10.14506/ca33.1.06</w:t>
        </w:r>
      </w:hyperlink>
      <w:r w:rsidRPr="007E559B">
        <w:rPr>
          <w:rStyle w:val="Style13ptBold"/>
          <w:sz w:val="20"/>
          <w:szCs w:val="20"/>
        </w:rPr>
        <w:t>, JKS)</w:t>
      </w:r>
    </w:p>
    <w:p w14:paraId="0C1FBB06" w14:textId="2681746E" w:rsidR="00420FFA" w:rsidRDefault="00420FFA" w:rsidP="00420FFA">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0D1092">
        <w:rPr>
          <w:rStyle w:val="Emphasis"/>
          <w:highlight w:val="yellow"/>
        </w:rPr>
        <w:t>crisis is</w:t>
      </w:r>
      <w:r w:rsidRPr="000D1092">
        <w:rPr>
          <w:rStyle w:val="Emphasis"/>
        </w:rPr>
        <w:t xml:space="preserve"> a </w:t>
      </w:r>
      <w:r w:rsidRPr="000D1092">
        <w:rPr>
          <w:rStyle w:val="Emphasis"/>
          <w:highlight w:val="yellow"/>
        </w:rPr>
        <w:t>privileged</w:t>
      </w:r>
      <w:r w:rsidRPr="00D1350C">
        <w:rPr>
          <w:rStyle w:val="Emphasis"/>
        </w:rPr>
        <w:t xml:space="preserve"> designation</w:t>
      </w:r>
      <w:r w:rsidRPr="00D921D7">
        <w:rPr>
          <w:sz w:val="14"/>
        </w:rPr>
        <w:t xml:space="preserve">—a moment of rupture—that incites action and brings contradictions to light (cf. </w:t>
      </w:r>
      <w:proofErr w:type="spellStart"/>
      <w:r w:rsidRPr="00D921D7">
        <w:rPr>
          <w:sz w:val="14"/>
        </w:rPr>
        <w:t>Roitman</w:t>
      </w:r>
      <w:proofErr w:type="spellEnd"/>
      <w:r w:rsidRPr="00D921D7">
        <w:rPr>
          <w:sz w:val="14"/>
        </w:rPr>
        <w:t xml:space="preserve"> 2013; Masco 2017). </w:t>
      </w:r>
      <w:proofErr w:type="gramStart"/>
      <w:r w:rsidRPr="00D921D7">
        <w:rPr>
          <w:sz w:val="14"/>
        </w:rPr>
        <w:t>In an attempt to</w:t>
      </w:r>
      <w:proofErr w:type="gramEnd"/>
      <w:r w:rsidRPr="00D921D7">
        <w:rPr>
          <w:sz w:val="14"/>
        </w:rPr>
        <w:t xml:space="preserve"> describe scenes that dispossess without ever breaching thresholds of eventfulness, scholars have also begun to attune to sluggish temporalities of suffering. Rob Nixon’s (2011) </w:t>
      </w:r>
      <w:r w:rsidRPr="00D1350C">
        <w:rPr>
          <w:rStyle w:val="StyleUnderline"/>
        </w:rPr>
        <w:t>“slow violence,</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D1350C">
        <w:rPr>
          <w:rStyle w:val="StyleUnderline"/>
        </w:rPr>
        <w:t>depend on forms of delay, deferral, attrition, and accumulation whose ordinariness is their violence.</w:t>
      </w:r>
      <w:r w:rsidRPr="00D921D7">
        <w:rPr>
          <w:sz w:val="14"/>
        </w:rPr>
        <w:t xml:space="preserve"> As Nixon (2011, 4) explains: “</w:t>
      </w:r>
      <w:r w:rsidRPr="000D1092">
        <w:rPr>
          <w:rStyle w:val="Emphasis"/>
          <w:highlight w:val="yellow"/>
        </w:rPr>
        <w:t>Violence is</w:t>
      </w:r>
      <w:r w:rsidRPr="00D1350C">
        <w:rPr>
          <w:rStyle w:val="Emphasis"/>
        </w:rPr>
        <w:t xml:space="preserve"> </w:t>
      </w:r>
      <w:r w:rsidRPr="000D1092">
        <w:rPr>
          <w:rStyle w:val="Emphasis"/>
          <w:highlight w:val="yellow"/>
        </w:rPr>
        <w:t xml:space="preserve">customarily </w:t>
      </w:r>
      <w:r w:rsidRPr="000D1092">
        <w:rPr>
          <w:rStyle w:val="Emphasis"/>
        </w:rPr>
        <w:t xml:space="preserve">conceived </w:t>
      </w:r>
      <w:r w:rsidRPr="000D1092">
        <w:rPr>
          <w:rStyle w:val="Emphasis"/>
          <w:highlight w:val="yellow"/>
        </w:rPr>
        <w:t xml:space="preserve">as </w:t>
      </w:r>
      <w:r w:rsidRPr="000D1092">
        <w:rPr>
          <w:rStyle w:val="Emphasis"/>
        </w:rPr>
        <w:t xml:space="preserve">an event that is </w:t>
      </w:r>
      <w:r w:rsidRPr="000D1092">
        <w:rPr>
          <w:rStyle w:val="Emphasis"/>
          <w:highlight w:val="yellow"/>
        </w:rPr>
        <w:t>immediate</w:t>
      </w:r>
      <w:r w:rsidRPr="00D1350C">
        <w:rPr>
          <w:rStyle w:val="Emphasis"/>
        </w:rPr>
        <w:t xml:space="preserve"> in time, explosive and spectacular in space, and as erupting into instant sensational visibility.</w:t>
      </w:r>
      <w:r w:rsidRPr="00D921D7">
        <w:rPr>
          <w:sz w:val="14"/>
        </w:rPr>
        <w:t xml:space="preserve"> </w:t>
      </w:r>
      <w:r w:rsidRPr="000D1092">
        <w:rPr>
          <w:rStyle w:val="StyleUnderline"/>
          <w:highlight w:val="yellow"/>
        </w:rPr>
        <w:t>We need,</w:t>
      </w:r>
      <w:r w:rsidRPr="00D921D7">
        <w:rPr>
          <w:sz w:val="14"/>
        </w:rPr>
        <w:t xml:space="preserve"> I believe, </w:t>
      </w:r>
      <w:r w:rsidRPr="000D1092">
        <w:rPr>
          <w:rStyle w:val="StyleUnderline"/>
          <w:highlight w:val="yellow"/>
        </w:rPr>
        <w:t>to engage a different</w:t>
      </w:r>
      <w:r w:rsidRPr="00D1350C">
        <w:rPr>
          <w:rStyle w:val="StyleUnderline"/>
        </w:rPr>
        <w:t xml:space="preserve"> kind of violence . . . </w:t>
      </w:r>
      <w:r w:rsidRPr="000D1092">
        <w:rPr>
          <w:rStyle w:val="StyleUnderline"/>
          <w:highlight w:val="yellow"/>
        </w:rPr>
        <w:t>incremental and accretive</w:t>
      </w:r>
      <w:r w:rsidRPr="00D1350C">
        <w:rPr>
          <w:rStyle w:val="StyleUnderline"/>
        </w:rPr>
        <w:t>, its calamitous repercussions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w:t>
      </w:r>
      <w:proofErr w:type="spellStart"/>
      <w:r w:rsidRPr="00D921D7">
        <w:rPr>
          <w:sz w:val="14"/>
        </w:rPr>
        <w:t>cruddiness</w:t>
      </w:r>
      <w:proofErr w:type="spellEnd"/>
      <w:r w:rsidRPr="00D921D7">
        <w:rPr>
          <w:sz w:val="14"/>
        </w:rPr>
        <w:t xml:space="preserve"> (Povinelli 2011), infirmity (</w:t>
      </w:r>
      <w:proofErr w:type="spellStart"/>
      <w:r w:rsidRPr="00D921D7">
        <w:rPr>
          <w:sz w:val="14"/>
        </w:rPr>
        <w:t>Cazdyn</w:t>
      </w:r>
      <w:proofErr w:type="spellEnd"/>
      <w:r w:rsidRPr="00D921D7">
        <w:rPr>
          <w:sz w:val="14"/>
        </w:rPr>
        <w:t xml:space="preserve"> 2012), and ruination (</w:t>
      </w:r>
      <w:proofErr w:type="spellStart"/>
      <w:r w:rsidRPr="00D921D7">
        <w:rPr>
          <w:sz w:val="14"/>
        </w:rPr>
        <w:t>Stoler</w:t>
      </w:r>
      <w:proofErr w:type="spellEnd"/>
      <w:r w:rsidRPr="00D921D7">
        <w:rPr>
          <w:sz w:val="14"/>
        </w:rPr>
        <w:t xml:space="preserve"> 2013), </w:t>
      </w:r>
      <w:r w:rsidRPr="000D1092">
        <w:rPr>
          <w:rStyle w:val="Emphasis"/>
          <w:highlight w:val="yellow"/>
        </w:rPr>
        <w:t>slow violence refers to a general wearing out</w:t>
      </w:r>
      <w:r w:rsidRPr="00D1350C">
        <w:rPr>
          <w:rStyle w:val="Emphasis"/>
        </w:rPr>
        <w:t>, to “deterioration as a defining condition of . . . historical existence</w:t>
      </w:r>
      <w:r w:rsidRPr="00D921D7">
        <w:rPr>
          <w:sz w:val="14"/>
        </w:rPr>
        <w:t xml:space="preserve">” (Berlant 2011, 95). But it also invokes a particular set of challenges. </w:t>
      </w:r>
      <w:r w:rsidRPr="000D1092">
        <w:rPr>
          <w:rStyle w:val="StyleUnderline"/>
          <w:highlight w:val="yellow"/>
        </w:rPr>
        <w:t>Neither spectacular nor instantaneous</w:t>
      </w:r>
      <w:r w:rsidRPr="00D1350C">
        <w:rPr>
          <w:rStyle w:val="StyleUnderline"/>
        </w:rPr>
        <w:t xml:space="preserve">, and often proceeding at a speed that decouples suffering from its original causes, </w:t>
      </w:r>
      <w:r w:rsidRPr="000D1092">
        <w:rPr>
          <w:rStyle w:val="StyleUnderline"/>
          <w:highlight w:val="yellow"/>
        </w:rPr>
        <w:t>slow violence can be difficult to represent</w:t>
      </w:r>
      <w:r w:rsidRPr="00D1350C">
        <w:rPr>
          <w:rStyle w:val="StyleUnderline"/>
        </w:rPr>
        <w:t>, even to perceive.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people mired in the experience of slow violence themselves use time </w:t>
      </w:r>
      <w:r w:rsidRPr="00D921D7">
        <w:rPr>
          <w:rStyle w:val="StyleUnderline"/>
        </w:rPr>
        <w:t>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0D1092">
        <w:rPr>
          <w:rStyle w:val="StyleUnderline"/>
          <w:highlight w:val="yellow"/>
        </w:rPr>
        <w:t>moral punctuation</w:t>
      </w:r>
      <w:r w:rsidRPr="00D921D7">
        <w:rPr>
          <w:rStyle w:val="StyleUnderline"/>
        </w:rPr>
        <w:t xml:space="preserve">: </w:t>
      </w:r>
      <w:r w:rsidRPr="000D1092">
        <w:rPr>
          <w:rStyle w:val="StyleUnderline"/>
          <w:highlight w:val="yellow"/>
        </w:rPr>
        <w:t>an explicit marking of time that condenses protracted suffering and demands an ethical response</w:t>
      </w:r>
      <w:r w:rsidRPr="00D921D7">
        <w:rPr>
          <w:rStyle w:val="StyleUnderline"/>
        </w:rPr>
        <w:t xml:space="preserve">, eschewing the delays of political caution and the painstaking work of ensuring scientific certainty. </w:t>
      </w:r>
      <w:r w:rsidRPr="00D921D7">
        <w:rPr>
          <w:sz w:val="14"/>
        </w:rPr>
        <w:t xml:space="preserve">My goal, in other words, </w:t>
      </w:r>
      <w:r w:rsidRPr="00D921D7">
        <w:rPr>
          <w:rStyle w:val="StyleUnderline"/>
        </w:rPr>
        <w:t xml:space="preserve">is </w:t>
      </w:r>
      <w:r w:rsidRPr="000D1092">
        <w:rPr>
          <w:rStyle w:val="StyleUnderline"/>
          <w:highlight w:val="yellow"/>
        </w:rPr>
        <w:t>not only to draw attention to the insidious nature of slow or invisible suffering</w:t>
      </w:r>
      <w:r w:rsidRPr="00D921D7">
        <w:rPr>
          <w:rStyle w:val="StyleUnderline"/>
        </w:rPr>
        <w:t xml:space="preserve"> </w:t>
      </w:r>
      <w:r w:rsidRPr="000D1092">
        <w:rPr>
          <w:rStyle w:val="StyleUnderline"/>
          <w:highlight w:val="yellow"/>
        </w:rPr>
        <w:t>but also to emphasize how affected groups occasionally work time to emphasize their vulnerability</w:t>
      </w:r>
      <w:r w:rsidRPr="000D1092">
        <w:rPr>
          <w:rStyle w:val="StyleUnderline"/>
        </w:rPr>
        <w:t>.</w:t>
      </w:r>
      <w:r w:rsidRPr="000D1092">
        <w:rPr>
          <w:sz w:val="14"/>
        </w:rPr>
        <w:t xml:space="preserve"> Moreover, I focus on the importance of sustained collective action in the adaptation of time as strategy. In doing so, I join others working</w:t>
      </w:r>
      <w:r w:rsidRPr="00D921D7">
        <w:rPr>
          <w:sz w:val="14"/>
        </w:rPr>
        <w:t xml:space="preserve">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w:t>
      </w:r>
      <w:proofErr w:type="spellStart"/>
      <w:r w:rsidRPr="00D921D7">
        <w:rPr>
          <w:sz w:val="14"/>
        </w:rPr>
        <w:t>Fortun</w:t>
      </w:r>
      <w:proofErr w:type="spellEnd"/>
      <w:r w:rsidRPr="00D921D7">
        <w:rPr>
          <w:sz w:val="14"/>
        </w:rPr>
        <w:t xml:space="preserve"> 2001)—they are overt objects of contestation among historically disenfranchised groups (see also </w:t>
      </w:r>
      <w:proofErr w:type="spellStart"/>
      <w:r w:rsidRPr="00D921D7">
        <w:rPr>
          <w:sz w:val="14"/>
        </w:rPr>
        <w:t>Liboiron</w:t>
      </w:r>
      <w:proofErr w:type="spellEnd"/>
      <w:r w:rsidRPr="00D921D7">
        <w:rPr>
          <w:sz w:val="14"/>
        </w:rPr>
        <w:t xml:space="preserve"> 2015).</w:t>
      </w:r>
    </w:p>
    <w:p w14:paraId="24EE165E" w14:textId="77777777" w:rsidR="0073462C" w:rsidRPr="00F837FC" w:rsidRDefault="0073462C" w:rsidP="0073462C">
      <w:pPr>
        <w:pStyle w:val="Heading4"/>
        <w:rPr>
          <w:rFonts w:cs="Calibri"/>
        </w:rPr>
      </w:pPr>
      <w:r w:rsidRPr="00F837FC">
        <w:rPr>
          <w:rFonts w:cs="Calibri"/>
        </w:rPr>
        <w:lastRenderedPageBreak/>
        <w:t xml:space="preserve">Our impact outweighs on </w:t>
      </w:r>
      <w:r w:rsidRPr="00335957">
        <w:rPr>
          <w:rFonts w:cs="Calibri"/>
          <w:u w:val="single"/>
        </w:rPr>
        <w:t>probability and magnitude</w:t>
      </w:r>
      <w:r w:rsidRPr="00F837FC">
        <w:rPr>
          <w:rFonts w:cs="Calibri"/>
        </w:rPr>
        <w:t xml:space="preserve"> – risk assessment is </w:t>
      </w:r>
      <w:r w:rsidRPr="00335957">
        <w:rPr>
          <w:rFonts w:cs="Calibri"/>
          <w:u w:val="single"/>
        </w:rPr>
        <w:t>epistemologically biased</w:t>
      </w:r>
      <w:r w:rsidRPr="00F837FC">
        <w:rPr>
          <w:rFonts w:cs="Calibri"/>
        </w:rPr>
        <w:t xml:space="preserve"> towards white masculine elites who </w:t>
      </w:r>
      <w:r w:rsidRPr="00335957">
        <w:rPr>
          <w:rFonts w:cs="Calibri"/>
          <w:u w:val="single"/>
        </w:rPr>
        <w:t>discount</w:t>
      </w:r>
      <w:r w:rsidRPr="00F837FC">
        <w:rPr>
          <w:rFonts w:cs="Calibri"/>
        </w:rPr>
        <w:t xml:space="preserve"> the severity of everyday localized violence in destroying marginalized populations.</w:t>
      </w:r>
    </w:p>
    <w:p w14:paraId="5CDCE884" w14:textId="77777777" w:rsidR="0073462C" w:rsidRPr="00F837FC" w:rsidRDefault="0073462C" w:rsidP="0073462C">
      <w:proofErr w:type="spellStart"/>
      <w:r w:rsidRPr="00F837FC">
        <w:rPr>
          <w:rStyle w:val="Style13ptBold"/>
        </w:rPr>
        <w:t>Verchick</w:t>
      </w:r>
      <w:proofErr w:type="spellEnd"/>
      <w:r w:rsidRPr="00F837FC">
        <w:rPr>
          <w:rStyle w:val="Style13ptBold"/>
        </w:rPr>
        <w:t xml:space="preserve"> 96</w:t>
      </w:r>
      <w:r w:rsidRPr="00F837FC">
        <w:t xml:space="preserve"> [Robert, Assistant Professor, University of Missouri -- Kansas City School of Law. J.D., Harvard Law School, 1989, “IN A GREENER VOICE: FEMINIST THEORY AND ENVIRONMENTAL JUSTICE” 19 Harv. Women's L.J. 23]</w:t>
      </w:r>
    </w:p>
    <w:p w14:paraId="21D0FE06" w14:textId="77777777" w:rsidR="0073462C" w:rsidRDefault="0073462C" w:rsidP="0073462C">
      <w:pPr>
        <w:rPr>
          <w:sz w:val="12"/>
        </w:rPr>
      </w:pPr>
      <w:r w:rsidRPr="00F837FC">
        <w:rPr>
          <w:rStyle w:val="StyleUnderline"/>
        </w:rPr>
        <w:t xml:space="preserve">Because </w:t>
      </w:r>
      <w:r w:rsidRPr="000D1092">
        <w:rPr>
          <w:rStyle w:val="StyleUnderline"/>
          <w:highlight w:val="yellow"/>
        </w:rPr>
        <w:t>risk assessment is based on statistical measures</w:t>
      </w:r>
      <w:r w:rsidRPr="00F837FC">
        <w:rPr>
          <w:rStyle w:val="StyleUnderline"/>
        </w:rPr>
        <w:t xml:space="preserve"> of risk, </w:t>
      </w:r>
      <w:r w:rsidRPr="000D1092">
        <w:rPr>
          <w:rStyle w:val="StyleUnderline"/>
          <w:highlight w:val="yellow"/>
        </w:rPr>
        <w:t>policymakers view it as</w:t>
      </w:r>
      <w:r w:rsidRPr="00F837FC">
        <w:rPr>
          <w:rStyle w:val="StyleUnderline"/>
        </w:rPr>
        <w:t xml:space="preserve"> an </w:t>
      </w:r>
      <w:r w:rsidRPr="000D1092">
        <w:rPr>
          <w:rStyle w:val="StyleUnderline"/>
          <w:highlight w:val="yellow"/>
        </w:rPr>
        <w:t>accurate and objective</w:t>
      </w:r>
      <w:r w:rsidRPr="00F837FC">
        <w:rPr>
          <w:rStyle w:val="StyleUnderline"/>
        </w:rPr>
        <w:t xml:space="preserve"> tool in establishing environmental standards</w:t>
      </w:r>
      <w:r w:rsidRPr="00F837FC">
        <w:rPr>
          <w:sz w:val="12"/>
          <w:szCs w:val="12"/>
        </w:rPr>
        <w:t xml:space="preserve">. n275 </w:t>
      </w:r>
      <w:proofErr w:type="gramStart"/>
      <w:r w:rsidRPr="00F837FC">
        <w:rPr>
          <w:sz w:val="12"/>
          <w:szCs w:val="12"/>
        </w:rPr>
        <w:t>The</w:t>
      </w:r>
      <w:proofErr w:type="gramEnd"/>
      <w:r w:rsidRPr="00F837FC">
        <w:rPr>
          <w:sz w:val="12"/>
          <w:szCs w:val="12"/>
        </w:rPr>
        <w:t xml:space="preserve"> scientific process used to assess risk purports to focus single-mindedly on only one feature of a potential injury: the objective probability of its occurrence. n276 Risk assessors, who consider most value judgments irrelevant in determining statistical risk, seek to banish them at every stage. n277 </w:t>
      </w:r>
      <w:proofErr w:type="gramStart"/>
      <w:r w:rsidRPr="00F837FC">
        <w:rPr>
          <w:sz w:val="12"/>
          <w:szCs w:val="12"/>
        </w:rPr>
        <w:t>As</w:t>
      </w:r>
      <w:proofErr w:type="gramEnd"/>
      <w:r w:rsidRPr="00F837FC">
        <w:rPr>
          <w:sz w:val="12"/>
          <w:szCs w:val="12"/>
        </w:rPr>
        <w:t xml:space="preserve"> a result, </w:t>
      </w:r>
      <w:r w:rsidRPr="00F837FC">
        <w:rPr>
          <w:rStyle w:val="StyleUnderline"/>
        </w:rPr>
        <w:t xml:space="preserve">the </w:t>
      </w:r>
      <w:r w:rsidRPr="00425BAE">
        <w:rPr>
          <w:rStyle w:val="StyleUnderline"/>
        </w:rPr>
        <w:t xml:space="preserve">language of </w:t>
      </w:r>
      <w:r w:rsidRPr="000D1092">
        <w:rPr>
          <w:rStyle w:val="StyleUnderline"/>
          <w:highlight w:val="yellow"/>
        </w:rPr>
        <w:t>risk assessment</w:t>
      </w:r>
      <w:r w:rsidRPr="00F837FC">
        <w:rPr>
          <w:rStyle w:val="StyleUnderline"/>
        </w:rPr>
        <w:t xml:space="preserve"> -- </w:t>
      </w:r>
      <w:r w:rsidRPr="00F837FC">
        <w:rPr>
          <w:sz w:val="12"/>
        </w:rPr>
        <w:t>and of related environmental safety standards -- often carry an air of irrebuttable precision and certainty. The EPA, for example, defines the standard acceptable level of risk under Superfund as "10&lt;-6&gt;" -- that is, the probability that one person in a million would develop cancer due to exposure to site contamination. n278 [*76] Feminism challenges this model of scientific risk assessment</w:t>
      </w:r>
      <w:r w:rsidRPr="00F837FC">
        <w:rPr>
          <w:sz w:val="12"/>
          <w:szCs w:val="12"/>
        </w:rPr>
        <w:t xml:space="preserve"> on at least three levels. First, feminism questions the assumption that scientific inquiry is value-neutral, that is, free of societal bias or prejudice. n279 Indeed, as many have pointed out, one's perspective unavoidably influences the practice of science. n280 Western science may be infused with its </w:t>
      </w:r>
      <w:r w:rsidRPr="00F837FC">
        <w:rPr>
          <w:sz w:val="12"/>
        </w:rPr>
        <w:t>own ideology, perpetuating, in the view of the ecofeminists, cycles of discrimination, domination, and exploitation. n281 Second, even if scientific inquiry by itself were value-neutral, environmental regulation based on such inquiry would still contain subjective elements. Environmental regulation, like any other product of democracy, inevitably reflects elements of subjectivity, compromise, and self-interest. The technocratic language of regulation</w:t>
      </w:r>
      <w:r w:rsidRPr="00F837FC">
        <w:rPr>
          <w:rStyle w:val="StyleUnderline"/>
        </w:rPr>
        <w:t xml:space="preserve"> </w:t>
      </w:r>
      <w:r w:rsidRPr="00425BAE">
        <w:rPr>
          <w:rStyle w:val="StyleUnderline"/>
        </w:rPr>
        <w:t xml:space="preserve">serves </w:t>
      </w:r>
      <w:r w:rsidRPr="00F837FC">
        <w:rPr>
          <w:rStyle w:val="StyleUnderline"/>
        </w:rPr>
        <w:t xml:space="preserve">only </w:t>
      </w:r>
      <w:r w:rsidRPr="00425BAE">
        <w:rPr>
          <w:rStyle w:val="StyleUnderline"/>
        </w:rPr>
        <w:t>to "</w:t>
      </w:r>
      <w:r w:rsidRPr="000D1092">
        <w:rPr>
          <w:rStyle w:val="StyleUnderline"/>
          <w:highlight w:val="yellow"/>
        </w:rPr>
        <w:t>mask</w:t>
      </w:r>
      <w:r w:rsidRPr="00F837FC">
        <w:rPr>
          <w:rStyle w:val="StyleUnderline"/>
        </w:rPr>
        <w:t>, not eliminate</w:t>
      </w:r>
      <w:r w:rsidRPr="000D1092">
        <w:rPr>
          <w:rStyle w:val="StyleUnderline"/>
          <w:highlight w:val="yellow"/>
        </w:rPr>
        <w:t>, political and social considerations</w:t>
      </w:r>
      <w:r w:rsidRPr="00F837FC">
        <w:rPr>
          <w:sz w:val="12"/>
          <w:szCs w:val="12"/>
        </w:rPr>
        <w:t xml:space="preserve">." n282 We have already seen how </w:t>
      </w:r>
      <w:r w:rsidRPr="00F837FC">
        <w:rPr>
          <w:rStyle w:val="StyleUnderline"/>
        </w:rPr>
        <w:t xml:space="preserve">the subjective decision to </w:t>
      </w:r>
      <w:r w:rsidRPr="000D1092">
        <w:rPr>
          <w:rStyle w:val="StyleUnderline"/>
          <w:highlight w:val="yellow"/>
        </w:rPr>
        <w:t>prefer white men as subjects</w:t>
      </w:r>
      <w:r w:rsidRPr="00F837FC">
        <w:rPr>
          <w:rStyle w:val="StyleUnderline"/>
        </w:rPr>
        <w:t xml:space="preserve"> for epidemiological study can </w:t>
      </w:r>
      <w:r w:rsidRPr="000D1092">
        <w:rPr>
          <w:rStyle w:val="StyleUnderline"/>
          <w:highlight w:val="yellow"/>
        </w:rPr>
        <w:t xml:space="preserve">skew </w:t>
      </w:r>
      <w:r w:rsidRPr="000D1092">
        <w:rPr>
          <w:rStyle w:val="StyleUnderline"/>
        </w:rPr>
        <w:t xml:space="preserve">risk assessments </w:t>
      </w:r>
      <w:r w:rsidRPr="000D1092">
        <w:rPr>
          <w:rStyle w:val="StyleUnderline"/>
          <w:highlight w:val="yellow"/>
        </w:rPr>
        <w:t>against the interests of women and people of color</w:t>
      </w:r>
      <w:r w:rsidRPr="00F837FC">
        <w:rPr>
          <w:sz w:val="12"/>
          <w:szCs w:val="12"/>
        </w:rPr>
        <w:t xml:space="preserve">. </w:t>
      </w:r>
      <w:r w:rsidRPr="00F837FC">
        <w:rPr>
          <w:rStyle w:val="StyleUnderline"/>
        </w:rPr>
        <w:t>The focus</w:t>
      </w:r>
      <w:r w:rsidRPr="00F837FC">
        <w:rPr>
          <w:sz w:val="12"/>
          <w:szCs w:val="12"/>
        </w:rPr>
        <w:t xml:space="preserve"> of many assessments </w:t>
      </w:r>
      <w:r w:rsidRPr="00F837FC">
        <w:rPr>
          <w:rStyle w:val="StyleUnderline"/>
        </w:rPr>
        <w:t xml:space="preserve">on </w:t>
      </w:r>
      <w:r w:rsidRPr="00F837FC">
        <w:rPr>
          <w:sz w:val="12"/>
          <w:szCs w:val="12"/>
        </w:rPr>
        <w:t xml:space="preserve">the risk of </w:t>
      </w:r>
      <w:r w:rsidRPr="00F837FC">
        <w:rPr>
          <w:rStyle w:val="StyleUnderline"/>
        </w:rPr>
        <w:t>cancer deaths, but not, say, the risks of birth defects</w:t>
      </w:r>
      <w:r w:rsidRPr="00F837FC">
        <w:rPr>
          <w:sz w:val="12"/>
          <w:szCs w:val="12"/>
        </w:rPr>
        <w:t xml:space="preserve"> or miscarriages, </w:t>
      </w:r>
      <w:r w:rsidRPr="00F837FC">
        <w:rPr>
          <w:rStyle w:val="StyleUnderline"/>
        </w:rPr>
        <w:t>is yet another example of how a policymaker's subjective decision of what to look for can influence what is ultimately seen</w:t>
      </w:r>
      <w:r w:rsidRPr="00F837FC">
        <w:rPr>
          <w:sz w:val="12"/>
          <w:szCs w:val="12"/>
        </w:rPr>
        <w:t xml:space="preserve">. n283 Once risk data are collected and placed in a statistical form, the ultimate translation of that information into rules and standards of conduct once again reflects value judgments. A safety threshold of one in a million or a preference for "best conventional technology" does not spring from the periodic table, but rather evolves from the application [*77] of human experience and judgment to scientific information. </w:t>
      </w:r>
      <w:r w:rsidRPr="00F837FC">
        <w:rPr>
          <w:rStyle w:val="StyleUnderline"/>
        </w:rPr>
        <w:t>Whose experience? Whose judgment? Which information?</w:t>
      </w:r>
      <w:r w:rsidRPr="00F837FC">
        <w:rPr>
          <w:sz w:val="12"/>
          <w:szCs w:val="12"/>
        </w:rPr>
        <w:t xml:space="preserve"> These are the questions that feminism prompts, and they will be discussed shortly. Finally, feminists would argue that </w:t>
      </w:r>
      <w:r w:rsidRPr="000D1092">
        <w:rPr>
          <w:rStyle w:val="StyleUnderline"/>
          <w:highlight w:val="yellow"/>
        </w:rPr>
        <w:t>questions involving</w:t>
      </w:r>
      <w:r w:rsidRPr="00425BAE">
        <w:rPr>
          <w:rStyle w:val="StyleUnderline"/>
        </w:rPr>
        <w:t xml:space="preserve"> </w:t>
      </w:r>
      <w:r w:rsidRPr="00F837FC">
        <w:rPr>
          <w:rStyle w:val="StyleUnderline"/>
        </w:rPr>
        <w:t xml:space="preserve">the </w:t>
      </w:r>
      <w:r w:rsidRPr="000D1092">
        <w:rPr>
          <w:rStyle w:val="StyleUnderline"/>
          <w:highlight w:val="yellow"/>
        </w:rPr>
        <w:t>risk</w:t>
      </w:r>
      <w:r w:rsidRPr="00425BAE">
        <w:rPr>
          <w:rStyle w:val="StyleUnderline"/>
        </w:rPr>
        <w:t xml:space="preserve"> of death </w:t>
      </w:r>
      <w:r w:rsidRPr="00F837FC">
        <w:rPr>
          <w:rStyle w:val="StyleUnderline"/>
        </w:rPr>
        <w:t xml:space="preserve">and disease </w:t>
      </w:r>
      <w:r w:rsidRPr="000D1092">
        <w:rPr>
          <w:rStyle w:val="StyleUnderline"/>
          <w:highlight w:val="yellow"/>
        </w:rPr>
        <w:t>should not even aspire to value neutralit</w:t>
      </w:r>
      <w:r w:rsidRPr="00425BAE">
        <w:rPr>
          <w:rStyle w:val="StyleUnderline"/>
        </w:rPr>
        <w:t>y.</w:t>
      </w:r>
      <w:r w:rsidRPr="00F837FC">
        <w:rPr>
          <w:sz w:val="12"/>
          <w:szCs w:val="12"/>
        </w:rPr>
        <w:t xml:space="preserve"> </w:t>
      </w:r>
      <w:r w:rsidRPr="00F837FC">
        <w:rPr>
          <w:rStyle w:val="StyleUnderline"/>
        </w:rPr>
        <w:t xml:space="preserve">Such </w:t>
      </w:r>
      <w:r w:rsidRPr="000D1092">
        <w:rPr>
          <w:rStyle w:val="StyleUnderline"/>
          <w:highlight w:val="yellow"/>
        </w:rPr>
        <w:t>decisions</w:t>
      </w:r>
      <w:r w:rsidRPr="00F837FC">
        <w:rPr>
          <w:rStyle w:val="StyleUnderline"/>
        </w:rPr>
        <w:t xml:space="preserve"> -- which affect not only today's generations, but those of the future -- </w:t>
      </w:r>
      <w:r w:rsidRPr="000D1092">
        <w:rPr>
          <w:rStyle w:val="StyleUnderline"/>
          <w:highlight w:val="yellow"/>
        </w:rPr>
        <w:t>should be made with all related political and moral considerations</w:t>
      </w:r>
      <w:r w:rsidRPr="00F837FC">
        <w:rPr>
          <w:rStyle w:val="StyleUnderline"/>
        </w:rPr>
        <w:t xml:space="preserve"> plainly on the table</w:t>
      </w:r>
      <w:r w:rsidRPr="00F837FC">
        <w:rPr>
          <w:sz w:val="12"/>
          <w:szCs w:val="12"/>
        </w:rPr>
        <w:t xml:space="preserve">. n284 </w:t>
      </w:r>
      <w:proofErr w:type="gramStart"/>
      <w:r w:rsidRPr="00F837FC">
        <w:rPr>
          <w:sz w:val="12"/>
          <w:szCs w:val="12"/>
        </w:rPr>
        <w:t>In</w:t>
      </w:r>
      <w:proofErr w:type="gramEnd"/>
      <w:r w:rsidRPr="00F837FC">
        <w:rPr>
          <w:sz w:val="12"/>
          <w:szCs w:val="12"/>
        </w:rPr>
        <w:t xml:space="preserve"> addition, </w:t>
      </w:r>
      <w:r w:rsidRPr="00425BAE">
        <w:rPr>
          <w:rStyle w:val="StyleUnderline"/>
        </w:rPr>
        <w:t xml:space="preserve">policymakers should </w:t>
      </w:r>
      <w:r w:rsidRPr="000D1092">
        <w:rPr>
          <w:rStyle w:val="StyleUnderline"/>
          <w:highlight w:val="yellow"/>
        </w:rPr>
        <w:t>look to all perspectives</w:t>
      </w:r>
      <w:r w:rsidRPr="00425BAE">
        <w:rPr>
          <w:rStyle w:val="StyleUnderline"/>
        </w:rPr>
        <w:t xml:space="preserve">, </w:t>
      </w:r>
      <w:r w:rsidRPr="000D1092">
        <w:rPr>
          <w:rStyle w:val="StyleUnderline"/>
          <w:highlight w:val="yellow"/>
        </w:rPr>
        <w:t>especially those of society's most vulnerable</w:t>
      </w:r>
      <w:r w:rsidRPr="00425BAE">
        <w:rPr>
          <w:rStyle w:val="StyleUnderline"/>
        </w:rPr>
        <w:t xml:space="preserve"> </w:t>
      </w:r>
      <w:r w:rsidRPr="00F837FC">
        <w:rPr>
          <w:rStyle w:val="StyleUnderline"/>
        </w:rPr>
        <w:t>members, to develop as complete a picture of the moral issues as possible</w:t>
      </w:r>
      <w:r w:rsidRPr="00F837FC">
        <w:rPr>
          <w:sz w:val="12"/>
          <w:szCs w:val="12"/>
        </w:rPr>
        <w:t xml:space="preserve">. Debates about scientific risk assessment and public values often appear as a tug of war between the "technicians," who would apply only value-neutral criteria to set regulatory standards, and the "public," who demand that psychological perceptions and contextual factors also be considered. n285 Environmental justice advocates, strongly concerned with the practical experiences of threatened communities, argue convincingly for the latter position. n286 A feminist critique of the issue, however, suggests that the debate is much richer and more complicated than a bipolar view allows. For feminists, the notion of value neutrality simply does not exist. The debate between technicians and the public, according to feminists, is not merely a contest between science and feelings, but a broader discussion about the sets of methods, values, and attitudes to which each group subscribes. Furthermore, feminists might argue, the parties to this discussion divide into more than two categories. Because one's world view is premised on many things, including personal experience, one might expect that subgroups within either category might differ in significant ways from other subgroups. Therefore, feminists would anticipate a broad spectrum of views concerning scientific risk assessment and public values. Intuitively, this makes sense. </w:t>
      </w:r>
      <w:proofErr w:type="gramStart"/>
      <w:r w:rsidRPr="00F837FC">
        <w:rPr>
          <w:sz w:val="12"/>
          <w:szCs w:val="12"/>
        </w:rPr>
        <w:t>Certainly</w:t>
      </w:r>
      <w:proofErr w:type="gramEnd"/>
      <w:r w:rsidRPr="00F837FC">
        <w:rPr>
          <w:sz w:val="12"/>
          <w:szCs w:val="12"/>
        </w:rPr>
        <w:t xml:space="preserve"> scientists disagree among themselves about the hazards of nuclear waste, ozone depletion, and global warming. n287 Many critics have argued that scientists, despite their allegiance [*78] to rational method, are nonetheless influenced by personal and political views. n288 Similarly, members of the public are a widely divergent group. One would not be surprised to see politicians, land developers, and blue-collar workers disagreeing about environmental standards for essentially non-scientific reasons. </w:t>
      </w:r>
      <w:r w:rsidRPr="00F837FC">
        <w:rPr>
          <w:rStyle w:val="StyleUnderline"/>
        </w:rPr>
        <w:t>Politicians</w:t>
      </w:r>
      <w:r w:rsidRPr="00F837FC">
        <w:rPr>
          <w:sz w:val="12"/>
          <w:szCs w:val="12"/>
        </w:rPr>
        <w:t xml:space="preserve"> and bureaucrats are two sets of the non-scientific community that affect environmental standards in fundamental ways. Their</w:t>
      </w:r>
      <w:r w:rsidRPr="00F837FC">
        <w:rPr>
          <w:rStyle w:val="StyleUnderline"/>
        </w:rPr>
        <w:t xml:space="preserve"> adherence to vocal</w:t>
      </w:r>
      <w:r w:rsidRPr="00F837FC">
        <w:rPr>
          <w:sz w:val="12"/>
          <w:szCs w:val="12"/>
        </w:rPr>
        <w:t xml:space="preserve">, though not always broadly representative, </w:t>
      </w:r>
      <w:r w:rsidRPr="00F837FC">
        <w:rPr>
          <w:rStyle w:val="StyleUnderline"/>
        </w:rPr>
        <w:t>constituencies may lead them to disfavor less advantaged socioeconomic groups when addressing environmental concerns</w:t>
      </w:r>
      <w:r w:rsidRPr="00F837FC">
        <w:rPr>
          <w:sz w:val="12"/>
          <w:szCs w:val="12"/>
        </w:rPr>
        <w:t xml:space="preserve">. n289 </w:t>
      </w:r>
      <w:proofErr w:type="gramStart"/>
      <w:r w:rsidRPr="00F837FC">
        <w:rPr>
          <w:sz w:val="12"/>
          <w:szCs w:val="12"/>
        </w:rPr>
        <w:t>In</w:t>
      </w:r>
      <w:proofErr w:type="gramEnd"/>
      <w:r w:rsidRPr="00F837FC">
        <w:rPr>
          <w:sz w:val="12"/>
          <w:szCs w:val="12"/>
        </w:rPr>
        <w:t xml:space="preserve"> order to understand a diversity of risk perception and to see how attitudes and social status affect the risk assessment process, we must return to the feminist inquiry that explores the relationship between attitudes and identity. 1. The Diversity of Risk Perception </w:t>
      </w:r>
      <w:r w:rsidRPr="00425BAE">
        <w:rPr>
          <w:rStyle w:val="StyleUnderline"/>
        </w:rPr>
        <w:t xml:space="preserve">A </w:t>
      </w:r>
      <w:r w:rsidRPr="00F837FC">
        <w:rPr>
          <w:rStyle w:val="StyleUnderline"/>
        </w:rPr>
        <w:t>recent</w:t>
      </w:r>
      <w:r w:rsidRPr="00425BAE">
        <w:rPr>
          <w:rStyle w:val="StyleUnderline"/>
        </w:rPr>
        <w:t xml:space="preserve"> national survey</w:t>
      </w:r>
      <w:r w:rsidRPr="00F837FC">
        <w:rPr>
          <w:sz w:val="12"/>
          <w:szCs w:val="12"/>
        </w:rPr>
        <w:t xml:space="preserve">, conducted by James Flynn, Paul </w:t>
      </w:r>
      <w:proofErr w:type="spellStart"/>
      <w:r w:rsidRPr="00F837FC">
        <w:rPr>
          <w:sz w:val="12"/>
          <w:szCs w:val="12"/>
        </w:rPr>
        <w:t>Slovic</w:t>
      </w:r>
      <w:proofErr w:type="spellEnd"/>
      <w:r w:rsidRPr="00F837FC">
        <w:rPr>
          <w:sz w:val="12"/>
          <w:szCs w:val="12"/>
        </w:rPr>
        <w:t xml:space="preserve">, and C.K. Mertz, </w:t>
      </w:r>
      <w:r w:rsidRPr="00425BAE">
        <w:rPr>
          <w:rStyle w:val="StyleUnderline"/>
        </w:rPr>
        <w:t xml:space="preserve">measured </w:t>
      </w:r>
      <w:r w:rsidRPr="00F837FC">
        <w:rPr>
          <w:rStyle w:val="StyleUnderline"/>
        </w:rPr>
        <w:t xml:space="preserve">the </w:t>
      </w:r>
      <w:r w:rsidRPr="00425BAE">
        <w:rPr>
          <w:rStyle w:val="StyleUnderline"/>
        </w:rPr>
        <w:t>risk perceptions</w:t>
      </w:r>
      <w:r w:rsidRPr="00F837FC">
        <w:rPr>
          <w:rStyle w:val="StyleUnderline"/>
        </w:rPr>
        <w:t xml:space="preserve"> of a group</w:t>
      </w:r>
      <w:r w:rsidRPr="00F837FC">
        <w:rPr>
          <w:sz w:val="12"/>
          <w:szCs w:val="12"/>
        </w:rPr>
        <w:t xml:space="preserve"> of 1512 people that included numbers of men, women, whites, and non-whites proportional to their ratios in society. n290 Respondents answered questions about </w:t>
      </w:r>
      <w:r w:rsidRPr="00F837FC">
        <w:rPr>
          <w:rStyle w:val="StyleUnderline"/>
        </w:rPr>
        <w:t>the health risks of twenty-five environmental,</w:t>
      </w:r>
      <w:r w:rsidRPr="00F837FC">
        <w:rPr>
          <w:sz w:val="12"/>
          <w:szCs w:val="12"/>
        </w:rPr>
        <w:t xml:space="preserve"> technological, and "life-style" </w:t>
      </w:r>
      <w:r w:rsidRPr="00F837FC">
        <w:rPr>
          <w:rStyle w:val="StyleUnderline"/>
        </w:rPr>
        <w:t>hazards</w:t>
      </w:r>
      <w:r w:rsidRPr="00F837FC">
        <w:rPr>
          <w:sz w:val="12"/>
          <w:szCs w:val="12"/>
        </w:rPr>
        <w:t xml:space="preserve">, including such hazards as ozone depletion, chemical waste, and cigarette smoking. n291 </w:t>
      </w:r>
      <w:proofErr w:type="gramStart"/>
      <w:r w:rsidRPr="00F837FC">
        <w:rPr>
          <w:sz w:val="12"/>
          <w:szCs w:val="12"/>
        </w:rPr>
        <w:t>The</w:t>
      </w:r>
      <w:proofErr w:type="gramEnd"/>
      <w:r w:rsidRPr="00F837FC">
        <w:rPr>
          <w:sz w:val="12"/>
          <w:szCs w:val="12"/>
        </w:rPr>
        <w:t xml:space="preserve"> researchers asked them to rate each hazard as posing "almost no health risk," a "slight health risk," a "moderate health risk," or a "high health risk." The researchers then analyzed [*79] the responses to determine whether the randomly selected groups of white men, white women, non-white men, and non-white women differed in any way. The researchers found that </w:t>
      </w:r>
      <w:r w:rsidRPr="00F837FC">
        <w:rPr>
          <w:rStyle w:val="StyleUnderline"/>
        </w:rPr>
        <w:t>perceptions of risk generally differed on the lines of gender and race.</w:t>
      </w:r>
      <w:r w:rsidRPr="00F837FC">
        <w:rPr>
          <w:sz w:val="12"/>
          <w:szCs w:val="12"/>
        </w:rPr>
        <w:t xml:space="preserve"> Women, for instance, perceived greater risk from most hazards than did men. n292 Furthermore, non-whites as a group perceived greater risk from most hazards than did whites. n293 Yet </w:t>
      </w:r>
      <w:r w:rsidRPr="00F837FC">
        <w:rPr>
          <w:rStyle w:val="StyleUnderline"/>
        </w:rPr>
        <w:t xml:space="preserve">the most striking results appeared when the </w:t>
      </w:r>
      <w:proofErr w:type="gramStart"/>
      <w:r w:rsidRPr="00F837FC">
        <w:rPr>
          <w:rStyle w:val="StyleUnderline"/>
        </w:rPr>
        <w:t>researchers</w:t>
      </w:r>
      <w:proofErr w:type="gramEnd"/>
      <w:r w:rsidRPr="00F837FC">
        <w:rPr>
          <w:rStyle w:val="StyleUnderline"/>
        </w:rPr>
        <w:t xml:space="preserve"> considered differences in gender and race together.</w:t>
      </w:r>
      <w:r w:rsidRPr="00F837FC">
        <w:rPr>
          <w:sz w:val="12"/>
          <w:szCs w:val="12"/>
        </w:rPr>
        <w:t xml:space="preserve"> They found that "</w:t>
      </w:r>
      <w:r w:rsidRPr="000D1092">
        <w:rPr>
          <w:rStyle w:val="StyleUnderline"/>
          <w:highlight w:val="yellow"/>
        </w:rPr>
        <w:t>white males</w:t>
      </w:r>
      <w:r w:rsidRPr="00F837FC">
        <w:rPr>
          <w:sz w:val="12"/>
          <w:szCs w:val="12"/>
        </w:rPr>
        <w:t xml:space="preserve"> tended to differ from everyone else in their attitudes and perceptions -- on average, they </w:t>
      </w:r>
      <w:r w:rsidRPr="000D1092">
        <w:rPr>
          <w:rStyle w:val="StyleUnderline"/>
          <w:highlight w:val="yellow"/>
        </w:rPr>
        <w:t>perceived risks as much smaller and much more acceptable than did other people</w:t>
      </w:r>
      <w:r w:rsidRPr="000D1092">
        <w:rPr>
          <w:sz w:val="12"/>
          <w:szCs w:val="12"/>
        </w:rPr>
        <w:t xml:space="preserve">." n294 Indeed, </w:t>
      </w:r>
      <w:r w:rsidRPr="000D1092">
        <w:rPr>
          <w:rStyle w:val="StyleUnderline"/>
        </w:rPr>
        <w:lastRenderedPageBreak/>
        <w:t>without</w:t>
      </w:r>
      <w:r w:rsidRPr="00F837FC">
        <w:rPr>
          <w:rStyle w:val="StyleUnderline"/>
        </w:rPr>
        <w:t xml:space="preserve"> exception</w:t>
      </w:r>
      <w:r w:rsidRPr="00F837FC">
        <w:rPr>
          <w:sz w:val="12"/>
          <w:szCs w:val="12"/>
        </w:rPr>
        <w:t xml:space="preserve">, the pool of white men perceived each of the twenty-five hazards as less risky than did non-white men, white women, or non-white women. n295 Wary that other factors associated with gender or race could be influencing their findings, </w:t>
      </w:r>
      <w:r w:rsidRPr="00F837FC">
        <w:rPr>
          <w:rStyle w:val="StyleUnderline"/>
        </w:rPr>
        <w:t xml:space="preserve">the </w:t>
      </w:r>
      <w:r w:rsidRPr="00425BAE">
        <w:rPr>
          <w:rStyle w:val="StyleUnderline"/>
        </w:rPr>
        <w:t>researchers</w:t>
      </w:r>
      <w:r w:rsidRPr="00F837FC">
        <w:rPr>
          <w:rStyle w:val="StyleUnderline"/>
        </w:rPr>
        <w:t xml:space="preserve"> later </w:t>
      </w:r>
      <w:r w:rsidRPr="00425BAE">
        <w:rPr>
          <w:rStyle w:val="StyleUnderline"/>
        </w:rPr>
        <w:t>conducted</w:t>
      </w:r>
      <w:r w:rsidRPr="00F837FC">
        <w:rPr>
          <w:rStyle w:val="StyleUnderline"/>
        </w:rPr>
        <w:t xml:space="preserve"> several multiple </w:t>
      </w:r>
      <w:r w:rsidRPr="00425BAE">
        <w:rPr>
          <w:rStyle w:val="StyleUnderline"/>
        </w:rPr>
        <w:t>regression analyses</w:t>
      </w:r>
      <w:r w:rsidRPr="00F837FC">
        <w:rPr>
          <w:rStyle w:val="StyleUnderline"/>
        </w:rPr>
        <w:t xml:space="preserve"> to correct for differences</w:t>
      </w:r>
      <w:r w:rsidRPr="00F837FC">
        <w:rPr>
          <w:sz w:val="12"/>
          <w:szCs w:val="12"/>
        </w:rPr>
        <w:t xml:space="preserve"> in income, education, political orientation, the presence of children in the home, and age, among others. Yet </w:t>
      </w:r>
      <w:r w:rsidRPr="00425BAE">
        <w:rPr>
          <w:rStyle w:val="StyleUnderline"/>
        </w:rPr>
        <w:t xml:space="preserve">even after </w:t>
      </w:r>
      <w:r w:rsidRPr="00F837FC">
        <w:rPr>
          <w:rStyle w:val="StyleUnderline"/>
        </w:rPr>
        <w:t xml:space="preserve">all </w:t>
      </w:r>
      <w:r w:rsidRPr="00425BAE">
        <w:rPr>
          <w:rStyle w:val="StyleUnderline"/>
        </w:rPr>
        <w:t>corrections, "</w:t>
      </w:r>
      <w:r w:rsidRPr="000D1092">
        <w:rPr>
          <w:rStyle w:val="StyleUnderline"/>
          <w:highlight w:val="yellow"/>
        </w:rPr>
        <w:t>gender, race, and 'white male' [status] remained highly significant predictors" of perceptions of risk</w:t>
      </w:r>
      <w:r w:rsidRPr="00F837FC">
        <w:rPr>
          <w:sz w:val="12"/>
          <w:szCs w:val="12"/>
        </w:rPr>
        <w:t xml:space="preserve">. n296 2. Explaining the Diversity From a feminist perspective, these findings are important because they suggest that </w:t>
      </w:r>
      <w:r w:rsidRPr="00F837FC">
        <w:rPr>
          <w:rStyle w:val="StyleUnderline"/>
        </w:rPr>
        <w:t xml:space="preserve">risk assessors, </w:t>
      </w:r>
      <w:r w:rsidRPr="00AE47B5">
        <w:rPr>
          <w:rStyle w:val="StyleUnderline"/>
          <w:highlight w:val="yellow"/>
        </w:rPr>
        <w:t>politicians, and bureaucrats</w:t>
      </w:r>
      <w:r w:rsidRPr="00F837FC">
        <w:rPr>
          <w:rStyle w:val="StyleUnderline"/>
        </w:rPr>
        <w:t xml:space="preserve"> </w:t>
      </w:r>
      <w:r w:rsidRPr="00AE47B5">
        <w:rPr>
          <w:rStyle w:val="StyleUnderline"/>
          <w:highlight w:val="yellow"/>
        </w:rPr>
        <w:t>-- the large majority of whom are white men</w:t>
      </w:r>
      <w:r w:rsidRPr="00F837FC">
        <w:rPr>
          <w:sz w:val="12"/>
          <w:szCs w:val="12"/>
        </w:rPr>
        <w:t xml:space="preserve"> n297 -- </w:t>
      </w:r>
      <w:r w:rsidRPr="00F837FC">
        <w:rPr>
          <w:rStyle w:val="StyleUnderline"/>
        </w:rPr>
        <w:t xml:space="preserve">may be </w:t>
      </w:r>
      <w:r w:rsidRPr="00AE47B5">
        <w:rPr>
          <w:rStyle w:val="StyleUnderline"/>
          <w:highlight w:val="yellow"/>
        </w:rPr>
        <w:t>acting on attitudes about</w:t>
      </w:r>
      <w:r w:rsidRPr="00F837FC">
        <w:rPr>
          <w:rStyle w:val="StyleUnderline"/>
        </w:rPr>
        <w:t xml:space="preserve"> security and </w:t>
      </w:r>
      <w:r w:rsidRPr="00AE47B5">
        <w:rPr>
          <w:rStyle w:val="StyleUnderline"/>
          <w:highlight w:val="yellow"/>
        </w:rPr>
        <w:t>risk</w:t>
      </w:r>
      <w:r w:rsidRPr="00F837FC">
        <w:rPr>
          <w:rStyle w:val="StyleUnderline"/>
        </w:rPr>
        <w:t xml:space="preserve"> that </w:t>
      </w:r>
      <w:r w:rsidRPr="00AE47B5">
        <w:rPr>
          <w:rStyle w:val="StyleUnderline"/>
          <w:highlight w:val="yellow"/>
        </w:rPr>
        <w:t>women</w:t>
      </w:r>
      <w:r w:rsidRPr="00F837FC">
        <w:rPr>
          <w:rStyle w:val="StyleUnderline"/>
        </w:rPr>
        <w:t xml:space="preserve"> </w:t>
      </w:r>
      <w:r w:rsidRPr="00AE47B5">
        <w:rPr>
          <w:rStyle w:val="StyleUnderline"/>
          <w:highlight w:val="yellow"/>
        </w:rPr>
        <w:t>and people of color do not widely share</w:t>
      </w:r>
      <w:r w:rsidRPr="00F837FC">
        <w:rPr>
          <w:rStyle w:val="StyleUnderline"/>
        </w:rPr>
        <w:t xml:space="preserve">. </w:t>
      </w:r>
      <w:r w:rsidRPr="00F837FC">
        <w:rPr>
          <w:sz w:val="12"/>
          <w:szCs w:val="12"/>
        </w:rPr>
        <w:t xml:space="preserve">If this is so, </w:t>
      </w:r>
      <w:r w:rsidRPr="00F837FC">
        <w:rPr>
          <w:rStyle w:val="StyleUnderline"/>
        </w:rPr>
        <w:t xml:space="preserve">white men, as the "measurers of all things," have </w:t>
      </w:r>
      <w:r w:rsidRPr="00425BAE">
        <w:rPr>
          <w:rStyle w:val="StyleUnderline"/>
        </w:rPr>
        <w:t>crafted a system of</w:t>
      </w:r>
      <w:r w:rsidRPr="00F837FC">
        <w:rPr>
          <w:rStyle w:val="StyleUnderline"/>
        </w:rPr>
        <w:t xml:space="preserve"> environmental </w:t>
      </w:r>
      <w:r w:rsidRPr="00425BAE">
        <w:rPr>
          <w:rStyle w:val="StyleUnderline"/>
        </w:rPr>
        <w:t>protection</w:t>
      </w:r>
      <w:r w:rsidRPr="00F837FC">
        <w:rPr>
          <w:rStyle w:val="StyleUnderline"/>
        </w:rPr>
        <w:t xml:space="preserve"> that </w:t>
      </w:r>
      <w:r w:rsidRPr="00AE47B5">
        <w:rPr>
          <w:rStyle w:val="StyleUnderline"/>
          <w:highlight w:val="yellow"/>
        </w:rPr>
        <w:t>is biased toward their subjective understandings</w:t>
      </w:r>
      <w:r w:rsidRPr="00F837FC">
        <w:rPr>
          <w:rStyle w:val="StyleUnderline"/>
        </w:rPr>
        <w:t xml:space="preserve"> of the world.</w:t>
      </w:r>
      <w:r w:rsidRPr="00F837FC">
        <w:rPr>
          <w:sz w:val="12"/>
          <w:szCs w:val="12"/>
        </w:rPr>
        <w:t xml:space="preserve"> n298 [*80] Flynn, </w:t>
      </w:r>
      <w:proofErr w:type="spellStart"/>
      <w:r w:rsidRPr="00F837FC">
        <w:rPr>
          <w:sz w:val="12"/>
          <w:szCs w:val="12"/>
        </w:rPr>
        <w:t>Slovic</w:t>
      </w:r>
      <w:proofErr w:type="spellEnd"/>
      <w:r w:rsidRPr="00F837FC">
        <w:rPr>
          <w:sz w:val="12"/>
          <w:szCs w:val="12"/>
        </w:rPr>
        <w:t xml:space="preserve">, and Mertz speculate that white men's perceptions of risk may differ from those of others because in many ways </w:t>
      </w:r>
      <w:r w:rsidRPr="00AE47B5">
        <w:rPr>
          <w:rStyle w:val="StyleUnderline"/>
          <w:highlight w:val="yellow"/>
        </w:rPr>
        <w:t>women and people of color</w:t>
      </w:r>
      <w:r w:rsidRPr="00F837FC">
        <w:rPr>
          <w:rStyle w:val="StyleUnderline"/>
        </w:rPr>
        <w:t xml:space="preserve"> are "more vulnerable, because</w:t>
      </w:r>
      <w:r w:rsidRPr="00F837FC">
        <w:rPr>
          <w:sz w:val="12"/>
          <w:szCs w:val="12"/>
        </w:rPr>
        <w:t xml:space="preserve"> they benefit less from many of [society's] technologies and institutions, and because </w:t>
      </w:r>
      <w:r w:rsidRPr="00F837FC">
        <w:rPr>
          <w:rStyle w:val="StyleUnderline"/>
        </w:rPr>
        <w:t xml:space="preserve">they </w:t>
      </w:r>
      <w:r w:rsidRPr="00AE47B5">
        <w:rPr>
          <w:rStyle w:val="StyleUnderline"/>
          <w:highlight w:val="yellow"/>
        </w:rPr>
        <w:t>have less power and control</w:t>
      </w:r>
      <w:r w:rsidRPr="00F837FC">
        <w:rPr>
          <w:sz w:val="12"/>
          <w:szCs w:val="12"/>
        </w:rPr>
        <w:t xml:space="preserve">." n299 Although Flynn, </w:t>
      </w:r>
      <w:proofErr w:type="spellStart"/>
      <w:r w:rsidRPr="00F837FC">
        <w:rPr>
          <w:sz w:val="12"/>
          <w:szCs w:val="12"/>
        </w:rPr>
        <w:t>Slovic</w:t>
      </w:r>
      <w:proofErr w:type="spellEnd"/>
      <w:r w:rsidRPr="00F837FC">
        <w:rPr>
          <w:sz w:val="12"/>
          <w:szCs w:val="12"/>
        </w:rPr>
        <w:t xml:space="preserve">, and Mertz are careful to acknowledge that they have not yet tested this hypothesis empirically, their explanation appears consistent with the life experiences of less empowered groups and comports with previous understandings about the roles of control and risk perception. n300 Women and people of color, for instance, are more vulnerable to environmental threat in several ways. Such groups are sometimes more biologically vulnerable than are </w:t>
      </w:r>
      <w:r w:rsidRPr="00F837FC">
        <w:rPr>
          <w:sz w:val="12"/>
        </w:rPr>
        <w:t xml:space="preserve">white men. n301 People of color are more likely to live near hazardous waste sites, to breathe dirty air in urban communities, and to be otherwise exposed to environmental harm. n302 Women, because of their traditional role as primary caretakers, are more likely to be aware of the vulnerabilities of their children. </w:t>
      </w:r>
      <w:proofErr w:type="gramStart"/>
      <w:r w:rsidRPr="00F837FC">
        <w:rPr>
          <w:sz w:val="12"/>
        </w:rPr>
        <w:t>n303</w:t>
      </w:r>
      <w:proofErr w:type="gramEnd"/>
      <w:r w:rsidRPr="00F837FC">
        <w:rPr>
          <w:sz w:val="12"/>
        </w:rPr>
        <w:t xml:space="preserve"> It makes sense that such vulnerabilities would give rise to increased fear about risk. It is also very likely that women and people of color believe they benefit less from the technical institutions that create toxic byproducts. n304 Further, people may be more likely to discount risk if they feel somehow compensated for the activity. n305 </w:t>
      </w:r>
      <w:proofErr w:type="gramStart"/>
      <w:r w:rsidRPr="00F837FC">
        <w:rPr>
          <w:sz w:val="12"/>
        </w:rPr>
        <w:t>For</w:t>
      </w:r>
      <w:proofErr w:type="gramEnd"/>
      <w:r w:rsidRPr="00F837FC">
        <w:rPr>
          <w:sz w:val="12"/>
        </w:rPr>
        <w:t xml:space="preserve"> this reason, Americans worry relatively little about driving automobiles, an activity with enormous advantages in our large country but one that claims tens of thousands of lives per year. The researchers' final hypothesis -- </w:t>
      </w:r>
      <w:proofErr w:type="gramStart"/>
      <w:r w:rsidRPr="00F837FC">
        <w:rPr>
          <w:sz w:val="12"/>
        </w:rPr>
        <w:t>that differences</w:t>
      </w:r>
      <w:proofErr w:type="gramEnd"/>
      <w:r w:rsidRPr="00F837FC">
        <w:rPr>
          <w:sz w:val="12"/>
        </w:rPr>
        <w:t xml:space="preserve"> in perception can be explained by the lack of "power and control" exercised by women and people of color -- suggests the importance that such factors as voluntariness and control over risk play in shaping perceptions. [*81] Risk perception research frequently emphasizes the significance of voluntariness in evaluating risk. Thus, a person may view water-skiing as less risky than breathing polluted air because the former is accepted voluntarily. n306 Voluntary risks are viewed as more acceptable in part because they are products of autonomous choice. n307 A risk accepted voluntarily is also one from which a person is more likely to derive an individual benefit and one over which a person is more likely to retain </w:t>
      </w:r>
      <w:proofErr w:type="gramStart"/>
      <w:r w:rsidRPr="00F837FC">
        <w:rPr>
          <w:sz w:val="12"/>
        </w:rPr>
        <w:t>some kind of control</w:t>
      </w:r>
      <w:proofErr w:type="gramEnd"/>
      <w:r w:rsidRPr="00F837FC">
        <w:rPr>
          <w:sz w:val="12"/>
        </w:rPr>
        <w:t xml:space="preserve">. n308 Some studies have found that people prefer voluntary risks to involuntary risks by a factor of 1000 to 1. n309 Although environmental risks are generally viewed as involuntary risks to a certain degree, choice plays a role in assuming risks. White men are still more likely to exercise some degree of choice in assuming environmental risks than other groups. Communities of color face greater difficulty in avoiding the placement of hazardous facilities in their neighborhoods and are more likely to live in areas with polluted air and lead contamination. n310 Families of color wishing to buy their way out of such polluted neighborhoods often find their mobility limited by housing discrimination, redlining by banks, and residential segregation. n311 </w:t>
      </w:r>
      <w:proofErr w:type="gramStart"/>
      <w:r w:rsidRPr="00F837FC">
        <w:rPr>
          <w:sz w:val="12"/>
        </w:rPr>
        <w:t>The</w:t>
      </w:r>
      <w:proofErr w:type="gramEnd"/>
      <w:r w:rsidRPr="00F837FC">
        <w:rPr>
          <w:sz w:val="12"/>
        </w:rPr>
        <w:t xml:space="preserve"> workplace similarly presents workers exposed to toxic hazards (a disproportionate number of whom are minorities) n312 with impossible choices between health and work, or between sterilization and demotion. n313 Just as marginalized groups have less choice in determining the degree of risk they will </w:t>
      </w:r>
      <w:proofErr w:type="gramStart"/>
      <w:r w:rsidRPr="00F837FC">
        <w:rPr>
          <w:sz w:val="12"/>
        </w:rPr>
        <w:t>assume,</w:t>
      </w:r>
      <w:proofErr w:type="gramEnd"/>
      <w:r w:rsidRPr="00F837FC">
        <w:rPr>
          <w:sz w:val="12"/>
        </w:rPr>
        <w:t xml:space="preserve"> they may feel less control over the risks they face. "Whether</w:t>
      </w:r>
      <w:r w:rsidRPr="00F837FC">
        <w:rPr>
          <w:sz w:val="12"/>
          <w:szCs w:val="12"/>
        </w:rPr>
        <w:t xml:space="preserve"> or not the risk is assumed voluntarily, people have greater [*82] fear of activities with risks that appear to be outside their individual control." n314 </w:t>
      </w:r>
      <w:proofErr w:type="gramStart"/>
      <w:r w:rsidRPr="00F837FC">
        <w:rPr>
          <w:sz w:val="12"/>
          <w:szCs w:val="12"/>
        </w:rPr>
        <w:t>For</w:t>
      </w:r>
      <w:proofErr w:type="gramEnd"/>
      <w:r w:rsidRPr="00F837FC">
        <w:rPr>
          <w:sz w:val="12"/>
          <w:szCs w:val="12"/>
        </w:rPr>
        <w:t xml:space="preserve"> this reason, people often fear flying in an airplane more than driving a car, even though flying is statistically safer. n315 </w:t>
      </w:r>
      <w:r w:rsidRPr="00F837FC">
        <w:rPr>
          <w:rStyle w:val="StyleUnderline"/>
        </w:rPr>
        <w:t xml:space="preserve">If </w:t>
      </w:r>
      <w:r w:rsidRPr="00AE47B5">
        <w:rPr>
          <w:rStyle w:val="StyleUnderline"/>
          <w:highlight w:val="yellow"/>
        </w:rPr>
        <w:t>white men are more complace</w:t>
      </w:r>
      <w:r w:rsidRPr="00425BAE">
        <w:rPr>
          <w:rStyle w:val="StyleUnderline"/>
        </w:rPr>
        <w:t>nt about public risks</w:t>
      </w:r>
      <w:r w:rsidRPr="00F837FC">
        <w:rPr>
          <w:rStyle w:val="StyleUnderline"/>
        </w:rPr>
        <w:t xml:space="preserve">, it is perhaps </w:t>
      </w:r>
      <w:r w:rsidRPr="00AE47B5">
        <w:rPr>
          <w:rStyle w:val="StyleUnderline"/>
          <w:highlight w:val="yellow"/>
        </w:rPr>
        <w:t xml:space="preserve">because they </w:t>
      </w:r>
      <w:r w:rsidRPr="00AE47B5">
        <w:rPr>
          <w:rStyle w:val="StyleUnderline"/>
        </w:rPr>
        <w:t>are more likely to have their hands on the steering wheel</w:t>
      </w:r>
      <w:r w:rsidRPr="00F837FC">
        <w:rPr>
          <w:sz w:val="12"/>
          <w:szCs w:val="12"/>
        </w:rPr>
        <w:t xml:space="preserve"> when such risks are imposed. </w:t>
      </w:r>
      <w:r w:rsidRPr="00F837FC">
        <w:rPr>
          <w:rStyle w:val="StyleUnderline"/>
        </w:rPr>
        <w:t xml:space="preserve">White men still </w:t>
      </w:r>
      <w:r w:rsidRPr="00AE47B5">
        <w:rPr>
          <w:rStyle w:val="StyleUnderline"/>
          <w:highlight w:val="yellow"/>
        </w:rPr>
        <w:t xml:space="preserve">control the major </w:t>
      </w:r>
      <w:r w:rsidRPr="00AE47B5">
        <w:rPr>
          <w:rStyle w:val="StyleUnderline"/>
        </w:rPr>
        <w:t xml:space="preserve">political and business </w:t>
      </w:r>
      <w:r w:rsidRPr="00AE47B5">
        <w:rPr>
          <w:rStyle w:val="StyleUnderline"/>
          <w:highlight w:val="yellow"/>
        </w:rPr>
        <w:t>institutions</w:t>
      </w:r>
      <w:r w:rsidRPr="00F837FC">
        <w:rPr>
          <w:rStyle w:val="StyleUnderline"/>
        </w:rPr>
        <w:t xml:space="preserve"> in this country</w:t>
      </w:r>
      <w:r w:rsidRPr="00F837FC">
        <w:rPr>
          <w:sz w:val="12"/>
          <w:szCs w:val="12"/>
        </w:rPr>
        <w:t xml:space="preserve">. n316 </w:t>
      </w:r>
      <w:r w:rsidRPr="00F837FC">
        <w:rPr>
          <w:rStyle w:val="StyleUnderline"/>
        </w:rPr>
        <w:t xml:space="preserve">They also </w:t>
      </w:r>
      <w:r w:rsidRPr="00425BAE">
        <w:rPr>
          <w:rStyle w:val="StyleUnderline"/>
        </w:rPr>
        <w:t xml:space="preserve">dominate </w:t>
      </w:r>
      <w:r w:rsidRPr="00F837FC">
        <w:rPr>
          <w:rStyle w:val="StyleUnderline"/>
        </w:rPr>
        <w:t xml:space="preserve">the </w:t>
      </w:r>
      <w:r w:rsidRPr="00425BAE">
        <w:rPr>
          <w:rStyle w:val="StyleUnderline"/>
        </w:rPr>
        <w:t>sciences</w:t>
      </w:r>
      <w:r w:rsidRPr="00F837FC">
        <w:rPr>
          <w:sz w:val="12"/>
        </w:rPr>
        <w:t xml:space="preserve"> n317 and make up </w:t>
      </w:r>
      <w:proofErr w:type="gramStart"/>
      <w:r w:rsidRPr="00F837FC">
        <w:rPr>
          <w:sz w:val="12"/>
        </w:rPr>
        <w:t>the vast majority of</w:t>
      </w:r>
      <w:proofErr w:type="gramEnd"/>
      <w:r w:rsidRPr="00F837FC">
        <w:rPr>
          <w:sz w:val="12"/>
        </w:rPr>
        <w:t xml:space="preserve"> management staff at environmental agencies. n318 Women and people of color see this disparity and often lament their back-seat role in shaping environmental policy. n319 Thus, many people of color in the environmental justice movement believe that environmental laws work to their disadvantage by design. n320 [*83] The toxic rivers of Mississippi's "Cancer Alley," n321 the extensive poisoning of rural Indian land, n322 and the mismanaged cleanup of the weapons manufacturing site in Hanford, Washington n323 only promote the feeling that environmental policy in the United States sacrifices the weak for the benefit of the strong. In</w:t>
      </w:r>
      <w:r w:rsidRPr="00F837FC">
        <w:rPr>
          <w:sz w:val="12"/>
          <w:szCs w:val="12"/>
        </w:rPr>
        <w:t xml:space="preserve"> addition, the catastrophic potential that groups other than white men associate with a risk may explain the perception gap between those groups and white males. Studies of risk perception show that, in general, </w:t>
      </w:r>
      <w:r w:rsidRPr="00425BAE">
        <w:rPr>
          <w:rStyle w:val="StyleUnderline"/>
        </w:rPr>
        <w:t>individuals harbor</w:t>
      </w:r>
      <w:r w:rsidRPr="00F837FC">
        <w:rPr>
          <w:rStyle w:val="StyleUnderline"/>
        </w:rPr>
        <w:t xml:space="preserve"> particularly great </w:t>
      </w:r>
      <w:r w:rsidRPr="00425BAE">
        <w:rPr>
          <w:rStyle w:val="StyleUnderline"/>
        </w:rPr>
        <w:t>fears of catastrophe</w:t>
      </w:r>
      <w:r w:rsidRPr="00F837FC">
        <w:rPr>
          <w:sz w:val="12"/>
          <w:szCs w:val="12"/>
        </w:rPr>
        <w:t xml:space="preserve">. n324 </w:t>
      </w:r>
      <w:proofErr w:type="gramStart"/>
      <w:r w:rsidRPr="00F837FC">
        <w:rPr>
          <w:rStyle w:val="StyleUnderline"/>
        </w:rPr>
        <w:t>For</w:t>
      </w:r>
      <w:proofErr w:type="gramEnd"/>
      <w:r w:rsidRPr="00F837FC">
        <w:rPr>
          <w:rStyle w:val="StyleUnderline"/>
        </w:rPr>
        <w:t xml:space="preserve"> this reason, earthquakes, terrorist bombings, and other disasters in which high concentrations of people are killed or injured prove particularly disturbing</w:t>
      </w:r>
      <w:r w:rsidRPr="00F837FC">
        <w:rPr>
          <w:sz w:val="12"/>
          <w:szCs w:val="12"/>
        </w:rPr>
        <w:t xml:space="preserve"> to the lay public. </w:t>
      </w:r>
      <w:r w:rsidRPr="00425BAE">
        <w:rPr>
          <w:rStyle w:val="StyleUnderline"/>
        </w:rPr>
        <w:t xml:space="preserve">Local </w:t>
      </w:r>
      <w:r w:rsidRPr="00F837FC">
        <w:rPr>
          <w:sz w:val="12"/>
        </w:rPr>
        <w:t>environmental</w:t>
      </w:r>
      <w:r w:rsidRPr="00F837FC">
        <w:rPr>
          <w:rStyle w:val="StyleUnderline"/>
        </w:rPr>
        <w:t xml:space="preserve"> </w:t>
      </w:r>
      <w:r w:rsidRPr="00425BAE">
        <w:rPr>
          <w:rStyle w:val="StyleUnderline"/>
        </w:rPr>
        <w:t xml:space="preserve">threats </w:t>
      </w:r>
      <w:r w:rsidRPr="00F837FC">
        <w:rPr>
          <w:sz w:val="12"/>
        </w:rPr>
        <w:t>involving toxic dumps, aging smelters, or poisoned wells also</w:t>
      </w:r>
      <w:r w:rsidRPr="00F837FC">
        <w:rPr>
          <w:rStyle w:val="StyleUnderline"/>
        </w:rPr>
        <w:t xml:space="preserve"> </w:t>
      </w:r>
      <w:r w:rsidRPr="00425BAE">
        <w:rPr>
          <w:rStyle w:val="StyleUnderline"/>
        </w:rPr>
        <w:t>produce high concentrations of localized harm that</w:t>
      </w:r>
      <w:r w:rsidRPr="00F837FC">
        <w:rPr>
          <w:rStyle w:val="StyleUnderline"/>
        </w:rPr>
        <w:t xml:space="preserve"> can </w:t>
      </w:r>
      <w:r w:rsidRPr="00425BAE">
        <w:rPr>
          <w:rStyle w:val="StyleUnderline"/>
        </w:rPr>
        <w:t>appear catastrophic to those involved</w:t>
      </w:r>
      <w:r w:rsidRPr="00F837FC">
        <w:rPr>
          <w:sz w:val="12"/>
          <w:szCs w:val="12"/>
        </w:rPr>
        <w:t xml:space="preserve">. n325 Some commentators contend that </w:t>
      </w:r>
      <w:r w:rsidRPr="00F837FC">
        <w:rPr>
          <w:rStyle w:val="StyleUnderline"/>
        </w:rPr>
        <w:t xml:space="preserve">the catastrophic </w:t>
      </w:r>
      <w:r w:rsidRPr="00AE47B5">
        <w:rPr>
          <w:rStyle w:val="StyleUnderline"/>
          <w:highlight w:val="yellow"/>
        </w:rPr>
        <w:t>potential of</w:t>
      </w:r>
      <w:r w:rsidRPr="00F837FC">
        <w:rPr>
          <w:rStyle w:val="StyleUnderline"/>
        </w:rPr>
        <w:t xml:space="preserve"> a </w:t>
      </w:r>
      <w:r w:rsidRPr="00AE47B5">
        <w:rPr>
          <w:rStyle w:val="StyleUnderline"/>
          <w:highlight w:val="yellow"/>
        </w:rPr>
        <w:t>risk should influence risk assessment in only minimal ways</w:t>
      </w:r>
      <w:r w:rsidRPr="00F837FC">
        <w:rPr>
          <w:rStyle w:val="StyleUnderline"/>
        </w:rPr>
        <w:t>.</w:t>
      </w:r>
      <w:r w:rsidRPr="00F837FC">
        <w:rPr>
          <w:sz w:val="12"/>
          <w:szCs w:val="12"/>
        </w:rPr>
        <w:t xml:space="preserve"> n326 </w:t>
      </w:r>
      <w:r w:rsidRPr="00F837FC">
        <w:rPr>
          <w:rStyle w:val="StyleUnderline"/>
        </w:rPr>
        <w:t xml:space="preserve">Considering public fear of </w:t>
      </w:r>
      <w:r w:rsidRPr="00425BAE">
        <w:rPr>
          <w:rStyle w:val="StyleUnderline"/>
        </w:rPr>
        <w:t>catastrophes</w:t>
      </w:r>
      <w:r w:rsidRPr="00F837FC">
        <w:rPr>
          <w:sz w:val="12"/>
          <w:szCs w:val="12"/>
        </w:rPr>
        <w:t xml:space="preserve">, they argue, </w:t>
      </w:r>
      <w:r w:rsidRPr="00F837FC">
        <w:rPr>
          <w:rStyle w:val="StyleUnderline"/>
        </w:rPr>
        <w:t xml:space="preserve">will </w:t>
      </w:r>
      <w:r w:rsidRPr="00425BAE">
        <w:rPr>
          <w:rStyle w:val="StyleUnderline"/>
        </w:rPr>
        <w:t>irrationally lead policymakers to battle</w:t>
      </w:r>
      <w:r w:rsidRPr="00F837FC">
        <w:rPr>
          <w:rStyle w:val="StyleUnderline"/>
        </w:rPr>
        <w:t xml:space="preserve"> more </w:t>
      </w:r>
      <w:r w:rsidRPr="00425BAE">
        <w:rPr>
          <w:rStyle w:val="StyleUnderline"/>
        </w:rPr>
        <w:t xml:space="preserve">dramatic but statistically </w:t>
      </w:r>
      <w:proofErr w:type="gramStart"/>
      <w:r w:rsidRPr="00425BAE">
        <w:rPr>
          <w:rStyle w:val="StyleUnderline"/>
        </w:rPr>
        <w:t>less</w:t>
      </w:r>
      <w:proofErr w:type="gramEnd"/>
      <w:r w:rsidRPr="00425BAE">
        <w:rPr>
          <w:rStyle w:val="StyleUnderline"/>
        </w:rPr>
        <w:t xml:space="preserve"> threatening hazards, while accepting more harmful but</w:t>
      </w:r>
      <w:r w:rsidRPr="00F837FC">
        <w:rPr>
          <w:rStyle w:val="StyleUnderline"/>
        </w:rPr>
        <w:t xml:space="preserve"> more </w:t>
      </w:r>
      <w:r w:rsidRPr="00425BAE">
        <w:rPr>
          <w:rStyle w:val="StyleUnderline"/>
        </w:rPr>
        <w:t>mundane hazards</w:t>
      </w:r>
      <w:r w:rsidRPr="00F837FC">
        <w:rPr>
          <w:sz w:val="12"/>
          <w:szCs w:val="12"/>
        </w:rPr>
        <w:t xml:space="preserve">. n327 [*84] At least </w:t>
      </w:r>
      <w:r w:rsidRPr="00F837FC">
        <w:rPr>
          <w:rStyle w:val="StyleUnderline"/>
        </w:rPr>
        <w:t xml:space="preserve">two reasons explain why the catastrophic potential of </w:t>
      </w:r>
      <w:r w:rsidRPr="00AE47B5">
        <w:rPr>
          <w:rStyle w:val="StyleUnderline"/>
          <w:highlight w:val="yellow"/>
        </w:rPr>
        <w:t>environmental hazards must be given weight in risk assessment</w:t>
      </w:r>
      <w:r w:rsidRPr="00AE47B5">
        <w:rPr>
          <w:sz w:val="12"/>
          <w:szCs w:val="12"/>
        </w:rPr>
        <w:t xml:space="preserve">. First, </w:t>
      </w:r>
      <w:proofErr w:type="gramStart"/>
      <w:r w:rsidRPr="00AE47B5">
        <w:rPr>
          <w:rStyle w:val="StyleUnderline"/>
        </w:rPr>
        <w:t>concentrated</w:t>
      </w:r>
      <w:proofErr w:type="gramEnd"/>
      <w:r w:rsidRPr="00AE47B5">
        <w:rPr>
          <w:rStyle w:val="StyleUnderline"/>
        </w:rPr>
        <w:t xml:space="preserve"> and localized environmental hazards do not simply harm individuals, they</w:t>
      </w:r>
      <w:r w:rsidRPr="00F837FC">
        <w:rPr>
          <w:rStyle w:val="StyleUnderline"/>
        </w:rPr>
        <w:t xml:space="preserve"> </w:t>
      </w:r>
      <w:r w:rsidRPr="00AE47B5">
        <w:rPr>
          <w:rStyle w:val="StyleUnderline"/>
          <w:highlight w:val="yellow"/>
        </w:rPr>
        <w:t>erode famil</w:t>
      </w:r>
      <w:r w:rsidRPr="00F837FC">
        <w:rPr>
          <w:rStyle w:val="StyleUnderline"/>
        </w:rPr>
        <w:t xml:space="preserve">y ties </w:t>
      </w:r>
      <w:r w:rsidRPr="00AE47B5">
        <w:rPr>
          <w:rStyle w:val="StyleUnderline"/>
          <w:highlight w:val="yellow"/>
        </w:rPr>
        <w:t>and community</w:t>
      </w:r>
      <w:r w:rsidRPr="00F837FC">
        <w:rPr>
          <w:rStyle w:val="StyleUnderline"/>
        </w:rPr>
        <w:t xml:space="preserve"> relationships</w:t>
      </w:r>
      <w:r w:rsidRPr="00F837FC">
        <w:rPr>
          <w:sz w:val="12"/>
          <w:szCs w:val="12"/>
        </w:rPr>
        <w:t xml:space="preserve">. </w:t>
      </w:r>
      <w:r w:rsidRPr="00F837FC">
        <w:rPr>
          <w:rStyle w:val="StyleUnderline"/>
        </w:rPr>
        <w:t>An onslaught of miscarriages or birth defects in a neighborhood,</w:t>
      </w:r>
      <w:r w:rsidRPr="00F837FC">
        <w:rPr>
          <w:sz w:val="12"/>
          <w:szCs w:val="12"/>
        </w:rPr>
        <w:t xml:space="preserve"> for instance, </w:t>
      </w:r>
      <w:r w:rsidRPr="00F837FC">
        <w:rPr>
          <w:rStyle w:val="StyleUnderline"/>
        </w:rPr>
        <w:t>will create community-wide stress that will debilitate the neighborhood in emotional, sociological, and economic ways</w:t>
      </w:r>
      <w:r w:rsidRPr="00F837FC">
        <w:rPr>
          <w:sz w:val="12"/>
          <w:szCs w:val="12"/>
        </w:rPr>
        <w:t xml:space="preserve">. n328 </w:t>
      </w:r>
      <w:proofErr w:type="gramStart"/>
      <w:r w:rsidRPr="00425BAE">
        <w:rPr>
          <w:rStyle w:val="StyleUnderline"/>
        </w:rPr>
        <w:t>To</w:t>
      </w:r>
      <w:proofErr w:type="gramEnd"/>
      <w:r w:rsidRPr="00425BAE">
        <w:rPr>
          <w:rStyle w:val="StyleUnderline"/>
        </w:rPr>
        <w:t xml:space="preserve"> ignore </w:t>
      </w:r>
      <w:r w:rsidRPr="00F837FC">
        <w:rPr>
          <w:rStyle w:val="StyleUnderline"/>
        </w:rPr>
        <w:t xml:space="preserve">this </w:t>
      </w:r>
      <w:r w:rsidRPr="00425BAE">
        <w:rPr>
          <w:rStyle w:val="StyleUnderline"/>
        </w:rPr>
        <w:t xml:space="preserve">communal harm is to underestimate </w:t>
      </w:r>
      <w:r w:rsidRPr="00F837FC">
        <w:rPr>
          <w:rStyle w:val="StyleUnderline"/>
        </w:rPr>
        <w:t xml:space="preserve">severely the </w:t>
      </w:r>
      <w:r w:rsidRPr="00425BAE">
        <w:rPr>
          <w:rStyle w:val="StyleUnderline"/>
        </w:rPr>
        <w:t>true risk involved</w:t>
      </w:r>
      <w:r w:rsidRPr="00F837FC">
        <w:rPr>
          <w:sz w:val="12"/>
          <w:szCs w:val="12"/>
        </w:rPr>
        <w:t xml:space="preserve">. n329 </w:t>
      </w:r>
      <w:r w:rsidRPr="00F837FC">
        <w:rPr>
          <w:rStyle w:val="StyleUnderline"/>
        </w:rPr>
        <w:t>Second,</w:t>
      </w:r>
      <w:r w:rsidRPr="00F837FC">
        <w:rPr>
          <w:sz w:val="12"/>
          <w:szCs w:val="12"/>
        </w:rPr>
        <w:t xml:space="preserve"> </w:t>
      </w:r>
      <w:r w:rsidRPr="00425BAE">
        <w:rPr>
          <w:rStyle w:val="StyleUnderline"/>
        </w:rPr>
        <w:t>because</w:t>
      </w:r>
      <w:r w:rsidRPr="00F837FC">
        <w:rPr>
          <w:rStyle w:val="StyleUnderline"/>
        </w:rPr>
        <w:t xml:space="preserve"> concentrated and </w:t>
      </w:r>
      <w:r w:rsidRPr="00425BAE">
        <w:rPr>
          <w:rStyle w:val="StyleUnderline"/>
        </w:rPr>
        <w:t>localized</w:t>
      </w:r>
      <w:r w:rsidRPr="00F837FC">
        <w:rPr>
          <w:rStyle w:val="StyleUnderline"/>
        </w:rPr>
        <w:t xml:space="preserve"> </w:t>
      </w:r>
      <w:r w:rsidRPr="00AE47B5">
        <w:rPr>
          <w:rStyle w:val="StyleUnderline"/>
          <w:highlight w:val="yellow"/>
        </w:rPr>
        <w:t>environmental hazards tend to be</w:t>
      </w:r>
      <w:r w:rsidRPr="00425BAE">
        <w:rPr>
          <w:rStyle w:val="StyleUnderline"/>
        </w:rPr>
        <w:t xml:space="preserve"> unevenly </w:t>
      </w:r>
      <w:r w:rsidRPr="00AE47B5">
        <w:rPr>
          <w:rStyle w:val="StyleUnderline"/>
          <w:highlight w:val="yellow"/>
        </w:rPr>
        <w:t xml:space="preserve">distributed </w:t>
      </w:r>
      <w:proofErr w:type="gramStart"/>
      <w:r w:rsidRPr="00AE47B5">
        <w:rPr>
          <w:rStyle w:val="StyleUnderline"/>
          <w:highlight w:val="yellow"/>
        </w:rPr>
        <w:t>on the basis of</w:t>
      </w:r>
      <w:proofErr w:type="gramEnd"/>
      <w:r w:rsidRPr="00AE47B5">
        <w:rPr>
          <w:rStyle w:val="StyleUnderline"/>
          <w:highlight w:val="yellow"/>
        </w:rPr>
        <w:t xml:space="preserve"> race and income level</w:t>
      </w:r>
      <w:r w:rsidRPr="00F837FC">
        <w:rPr>
          <w:sz w:val="12"/>
          <w:szCs w:val="12"/>
        </w:rPr>
        <w:t xml:space="preserve">, </w:t>
      </w:r>
      <w:r w:rsidRPr="00F837FC">
        <w:rPr>
          <w:rStyle w:val="StyleUnderline"/>
        </w:rPr>
        <w:t xml:space="preserve">any resulting mass </w:t>
      </w:r>
      <w:r w:rsidRPr="00425BAE">
        <w:rPr>
          <w:rStyle w:val="StyleUnderline"/>
        </w:rPr>
        <w:t>injury</w:t>
      </w:r>
      <w:r w:rsidRPr="00F837FC">
        <w:rPr>
          <w:rStyle w:val="StyleUnderline"/>
        </w:rPr>
        <w:t xml:space="preserve"> to a threatened population </w:t>
      </w:r>
      <w:r w:rsidRPr="00425BAE">
        <w:rPr>
          <w:rStyle w:val="StyleUnderline"/>
        </w:rPr>
        <w:t>takes on profound moral character</w:t>
      </w:r>
      <w:r w:rsidRPr="00F837FC">
        <w:rPr>
          <w:rStyle w:val="StyleUnderline"/>
        </w:rPr>
        <w:t>.</w:t>
      </w:r>
      <w:r w:rsidRPr="00F837FC">
        <w:rPr>
          <w:sz w:val="12"/>
          <w:szCs w:val="12"/>
        </w:rPr>
        <w:t xml:space="preserve"> For this reason, Native Americans often characterize the military's poisoning of Indian land as genocide. n330 [*85] 3. Understanding Through Diversity </w:t>
      </w:r>
      <w:r w:rsidRPr="00F837FC">
        <w:rPr>
          <w:rStyle w:val="StyleUnderline"/>
        </w:rPr>
        <w:t xml:space="preserve">Flynn, </w:t>
      </w:r>
      <w:proofErr w:type="spellStart"/>
      <w:r w:rsidRPr="00F837FC">
        <w:rPr>
          <w:rStyle w:val="StyleUnderline"/>
        </w:rPr>
        <w:t>Slovic</w:t>
      </w:r>
      <w:proofErr w:type="spellEnd"/>
      <w:r w:rsidRPr="00F837FC">
        <w:rPr>
          <w:rStyle w:val="StyleUnderline"/>
        </w:rPr>
        <w:t>, and Mertz challenge the traditional, static view of statistical risk with a richer, more vibrant image involving relationships of power, status, and trust</w:t>
      </w:r>
      <w:r w:rsidRPr="00F837FC">
        <w:rPr>
          <w:sz w:val="12"/>
          <w:szCs w:val="12"/>
        </w:rPr>
        <w:t xml:space="preserve">. n331 "In short, </w:t>
      </w:r>
      <w:r w:rsidRPr="00F837FC">
        <w:rPr>
          <w:rStyle w:val="StyleUnderline"/>
        </w:rPr>
        <w:t>'</w:t>
      </w:r>
      <w:r w:rsidRPr="00425BAE">
        <w:rPr>
          <w:rStyle w:val="StyleUnderline"/>
        </w:rPr>
        <w:t>risk</w:t>
      </w:r>
      <w:r w:rsidRPr="00F837FC">
        <w:rPr>
          <w:rStyle w:val="StyleUnderline"/>
        </w:rPr>
        <w:t xml:space="preserve">iness' </w:t>
      </w:r>
      <w:r w:rsidRPr="00425BAE">
        <w:rPr>
          <w:rStyle w:val="StyleUnderline"/>
        </w:rPr>
        <w:t>means more</w:t>
      </w:r>
      <w:r w:rsidRPr="00F837FC">
        <w:rPr>
          <w:rStyle w:val="StyleUnderline"/>
        </w:rPr>
        <w:t xml:space="preserve"> to people </w:t>
      </w:r>
      <w:r w:rsidRPr="00425BAE">
        <w:rPr>
          <w:rStyle w:val="StyleUnderline"/>
        </w:rPr>
        <w:t xml:space="preserve">than </w:t>
      </w:r>
      <w:r w:rsidRPr="00425BAE">
        <w:rPr>
          <w:rStyle w:val="StyleUnderline"/>
        </w:rPr>
        <w:lastRenderedPageBreak/>
        <w:t xml:space="preserve">'expected </w:t>
      </w:r>
      <w:r w:rsidRPr="00F837FC">
        <w:rPr>
          <w:rStyle w:val="StyleUnderline"/>
        </w:rPr>
        <w:t xml:space="preserve">number of </w:t>
      </w:r>
      <w:r w:rsidRPr="00425BAE">
        <w:rPr>
          <w:rStyle w:val="StyleUnderline"/>
        </w:rPr>
        <w:t>fatalities</w:t>
      </w:r>
      <w:r w:rsidRPr="00F837FC">
        <w:rPr>
          <w:sz w:val="12"/>
          <w:szCs w:val="12"/>
        </w:rPr>
        <w:t xml:space="preserve">.'" n332 These findings affirm the feminist claim that </w:t>
      </w:r>
      <w:r w:rsidRPr="00F837FC">
        <w:rPr>
          <w:rStyle w:val="StyleUnderline"/>
        </w:rPr>
        <w:t>public policy must consider both logic and local experience in addressing a problem</w:t>
      </w:r>
      <w:r w:rsidRPr="00F837FC">
        <w:rPr>
          <w:b/>
          <w:sz w:val="12"/>
        </w:rPr>
        <w:t>.</w:t>
      </w:r>
      <w:r w:rsidRPr="00F837FC">
        <w:rPr>
          <w:sz w:val="12"/>
          <w:szCs w:val="12"/>
        </w:rPr>
        <w:t xml:space="preserve"> n333 Current attempts to "re-educate" fearful communities with only risk assessments and scientific seminars are, therefore, destined to fail. n334 </w:t>
      </w:r>
      <w:proofErr w:type="gramStart"/>
      <w:r w:rsidRPr="00F837FC">
        <w:rPr>
          <w:sz w:val="12"/>
          <w:szCs w:val="12"/>
        </w:rPr>
        <w:t>By</w:t>
      </w:r>
      <w:proofErr w:type="gramEnd"/>
      <w:r w:rsidRPr="00F837FC">
        <w:rPr>
          <w:sz w:val="12"/>
          <w:szCs w:val="12"/>
        </w:rPr>
        <w:t xml:space="preserve"> the same token, </w:t>
      </w:r>
      <w:r w:rsidRPr="00F837FC">
        <w:rPr>
          <w:rStyle w:val="StyleUnderline"/>
        </w:rPr>
        <w:t xml:space="preserve">even dual </w:t>
      </w:r>
      <w:r w:rsidRPr="00AE47B5">
        <w:rPr>
          <w:rStyle w:val="StyleUnderline"/>
          <w:highlight w:val="yellow"/>
        </w:rPr>
        <w:t>approaches that combine science and experience will fall short</w:t>
      </w:r>
      <w:r w:rsidRPr="00F837FC">
        <w:rPr>
          <w:rStyle w:val="StyleUnderline"/>
        </w:rPr>
        <w:t xml:space="preserve"> if the appeal to experience does not track local priorities and values</w:t>
      </w:r>
      <w:r w:rsidRPr="00F837FC">
        <w:rPr>
          <w:sz w:val="12"/>
          <w:szCs w:val="12"/>
        </w:rPr>
        <w:t xml:space="preserve">. </w:t>
      </w:r>
      <w:r w:rsidRPr="00F837FC">
        <w:rPr>
          <w:sz w:val="12"/>
        </w:rPr>
        <w:t xml:space="preserve">Cynthia Hamilton illustrates these points in her inspiring account of how a </w:t>
      </w:r>
      <w:proofErr w:type="gramStart"/>
      <w:r w:rsidRPr="00F837FC">
        <w:rPr>
          <w:sz w:val="12"/>
        </w:rPr>
        <w:t>South Central</w:t>
      </w:r>
      <w:proofErr w:type="gramEnd"/>
      <w:r w:rsidRPr="00F837FC">
        <w:rPr>
          <w:sz w:val="12"/>
        </w:rPr>
        <w:t xml:space="preserve"> Los Angeles community group, consisting mainly of working-class women, battled a proposed solid waste incinerator. n335 </w:t>
      </w:r>
      <w:proofErr w:type="gramStart"/>
      <w:r w:rsidRPr="00F837FC">
        <w:rPr>
          <w:sz w:val="12"/>
        </w:rPr>
        <w:t>At</w:t>
      </w:r>
      <w:proofErr w:type="gramEnd"/>
      <w:r w:rsidRPr="00F837FC">
        <w:rPr>
          <w:sz w:val="12"/>
        </w:rPr>
        <w:t xml:space="preserve"> one point, the state sent out consultants and environmental experts to put the community's fears into perspective. The consultants first appealed to the community's practical, experience-based side, by explaining how the new incinerator would bring needed employment to the area and by offering $ 2 million in community development. n336 </w:t>
      </w:r>
      <w:proofErr w:type="gramStart"/>
      <w:r w:rsidRPr="00F837FC">
        <w:rPr>
          <w:sz w:val="12"/>
        </w:rPr>
        <w:t>But</w:t>
      </w:r>
      <w:proofErr w:type="gramEnd"/>
      <w:r w:rsidRPr="00F837FC">
        <w:rPr>
          <w:sz w:val="12"/>
        </w:rPr>
        <w:t xml:space="preserve"> the community group found the promise of "real development" unrealistic and the cash gift insulting. n337 When experts then turned to quantifying the risks "scientifically" their attempts backfired again. Hamilton reports that "expert assurance that health risks associated with dioxin exposure were less than those associated with 'eating peanut butter' unleashed a flurry of dissent. All of the women, young and old, working-class and professional, had made peanut butter sandwiches for years." n338 </w:t>
      </w:r>
      <w:proofErr w:type="gramStart"/>
      <w:r w:rsidRPr="00F837FC">
        <w:rPr>
          <w:sz w:val="12"/>
        </w:rPr>
        <w:t>The</w:t>
      </w:r>
      <w:proofErr w:type="gramEnd"/>
      <w:r w:rsidRPr="00F837FC">
        <w:rPr>
          <w:sz w:val="12"/>
        </w:rPr>
        <w:t xml:space="preserve"> sandwich analogy, even assuming its statistical validity, could not convince the women because it did not consider other valid risk factors (voluntariness, dread, and so on) and because it did not appear plausible in the group members' experience. In the end, Hamilton explains that the superficial explanations and sarcastic responses of the male "experts" left the women even more united and convinced that "working-class women's [*86] concerns cannot be dismissed." n339 Thus even </w:t>
      </w:r>
      <w:r w:rsidRPr="00F837FC">
        <w:rPr>
          <w:rStyle w:val="StyleUnderline"/>
        </w:rPr>
        <w:t>the "science" of risk assessment, if it is to serve</w:t>
      </w:r>
      <w:r w:rsidRPr="00F837FC">
        <w:rPr>
          <w:sz w:val="12"/>
        </w:rPr>
        <w:t xml:space="preserve"> effectively, </w:t>
      </w:r>
      <w:r w:rsidRPr="00F837FC">
        <w:rPr>
          <w:rStyle w:val="StyleUnderline"/>
        </w:rPr>
        <w:t>must include the voices of those typically excluded from its practice</w:t>
      </w:r>
      <w:r w:rsidRPr="00F837FC">
        <w:rPr>
          <w:sz w:val="12"/>
        </w:rPr>
        <w:t xml:space="preserve">. </w:t>
      </w:r>
    </w:p>
    <w:p w14:paraId="3BEBA82A" w14:textId="77777777" w:rsidR="006F4E05" w:rsidRDefault="006F4E05" w:rsidP="006F4E05">
      <w:pPr>
        <w:pStyle w:val="Heading4"/>
      </w:pPr>
      <w:r>
        <w:t>Recognizing structural violence is key to mitigating its oppressive effects</w:t>
      </w:r>
    </w:p>
    <w:p w14:paraId="5A9F27B3" w14:textId="77777777" w:rsidR="006F4E05" w:rsidRPr="00B145A3" w:rsidRDefault="006F4E05" w:rsidP="006F4E05">
      <w:pPr>
        <w:rPr>
          <w:rStyle w:val="Style13ptBold"/>
        </w:rPr>
      </w:pPr>
      <w:r w:rsidRPr="00B145A3">
        <w:rPr>
          <w:rStyle w:val="Style13ptBold"/>
        </w:rPr>
        <w:t>Winter and Leighton 99</w:t>
      </w:r>
    </w:p>
    <w:p w14:paraId="26C2F311" w14:textId="77777777" w:rsidR="006F4E05" w:rsidRPr="006F4E05" w:rsidRDefault="006F4E05" w:rsidP="006F4E05">
      <w:pPr>
        <w:rPr>
          <w:rStyle w:val="Style13ptBold"/>
          <w:b w:val="0"/>
          <w:bCs/>
          <w:sz w:val="20"/>
          <w:szCs w:val="20"/>
        </w:rPr>
      </w:pPr>
      <w:r w:rsidRPr="00673362">
        <w:rPr>
          <w:rStyle w:val="Style13ptBold"/>
          <w:b w:val="0"/>
          <w:sz w:val="20"/>
          <w:szCs w:val="20"/>
        </w:rPr>
        <w:t xml:space="preserve">[Deborah </w:t>
      </w:r>
      <w:proofErr w:type="spellStart"/>
      <w:r w:rsidRPr="00673362">
        <w:rPr>
          <w:rStyle w:val="Style13ptBold"/>
          <w:b w:val="0"/>
          <w:sz w:val="20"/>
          <w:szCs w:val="20"/>
        </w:rPr>
        <w:t>DuNann</w:t>
      </w:r>
      <w:proofErr w:type="spellEnd"/>
      <w:r w:rsidRPr="00673362">
        <w:rPr>
          <w:rStyle w:val="Style13ptBold"/>
          <w:b w:val="0"/>
          <w:sz w:val="20"/>
          <w:szCs w:val="20"/>
        </w:rPr>
        <w:t xml:space="preserve"> Winter and Dana C. Leighton. Winter: Psychologist that specializes in Social Psych, Counseling Psych, Historical and Contemporary Issues, Peace Psychology. Leighton: PhD graduate student in the Psychology Department at the University of Arkansas. </w:t>
      </w:r>
      <w:proofErr w:type="spellStart"/>
      <w:r w:rsidRPr="00673362">
        <w:rPr>
          <w:rStyle w:val="Style13ptBold"/>
          <w:b w:val="0"/>
          <w:sz w:val="20"/>
          <w:szCs w:val="20"/>
        </w:rPr>
        <w:t>Knowledgable</w:t>
      </w:r>
      <w:proofErr w:type="spellEnd"/>
      <w:r w:rsidRPr="00673362">
        <w:rPr>
          <w:rStyle w:val="Style13ptBold"/>
          <w:b w:val="0"/>
          <w:sz w:val="20"/>
          <w:szCs w:val="20"/>
        </w:rPr>
        <w:t xml:space="preserve"> in the fields of social psychology, peace psychology, and </w:t>
      </w:r>
      <w:proofErr w:type="spellStart"/>
      <w:r w:rsidRPr="00673362">
        <w:rPr>
          <w:rStyle w:val="Style13ptBold"/>
          <w:b w:val="0"/>
          <w:sz w:val="20"/>
          <w:szCs w:val="20"/>
        </w:rPr>
        <w:t>ustice</w:t>
      </w:r>
      <w:proofErr w:type="spellEnd"/>
      <w:r w:rsidRPr="00673362">
        <w:rPr>
          <w:rStyle w:val="Style13ptBold"/>
          <w:b w:val="0"/>
          <w:sz w:val="20"/>
          <w:szCs w:val="20"/>
        </w:rPr>
        <w:t xml:space="preserve"> and intergroup </w:t>
      </w:r>
      <w:r w:rsidRPr="006F4E05">
        <w:rPr>
          <w:rStyle w:val="Style13ptBold"/>
          <w:b w:val="0"/>
          <w:sz w:val="20"/>
          <w:szCs w:val="20"/>
        </w:rPr>
        <w:t xml:space="preserve">responses to transgressions of justice] (Peace, conflict, and violence: Peace psychology in the 21st century. </w:t>
      </w:r>
      <w:proofErr w:type="spellStart"/>
      <w:r w:rsidRPr="006F4E05">
        <w:rPr>
          <w:rStyle w:val="Style13ptBold"/>
          <w:b w:val="0"/>
          <w:sz w:val="20"/>
          <w:szCs w:val="20"/>
        </w:rPr>
        <w:t>Pg</w:t>
      </w:r>
      <w:proofErr w:type="spellEnd"/>
      <w:r w:rsidRPr="006F4E05">
        <w:rPr>
          <w:rStyle w:val="Style13ptBold"/>
          <w:b w:val="0"/>
          <w:sz w:val="20"/>
          <w:szCs w:val="20"/>
        </w:rPr>
        <w:t xml:space="preserve"> 4-5)]</w:t>
      </w:r>
    </w:p>
    <w:p w14:paraId="1FF3A261" w14:textId="77777777" w:rsidR="006F4E05" w:rsidRPr="006F4E05" w:rsidRDefault="006F4E05" w:rsidP="006F4E05">
      <w:pPr>
        <w:rPr>
          <w:rStyle w:val="Minimize"/>
          <w:rFonts w:asciiTheme="majorHAnsi" w:hAnsiTheme="majorHAnsi" w:cstheme="majorHAnsi"/>
          <w:szCs w:val="26"/>
        </w:rPr>
      </w:pPr>
      <w:r w:rsidRPr="006F4E05">
        <w:rPr>
          <w:rStyle w:val="Minimize"/>
          <w:rFonts w:asciiTheme="majorHAnsi" w:hAnsiTheme="majorHAnsi" w:cstheme="majorHAnsi"/>
          <w:szCs w:val="26"/>
        </w:rPr>
        <w:t xml:space="preserve">Finally, to recognize the operation of structural violence forces us to ask questions about how and why we tolerate it, questions which often have painful answers for the privileged elite who unconsciously support it. A final question of this section </w:t>
      </w:r>
      <w:proofErr w:type="spellStart"/>
      <w:r w:rsidRPr="006F4E05">
        <w:rPr>
          <w:rStyle w:val="Minimize"/>
          <w:rFonts w:asciiTheme="majorHAnsi" w:hAnsiTheme="majorHAnsi" w:cstheme="majorHAnsi"/>
          <w:szCs w:val="26"/>
        </w:rPr>
        <w:t>ishow</w:t>
      </w:r>
      <w:proofErr w:type="spellEnd"/>
      <w:r w:rsidRPr="006F4E05">
        <w:rPr>
          <w:rStyle w:val="Minimize"/>
          <w:rFonts w:asciiTheme="majorHAnsi" w:hAnsiTheme="majorHAnsi" w:cstheme="majorHAnsi"/>
          <w:szCs w:val="26"/>
        </w:rPr>
        <w:t xml:space="preserve"> and why we allow ourselves to be so oblivious to structural violence. Susan </w:t>
      </w:r>
      <w:proofErr w:type="spellStart"/>
      <w:r w:rsidRPr="006F4E05">
        <w:rPr>
          <w:rStyle w:val="Minimize"/>
          <w:rFonts w:asciiTheme="majorHAnsi" w:hAnsiTheme="majorHAnsi" w:cstheme="majorHAnsi"/>
          <w:szCs w:val="26"/>
        </w:rPr>
        <w:t>Opotow</w:t>
      </w:r>
      <w:proofErr w:type="spellEnd"/>
      <w:r w:rsidRPr="006F4E05">
        <w:rPr>
          <w:rStyle w:val="Minimize"/>
          <w:rFonts w:asciiTheme="majorHAnsi" w:hAnsiTheme="majorHAnsi" w:cstheme="majorHAnsi"/>
          <w:szCs w:val="26"/>
        </w:rPr>
        <w:t xml:space="preserve"> offers an intriguing set of answers, in her article Social Injustice. She argues that 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w:t>
      </w:r>
      <w:r w:rsidRPr="006F4E05">
        <w:rPr>
          <w:rStyle w:val="BoldUnderline"/>
          <w:rFonts w:asciiTheme="majorHAnsi" w:hAnsiTheme="majorHAnsi" w:cstheme="majorHAnsi"/>
          <w:szCs w:val="26"/>
        </w:rPr>
        <w:t xml:space="preserve">so </w:t>
      </w:r>
      <w:r w:rsidRPr="006F4E05">
        <w:rPr>
          <w:rStyle w:val="BoldUnderline"/>
          <w:rFonts w:asciiTheme="majorHAnsi" w:hAnsiTheme="majorHAnsi" w:cstheme="majorHAnsi"/>
          <w:szCs w:val="26"/>
          <w:highlight w:val="yellow"/>
        </w:rPr>
        <w:t>we draw conceptual</w:t>
      </w:r>
      <w:r w:rsidRPr="006F4E05">
        <w:rPr>
          <w:rStyle w:val="BoldUnderline"/>
          <w:rFonts w:asciiTheme="majorHAnsi" w:hAnsiTheme="majorHAnsi" w:cstheme="majorHAnsi"/>
          <w:szCs w:val="26"/>
        </w:rPr>
        <w:t xml:space="preserve"> </w:t>
      </w:r>
      <w:r w:rsidRPr="006F4E05">
        <w:rPr>
          <w:rStyle w:val="BoldUnderline"/>
          <w:rFonts w:asciiTheme="majorHAnsi" w:hAnsiTheme="majorHAnsi" w:cstheme="majorHAnsi"/>
          <w:szCs w:val="26"/>
          <w:highlight w:val="yellow"/>
        </w:rPr>
        <w:t>lines</w:t>
      </w:r>
      <w:r w:rsidRPr="006F4E05">
        <w:rPr>
          <w:rStyle w:val="Minimize"/>
          <w:rFonts w:asciiTheme="majorHAnsi" w:hAnsiTheme="majorHAnsi" w:cstheme="majorHAnsi"/>
          <w:szCs w:val="26"/>
        </w:rPr>
        <w:t xml:space="preserve"> between those who are in and out of our moral circle.</w:t>
      </w:r>
      <w:r w:rsidRPr="006F4E05">
        <w:rPr>
          <w:rStyle w:val="LinedDown"/>
          <w:rFonts w:asciiTheme="majorHAnsi" w:hAnsiTheme="majorHAnsi" w:cstheme="majorHAnsi"/>
          <w:b/>
          <w:color w:val="000000" w:themeColor="text1"/>
          <w:sz w:val="26"/>
          <w:szCs w:val="26"/>
          <w:u w:val="single"/>
        </w:rPr>
        <w:t xml:space="preserve"> </w:t>
      </w:r>
      <w:r w:rsidRPr="006F4E05">
        <w:rPr>
          <w:rStyle w:val="BoldUnderline"/>
          <w:rFonts w:asciiTheme="majorHAnsi" w:hAnsiTheme="majorHAnsi" w:cstheme="majorHAnsi"/>
          <w:szCs w:val="26"/>
          <w:highlight w:val="yellow"/>
        </w:rPr>
        <w:t>Those who fall outside are</w:t>
      </w:r>
      <w:r w:rsidRPr="006F4E05">
        <w:rPr>
          <w:rStyle w:val="Minimize"/>
          <w:rFonts w:asciiTheme="majorHAnsi" w:hAnsiTheme="majorHAnsi" w:cstheme="majorHAnsi"/>
          <w:szCs w:val="26"/>
        </w:rPr>
        <w:t xml:space="preserve"> morally</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excluded</w:t>
      </w:r>
      <w:r w:rsidRPr="006F4E05">
        <w:rPr>
          <w:rStyle w:val="Minimize"/>
          <w:rFonts w:asciiTheme="majorHAnsi" w:hAnsiTheme="majorHAnsi" w:cstheme="majorHAnsi"/>
          <w:szCs w:val="26"/>
        </w:rPr>
        <w:t>, and become either invisible, or demeaned in some way</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rPr>
        <w:t>so</w:t>
      </w:r>
      <w:r w:rsidRPr="006F4E05">
        <w:rPr>
          <w:rStyle w:val="Minimize"/>
          <w:rFonts w:asciiTheme="majorHAnsi" w:hAnsiTheme="majorHAnsi" w:cstheme="majorHAnsi"/>
          <w:szCs w:val="26"/>
        </w:rPr>
        <w:t xml:space="preserve"> that</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we do not</w:t>
      </w:r>
      <w:r w:rsidRPr="006F4E05">
        <w:rPr>
          <w:rStyle w:val="Minimize"/>
          <w:rFonts w:asciiTheme="majorHAnsi" w:hAnsiTheme="majorHAnsi" w:cstheme="majorHAnsi"/>
          <w:szCs w:val="26"/>
          <w:highlight w:val="yellow"/>
        </w:rPr>
        <w:t xml:space="preserve"> </w:t>
      </w:r>
      <w:r w:rsidRPr="006F4E05">
        <w:rPr>
          <w:rStyle w:val="Minimize"/>
          <w:rFonts w:asciiTheme="majorHAnsi" w:hAnsiTheme="majorHAnsi" w:cstheme="majorHAnsi"/>
          <w:szCs w:val="26"/>
        </w:rPr>
        <w:t>have to</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acknowledge the injustice they suffer</w:t>
      </w:r>
      <w:r w:rsidRPr="006F4E05">
        <w:rPr>
          <w:rStyle w:val="BoldUnderline"/>
          <w:rFonts w:asciiTheme="majorHAnsi" w:hAnsiTheme="majorHAnsi" w:cstheme="majorHAnsi"/>
          <w:szCs w:val="26"/>
        </w:rPr>
        <w:t>.</w:t>
      </w:r>
      <w:r w:rsidRPr="006F4E05">
        <w:rPr>
          <w:rStyle w:val="Minimize"/>
          <w:rFonts w:asciiTheme="majorHAnsi" w:hAnsiTheme="majorHAnsi" w:cstheme="majorHAnsi"/>
          <w:szCs w:val="26"/>
        </w:rPr>
        <w:t xml:space="preserve"> Moral exclusion is a human failing, but </w:t>
      </w:r>
      <w:proofErr w:type="spellStart"/>
      <w:r w:rsidRPr="006F4E05">
        <w:rPr>
          <w:rStyle w:val="Minimize"/>
          <w:rFonts w:asciiTheme="majorHAnsi" w:hAnsiTheme="majorHAnsi" w:cstheme="majorHAnsi"/>
          <w:szCs w:val="26"/>
        </w:rPr>
        <w:t>Opotow</w:t>
      </w:r>
      <w:proofErr w:type="spellEnd"/>
      <w:r w:rsidRPr="006F4E05">
        <w:rPr>
          <w:rStyle w:val="Minimize"/>
          <w:rFonts w:asciiTheme="majorHAnsi" w:hAnsiTheme="majorHAnsi" w:cstheme="majorHAnsi"/>
          <w:szCs w:val="26"/>
        </w:rPr>
        <w:t xml:space="preserve"> argues convincingly that it is an outcome of everyday social cognition. To reduce its nefarious effects,</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we must be vigilant in</w:t>
      </w:r>
      <w:r w:rsidRPr="006F4E05">
        <w:rPr>
          <w:rStyle w:val="Minimize"/>
          <w:rFonts w:asciiTheme="majorHAnsi" w:hAnsiTheme="majorHAnsi" w:cstheme="majorHAnsi"/>
          <w:szCs w:val="26"/>
        </w:rPr>
        <w:t xml:space="preserve"> noticing and</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listening to oppressed</w:t>
      </w:r>
      <w:r w:rsidRPr="006F4E05">
        <w:rPr>
          <w:rStyle w:val="Minimize"/>
          <w:rFonts w:asciiTheme="majorHAnsi" w:hAnsiTheme="majorHAnsi" w:cstheme="majorHAnsi"/>
          <w:szCs w:val="26"/>
        </w:rPr>
        <w:t>, invisible,</w:t>
      </w:r>
      <w:r w:rsidRPr="006F4E05">
        <w:rPr>
          <w:rStyle w:val="LinedDown"/>
          <w:rFonts w:asciiTheme="majorHAnsi" w:hAnsiTheme="majorHAnsi" w:cstheme="majorHAnsi"/>
          <w:color w:val="000000" w:themeColor="text1"/>
          <w:sz w:val="26"/>
          <w:szCs w:val="26"/>
          <w:u w:val="single"/>
        </w:rPr>
        <w:t xml:space="preserve"> </w:t>
      </w:r>
      <w:r w:rsidRPr="006F4E05">
        <w:rPr>
          <w:rStyle w:val="BoldUnderline"/>
          <w:rFonts w:asciiTheme="majorHAnsi" w:hAnsiTheme="majorHAnsi" w:cstheme="majorHAnsi"/>
          <w:szCs w:val="26"/>
          <w:highlight w:val="yellow"/>
        </w:rPr>
        <w:t>outsiders</w:t>
      </w:r>
      <w:r w:rsidRPr="006F4E05">
        <w:rPr>
          <w:rStyle w:val="BoldUnderline"/>
          <w:rFonts w:asciiTheme="majorHAnsi" w:hAnsiTheme="majorHAnsi" w:cstheme="majorHAnsi"/>
          <w:szCs w:val="26"/>
        </w:rPr>
        <w:t>. Inclusionary thinking can be fostered</w:t>
      </w:r>
      <w:r w:rsidRPr="006F4E05">
        <w:rPr>
          <w:rStyle w:val="Minimize"/>
          <w:rFonts w:asciiTheme="majorHAnsi" w:hAnsiTheme="majorHAnsi" w:cstheme="majorHAnsi"/>
          <w:szCs w:val="26"/>
        </w:rPr>
        <w:t xml:space="preserve"> by relationships, communication, and appreciation of </w:t>
      </w:r>
      <w:proofErr w:type="spellStart"/>
      <w:proofErr w:type="gramStart"/>
      <w:r w:rsidRPr="006F4E05">
        <w:rPr>
          <w:rStyle w:val="Minimize"/>
          <w:rFonts w:asciiTheme="majorHAnsi" w:hAnsiTheme="majorHAnsi" w:cstheme="majorHAnsi"/>
          <w:szCs w:val="26"/>
        </w:rPr>
        <w:t>diversity.Like</w:t>
      </w:r>
      <w:proofErr w:type="spellEnd"/>
      <w:proofErr w:type="gramEnd"/>
      <w:r w:rsidRPr="006F4E05">
        <w:rPr>
          <w:rStyle w:val="Minimize"/>
          <w:rFonts w:asciiTheme="majorHAnsi" w:hAnsiTheme="majorHAnsi" w:cstheme="majorHAnsi"/>
          <w:szCs w:val="26"/>
        </w:rPr>
        <w:t xml:space="preserve"> </w:t>
      </w:r>
      <w:proofErr w:type="spellStart"/>
      <w:r w:rsidRPr="006F4E05">
        <w:rPr>
          <w:rStyle w:val="Minimize"/>
          <w:rFonts w:asciiTheme="majorHAnsi" w:hAnsiTheme="majorHAnsi" w:cstheme="majorHAnsi"/>
          <w:szCs w:val="26"/>
        </w:rPr>
        <w:t>Opotow</w:t>
      </w:r>
      <w:proofErr w:type="spellEnd"/>
      <w:r w:rsidRPr="006F4E05">
        <w:rPr>
          <w:rStyle w:val="Minimize"/>
          <w:rFonts w:asciiTheme="majorHAnsi" w:hAnsiTheme="majorHAnsi" w:cstheme="majorHAnsi"/>
          <w:szCs w:val="26"/>
        </w:rPr>
        <w:t>, all the authors in this section point out that </w:t>
      </w:r>
      <w:r w:rsidRPr="006F4E05">
        <w:rPr>
          <w:rStyle w:val="BoldUnderline"/>
          <w:rFonts w:asciiTheme="majorHAnsi" w:hAnsiTheme="majorHAnsi" w:cstheme="majorHAnsi"/>
          <w:szCs w:val="26"/>
          <w:highlight w:val="yellow"/>
        </w:rPr>
        <w:t>structural violence is not inevitable if we become aware of its operation, and build systematic ways to mitigate its effects</w:t>
      </w:r>
      <w:r w:rsidRPr="006F4E05">
        <w:rPr>
          <w:rStyle w:val="BoldUnderline"/>
          <w:rFonts w:asciiTheme="majorHAnsi" w:hAnsiTheme="majorHAnsi" w:cstheme="majorHAnsi"/>
          <w:szCs w:val="26"/>
        </w:rPr>
        <w:t>.</w:t>
      </w:r>
      <w:r w:rsidRPr="006F4E05">
        <w:rPr>
          <w:rStyle w:val="Minimize"/>
          <w:rFonts w:asciiTheme="majorHAnsi" w:hAnsiTheme="majorHAnsi" w:cstheme="majorHAnsi"/>
          <w:szCs w:val="26"/>
        </w:rPr>
        <w:t xml:space="preserve"> Learning about structural violence may be discouraging, overwhelming, or maddening, but these papers encourage us to step beyond guilt and </w:t>
      </w:r>
      <w:proofErr w:type="gramStart"/>
      <w:r w:rsidRPr="006F4E05">
        <w:rPr>
          <w:rStyle w:val="Minimize"/>
          <w:rFonts w:asciiTheme="majorHAnsi" w:hAnsiTheme="majorHAnsi" w:cstheme="majorHAnsi"/>
          <w:szCs w:val="26"/>
        </w:rPr>
        <w:t>anger, and</w:t>
      </w:r>
      <w:proofErr w:type="gramEnd"/>
      <w:r w:rsidRPr="006F4E05">
        <w:rPr>
          <w:rStyle w:val="Minimize"/>
          <w:rFonts w:asciiTheme="majorHAnsi" w:hAnsiTheme="majorHAnsi" w:cstheme="majorHAnsi"/>
          <w:szCs w:val="2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w:t>
      </w:r>
    </w:p>
    <w:p w14:paraId="4F5C59CE" w14:textId="77777777" w:rsidR="0073462C" w:rsidRDefault="0073462C" w:rsidP="00420FFA">
      <w:pPr>
        <w:rPr>
          <w:sz w:val="14"/>
        </w:rPr>
      </w:pPr>
    </w:p>
    <w:p w14:paraId="373A0BFA" w14:textId="2C7B3C32" w:rsidR="00B00BD9" w:rsidRPr="00790B42" w:rsidRDefault="00B00BD9" w:rsidP="001B3178">
      <w:pPr>
        <w:pStyle w:val="Heading3"/>
      </w:pPr>
      <w:proofErr w:type="spellStart"/>
      <w:r w:rsidRPr="00F071A6">
        <w:lastRenderedPageBreak/>
        <w:t>Underview</w:t>
      </w:r>
      <w:proofErr w:type="spellEnd"/>
      <w:r w:rsidR="001B3178" w:rsidRPr="00F071A6">
        <w:t>:</w:t>
      </w:r>
    </w:p>
    <w:p w14:paraId="48EA4565" w14:textId="3B3865FC" w:rsidR="00B00BD9" w:rsidRDefault="001B3178" w:rsidP="00B00BD9">
      <w:pPr>
        <w:pStyle w:val="Heading4"/>
      </w:pPr>
      <w:r>
        <w:t>1</w:t>
      </w:r>
      <w:r w:rsidR="00B00BD9">
        <w:t>. Beware the space industrial complex- “corporate innovations” are really government handouts that extend unequal social relations to the stars. Neg futurism should be viewed with extreme skepticism</w:t>
      </w:r>
    </w:p>
    <w:p w14:paraId="5E7509C8" w14:textId="77777777" w:rsidR="00B00BD9" w:rsidRPr="005516CE" w:rsidRDefault="00B00BD9" w:rsidP="00B00BD9">
      <w:pPr>
        <w:rPr>
          <w:rStyle w:val="Style13ptBold"/>
        </w:rPr>
      </w:pPr>
      <w:r w:rsidRPr="005516CE">
        <w:rPr>
          <w:rStyle w:val="Style13ptBold"/>
        </w:rPr>
        <w:t>Savage 21</w:t>
      </w:r>
    </w:p>
    <w:p w14:paraId="4B05328B" w14:textId="77777777" w:rsidR="00B00BD9" w:rsidRDefault="00B00BD9" w:rsidP="00B00BD9">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w:t>
      </w:r>
      <w:proofErr w:type="spellStart"/>
      <w:r w:rsidRPr="00625CD7">
        <w:rPr>
          <w:sz w:val="16"/>
        </w:rPr>
        <w:t>labour</w:t>
      </w:r>
      <w:proofErr w:type="spellEnd"/>
      <w:r w:rsidRPr="00625CD7">
        <w:rPr>
          <w:sz w:val="16"/>
        </w:rPr>
        <w:t xml:space="preserve"> issues, philosophy, and the history of the democratic left and has appeared in The Guardian, </w:t>
      </w:r>
      <w:proofErr w:type="spellStart"/>
      <w:r w:rsidRPr="00625CD7">
        <w:rPr>
          <w:sz w:val="16"/>
        </w:rPr>
        <w:t>Canadaland</w:t>
      </w:r>
      <w:proofErr w:type="spellEnd"/>
      <w:r w:rsidRPr="00625CD7">
        <w:rPr>
          <w:sz w:val="16"/>
        </w:rPr>
        <w:t xml:space="preserve">, Maisonneuve, the New Statesman, The Tyee, Current Affairs, and others </w:t>
      </w:r>
      <w:proofErr w:type="gramStart"/>
      <w:r w:rsidRPr="00625CD7">
        <w:rPr>
          <w:sz w:val="16"/>
        </w:rPr>
        <w:t>and also</w:t>
      </w:r>
      <w:proofErr w:type="gramEnd"/>
      <w:r w:rsidRPr="00625CD7">
        <w:rPr>
          <w:sz w:val="16"/>
        </w:rPr>
        <w:t xml:space="preserve"> co-hosts a weekly podcast about current events agitprop cinema. </w:t>
      </w:r>
      <w:hyperlink r:id="rId13" w:history="1">
        <w:r w:rsidRPr="000F3E6B">
          <w:rPr>
            <w:rStyle w:val="Hyperlink"/>
            <w:sz w:val="16"/>
          </w:rPr>
          <w:t>https://www.jacobinmag.com/2021/05/spacex-blue-origin-musk-bezos-space-race-endless-frontier-act</w:t>
        </w:r>
      </w:hyperlink>
      <w:r w:rsidRPr="00625CD7">
        <w:rPr>
          <w:sz w:val="16"/>
        </w:rPr>
        <w:t>)</w:t>
      </w:r>
    </w:p>
    <w:p w14:paraId="2170E620" w14:textId="77777777" w:rsidR="00B00BD9" w:rsidRPr="00790B42" w:rsidRDefault="00B00BD9" w:rsidP="00B00BD9">
      <w:r w:rsidRPr="00790B42">
        <w:rPr>
          <w:rStyle w:val="StyleUnderline"/>
        </w:rPr>
        <w:t>In its promethean quest to conquer the heavens</w:t>
      </w:r>
      <w:r w:rsidRPr="005516CE">
        <w:rPr>
          <w:sz w:val="16"/>
        </w:rPr>
        <w:t xml:space="preserve"> and transcend the limitations of earthly existence, </w:t>
      </w:r>
      <w:proofErr w:type="gramStart"/>
      <w:r w:rsidRPr="00790B42">
        <w:rPr>
          <w:rStyle w:val="StyleUnderline"/>
        </w:rPr>
        <w:t>the human race</w:t>
      </w:r>
      <w:proofErr w:type="gramEnd"/>
      <w:r w:rsidRPr="00790B42">
        <w:rPr>
          <w:rStyle w:val="StyleUnderline"/>
        </w:rPr>
        <w:t xml:space="preserve"> may be on the cusp of reaching an historic milestone:</w:t>
      </w:r>
      <w:r w:rsidRPr="005516CE">
        <w:rPr>
          <w:sz w:val="16"/>
        </w:rPr>
        <w:t xml:space="preserve"> in this case, </w:t>
      </w:r>
      <w:r w:rsidRPr="00790B42">
        <w:rPr>
          <w:rStyle w:val="StyleUnderline"/>
        </w:rPr>
        <w:t xml:space="preserve">the successful launch of </w:t>
      </w:r>
      <w:r w:rsidRPr="00454453">
        <w:rPr>
          <w:rStyle w:val="StyleUnderline"/>
        </w:rPr>
        <w:t>a</w:t>
      </w:r>
      <w:r w:rsidRPr="00790B42">
        <w:rPr>
          <w:rStyle w:val="StyleUnderline"/>
        </w:rPr>
        <w:t xml:space="preserve"> giant barrel filled with pork into outer space</w:t>
      </w:r>
      <w:r w:rsidRPr="005516CE">
        <w:rPr>
          <w:sz w:val="16"/>
        </w:rPr>
        <w:t xml:space="preserve">. </w:t>
      </w:r>
      <w:r w:rsidRPr="00AA15DD">
        <w:rPr>
          <w:rStyle w:val="StyleUnderline"/>
          <w:highlight w:val="yellow"/>
        </w:rPr>
        <w:t>Thanks</w:t>
      </w:r>
      <w:r w:rsidRPr="00790B42">
        <w:rPr>
          <w:rStyle w:val="StyleUnderline"/>
        </w:rPr>
        <w:t xml:space="preserve"> in large part </w:t>
      </w:r>
      <w:r w:rsidRPr="00AA15DD">
        <w:rPr>
          <w:rStyle w:val="StyleUnderline"/>
          <w:highlight w:val="yellow"/>
        </w:rPr>
        <w:t>to</w:t>
      </w:r>
      <w:r w:rsidRPr="00790B42">
        <w:rPr>
          <w:rStyle w:val="StyleUnderline"/>
        </w:rPr>
        <w:t xml:space="preserve"> the </w:t>
      </w:r>
      <w:r w:rsidRPr="00790B42">
        <w:rPr>
          <w:rStyle w:val="Emphasis"/>
        </w:rPr>
        <w:t xml:space="preserve">giant </w:t>
      </w:r>
      <w:r w:rsidRPr="00AA15DD">
        <w:rPr>
          <w:rStyle w:val="Emphasis"/>
          <w:highlight w:val="yellow"/>
        </w:rPr>
        <w:t xml:space="preserve">corporate PR </w:t>
      </w:r>
      <w:r w:rsidRPr="00454453">
        <w:rPr>
          <w:rStyle w:val="Emphasis"/>
        </w:rPr>
        <w:t>machines</w:t>
      </w:r>
      <w:r w:rsidRPr="005516CE">
        <w:rPr>
          <w:sz w:val="16"/>
        </w:rPr>
        <w:t xml:space="preserve"> now in the fray, </w:t>
      </w:r>
      <w:r w:rsidRPr="00AA15DD">
        <w:rPr>
          <w:rStyle w:val="StyleUnderline"/>
          <w:highlight w:val="yellow"/>
        </w:rPr>
        <w:t>the</w:t>
      </w:r>
      <w:r w:rsidRPr="00790B42">
        <w:rPr>
          <w:rStyle w:val="StyleUnderline"/>
        </w:rPr>
        <w:t xml:space="preserve"> </w:t>
      </w:r>
      <w:r w:rsidRPr="00AA15DD">
        <w:rPr>
          <w:rStyle w:val="StyleUnderline"/>
        </w:rPr>
        <w:t xml:space="preserve">burgeoning </w:t>
      </w:r>
      <w:r w:rsidRPr="00AA15DD">
        <w:rPr>
          <w:rStyle w:val="StyleUnderline"/>
          <w:highlight w:val="yellow"/>
        </w:rPr>
        <w:t xml:space="preserve">contest for </w:t>
      </w:r>
      <w:r w:rsidRPr="00454453">
        <w:rPr>
          <w:rStyle w:val="StyleUnderline"/>
        </w:rPr>
        <w:t>dominance of</w:t>
      </w:r>
      <w:r w:rsidRPr="00790B42">
        <w:rPr>
          <w:rStyle w:val="StyleUnderline"/>
        </w:rPr>
        <w:t xml:space="preserve"> the twenty-first century </w:t>
      </w:r>
      <w:r w:rsidRPr="00AA15DD">
        <w:rPr>
          <w:rStyle w:val="StyleUnderline"/>
          <w:highlight w:val="yellow"/>
        </w:rPr>
        <w:t>space</w:t>
      </w:r>
      <w:r w:rsidRPr="00790B42">
        <w:rPr>
          <w:rStyle w:val="StyleUnderline"/>
        </w:rPr>
        <w:t xml:space="preserve"> travel </w:t>
      </w:r>
      <w:r w:rsidRPr="00454453">
        <w:rPr>
          <w:rStyle w:val="StyleUnderline"/>
        </w:rPr>
        <w:t>market</w:t>
      </w:r>
      <w:r w:rsidRPr="00790B42">
        <w:rPr>
          <w:rStyle w:val="StyleUnderline"/>
        </w:rPr>
        <w:t xml:space="preserve"> tends to be </w:t>
      </w:r>
      <w:r w:rsidRPr="00AA15DD">
        <w:rPr>
          <w:rStyle w:val="StyleUnderline"/>
          <w:highlight w:val="yellow"/>
        </w:rPr>
        <w:t xml:space="preserve">perceived in the </w:t>
      </w:r>
      <w:r w:rsidRPr="00AA15DD">
        <w:rPr>
          <w:rStyle w:val="Emphasis"/>
          <w:highlight w:val="yellow"/>
        </w:rPr>
        <w:t>loftiest of terms</w:t>
      </w:r>
      <w:r w:rsidRPr="00AA15DD">
        <w:rPr>
          <w:sz w:val="16"/>
          <w:highlight w:val="yellow"/>
        </w:rPr>
        <w:t>:</w:t>
      </w:r>
      <w:r w:rsidRPr="00790B42">
        <w:rPr>
          <w:sz w:val="16"/>
        </w:rPr>
        <w:t xml:space="preserve"> </w:t>
      </w:r>
      <w:r w:rsidRPr="00AA15DD">
        <w:rPr>
          <w:rStyle w:val="Emphasis"/>
          <w:highlight w:val="yellow"/>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AA15DD">
        <w:rPr>
          <w:rStyle w:val="StyleUnderline"/>
          <w:highlight w:val="yellow"/>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AA15DD">
        <w:rPr>
          <w:rStyle w:val="StyleUnderline"/>
          <w:highlight w:val="yellow"/>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AA15DD">
        <w:rPr>
          <w:rStyle w:val="StyleUnderline"/>
          <w:highlight w:val="yellow"/>
        </w:rPr>
        <w:t>is destined to play out in</w:t>
      </w:r>
      <w:r w:rsidRPr="00AA15DD">
        <w:rPr>
          <w:rStyle w:val="StyleUnderline"/>
        </w:rPr>
        <w:t xml:space="preserve"> a decidedly </w:t>
      </w:r>
      <w:r w:rsidRPr="00AA15DD">
        <w:rPr>
          <w:rStyle w:val="Emphasis"/>
          <w:highlight w:val="yellow"/>
        </w:rPr>
        <w:t>less than utopian</w:t>
      </w:r>
      <w:r w:rsidRPr="00790B42">
        <w:rPr>
          <w:rStyle w:val="Emphasis"/>
        </w:rPr>
        <w:t xml:space="preserve"> fashion</w:t>
      </w:r>
      <w:r w:rsidRPr="00790B42">
        <w:rPr>
          <w:sz w:val="16"/>
        </w:rPr>
        <w:t xml:space="preserve">. </w:t>
      </w:r>
      <w:r w:rsidRPr="00AA15DD">
        <w:rPr>
          <w:rStyle w:val="StyleUnderline"/>
          <w:highlight w:val="yellow"/>
        </w:rPr>
        <w:t>The tel</w:t>
      </w:r>
      <w:r w:rsidRPr="00790B42">
        <w:rPr>
          <w:rStyle w:val="StyleUnderline"/>
        </w:rPr>
        <w:t>l,</w:t>
      </w:r>
      <w:r w:rsidRPr="00790B42">
        <w:rPr>
          <w:sz w:val="16"/>
        </w:rPr>
        <w:t xml:space="preserve"> as documented in a recent report from the Intercept, </w:t>
      </w:r>
      <w:r w:rsidRPr="00790B42">
        <w:rPr>
          <w:rStyle w:val="StyleUnderline"/>
        </w:rPr>
        <w:t xml:space="preserve">is </w:t>
      </w:r>
      <w:r w:rsidRPr="00AA15DD">
        <w:rPr>
          <w:rStyle w:val="StyleUnderline"/>
          <w:highlight w:val="yellow"/>
        </w:rPr>
        <w:t>an 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AA15DD">
        <w:rPr>
          <w:rStyle w:val="StyleUnderline"/>
          <w:highlight w:val="yellow"/>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AA15DD">
        <w:rPr>
          <w:rStyle w:val="Emphasis"/>
          <w:highlight w:val="yellow"/>
        </w:rPr>
        <w:t>the</w:t>
      </w:r>
      <w:r w:rsidRPr="00790B42">
        <w:rPr>
          <w:rStyle w:val="Emphasis"/>
        </w:rPr>
        <w:t xml:space="preserve"> whole </w:t>
      </w:r>
      <w:r w:rsidRPr="00AA15DD">
        <w:rPr>
          <w:rStyle w:val="Emphasis"/>
          <w:highlight w:val="yellow"/>
        </w:rPr>
        <w:t>episode looks like</w:t>
      </w:r>
      <w:r w:rsidRPr="00790B42">
        <w:rPr>
          <w:rStyle w:val="Emphasis"/>
        </w:rPr>
        <w:t xml:space="preserve"> a textbook case of </w:t>
      </w:r>
      <w:r w:rsidRPr="00AA15DD">
        <w:rPr>
          <w:rStyle w:val="Emphasis"/>
          <w:highlight w:val="yellow"/>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AA15DD">
        <w:rPr>
          <w:rStyle w:val="StyleUnderline"/>
          <w:highlight w:val="yellow"/>
        </w:rPr>
        <w:t xml:space="preserve">there is no </w:t>
      </w:r>
      <w:r w:rsidRPr="00AA15DD">
        <w:rPr>
          <w:rStyle w:val="StyleUnderline"/>
        </w:rPr>
        <w:t xml:space="preserve">tenable </w:t>
      </w:r>
      <w:r w:rsidRPr="00AA15DD">
        <w:rPr>
          <w:rStyle w:val="StyleUnderline"/>
          <w:highlight w:val="yellow"/>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AA15DD">
        <w:rPr>
          <w:rStyle w:val="StyleUnderline"/>
          <w:highlight w:val="yellow"/>
        </w:rPr>
        <w:t xml:space="preserve">This is something </w:t>
      </w:r>
      <w:r w:rsidRPr="00454453">
        <w:rPr>
          <w:rStyle w:val="StyleUnderline"/>
        </w:rPr>
        <w:t>that …</w:t>
      </w:r>
      <w:r w:rsidRPr="00AA15DD">
        <w:rPr>
          <w:rStyle w:val="StyleUnderline"/>
          <w:highlight w:val="yellow"/>
        </w:rPr>
        <w:t xml:space="preserve"> </w:t>
      </w:r>
      <w:r w:rsidRPr="00AA15DD">
        <w:rPr>
          <w:rStyle w:val="Emphasis"/>
          <w:highlight w:val="yellow"/>
        </w:rPr>
        <w:t>all of us should be part of</w:t>
      </w:r>
      <w:r w:rsidRPr="00790B42">
        <w:rPr>
          <w:rStyle w:val="Emphasis"/>
        </w:rPr>
        <w:t xml:space="preserve">, and </w:t>
      </w:r>
      <w:r w:rsidRPr="00DF012E">
        <w:rPr>
          <w:rStyle w:val="Emphasis"/>
          <w:highlight w:val="yellow"/>
        </w:rPr>
        <w:t xml:space="preserve">not </w:t>
      </w:r>
      <w:r w:rsidRPr="00454453">
        <w:rPr>
          <w:rStyle w:val="Emphasis"/>
        </w:rPr>
        <w:t xml:space="preserve">simply </w:t>
      </w:r>
      <w:r w:rsidRPr="00DF012E">
        <w:rPr>
          <w:rStyle w:val="Emphasis"/>
          <w:highlight w:val="yellow"/>
        </w:rPr>
        <w:t xml:space="preserve">a private </w:t>
      </w:r>
      <w:r w:rsidRPr="00454453">
        <w:rPr>
          <w:rStyle w:val="Emphasis"/>
        </w:rPr>
        <w:t xml:space="preserve">corporate </w:t>
      </w:r>
      <w:r w:rsidRPr="00DF012E">
        <w:rPr>
          <w:rStyle w:val="Emphasis"/>
          <w:highlight w:val="yellow"/>
        </w:rPr>
        <w:t>undertaking</w:t>
      </w:r>
      <w:r w:rsidRPr="00790B42">
        <w:rPr>
          <w:rStyle w:val="StyleUnderline"/>
        </w:rPr>
        <w:t>.</w:t>
      </w:r>
      <w:r>
        <w:rPr>
          <w:rStyle w:val="StyleUnderline"/>
        </w:rPr>
        <w:t xml:space="preserve"> </w:t>
      </w:r>
      <w:r w:rsidRPr="00790B42">
        <w:rPr>
          <w:rStyle w:val="StyleUnderline"/>
        </w:rPr>
        <w:t xml:space="preserve">As </w:t>
      </w:r>
      <w:r w:rsidRPr="00DF012E">
        <w:rPr>
          <w:rStyle w:val="StyleUnderline"/>
          <w:highlight w:val="yellow"/>
        </w:rPr>
        <w:t>the</w:t>
      </w:r>
      <w:r w:rsidRPr="00790B42">
        <w:rPr>
          <w:rStyle w:val="StyleUnderline"/>
        </w:rPr>
        <w:t xml:space="preserve"> </w:t>
      </w:r>
      <w:r w:rsidRPr="00DF012E">
        <w:rPr>
          <w:rStyle w:val="StyleUnderline"/>
          <w:highlight w:val="yellow"/>
        </w:rPr>
        <w:t xml:space="preserve">free market </w:t>
      </w:r>
      <w:r w:rsidRPr="00DF012E">
        <w:rPr>
          <w:rStyle w:val="Emphasis"/>
          <w:highlight w:val="yellow"/>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w:t>
      </w:r>
      <w:proofErr w:type="gramStart"/>
      <w:r w:rsidRPr="00790B42">
        <w:rPr>
          <w:rStyle w:val="StyleUnderline"/>
        </w:rPr>
        <w:t>as yet</w:t>
      </w:r>
      <w:proofErr w:type="gramEnd"/>
      <w:r w:rsidRPr="00790B42">
        <w:rPr>
          <w:rStyle w:val="StyleUnderline"/>
        </w:rPr>
        <w:t xml:space="preserve"> unclear how far both technology and capitalism will actually allow the billionaire-dominated venture to go. </w:t>
      </w:r>
      <w:r w:rsidRPr="00DF012E">
        <w:rPr>
          <w:rStyle w:val="StyleUnderline"/>
          <w:highlight w:val="yellow"/>
        </w:rPr>
        <w:t>Bezos and Musk</w:t>
      </w:r>
      <w:r w:rsidRPr="00790B42">
        <w:rPr>
          <w:sz w:val="16"/>
        </w:rPr>
        <w:t xml:space="preserve">, as you might expect, </w:t>
      </w:r>
      <w:r w:rsidRPr="00DF012E">
        <w:rPr>
          <w:rStyle w:val="Emphasis"/>
          <w:highlight w:val="yellow"/>
        </w:rPr>
        <w:t>paint a utopian portrait of interplanetary</w:t>
      </w:r>
      <w:r w:rsidRPr="00DF012E">
        <w:rPr>
          <w:sz w:val="16"/>
          <w:highlight w:val="yellow"/>
        </w:rPr>
        <w:t xml:space="preserve"> </w:t>
      </w:r>
      <w:r w:rsidRPr="00DF012E">
        <w:rPr>
          <w:rStyle w:val="StyleUnderline"/>
          <w:highlight w:val="yellow"/>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DF012E">
        <w:rPr>
          <w:rStyle w:val="StyleUnderline"/>
          <w:highlight w:val="yellow"/>
        </w:rPr>
        <w:t>The most probable scenario</w:t>
      </w:r>
      <w:r w:rsidRPr="00790B42">
        <w:rPr>
          <w:rStyle w:val="StyleUnderline"/>
        </w:rPr>
        <w:t xml:space="preserve"> </w:t>
      </w:r>
      <w:r w:rsidRPr="00790B42">
        <w:rPr>
          <w:sz w:val="16"/>
        </w:rPr>
        <w:t xml:space="preserve">for such efforts, of course, </w:t>
      </w:r>
      <w:r w:rsidRPr="00790B42">
        <w:rPr>
          <w:rStyle w:val="StyleUnderline"/>
        </w:rPr>
        <w:t>is</w:t>
      </w:r>
      <w:r w:rsidRPr="00790B42">
        <w:rPr>
          <w:sz w:val="16"/>
        </w:rPr>
        <w:t xml:space="preserve"> also </w:t>
      </w:r>
      <w:r w:rsidRPr="00790B42">
        <w:rPr>
          <w:rStyle w:val="StyleUnderline"/>
        </w:rPr>
        <w:t xml:space="preserve">far more banal: </w:t>
      </w:r>
      <w:r w:rsidRPr="00DF012E">
        <w:rPr>
          <w:rStyle w:val="Emphasis"/>
          <w:highlight w:val="yellow"/>
        </w:rPr>
        <w:t>a</w:t>
      </w:r>
      <w:r w:rsidRPr="00790B42">
        <w:rPr>
          <w:rStyle w:val="Emphasis"/>
        </w:rPr>
        <w:t xml:space="preserve"> primary </w:t>
      </w:r>
      <w:r w:rsidRPr="00DF012E">
        <w:rPr>
          <w:rStyle w:val="Emphasis"/>
          <w:highlight w:val="yellow"/>
        </w:rPr>
        <w:t>focus on control of vital infrastructure</w:t>
      </w:r>
      <w:r w:rsidRPr="00790B42">
        <w:rPr>
          <w:rStyle w:val="Emphasis"/>
        </w:rPr>
        <w:t xml:space="preserve"> like satellites </w:t>
      </w:r>
      <w:r w:rsidRPr="00DF012E">
        <w:rPr>
          <w:rStyle w:val="Emphasis"/>
          <w:highlight w:val="yellow"/>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DF012E">
        <w:rPr>
          <w:rStyle w:val="StyleUnderline"/>
          <w:highlight w:val="yellow"/>
        </w:rPr>
        <w:t xml:space="preserve">the result will look </w:t>
      </w:r>
      <w:r w:rsidRPr="00DF012E">
        <w:rPr>
          <w:rStyle w:val="StyleUnderline"/>
          <w:highlight w:val="yellow"/>
        </w:rPr>
        <w:lastRenderedPageBreak/>
        <w:t xml:space="preserve">more </w:t>
      </w:r>
      <w:r w:rsidRPr="00DF012E">
        <w:rPr>
          <w:rStyle w:val="Emphasis"/>
          <w:highlight w:val="yellow"/>
        </w:rPr>
        <w:t>like Blade Runner than Star Tre</w:t>
      </w:r>
      <w:r w:rsidRPr="00790B42">
        <w:rPr>
          <w:rStyle w:val="Emphasis"/>
        </w:rPr>
        <w:t>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t>
      </w:r>
      <w:proofErr w:type="spellStart"/>
      <w:r w:rsidRPr="00790B42">
        <w:rPr>
          <w:sz w:val="16"/>
        </w:rPr>
        <w:t>wranglings</w:t>
      </w:r>
      <w:proofErr w:type="spellEnd"/>
      <w:r w:rsidRPr="00790B42">
        <w:rPr>
          <w:sz w:val="16"/>
        </w:rPr>
        <w:t xml:space="preserve">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0339151F" w14:textId="43359172" w:rsidR="00B00BD9" w:rsidRPr="00790B42" w:rsidRDefault="001B3178" w:rsidP="00B00BD9">
      <w:pPr>
        <w:pStyle w:val="Heading4"/>
      </w:pPr>
      <w:r>
        <w:t>2</w:t>
      </w:r>
      <w:r w:rsidR="00B00BD9">
        <w:t xml:space="preserve">. There is no such thing as “space philanthropy”- private actors are interested in </w:t>
      </w:r>
      <w:proofErr w:type="spellStart"/>
      <w:r w:rsidR="00B00BD9">
        <w:t>self promotion</w:t>
      </w:r>
      <w:proofErr w:type="spellEnd"/>
      <w:r w:rsidR="00B00BD9">
        <w:t xml:space="preserve">, not saving humanity. Their efforts directly gut government programs to allow market capture </w:t>
      </w:r>
    </w:p>
    <w:p w14:paraId="3FEC0248" w14:textId="77777777" w:rsidR="00B00BD9" w:rsidRPr="00CB6CFC" w:rsidRDefault="00B00BD9" w:rsidP="00B00BD9">
      <w:pPr>
        <w:rPr>
          <w:rStyle w:val="Style13ptBold"/>
        </w:rPr>
      </w:pPr>
      <w:proofErr w:type="spellStart"/>
      <w:r w:rsidRPr="00CB6CFC">
        <w:rPr>
          <w:rStyle w:val="Style13ptBold"/>
        </w:rPr>
        <w:t>R</w:t>
      </w:r>
      <w:r>
        <w:rPr>
          <w:rStyle w:val="Style13ptBold"/>
        </w:rPr>
        <w:t>iederer</w:t>
      </w:r>
      <w:proofErr w:type="spellEnd"/>
      <w:r w:rsidRPr="00CB6CFC">
        <w:rPr>
          <w:rStyle w:val="Style13ptBold"/>
        </w:rPr>
        <w:t xml:space="preserve"> 18</w:t>
      </w:r>
    </w:p>
    <w:p w14:paraId="5C204A97" w14:textId="77777777" w:rsidR="00B00BD9" w:rsidRPr="00CB6CFC" w:rsidRDefault="00B00BD9" w:rsidP="00B00BD9">
      <w:pPr>
        <w:rPr>
          <w:sz w:val="16"/>
        </w:rPr>
      </w:pPr>
      <w:r w:rsidRPr="00CB6CFC">
        <w:rPr>
          <w:sz w:val="16"/>
        </w:rPr>
        <w:t>(R</w:t>
      </w:r>
      <w:r>
        <w:rPr>
          <w:sz w:val="16"/>
        </w:rPr>
        <w:t xml:space="preserve">achel </w:t>
      </w:r>
      <w:proofErr w:type="spellStart"/>
      <w:r>
        <w:rPr>
          <w:sz w:val="16"/>
        </w:rPr>
        <w:t>Riederer</w:t>
      </w:r>
      <w:proofErr w:type="spellEnd"/>
      <w:r>
        <w:rPr>
          <w:sz w:val="16"/>
        </w:rPr>
        <w:t xml:space="preserve"> </w:t>
      </w:r>
      <w:r w:rsidRPr="00007539">
        <w:rPr>
          <w:sz w:val="16"/>
        </w:rPr>
        <w:t>is a science and culture writer</w:t>
      </w:r>
      <w:r>
        <w:rPr>
          <w:sz w:val="16"/>
        </w:rPr>
        <w:t>.</w:t>
      </w:r>
      <w:r w:rsidRPr="00CB6CFC">
        <w:rPr>
          <w:sz w:val="16"/>
        </w:rPr>
        <w:t xml:space="preserve"> </w:t>
      </w:r>
      <w:hyperlink r:id="rId14" w:history="1">
        <w:r w:rsidRPr="00CB6CFC">
          <w:rPr>
            <w:rStyle w:val="Hyperlink"/>
            <w:sz w:val="16"/>
          </w:rPr>
          <w:t>https://www.jacobinmag.com/2018/07/space-barons-review-elon-musk-bezos-thai-cave</w:t>
        </w:r>
      </w:hyperlink>
      <w:r w:rsidRPr="00CB6CFC">
        <w:rPr>
          <w:sz w:val="16"/>
        </w:rPr>
        <w:t>, 7-19)</w:t>
      </w:r>
    </w:p>
    <w:p w14:paraId="5DDA69CE" w14:textId="77777777" w:rsidR="00B00BD9" w:rsidRPr="00612DA8" w:rsidRDefault="00B00BD9" w:rsidP="00B00BD9">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DF012E">
        <w:rPr>
          <w:rStyle w:val="StyleUnderline"/>
          <w:highlight w:val="yellow"/>
        </w:rPr>
        <w:t>If someone</w:t>
      </w:r>
      <w:r w:rsidRPr="005516CE">
        <w:rPr>
          <w:rStyle w:val="StyleUnderline"/>
        </w:rPr>
        <w:t xml:space="preserve"> is going to </w:t>
      </w:r>
      <w:r w:rsidRPr="00DF012E">
        <w:rPr>
          <w:rStyle w:val="StyleUnderline"/>
          <w:highlight w:val="yellow"/>
        </w:rPr>
        <w:t>invest enormous amounts of wealth</w:t>
      </w:r>
      <w:r w:rsidRPr="005516CE">
        <w:rPr>
          <w:rStyle w:val="StyleUnderline"/>
        </w:rPr>
        <w:t xml:space="preserve">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DF012E">
        <w:rPr>
          <w:rStyle w:val="Emphasis"/>
          <w:highlight w:val="yellow"/>
        </w:rPr>
        <w:t xml:space="preserve">in the interest of saving </w:t>
      </w:r>
      <w:r w:rsidRPr="00DF012E">
        <w:rPr>
          <w:rStyle w:val="Emphasis"/>
        </w:rPr>
        <w:t xml:space="preserve">the future of </w:t>
      </w:r>
      <w:r w:rsidRPr="00DF012E">
        <w:rPr>
          <w:rStyle w:val="Emphasis"/>
          <w:highlight w:val="yellow"/>
        </w:rPr>
        <w:t>humanity</w:t>
      </w:r>
      <w:r w:rsidRPr="005516CE">
        <w:rPr>
          <w:rStyle w:val="Emphasis"/>
        </w:rPr>
        <w:t xml:space="preserve">, </w:t>
      </w:r>
      <w:r w:rsidRPr="00DF012E">
        <w:rPr>
          <w:rStyle w:val="Emphasis"/>
          <w:highlight w:val="yellow"/>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w:t>
      </w:r>
      <w:r w:rsidRPr="00F071A6">
        <w:rPr>
          <w:sz w:val="16"/>
        </w:rPr>
        <w:t>done the same, with his rocket, the New Shepard, the month before. Musk took the success of the Falcon 9 as validation of his long-term goals. “It really quite dramatically improves my confidence that a city on Mars is possible,” he said. “That’s what this is all about.” Well, it’s part</w:t>
      </w:r>
      <w:r w:rsidRPr="003E6EB3">
        <w:rPr>
          <w:sz w:val="16"/>
        </w:rPr>
        <w:t xml:space="preserve"> of what this is all about. </w:t>
      </w:r>
      <w:r w:rsidRPr="00EE066B">
        <w:rPr>
          <w:rStyle w:val="Emphasis"/>
        </w:rPr>
        <w:t>The desire to be beloved, to be seen as a great visionary rescuer</w:t>
      </w:r>
      <w:r w:rsidRPr="00EE066B">
        <w:rPr>
          <w:sz w:val="16"/>
        </w:rPr>
        <w:t xml:space="preserve">, </w:t>
      </w:r>
      <w:r w:rsidRPr="00EE066B">
        <w:rPr>
          <w:rStyle w:val="StyleUnderline"/>
        </w:rPr>
        <w:t>is what’s so grating about Musk’s recent public announcements of altruism,</w:t>
      </w:r>
      <w:r w:rsidRPr="00EE066B">
        <w:rPr>
          <w:sz w:val="16"/>
        </w:rPr>
        <w:t xml:space="preserve"> and it’s present throughout the history of </w:t>
      </w:r>
      <w:proofErr w:type="gramStart"/>
      <w:r w:rsidRPr="00EE066B">
        <w:rPr>
          <w:sz w:val="16"/>
        </w:rPr>
        <w:t>all of</w:t>
      </w:r>
      <w:proofErr w:type="gramEnd"/>
      <w:r w:rsidRPr="00EE066B">
        <w:rPr>
          <w:sz w:val="16"/>
        </w:rPr>
        <w:t xml:space="preserve"> the </w:t>
      </w:r>
      <w:r w:rsidRPr="00F071A6">
        <w:rPr>
          <w:sz w:val="16"/>
        </w:rPr>
        <w:t xml:space="preserve">companies profiled in The Space Barons. </w:t>
      </w:r>
      <w:r w:rsidRPr="00F071A6">
        <w:rPr>
          <w:rStyle w:val="StyleUnderline"/>
        </w:rPr>
        <w:t xml:space="preserve">In addition to amassing billions of dollars in personal wealth and living out their rocket-launching boyhood dreams, the space barons insist on framing their pursuits as </w:t>
      </w:r>
      <w:r w:rsidRPr="00F071A6">
        <w:rPr>
          <w:rStyle w:val="Emphasis"/>
        </w:rPr>
        <w:t>inspirational and civic-minded</w:t>
      </w:r>
      <w:r w:rsidRPr="00F071A6">
        <w:rPr>
          <w:rStyle w:val="StyleUnderline"/>
        </w:rPr>
        <w:t>.</w:t>
      </w:r>
      <w:r w:rsidRPr="00F071A6">
        <w:rPr>
          <w:sz w:val="16"/>
        </w:rPr>
        <w:t xml:space="preserve"> </w:t>
      </w:r>
      <w:r w:rsidRPr="00F071A6">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987196">
        <w:rPr>
          <w:rStyle w:val="Emphasis"/>
          <w:highlight w:val="yellow"/>
        </w:rPr>
        <w:t>The space barons are fond of metaphors of exploration and frontie</w:t>
      </w:r>
      <w:r w:rsidRPr="003E6EB3">
        <w:rPr>
          <w:rStyle w:val="Emphasis"/>
        </w:rPr>
        <w:t>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987196">
        <w:rPr>
          <w:rStyle w:val="Emphasis"/>
          <w:highlight w:val="yellow"/>
        </w:rPr>
        <w:t xml:space="preserve">it also shatters the notion that Musk and </w:t>
      </w:r>
      <w:r w:rsidRPr="00987196">
        <w:rPr>
          <w:rStyle w:val="Emphasis"/>
          <w:highlight w:val="yellow"/>
        </w:rPr>
        <w:lastRenderedPageBreak/>
        <w:t>company are trying to thrust humanity into space to save us all from planetary disaster</w:t>
      </w:r>
      <w:r w:rsidRPr="00987196">
        <w:rPr>
          <w:sz w:val="16"/>
          <w:highlight w:val="yellow"/>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987196">
        <w:rPr>
          <w:rStyle w:val="StyleUnderline"/>
          <w:highlight w:val="yellow"/>
        </w:rPr>
        <w:t>someone who’s out for a</w:t>
      </w:r>
      <w:r w:rsidRPr="003E6EB3">
        <w:rPr>
          <w:rStyle w:val="StyleUnderline"/>
        </w:rPr>
        <w:t xml:space="preserve"> grand </w:t>
      </w:r>
      <w:r w:rsidRPr="00987196">
        <w:rPr>
          <w:rStyle w:val="StyleUnderline"/>
          <w:highlight w:val="yellow"/>
        </w:rPr>
        <w:t xml:space="preserve">adventure shouldn’t </w:t>
      </w:r>
      <w:r w:rsidRPr="00987196">
        <w:rPr>
          <w:rStyle w:val="Emphasis"/>
          <w:highlight w:val="yellow"/>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987196">
        <w:rPr>
          <w:rStyle w:val="StyleUnderline"/>
          <w:highlight w:val="yellow"/>
        </w:rPr>
        <w:t>the space barons</w:t>
      </w:r>
      <w:r w:rsidRPr="003E6EB3">
        <w:rPr>
          <w:rStyle w:val="StyleUnderline"/>
        </w:rPr>
        <w:t xml:space="preserve"> is that </w:t>
      </w:r>
      <w:r w:rsidRPr="00EE066B">
        <w:rPr>
          <w:rStyle w:val="StyleUnderline"/>
        </w:rPr>
        <w:t xml:space="preserve">they’re burnishing their reputation by </w:t>
      </w:r>
      <w:r w:rsidRPr="00987196">
        <w:rPr>
          <w:rStyle w:val="StyleUnderline"/>
          <w:highlight w:val="yellow"/>
        </w:rPr>
        <w:t>rush</w:t>
      </w:r>
      <w:r w:rsidRPr="00EE066B">
        <w:rPr>
          <w:rStyle w:val="StyleUnderline"/>
        </w:rPr>
        <w:t xml:space="preserve">ing </w:t>
      </w:r>
      <w:r w:rsidRPr="00987196">
        <w:rPr>
          <w:rStyle w:val="StyleUnderline"/>
          <w:highlight w:val="yellow"/>
        </w:rPr>
        <w:t xml:space="preserve">into areas </w:t>
      </w:r>
      <w:r w:rsidRPr="00987196">
        <w:rPr>
          <w:rStyle w:val="Emphasis"/>
          <w:highlight w:val="yellow"/>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987196">
        <w:rPr>
          <w:rStyle w:val="Emphasis"/>
          <w:highlight w:val="yellow"/>
        </w:rPr>
        <w:t>they t</w:t>
      </w:r>
      <w:r w:rsidRPr="00EE066B">
        <w:rPr>
          <w:rStyle w:val="Emphasis"/>
        </w:rPr>
        <w:t>hemselves have</w:t>
      </w:r>
      <w:r w:rsidRPr="00987196">
        <w:rPr>
          <w:rStyle w:val="Emphasis"/>
          <w:highlight w:val="yellow"/>
        </w:rPr>
        <w:t xml:space="preserve"> helped promote</w:t>
      </w:r>
      <w:r w:rsidRPr="003E6EB3">
        <w:rPr>
          <w:sz w:val="16"/>
        </w:rPr>
        <w:t xml:space="preserve">. </w:t>
      </w:r>
      <w:r w:rsidRPr="003E6EB3">
        <w:rPr>
          <w:rStyle w:val="StyleUnderline"/>
        </w:rPr>
        <w:t xml:space="preserve">Witness </w:t>
      </w:r>
      <w:r w:rsidRPr="00987196">
        <w:rPr>
          <w:rStyle w:val="StyleUnderline"/>
          <w:highlight w:val="yellow"/>
        </w:rPr>
        <w:t>Musk’s recent</w:t>
      </w:r>
      <w:r w:rsidRPr="003E6EB3">
        <w:rPr>
          <w:rStyle w:val="StyleUnderline"/>
        </w:rPr>
        <w:t xml:space="preserve"> </w:t>
      </w:r>
      <w:r w:rsidRPr="00987196">
        <w:rPr>
          <w:rStyle w:val="StyleUnderline"/>
          <w:highlight w:val="yellow"/>
        </w:rPr>
        <w:t>pledge t</w:t>
      </w:r>
      <w:r w:rsidRPr="003E6EB3">
        <w:rPr>
          <w:rStyle w:val="StyleUnderline"/>
        </w:rPr>
        <w:t xml:space="preserve">o “fund </w:t>
      </w:r>
      <w:r w:rsidRPr="00987196">
        <w:rPr>
          <w:rStyle w:val="StyleUnderline"/>
          <w:highlight w:val="yellow"/>
        </w:rPr>
        <w:t>fixing the water</w:t>
      </w:r>
      <w:r w:rsidRPr="003E6EB3">
        <w:rPr>
          <w:rStyle w:val="StyleUnderline"/>
        </w:rPr>
        <w:t xml:space="preserve"> in any house </w:t>
      </w:r>
      <w:r w:rsidRPr="00987196">
        <w:rPr>
          <w:rStyle w:val="StyleUnderline"/>
          <w:highlight w:val="yellow"/>
        </w:rPr>
        <w:t>in Flint</w:t>
      </w:r>
      <w:r w:rsidRPr="003E6EB3">
        <w:rPr>
          <w:sz w:val="16"/>
        </w:rPr>
        <w:t xml:space="preserve"> that has water contamination” </w:t>
      </w:r>
      <w:r w:rsidRPr="00987196">
        <w:rPr>
          <w:rStyle w:val="Emphasis"/>
          <w:highlight w:val="yellow"/>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 xml:space="preserve">They were driven by the business </w:t>
      </w:r>
      <w:r w:rsidRPr="00EE066B">
        <w:rPr>
          <w:rStyle w:val="StyleUnderline"/>
        </w:rPr>
        <w:t>opportunities</w:t>
      </w:r>
      <w:r w:rsidRPr="003E6EB3">
        <w:rPr>
          <w:rStyle w:val="StyleUnderline"/>
        </w:rPr>
        <w:t xml:space="preserve"> in space</w:t>
      </w:r>
      <w:r w:rsidRPr="003E6EB3">
        <w:rPr>
          <w:sz w:val="16"/>
        </w:rPr>
        <w:t>, by adventure, and by ego,” Davenport writes of the group he profiles. “[I]</w:t>
      </w:r>
      <w:proofErr w:type="spellStart"/>
      <w:r w:rsidRPr="003E6EB3">
        <w:rPr>
          <w:sz w:val="16"/>
        </w:rPr>
        <w:t>magine</w:t>
      </w:r>
      <w:proofErr w:type="spellEnd"/>
      <w:r w:rsidRPr="003E6EB3">
        <w:rPr>
          <w:sz w:val="16"/>
        </w:rPr>
        <w:t xml:space="preserv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1F19F3B5" w14:textId="36613C0A" w:rsidR="00B00BD9" w:rsidRDefault="001B3178" w:rsidP="00B00BD9">
      <w:pPr>
        <w:pStyle w:val="Heading4"/>
      </w:pPr>
      <w:r>
        <w:t>3</w:t>
      </w:r>
      <w:r w:rsidR="00B00BD9">
        <w:t xml:space="preserve">. No turns- space billionaires aren’t unique </w:t>
      </w:r>
      <w:proofErr w:type="gramStart"/>
      <w:r w:rsidR="00B00BD9">
        <w:t>geniuses,</w:t>
      </w:r>
      <w:proofErr w:type="gramEnd"/>
      <w:r w:rsidR="00B00BD9">
        <w:t xml:space="preserve"> they are accidents of history. Allowing them to control space guarantees the worst aspects of exploitative capitalism take over the galaxy</w:t>
      </w:r>
    </w:p>
    <w:p w14:paraId="41A7217F" w14:textId="77777777" w:rsidR="00B00BD9" w:rsidRPr="00612DA8" w:rsidRDefault="00B00BD9" w:rsidP="00B00BD9">
      <w:pPr>
        <w:rPr>
          <w:rStyle w:val="Style13ptBold"/>
        </w:rPr>
      </w:pPr>
      <w:r w:rsidRPr="00612DA8">
        <w:rPr>
          <w:rStyle w:val="Style13ptBold"/>
        </w:rPr>
        <w:t>Spencer 19</w:t>
      </w:r>
    </w:p>
    <w:p w14:paraId="43BCEE90" w14:textId="77777777" w:rsidR="00B00BD9" w:rsidRPr="00EE066B" w:rsidRDefault="00B00BD9" w:rsidP="00B00BD9">
      <w:pPr>
        <w:rPr>
          <w:sz w:val="16"/>
        </w:rPr>
      </w:pPr>
      <w:r w:rsidRPr="00EE066B">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5" w:history="1">
        <w:r w:rsidRPr="00EE066B">
          <w:rPr>
            <w:rStyle w:val="Hyperlink"/>
            <w:sz w:val="16"/>
          </w:rPr>
          <w:t>https://www.salon.com/2019/07/28/earths-robber-barons-are-salivating-over-bringing-authoritarian-capitalism-to-space/</w:t>
        </w:r>
      </w:hyperlink>
      <w:r w:rsidRPr="00EE066B">
        <w:rPr>
          <w:sz w:val="16"/>
        </w:rPr>
        <w:t>)</w:t>
      </w:r>
    </w:p>
    <w:p w14:paraId="60EA5ECD" w14:textId="40241000" w:rsidR="00B00BD9" w:rsidRDefault="00B00BD9" w:rsidP="00B00BD9">
      <w:pPr>
        <w:rPr>
          <w:rStyle w:val="Emphasis"/>
        </w:rPr>
      </w:pPr>
      <w:r w:rsidRPr="00EE066B">
        <w:rPr>
          <w:rStyle w:val="StyleUnderline"/>
        </w:rPr>
        <w:t>If the Nazis were to follow imperialism</w:t>
      </w:r>
      <w:r w:rsidRPr="00EE066B">
        <w:rPr>
          <w:sz w:val="16"/>
        </w:rPr>
        <w:t xml:space="preserve"> to the next logical step, </w:t>
      </w:r>
      <w:r w:rsidRPr="00EE066B">
        <w:rPr>
          <w:rStyle w:val="StyleUnderline"/>
        </w:rPr>
        <w:t>and establish human colonies on other worlds</w:t>
      </w:r>
      <w:r w:rsidRPr="00EE066B">
        <w:rPr>
          <w:sz w:val="16"/>
        </w:rPr>
        <w:t xml:space="preserve"> — asteroids, moons, space stations, or on planets like Mars — </w:t>
      </w:r>
      <w:r w:rsidRPr="00EE066B">
        <w:rPr>
          <w:rStyle w:val="Emphasis"/>
        </w:rPr>
        <w:t>a social and political system rooted in oppression, hierarchy and racial superiority would spread, like an infection, to other distant bodies where they would be far more difficult to extract</w:t>
      </w:r>
      <w:r w:rsidRPr="00EE066B">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w:t>
      </w:r>
      <w:r w:rsidRPr="00612DA8">
        <w:rPr>
          <w:sz w:val="16"/>
        </w:rPr>
        <w:t>, supposed bastion of liberal democracy</w:t>
      </w:r>
      <w:r w:rsidRPr="00D74346">
        <w:rPr>
          <w:sz w:val="16"/>
        </w:rPr>
        <w:t xml:space="preserve">, we've seen this play out before. In 2011, the Bay Area Rapid Transit (BART) public transit system suppressed communications networks </w:t>
      </w:r>
      <w:proofErr w:type="gramStart"/>
      <w:r w:rsidRPr="00D74346">
        <w:rPr>
          <w:sz w:val="16"/>
        </w:rPr>
        <w:t>in order to</w:t>
      </w:r>
      <w:proofErr w:type="gramEnd"/>
      <w:r w:rsidRPr="00D74346">
        <w:rPr>
          <w:sz w:val="16"/>
        </w:rPr>
        <w:t xml:space="preserve">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w:t>
      </w:r>
      <w:proofErr w:type="gramStart"/>
      <w:r w:rsidRPr="00D74346">
        <w:rPr>
          <w:sz w:val="16"/>
        </w:rPr>
        <w:t>rebuke, and</w:t>
      </w:r>
      <w:proofErr w:type="gramEnd"/>
      <w:r w:rsidRPr="00D74346">
        <w:rPr>
          <w:sz w:val="16"/>
        </w:rPr>
        <w:t xml:space="preserve"> questioned whether the move was even legal for a government agency to do this. "All over the world, people are using mobile devices to protest oppressive regimes, and governments are shutting down cell phone towers and the Internet to stop them," said Michael </w:t>
      </w:r>
      <w:proofErr w:type="spellStart"/>
      <w:r w:rsidRPr="00D74346">
        <w:rPr>
          <w:sz w:val="16"/>
        </w:rPr>
        <w:t>Risher</w:t>
      </w:r>
      <w:proofErr w:type="spellEnd"/>
      <w:r w:rsidRPr="00D74346">
        <w:rPr>
          <w:sz w:val="16"/>
        </w:rPr>
        <w:t>,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987196">
        <w:rPr>
          <w:rStyle w:val="StyleUnderline"/>
          <w:highlight w:val="yellow"/>
        </w:rPr>
        <w:t>if</w:t>
      </w:r>
      <w:r w:rsidRPr="00D74346">
        <w:rPr>
          <w:rStyle w:val="StyleUnderline"/>
        </w:rPr>
        <w:t xml:space="preserve"> you think that </w:t>
      </w:r>
      <w:r w:rsidRPr="00987196">
        <w:rPr>
          <w:rStyle w:val="StyleUnderline"/>
        </w:rPr>
        <w:t>social and politica</w:t>
      </w:r>
      <w:r w:rsidRPr="00987196">
        <w:rPr>
          <w:rStyle w:val="StyleUnderline"/>
          <w:highlight w:val="yellow"/>
        </w:rPr>
        <w:t>l struggles are difficult on Earth</w:t>
      </w:r>
      <w:r w:rsidRPr="00D74346">
        <w:rPr>
          <w:sz w:val="16"/>
        </w:rPr>
        <w:t xml:space="preserve">, </w:t>
      </w:r>
      <w:r w:rsidRPr="00987196">
        <w:rPr>
          <w:rStyle w:val="Emphasis"/>
          <w:highlight w:val="yellow"/>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987196">
        <w:rPr>
          <w:rStyle w:val="StyleUnderline"/>
          <w:highlight w:val="yellow"/>
        </w:rPr>
        <w:t>wait until</w:t>
      </w:r>
      <w:r w:rsidRPr="00D74346">
        <w:rPr>
          <w:rStyle w:val="StyleUnderline"/>
        </w:rPr>
        <w:t xml:space="preserve"> you see what happens when you bring humans to </w:t>
      </w:r>
      <w:r w:rsidRPr="00987196">
        <w:rPr>
          <w:rStyle w:val="StyleUnderline"/>
          <w:highlight w:val="yellow"/>
        </w:rPr>
        <w:t>Mars</w:t>
      </w:r>
      <w:r w:rsidRPr="00D74346">
        <w:rPr>
          <w:sz w:val="16"/>
        </w:rPr>
        <w:t xml:space="preserve"> — a planet where round-trip communication with Earth takes forty minutes at a minimum, and nighttime surface temperatures vary between -100 and -195° Fahrenheit. </w:t>
      </w:r>
      <w:r w:rsidRPr="00987196">
        <w:rPr>
          <w:rStyle w:val="StyleUnderline"/>
          <w:highlight w:val="yellow"/>
        </w:rPr>
        <w:t xml:space="preserve">On our capitalist planet, there are no workers whose employers can threaten to leave them </w:t>
      </w:r>
      <w:r w:rsidRPr="00987196">
        <w:rPr>
          <w:rStyle w:val="Emphasis"/>
          <w:highlight w:val="yellow"/>
        </w:rPr>
        <w:t>stranded</w:t>
      </w:r>
      <w:r w:rsidRPr="00987196">
        <w:rPr>
          <w:rStyle w:val="Emphasis"/>
        </w:rPr>
        <w:t>, 80</w:t>
      </w:r>
      <w:r w:rsidRPr="00D74346">
        <w:rPr>
          <w:rStyle w:val="Emphasis"/>
        </w:rPr>
        <w:t xml:space="preserve"> million miles from home, </w:t>
      </w:r>
      <w:r w:rsidRPr="00EE066B">
        <w:rPr>
          <w:rStyle w:val="Emphasis"/>
        </w:rPr>
        <w:t>if they don't do their bidding</w:t>
      </w:r>
      <w:r w:rsidRPr="00EE066B">
        <w:rPr>
          <w:rStyle w:val="StyleUnderline"/>
        </w:rPr>
        <w:t>.</w:t>
      </w:r>
      <w:r w:rsidRPr="00EE066B">
        <w:rPr>
          <w:sz w:val="16"/>
        </w:rPr>
        <w:t xml:space="preserve"> </w:t>
      </w:r>
      <w:r w:rsidRPr="00EE066B">
        <w:rPr>
          <w:rStyle w:val="StyleUnderline"/>
        </w:rPr>
        <w:t>On Mars, a disgruntled worker's employer could compel them to</w:t>
      </w:r>
      <w:r w:rsidRPr="00D74346">
        <w:rPr>
          <w:rStyle w:val="StyleUnderline"/>
        </w:rPr>
        <w:t xml:space="preserve"> work by threatening to ever let them go home to Earth again</w:t>
      </w:r>
      <w:r w:rsidRPr="00D74346">
        <w:rPr>
          <w:sz w:val="16"/>
        </w:rPr>
        <w:t xml:space="preserve">. </w:t>
      </w:r>
      <w:r w:rsidRPr="00987196">
        <w:rPr>
          <w:rStyle w:val="Emphasis"/>
          <w:highlight w:val="yellow"/>
        </w:rPr>
        <w:t>The potential for slavery</w:t>
      </w:r>
      <w:r w:rsidRPr="00D74346">
        <w:rPr>
          <w:rStyle w:val="Emphasis"/>
        </w:rPr>
        <w:t xml:space="preserve"> on the red planet </w:t>
      </w:r>
      <w:r w:rsidRPr="00987196">
        <w:rPr>
          <w:rStyle w:val="Emphasis"/>
          <w:highlight w:val="yellow"/>
        </w:rPr>
        <w:t>cannot be underestimated</w:t>
      </w:r>
      <w:r w:rsidRPr="00D74346">
        <w:rPr>
          <w:sz w:val="16"/>
        </w:rPr>
        <w:t xml:space="preserve">. </w:t>
      </w:r>
      <w:r w:rsidRPr="00D74346">
        <w:rPr>
          <w:rStyle w:val="StyleUnderline"/>
        </w:rPr>
        <w:t xml:space="preserve">Historically, </w:t>
      </w:r>
      <w:r w:rsidRPr="00987196">
        <w:rPr>
          <w:rStyle w:val="StyleUnderline"/>
          <w:highlight w:val="yellow"/>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w:t>
      </w:r>
      <w:proofErr w:type="gramStart"/>
      <w:r w:rsidRPr="00D74346">
        <w:rPr>
          <w:sz w:val="16"/>
        </w:rPr>
        <w:lastRenderedPageBreak/>
        <w:t>inasmuch as</w:t>
      </w:r>
      <w:proofErr w:type="gramEnd"/>
      <w:r w:rsidRPr="00D74346">
        <w:rPr>
          <w:sz w:val="16"/>
        </w:rPr>
        <w:t xml:space="preserve">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w:t>
      </w:r>
      <w:proofErr w:type="spellStart"/>
      <w:r w:rsidRPr="00D74346">
        <w:rPr>
          <w:sz w:val="16"/>
        </w:rPr>
        <w:t>Bridenstine</w:t>
      </w:r>
      <w:proofErr w:type="spellEnd"/>
      <w:r w:rsidRPr="00D74346">
        <w:rPr>
          <w:sz w:val="16"/>
        </w:rPr>
        <w:t xml:space="preserve"> wants to create a "robust commercial marketplace" for space travel, has proposed a public-private partnership for the moon, and has spoken of </w:t>
      </w:r>
      <w:r w:rsidRPr="00F071A6">
        <w:rPr>
          <w:sz w:val="16"/>
        </w:rPr>
        <w:t xml:space="preserve">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w:t>
      </w:r>
      <w:proofErr w:type="gramStart"/>
      <w:r w:rsidRPr="00F071A6">
        <w:rPr>
          <w:sz w:val="16"/>
        </w:rPr>
        <w:t>actually stated</w:t>
      </w:r>
      <w:proofErr w:type="gramEnd"/>
      <w:r w:rsidRPr="00F071A6">
        <w:rPr>
          <w:sz w:val="16"/>
        </w:rPr>
        <w:t xml:space="preserve"> with no palpable sense of irony. </w:t>
      </w:r>
      <w:r w:rsidRPr="00F071A6">
        <w:rPr>
          <w:rStyle w:val="StyleUnderline"/>
        </w:rPr>
        <w:t xml:space="preserve">There are many who adulate </w:t>
      </w:r>
      <w:r w:rsidRPr="00987196">
        <w:rPr>
          <w:rStyle w:val="StyleUnderline"/>
          <w:highlight w:val="yellow"/>
        </w:rPr>
        <w:t xml:space="preserve">Musk and </w:t>
      </w:r>
      <w:proofErr w:type="gramStart"/>
      <w:r w:rsidRPr="00987196">
        <w:rPr>
          <w:rStyle w:val="StyleUnderline"/>
          <w:highlight w:val="yellow"/>
        </w:rPr>
        <w:t>Bezos</w:t>
      </w:r>
      <w:r w:rsidRPr="00D74346">
        <w:rPr>
          <w:sz w:val="16"/>
        </w:rPr>
        <w:t>, a</w:t>
      </w:r>
      <w:r w:rsidRPr="00F071A6">
        <w:rPr>
          <w:sz w:val="16"/>
        </w:rPr>
        <w:t>nd</w:t>
      </w:r>
      <w:proofErr w:type="gramEnd"/>
      <w:r w:rsidRPr="00F071A6">
        <w:rPr>
          <w:sz w:val="16"/>
        </w:rPr>
        <w:t xml:space="preserve"> </w:t>
      </w:r>
      <w:r w:rsidRPr="00F071A6">
        <w:rPr>
          <w:rStyle w:val="StyleUnderline"/>
        </w:rPr>
        <w:t>view them as our generation's heroes</w:t>
      </w:r>
      <w:r w:rsidRPr="00F071A6">
        <w:rPr>
          <w:sz w:val="16"/>
        </w:rPr>
        <w:t xml:space="preserve">. </w:t>
      </w:r>
      <w:r w:rsidRPr="00F071A6">
        <w:rPr>
          <w:rStyle w:val="StyleUnderline"/>
        </w:rPr>
        <w:t>Yet the fact that these men honestly</w:t>
      </w:r>
      <w:r w:rsidRPr="00D74346">
        <w:rPr>
          <w:rStyle w:val="StyleUnderline"/>
        </w:rPr>
        <w:t xml:space="preserve"> believe they are the ones to lead humans to space </w:t>
      </w:r>
      <w:r w:rsidRPr="00987196">
        <w:rPr>
          <w:rStyle w:val="StyleUnderline"/>
          <w:highlight w:val="yellow"/>
        </w:rPr>
        <w:t>has nothing to do with</w:t>
      </w:r>
      <w:r w:rsidRPr="00D74346">
        <w:rPr>
          <w:rStyle w:val="StyleUnderline"/>
        </w:rPr>
        <w:t xml:space="preserve"> any of their unique </w:t>
      </w:r>
      <w:r w:rsidRPr="00987196">
        <w:rPr>
          <w:rStyle w:val="StyleUnderline"/>
          <w:highlight w:val="yellow"/>
        </w:rPr>
        <w:t>qualifications</w:t>
      </w:r>
      <w:r w:rsidRPr="00F071A6">
        <w:rPr>
          <w:rStyle w:val="StyleUnderline"/>
        </w:rPr>
        <w:t xml:space="preserve">; </w:t>
      </w:r>
      <w:r w:rsidRPr="00F071A6">
        <w:rPr>
          <w:rStyle w:val="Emphasis"/>
        </w:rPr>
        <w:t xml:space="preserve">it is </w:t>
      </w:r>
      <w:r w:rsidRPr="00987196">
        <w:rPr>
          <w:rStyle w:val="Emphasis"/>
          <w:highlight w:val="yellow"/>
        </w:rPr>
        <w:t xml:space="preserve">due to a series of historical accidents that randomly thrusts sociopaths to the top of the </w:t>
      </w:r>
      <w:r w:rsidRPr="00EE066B">
        <w:rPr>
          <w:rStyle w:val="Emphasis"/>
        </w:rPr>
        <w:t xml:space="preserve">capitalist </w:t>
      </w:r>
      <w:r w:rsidRPr="00987196">
        <w:rPr>
          <w:rStyle w:val="Emphasis"/>
          <w:highlight w:val="yellow"/>
        </w:rPr>
        <w:t>food chain</w:t>
      </w:r>
      <w:r w:rsidRPr="00D74346">
        <w:rPr>
          <w:sz w:val="16"/>
        </w:rPr>
        <w:t xml:space="preserve">. </w:t>
      </w:r>
      <w:r w:rsidRPr="00D74346">
        <w:rPr>
          <w:rStyle w:val="StyleUnderline"/>
        </w:rPr>
        <w:t xml:space="preserve">Five decades of </w:t>
      </w:r>
      <w:r w:rsidRPr="00EE066B">
        <w:rPr>
          <w:rStyle w:val="StyleUnderline"/>
        </w:rPr>
        <w:t>deregulation</w:t>
      </w:r>
      <w:r w:rsidRPr="00D74346">
        <w:rPr>
          <w:rStyle w:val="StyleUnderline"/>
        </w:rPr>
        <w:t xml:space="preserve">, </w:t>
      </w:r>
      <w:r w:rsidRPr="00042742">
        <w:rPr>
          <w:rStyle w:val="StyleUnderline"/>
          <w:highlight w:val="yellow"/>
        </w:rPr>
        <w:t>neoliberal</w:t>
      </w:r>
      <w:r w:rsidRPr="00D74346">
        <w:rPr>
          <w:rStyle w:val="StyleUnderline"/>
        </w:rPr>
        <w:t xml:space="preserve"> economic </w:t>
      </w:r>
      <w:r w:rsidRPr="00042742">
        <w:rPr>
          <w:rStyle w:val="StyleUnderline"/>
          <w:highlight w:val="yellow"/>
        </w:rPr>
        <w:t>policy</w:t>
      </w:r>
      <w:r w:rsidRPr="00D74346">
        <w:rPr>
          <w:rStyle w:val="StyleUnderline"/>
        </w:rPr>
        <w:t xml:space="preserve">, and </w:t>
      </w:r>
      <w:r w:rsidRPr="00EE066B">
        <w:rPr>
          <w:rStyle w:val="StyleUnderline"/>
        </w:rPr>
        <w:t>reduced taxation</w:t>
      </w:r>
      <w:r w:rsidRPr="00D74346">
        <w:rPr>
          <w:rStyle w:val="StyleUnderline"/>
        </w:rPr>
        <w:t xml:space="preserve"> on the highest tax bracket have </w:t>
      </w:r>
      <w:r w:rsidRPr="00042742">
        <w:rPr>
          <w:rStyle w:val="StyleUnderline"/>
          <w:highlight w:val="yellow"/>
        </w:rPr>
        <w:t>led</w:t>
      </w:r>
      <w:r w:rsidRPr="00D74346">
        <w:rPr>
          <w:rStyle w:val="StyleUnderline"/>
        </w:rPr>
        <w:t xml:space="preserve"> us </w:t>
      </w:r>
      <w:r w:rsidRPr="00042742">
        <w:rPr>
          <w:rStyle w:val="StyleUnderline"/>
          <w:highlight w:val="yellow"/>
        </w:rPr>
        <w:t>to</w:t>
      </w:r>
      <w:r w:rsidRPr="00D74346">
        <w:rPr>
          <w:rStyle w:val="StyleUnderline"/>
        </w:rPr>
        <w:t xml:space="preserve"> a unique point in human history, where </w:t>
      </w:r>
      <w:r w:rsidRPr="00042742">
        <w:rPr>
          <w:rStyle w:val="StyleUnderline"/>
          <w:highlight w:val="yellow"/>
        </w:rPr>
        <w:t>a few individuals</w:t>
      </w:r>
      <w:r w:rsidRPr="00D74346">
        <w:rPr>
          <w:rStyle w:val="StyleUnderline"/>
        </w:rPr>
        <w:t xml:space="preserve"> are s</w:t>
      </w:r>
      <w:r w:rsidRPr="00042742">
        <w:rPr>
          <w:rStyle w:val="StyleUnderline"/>
          <w:highlight w:val="yellow"/>
        </w:rPr>
        <w:t xml:space="preserve">o wealthy that they </w:t>
      </w:r>
      <w:proofErr w:type="gramStart"/>
      <w:r w:rsidRPr="00042742">
        <w:rPr>
          <w:rStyle w:val="StyleUnderline"/>
          <w:highlight w:val="yellow"/>
        </w:rPr>
        <w:t>have the ability to</w:t>
      </w:r>
      <w:proofErr w:type="gramEnd"/>
      <w:r w:rsidRPr="00042742">
        <w:rPr>
          <w:rStyle w:val="StyleUnderline"/>
          <w:highlight w:val="yellow"/>
        </w:rPr>
        <w:t xml:space="preserve"> fund space travel</w:t>
      </w:r>
      <w:r w:rsidRPr="00D74346">
        <w:rPr>
          <w:sz w:val="16"/>
        </w:rPr>
        <w:t xml:space="preserve">. Again, </w:t>
      </w:r>
      <w:r w:rsidRPr="00D74346">
        <w:rPr>
          <w:rStyle w:val="StyleUnderline"/>
        </w:rPr>
        <w:t xml:space="preserve">this </w:t>
      </w:r>
      <w:r w:rsidRPr="00F071A6">
        <w:rPr>
          <w:rStyle w:val="StyleUnderline"/>
        </w:rPr>
        <w:t>is not because these individuals are uniquely competent,</w:t>
      </w:r>
      <w:r w:rsidRPr="00D74346">
        <w:rPr>
          <w:rStyle w:val="StyleUnderline"/>
        </w:rPr>
        <w:t xml:space="preserve"> </w:t>
      </w:r>
      <w:r w:rsidRPr="00454453">
        <w:rPr>
          <w:rStyle w:val="StyleUnderline"/>
        </w:rPr>
        <w:t>nor qualified</w:t>
      </w:r>
      <w:r w:rsidRPr="00D74346">
        <w:rPr>
          <w:rStyle w:val="StyleUnderline"/>
        </w:rPr>
        <w:t>, to jumpstart colonization</w:t>
      </w:r>
      <w:r w:rsidRPr="00042742">
        <w:rPr>
          <w:rStyle w:val="StyleUnderline"/>
          <w:highlight w:val="yellow"/>
        </w:rPr>
        <w:t xml:space="preserve">; it is an accident of history </w:t>
      </w:r>
      <w:r w:rsidRPr="00454453">
        <w:rPr>
          <w:rStyle w:val="StyleUnderline"/>
        </w:rPr>
        <w:t>and economics</w:t>
      </w:r>
      <w:r w:rsidRPr="00042742">
        <w:rPr>
          <w:rStyle w:val="StyleUnderline"/>
          <w:highlight w:val="yellow"/>
        </w:rPr>
        <w:t xml:space="preserve"> that makes this </w:t>
      </w:r>
      <w:r w:rsidRPr="00454453">
        <w:rPr>
          <w:rStyle w:val="StyleUnderline"/>
        </w:rPr>
        <w:t xml:space="preserve">situation </w:t>
      </w:r>
      <w:r w:rsidRPr="00454453">
        <w:rPr>
          <w:rStyle w:val="StyleUnderline"/>
          <w:highlight w:val="yellow"/>
        </w:rPr>
        <w:t>possible</w:t>
      </w:r>
      <w:r w:rsidRPr="00D74346">
        <w:rPr>
          <w:rStyle w:val="StyleUnderline"/>
        </w:rPr>
        <w:t>.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042742">
        <w:rPr>
          <w:rStyle w:val="StyleUnderline"/>
          <w:highlight w:val="yellow"/>
        </w:rPr>
        <w:t>The idea of</w:t>
      </w:r>
      <w:r w:rsidRPr="00D74346">
        <w:rPr>
          <w:rStyle w:val="StyleUnderline"/>
        </w:rPr>
        <w:t xml:space="preserve"> </w:t>
      </w:r>
      <w:r w:rsidRPr="00042742">
        <w:rPr>
          <w:rStyle w:val="StyleUnderline"/>
          <w:highlight w:val="yellow"/>
        </w:rPr>
        <w:t>space col</w:t>
      </w:r>
      <w:r w:rsidRPr="00D74346">
        <w:rPr>
          <w:rStyle w:val="StyleUnderline"/>
        </w:rPr>
        <w:t xml:space="preserve">onization </w:t>
      </w:r>
      <w:r w:rsidRPr="00042742">
        <w:rPr>
          <w:rStyle w:val="StyleUnderline"/>
          <w:highlight w:val="yellow"/>
        </w:rPr>
        <w:t xml:space="preserve">as </w:t>
      </w:r>
      <w:r w:rsidRPr="00EE066B">
        <w:rPr>
          <w:rStyle w:val="StyleUnderline"/>
        </w:rPr>
        <w:t xml:space="preserve">a cool, fun, </w:t>
      </w:r>
      <w:r w:rsidRPr="00042742">
        <w:rPr>
          <w:rStyle w:val="StyleUnderline"/>
          <w:highlight w:val="yellow"/>
        </w:rPr>
        <w:t>exciting</w:t>
      </w:r>
      <w:r w:rsidRPr="00D74346">
        <w:rPr>
          <w:rStyle w:val="StyleUnderline"/>
        </w:rPr>
        <w:t xml:space="preserve">, sci-fi thing </w:t>
      </w:r>
      <w:r w:rsidRPr="00EE066B">
        <w:rPr>
          <w:rStyle w:val="StyleUnderline"/>
          <w:highlight w:val="yellow"/>
        </w:rPr>
        <w:t xml:space="preserve">inhibits </w:t>
      </w:r>
      <w:r w:rsidRPr="00042742">
        <w:rPr>
          <w:rStyle w:val="StyleUnderline"/>
          <w:highlight w:val="yellow"/>
        </w:rPr>
        <w:t>our ability to thin</w:t>
      </w:r>
      <w:r w:rsidRPr="00D74346">
        <w:rPr>
          <w:rStyle w:val="StyleUnderline"/>
        </w:rPr>
        <w:t xml:space="preserve">k critically </w:t>
      </w:r>
      <w:r w:rsidRPr="00042742">
        <w:rPr>
          <w:rStyle w:val="StyleUnderline"/>
          <w:highlight w:val="yellow"/>
        </w:rPr>
        <w:t>about</w:t>
      </w:r>
      <w:r w:rsidRPr="00D74346">
        <w:rPr>
          <w:rStyle w:val="StyleUnderline"/>
        </w:rPr>
        <w:t xml:space="preserve"> </w:t>
      </w:r>
      <w:r w:rsidRPr="00042742">
        <w:rPr>
          <w:rStyle w:val="StyleUnderline"/>
          <w:highlight w:val="yellow"/>
        </w:rPr>
        <w:t>what it would</w:t>
      </w:r>
      <w:r w:rsidRPr="00D74346">
        <w:rPr>
          <w:rStyle w:val="StyleUnderline"/>
        </w:rPr>
        <w:t xml:space="preserve"> </w:t>
      </w:r>
      <w:proofErr w:type="gramStart"/>
      <w:r w:rsidRPr="00D74346">
        <w:rPr>
          <w:rStyle w:val="StyleUnderline"/>
        </w:rPr>
        <w:t xml:space="preserve">actually </w:t>
      </w:r>
      <w:r w:rsidRPr="00042742">
        <w:rPr>
          <w:rStyle w:val="StyleUnderline"/>
          <w:highlight w:val="yellow"/>
        </w:rPr>
        <w:t>mean</w:t>
      </w:r>
      <w:proofErr w:type="gramEnd"/>
      <w:r w:rsidRPr="00042742">
        <w:rPr>
          <w:rStyle w:val="StyleUnderline"/>
          <w:highlight w:val="yellow"/>
        </w:rPr>
        <w:t xml:space="preserve"> to let</w:t>
      </w:r>
      <w:r w:rsidRPr="00D74346">
        <w:rPr>
          <w:rStyle w:val="StyleUnderline"/>
        </w:rPr>
        <w:t xml:space="preserve"> a bunch of tech </w:t>
      </w:r>
      <w:r w:rsidRPr="00042742">
        <w:rPr>
          <w:rStyle w:val="StyleUnderline"/>
          <w:highlight w:val="yellow"/>
        </w:rPr>
        <w:t xml:space="preserve">CEOs </w:t>
      </w:r>
      <w:r w:rsidRPr="00042742">
        <w:rPr>
          <w:rStyle w:val="StyleUnderline"/>
        </w:rPr>
        <w:t xml:space="preserve">unilaterally </w:t>
      </w:r>
      <w:r w:rsidRPr="00042742">
        <w:rPr>
          <w:rStyle w:val="StyleUnderline"/>
          <w:highlight w:val="yellow"/>
        </w:rPr>
        <w:t>colonize the solar system</w:t>
      </w:r>
      <w:r w:rsidRPr="00042742">
        <w:rPr>
          <w:sz w:val="16"/>
          <w:highlight w:val="yellow"/>
        </w:rPr>
        <w:t>.</w:t>
      </w:r>
      <w:r w:rsidRPr="00D74346">
        <w:rPr>
          <w:sz w:val="16"/>
        </w:rPr>
        <w:t xml:space="preserve"> </w:t>
      </w:r>
      <w:r w:rsidRPr="00D74346">
        <w:rPr>
          <w:rStyle w:val="StyleUnderline"/>
        </w:rPr>
        <w:t>There are precedents for the political aftereffects of space colonizati</w:t>
      </w:r>
      <w:r w:rsidRPr="00EE066B">
        <w:rPr>
          <w:rStyle w:val="StyleUnderline"/>
        </w:rPr>
        <w:t>on: we have seen situations where a controlling institution tries to stifle communication on their</w:t>
      </w:r>
      <w:r w:rsidRPr="00D74346">
        <w:rPr>
          <w:rStyle w:val="StyleUnderline"/>
        </w:rPr>
        <w:t xml:space="preserve"> property to prevent protest; we have seen how </w:t>
      </w:r>
      <w:r w:rsidRPr="00042742">
        <w:rPr>
          <w:rStyle w:val="StyleUnderline"/>
          <w:highlight w:val="yellow"/>
        </w:rPr>
        <w:t xml:space="preserve">workers </w:t>
      </w:r>
      <w:r w:rsidRPr="00042742">
        <w:rPr>
          <w:rStyle w:val="StyleUnderline"/>
        </w:rPr>
        <w:t xml:space="preserve">are </w:t>
      </w:r>
      <w:r w:rsidRPr="00042742">
        <w:rPr>
          <w:rStyle w:val="StyleUnderline"/>
          <w:highlight w:val="yellow"/>
        </w:rPr>
        <w:t>exploited</w:t>
      </w:r>
      <w:r w:rsidRPr="00D74346">
        <w:rPr>
          <w:rStyle w:val="StyleUnderline"/>
        </w:rPr>
        <w:t xml:space="preserve"> in cordoned spaces where their employers think no one is paying attention; we have seen how </w:t>
      </w:r>
      <w:r w:rsidRPr="00042742">
        <w:rPr>
          <w:rStyle w:val="StyleUnderline"/>
          <w:highlight w:val="yellow"/>
        </w:rPr>
        <w:t>corporations entrap workers in hostile environments</w:t>
      </w:r>
      <w:r w:rsidRPr="00D74346">
        <w:rPr>
          <w:rStyle w:val="StyleUnderline"/>
        </w:rPr>
        <w:t xml:space="preserve"> by giving them housing and food, and using that as a wedge to prevent dissent; and we have seen how </w:t>
      </w:r>
      <w:r w:rsidRPr="00042742">
        <w:rPr>
          <w:rStyle w:val="StyleUnderline"/>
          <w:highlight w:val="yellow"/>
        </w:rPr>
        <w:t xml:space="preserve">corporations harvest the labor of the poor </w:t>
      </w:r>
      <w:r w:rsidRPr="00EE066B">
        <w:rPr>
          <w:rStyle w:val="StyleUnderline"/>
        </w:rPr>
        <w:t>and vulnerable</w:t>
      </w:r>
      <w:r w:rsidRPr="00D74346">
        <w:rPr>
          <w:rStyle w:val="StyleUnderline"/>
        </w:rPr>
        <w:t xml:space="preserve"> in order to avoid paying first-world wages to people who expect benefits</w:t>
      </w:r>
      <w:r w:rsidRPr="00042742">
        <w:rPr>
          <w:sz w:val="16"/>
          <w:highlight w:val="yellow"/>
        </w:rPr>
        <w:t xml:space="preserve">. </w:t>
      </w:r>
      <w:proofErr w:type="gramStart"/>
      <w:r w:rsidRPr="00042742">
        <w:rPr>
          <w:rStyle w:val="Emphasis"/>
          <w:highlight w:val="yellow"/>
        </w:rPr>
        <w:t>All of</w:t>
      </w:r>
      <w:proofErr w:type="gramEnd"/>
      <w:r w:rsidRPr="00042742">
        <w:rPr>
          <w:rStyle w:val="Emphasis"/>
          <w:highlight w:val="yellow"/>
        </w:rPr>
        <w:t xml:space="preserve"> these scenarios seem likely </w:t>
      </w:r>
      <w:r w:rsidRPr="00EE066B">
        <w:rPr>
          <w:rStyle w:val="Emphasis"/>
        </w:rPr>
        <w:t xml:space="preserve">to play out in our </w:t>
      </w:r>
      <w:r w:rsidRPr="00042742">
        <w:rPr>
          <w:rStyle w:val="Emphasis"/>
          <w:highlight w:val="yellow"/>
        </w:rPr>
        <w:t xml:space="preserve">future if we don't fight back against </w:t>
      </w:r>
      <w:r w:rsidRPr="00EE066B">
        <w:rPr>
          <w:rStyle w:val="Emphasis"/>
        </w:rPr>
        <w:t xml:space="preserve">the </w:t>
      </w:r>
      <w:r w:rsidRPr="00042742">
        <w:rPr>
          <w:rStyle w:val="Emphasis"/>
          <w:highlight w:val="yellow"/>
        </w:rPr>
        <w:t>space imperialists.</w:t>
      </w:r>
      <w:r w:rsidRPr="00D74346">
        <w:rPr>
          <w:rStyle w:val="Emphasis"/>
        </w:rPr>
        <w:t xml:space="preserve"> If you thought capitalism on Earth was horrific, wait till you see what it looks like in a vacuum</w:t>
      </w:r>
    </w:p>
    <w:p w14:paraId="01132AE6" w14:textId="77777777" w:rsidR="000C18B8" w:rsidRPr="00073FF2" w:rsidRDefault="000C18B8" w:rsidP="000C18B8">
      <w:pPr>
        <w:pStyle w:val="Heading4"/>
        <w:rPr>
          <w:rFonts w:cs="Calibri"/>
        </w:rPr>
      </w:pPr>
      <w:r>
        <w:rPr>
          <w:rFonts w:cs="Calibri"/>
        </w:rPr>
        <w:t xml:space="preserve">4. </w:t>
      </w:r>
      <w:r w:rsidRPr="00073FF2">
        <w:rPr>
          <w:rFonts w:cs="Calibri"/>
        </w:rPr>
        <w:t xml:space="preserve">Benefits of private space are delusions based on sci fi </w:t>
      </w:r>
    </w:p>
    <w:p w14:paraId="5761792B" w14:textId="77777777" w:rsidR="000C18B8" w:rsidRPr="00073FF2" w:rsidRDefault="000C18B8" w:rsidP="000C18B8">
      <w:pPr>
        <w:rPr>
          <w:rStyle w:val="Style13ptBold"/>
        </w:rPr>
      </w:pPr>
      <w:r w:rsidRPr="00073FF2">
        <w:rPr>
          <w:rStyle w:val="Style13ptBold"/>
        </w:rPr>
        <w:t>Marx 19</w:t>
      </w:r>
    </w:p>
    <w:p w14:paraId="517248A1" w14:textId="77777777" w:rsidR="000C18B8" w:rsidRPr="00073FF2" w:rsidRDefault="000C18B8" w:rsidP="000C18B8">
      <w:pPr>
        <w:rPr>
          <w:sz w:val="16"/>
        </w:rPr>
      </w:pPr>
      <w:r w:rsidRPr="00073FF2">
        <w:rPr>
          <w:sz w:val="16"/>
        </w:rPr>
        <w:t xml:space="preserve">(Paris Marx is a freelance writer, host of left-wing tech podcast Tech Won't Save Us, and editor of Radical Urbanist. </w:t>
      </w:r>
      <w:hyperlink r:id="rId16" w:history="1">
        <w:r w:rsidRPr="00073FF2">
          <w:rPr>
            <w:sz w:val="16"/>
          </w:rPr>
          <w:t>https://www.jacobinmag.com/2019/12/jeff-bezos-the-expanse-space-fantasy-sci-fi-syfy</w:t>
        </w:r>
      </w:hyperlink>
      <w:r w:rsidRPr="00073FF2">
        <w:rPr>
          <w:sz w:val="16"/>
        </w:rPr>
        <w:t>, 12-14)</w:t>
      </w:r>
    </w:p>
    <w:p w14:paraId="28591DE9" w14:textId="77777777" w:rsidR="000C18B8" w:rsidRDefault="000C18B8" w:rsidP="000C18B8">
      <w:pPr>
        <w:rPr>
          <w:rStyle w:val="StyleUnderline"/>
        </w:rPr>
      </w:pPr>
      <w:r w:rsidRPr="00F82456">
        <w:rPr>
          <w:rStyle w:val="StyleUnderline"/>
        </w:rPr>
        <w:t>Imagine</w:t>
      </w:r>
      <w:r w:rsidRPr="00073FF2">
        <w:rPr>
          <w:sz w:val="16"/>
        </w:rPr>
        <w:t xml:space="preserve">, for a moment, that </w:t>
      </w:r>
      <w:r w:rsidRPr="00F82456">
        <w:rPr>
          <w:rStyle w:val="StyleUnderline"/>
        </w:rPr>
        <w:t xml:space="preserve">you’re a </w:t>
      </w:r>
      <w:r w:rsidRPr="00F82456">
        <w:rPr>
          <w:rStyle w:val="StyleUnderline"/>
          <w:highlight w:val="green"/>
        </w:rPr>
        <w:t>billionaire who’s read sci</w:t>
      </w:r>
      <w:r w:rsidRPr="00073FF2">
        <w:rPr>
          <w:rStyle w:val="StyleUnderline"/>
        </w:rPr>
        <w:t xml:space="preserve">ence </w:t>
      </w:r>
      <w:r w:rsidRPr="00F82456">
        <w:rPr>
          <w:rStyle w:val="StyleUnderline"/>
          <w:highlight w:val="green"/>
        </w:rPr>
        <w:t>fi</w:t>
      </w:r>
      <w:r w:rsidRPr="00073FF2">
        <w:rPr>
          <w:rStyle w:val="StyleUnderline"/>
        </w:rPr>
        <w:t xml:space="preserve">ction your </w:t>
      </w:r>
      <w:r w:rsidRPr="00F82456">
        <w:rPr>
          <w:rStyle w:val="StyleUnderline"/>
          <w:highlight w:val="green"/>
        </w:rPr>
        <w:t>whole life</w:t>
      </w:r>
      <w:r w:rsidRPr="00073FF2">
        <w:rPr>
          <w:rStyle w:val="StyleUnderline"/>
        </w:rPr>
        <w:t xml:space="preserve">. Your </w:t>
      </w:r>
      <w:r w:rsidRPr="00F82456">
        <w:rPr>
          <w:rStyle w:val="StyleUnderline"/>
          <w:highlight w:val="green"/>
        </w:rPr>
        <w:t>mind</w:t>
      </w:r>
      <w:r w:rsidRPr="00F82456">
        <w:rPr>
          <w:sz w:val="16"/>
          <w:highlight w:val="green"/>
        </w:rPr>
        <w:t xml:space="preserve">, </w:t>
      </w:r>
      <w:r w:rsidRPr="00F82456">
        <w:rPr>
          <w:highlight w:val="green"/>
        </w:rPr>
        <w:t>deluded by</w:t>
      </w:r>
      <w:r w:rsidRPr="00073FF2">
        <w:t xml:space="preserve"> your </w:t>
      </w:r>
      <w:r w:rsidRPr="00F82456">
        <w:rPr>
          <w:highlight w:val="green"/>
        </w:rPr>
        <w:t>immense wealth</w:t>
      </w:r>
      <w:r w:rsidRPr="00F82456">
        <w:rPr>
          <w:sz w:val="16"/>
          <w:highlight w:val="green"/>
        </w:rPr>
        <w:t xml:space="preserve">, </w:t>
      </w:r>
      <w:r w:rsidRPr="00F82456">
        <w:rPr>
          <w:rStyle w:val="StyleUnderline"/>
          <w:highlight w:val="green"/>
        </w:rPr>
        <w:t>thinks</w:t>
      </w:r>
      <w:r w:rsidRPr="00073FF2">
        <w:rPr>
          <w:rStyle w:val="StyleUnderline"/>
        </w:rPr>
        <w:t xml:space="preserve"> that </w:t>
      </w:r>
      <w:r w:rsidRPr="00F82456">
        <w:rPr>
          <w:rStyle w:val="StyleUnderline"/>
          <w:highlight w:val="green"/>
        </w:rPr>
        <w:t>the only way to “deploy</w:t>
      </w:r>
      <w:r w:rsidRPr="00073FF2">
        <w:rPr>
          <w:rStyle w:val="StyleUnderline"/>
        </w:rPr>
        <w:t xml:space="preserve"> </w:t>
      </w:r>
      <w:r w:rsidRPr="00F82456">
        <w:rPr>
          <w:rStyle w:val="StyleUnderline"/>
          <w:highlight w:val="green"/>
        </w:rPr>
        <w:t>this</w:t>
      </w:r>
      <w:r w:rsidRPr="00073FF2">
        <w:rPr>
          <w:rStyle w:val="StyleUnderline"/>
        </w:rPr>
        <w:t xml:space="preserve"> much financial </w:t>
      </w:r>
      <w:r w:rsidRPr="00F82456">
        <w:rPr>
          <w:rStyle w:val="StyleUnderline"/>
          <w:highlight w:val="green"/>
        </w:rPr>
        <w:t>resource” is</w:t>
      </w:r>
      <w:r w:rsidRPr="00073FF2">
        <w:rPr>
          <w:rStyle w:val="StyleUnderline"/>
        </w:rPr>
        <w:t xml:space="preserve"> to invest in </w:t>
      </w:r>
      <w:r w:rsidRPr="00F82456">
        <w:rPr>
          <w:rStyle w:val="StyleUnderline"/>
          <w:highlight w:val="green"/>
        </w:rPr>
        <w:t xml:space="preserve">space </w:t>
      </w:r>
      <w:r w:rsidRPr="00F82456">
        <w:rPr>
          <w:highlight w:val="green"/>
        </w:rPr>
        <w:t>instead of paying taxes</w:t>
      </w:r>
      <w:r w:rsidRPr="00F82456">
        <w:rPr>
          <w:sz w:val="16"/>
          <w:highlight w:val="green"/>
        </w:rPr>
        <w:t xml:space="preserve"> </w:t>
      </w:r>
      <w:r w:rsidRPr="00F82456">
        <w:rPr>
          <w:rStyle w:val="StyleUnderline"/>
          <w:highlight w:val="green"/>
        </w:rPr>
        <w:t>so we can collectively solve the problems on Earth</w:t>
      </w:r>
      <w:r w:rsidRPr="00073FF2">
        <w:rPr>
          <w:sz w:val="16"/>
        </w:rPr>
        <w:t xml:space="preserve">. When a fictional television show about space colonization is canceled in its third season, you swoop in to save the day because not only do you fund a space company, but you also own a massive streaming platform — and it needs content. After chatting with some of the cast, you email your team asking to announce the show’s renewal, and — ten minutes after they reply — you take the stage and are lauded by sci-fi fans across the internet for saving the day. This is exactly what happened when The Expanse was canceled by Syfy and quickly scooped up by Amazon Prime Video for a fourth season after a personal intervention by CEO Jeff Bezos. </w:t>
      </w:r>
      <w:r w:rsidRPr="00073FF2">
        <w:rPr>
          <w:rStyle w:val="StyleUnderline"/>
        </w:rPr>
        <w:t xml:space="preserve">It’s hard to imagine having so much money that you could both </w:t>
      </w:r>
      <w:r w:rsidRPr="00F82456">
        <w:rPr>
          <w:rStyle w:val="StyleUnderline"/>
          <w:highlight w:val="green"/>
        </w:rPr>
        <w:t>fund a space race and the media that could inspire it all at the same time, but that’s</w:t>
      </w:r>
      <w:r w:rsidRPr="00073FF2">
        <w:rPr>
          <w:rStyle w:val="StyleUnderline"/>
        </w:rPr>
        <w:t xml:space="preserve"> </w:t>
      </w:r>
      <w:r w:rsidRPr="00073FF2">
        <w:t xml:space="preserve">exactly </w:t>
      </w:r>
      <w:r w:rsidRPr="00F82456">
        <w:rPr>
          <w:highlight w:val="green"/>
        </w:rPr>
        <w:t xml:space="preserve">what </w:t>
      </w:r>
      <w:r w:rsidRPr="00F82456">
        <w:t>he’s doing</w:t>
      </w:r>
      <w:r w:rsidRPr="00073FF2">
        <w:rPr>
          <w:rStyle w:val="StyleUnderline"/>
        </w:rPr>
        <w:t>.</w:t>
      </w:r>
      <w:r w:rsidRPr="00073FF2">
        <w:rPr>
          <w:sz w:val="16"/>
        </w:rPr>
        <w:t xml:space="preserve"> Earlier this year, </w:t>
      </w:r>
      <w:r w:rsidRPr="00F82456">
        <w:rPr>
          <w:rStyle w:val="StyleUnderline"/>
          <w:highlight w:val="green"/>
        </w:rPr>
        <w:t>Bezos put forward</w:t>
      </w:r>
      <w:r w:rsidRPr="00073FF2">
        <w:rPr>
          <w:rStyle w:val="StyleUnderline"/>
        </w:rPr>
        <w:t xml:space="preserve"> his vision for space colonization, which involved growing the human population to over a trillion people living in colonies orbiting Earth. Bezos asserted population expansion would allow a flourishing of the arts, with the creation of “a thousand </w:t>
      </w:r>
      <w:proofErr w:type="spellStart"/>
      <w:r w:rsidRPr="00073FF2">
        <w:rPr>
          <w:rStyle w:val="StyleUnderline"/>
        </w:rPr>
        <w:t>Mozarts</w:t>
      </w:r>
      <w:proofErr w:type="spellEnd"/>
      <w:r w:rsidRPr="00073FF2">
        <w:rPr>
          <w:rStyle w:val="StyleUnderline"/>
        </w:rPr>
        <w:t xml:space="preserve"> and a thousand </w:t>
      </w:r>
      <w:proofErr w:type="spellStart"/>
      <w:r w:rsidRPr="00073FF2">
        <w:rPr>
          <w:rStyle w:val="StyleUnderline"/>
        </w:rPr>
        <w:t>Einsteins</w:t>
      </w:r>
      <w:proofErr w:type="spellEnd"/>
      <w:r w:rsidRPr="00073FF2">
        <w:rPr>
          <w:rStyle w:val="StyleUnderline"/>
        </w:rPr>
        <w:t>,” and would help us avoid “stasis and rationing” on Earth for an economy of “growth and dynamism” in space</w:t>
      </w:r>
      <w:r w:rsidRPr="00073FF2">
        <w:rPr>
          <w:sz w:val="16"/>
        </w:rPr>
        <w:t xml:space="preserve">. </w:t>
      </w:r>
      <w:r w:rsidRPr="00073FF2">
        <w:rPr>
          <w:rStyle w:val="StyleUnderline"/>
        </w:rPr>
        <w:t xml:space="preserve">But Bezos’s vision </w:t>
      </w:r>
      <w:r w:rsidRPr="00F82456">
        <w:rPr>
          <w:rStyle w:val="StyleUnderline"/>
          <w:highlight w:val="green"/>
        </w:rPr>
        <w:t xml:space="preserve">completely ignores what the lives of the working class would look </w:t>
      </w:r>
      <w:r w:rsidRPr="00F82456">
        <w:rPr>
          <w:rStyle w:val="StyleUnderline"/>
          <w:highlight w:val="green"/>
        </w:rPr>
        <w:lastRenderedPageBreak/>
        <w:t>like in such a future</w:t>
      </w:r>
      <w:r w:rsidRPr="00073FF2">
        <w:rPr>
          <w:rStyle w:val="StyleUnderline"/>
        </w:rPr>
        <w:t>.</w:t>
      </w:r>
      <w:r w:rsidRPr="00073FF2">
        <w:rPr>
          <w:sz w:val="16"/>
        </w:rPr>
        <w:t xml:space="preserve"> And he’s not the only billionaire making that mistake. SpaceX CEO Elon Musk also believes humanity must become a “multiplanetary species” by establishing a colony on Mars that will grow into a city of over a million within a few decades. By his telling, it would be governed by a direct democracy with all laws requiring 60 percent support to be enacted, but only 40 percent support to be repealed — a libertarian’s space fantasy. </w:t>
      </w:r>
      <w:r w:rsidRPr="00073FF2">
        <w:rPr>
          <w:rStyle w:val="StyleUnderline"/>
        </w:rPr>
        <w:t xml:space="preserve">Bezos’s and Musk’s </w:t>
      </w:r>
      <w:r w:rsidRPr="00F82456">
        <w:rPr>
          <w:rStyle w:val="StyleUnderline"/>
          <w:highlight w:val="green"/>
        </w:rPr>
        <w:t xml:space="preserve">visions of life in space are afflicted by a misguided belief that humanity will have </w:t>
      </w:r>
      <w:r w:rsidRPr="00F82456">
        <w:rPr>
          <w:highlight w:val="green"/>
        </w:rPr>
        <w:t>solved its social conflicts before taking to the stars</w:t>
      </w:r>
      <w:r w:rsidRPr="00F82456">
        <w:rPr>
          <w:sz w:val="16"/>
          <w:highlight w:val="green"/>
        </w:rPr>
        <w:t>.</w:t>
      </w:r>
      <w:r w:rsidRPr="00073FF2">
        <w:rPr>
          <w:sz w:val="16"/>
        </w:rPr>
        <w:t xml:space="preserve"> </w:t>
      </w:r>
      <w:r w:rsidRPr="00073FF2">
        <w:rPr>
          <w:rStyle w:val="StyleUnderline"/>
        </w:rPr>
        <w:t>It’s a view that may have come from the social relations in Star Trek</w:t>
      </w:r>
      <w:r w:rsidRPr="00073FF2">
        <w:rPr>
          <w:sz w:val="16"/>
        </w:rPr>
        <w:t xml:space="preserve"> — another show that Bezos loves — </w:t>
      </w:r>
      <w:r w:rsidRPr="00073FF2">
        <w:rPr>
          <w:rStyle w:val="StyleUnderline"/>
        </w:rPr>
        <w:t>but that franchise’s fictional world is one of postcapitalist abundance, not rampant capitalism.</w:t>
      </w:r>
    </w:p>
    <w:p w14:paraId="7DDD29D0" w14:textId="77777777" w:rsidR="000C18B8" w:rsidRPr="00907651" w:rsidRDefault="000C18B8" w:rsidP="000C18B8">
      <w:pPr>
        <w:pStyle w:val="Heading4"/>
        <w:numPr>
          <w:ilvl w:val="0"/>
          <w:numId w:val="17"/>
        </w:numPr>
        <w:rPr>
          <w:rFonts w:cs="Calibri"/>
        </w:rPr>
      </w:pPr>
      <w:r w:rsidRPr="00907651">
        <w:rPr>
          <w:rFonts w:cs="Calibri"/>
        </w:rPr>
        <w:t>Their</w:t>
      </w:r>
      <w:r>
        <w:rPr>
          <w:rFonts w:cs="Calibri"/>
        </w:rPr>
        <w:t xml:space="preserve"> 1nc</w:t>
      </w:r>
      <w:r w:rsidRPr="00907651">
        <w:rPr>
          <w:rFonts w:cs="Calibri"/>
        </w:rPr>
        <w:t xml:space="preserve"> </w:t>
      </w:r>
      <w:r>
        <w:rPr>
          <w:rFonts w:cs="Calibri"/>
        </w:rPr>
        <w:t>DAs</w:t>
      </w:r>
      <w:r w:rsidRPr="00907651">
        <w:rPr>
          <w:rFonts w:cs="Calibri"/>
        </w:rPr>
        <w:t xml:space="preserve"> aren’t facts, they are sensationalized news reports designed to instill fear-basing policies on constructed threats </w:t>
      </w:r>
      <w:r>
        <w:rPr>
          <w:rFonts w:cs="Calibri"/>
        </w:rPr>
        <w:t>which creates</w:t>
      </w:r>
      <w:r w:rsidRPr="00907651">
        <w:rPr>
          <w:rFonts w:cs="Calibri"/>
        </w:rPr>
        <w:t xml:space="preserve"> </w:t>
      </w:r>
      <w:proofErr w:type="spellStart"/>
      <w:r w:rsidRPr="00907651">
        <w:rPr>
          <w:rFonts w:cs="Calibri"/>
        </w:rPr>
        <w:t>self fulfilling</w:t>
      </w:r>
      <w:proofErr w:type="spellEnd"/>
      <w:r w:rsidRPr="00907651">
        <w:rPr>
          <w:rFonts w:cs="Calibri"/>
        </w:rPr>
        <w:t xml:space="preserve"> prophec</w:t>
      </w:r>
      <w:r>
        <w:rPr>
          <w:rFonts w:cs="Calibri"/>
        </w:rPr>
        <w:t>ies</w:t>
      </w:r>
    </w:p>
    <w:p w14:paraId="289A1D48" w14:textId="77777777" w:rsidR="000C18B8" w:rsidRPr="00907651" w:rsidRDefault="000C18B8" w:rsidP="000C18B8">
      <w:pPr>
        <w:rPr>
          <w:rStyle w:val="Style13ptBold"/>
        </w:rPr>
      </w:pPr>
      <w:r w:rsidRPr="00907651">
        <w:rPr>
          <w:rStyle w:val="Style13ptBold"/>
        </w:rPr>
        <w:t>Walt, PhD, 15</w:t>
      </w:r>
    </w:p>
    <w:p w14:paraId="3B620B6E" w14:textId="77777777" w:rsidR="000C18B8" w:rsidRPr="00907651" w:rsidRDefault="000C18B8" w:rsidP="000C18B8">
      <w:pPr>
        <w:rPr>
          <w:sz w:val="16"/>
          <w:szCs w:val="16"/>
        </w:rPr>
      </w:pPr>
      <w:r w:rsidRPr="00907651">
        <w:rPr>
          <w:sz w:val="16"/>
          <w:szCs w:val="16"/>
        </w:rPr>
        <w:t xml:space="preserve">(Stephen M., </w:t>
      </w:r>
      <w:proofErr w:type="gramStart"/>
      <w:r w:rsidRPr="00907651">
        <w:rPr>
          <w:sz w:val="16"/>
          <w:szCs w:val="16"/>
        </w:rPr>
        <w:t>Robert</w:t>
      </w:r>
      <w:proofErr w:type="gramEnd"/>
      <w:r w:rsidRPr="00907651">
        <w:rPr>
          <w:sz w:val="16"/>
          <w:szCs w:val="16"/>
        </w:rPr>
        <w:t xml:space="preserve"> and Renée </w:t>
      </w:r>
      <w:proofErr w:type="spellStart"/>
      <w:r w:rsidRPr="00907651">
        <w:rPr>
          <w:sz w:val="16"/>
          <w:szCs w:val="16"/>
        </w:rPr>
        <w:t>Belfer</w:t>
      </w:r>
      <w:proofErr w:type="spellEnd"/>
      <w:r w:rsidRPr="00907651">
        <w:rPr>
          <w:sz w:val="16"/>
          <w:szCs w:val="16"/>
        </w:rPr>
        <w:t xml:space="preserve"> professor of international relations at Harvard University’s Kennedy School of Government, M.A. and Ph.D. in political science from UC Berkeley, “Chill Out, America”, Foreign Policy, http://foreignpolicy.com/2015/05/29/chill-out-america-fear-terror-threats/)</w:t>
      </w:r>
    </w:p>
    <w:p w14:paraId="7E78C503" w14:textId="6074CE5F" w:rsidR="003E45E5" w:rsidRPr="003E45E5" w:rsidRDefault="000C18B8" w:rsidP="00222A20">
      <w:r w:rsidRPr="00907651">
        <w:rPr>
          <w:sz w:val="16"/>
        </w:rPr>
        <w:t xml:space="preserve">These days, </w:t>
      </w:r>
      <w:r w:rsidRPr="008565E4">
        <w:rPr>
          <w:rStyle w:val="Emphasis"/>
          <w:highlight w:val="green"/>
        </w:rPr>
        <w:t>prominent experts and politicians seem determined to keep the American people in a perpetual state of trembling fear</w:t>
      </w:r>
      <w:r w:rsidRPr="008565E4">
        <w:rPr>
          <w:sz w:val="16"/>
          <w:highlight w:val="green"/>
        </w:rPr>
        <w:t>.</w:t>
      </w:r>
      <w:r w:rsidRPr="00907651">
        <w:rPr>
          <w:sz w:val="16"/>
        </w:rPr>
        <w:t xml:space="preserve"> Richard </w:t>
      </w:r>
      <w:proofErr w:type="spellStart"/>
      <w:r w:rsidRPr="00907651">
        <w:rPr>
          <w:rStyle w:val="StyleUnderline"/>
        </w:rPr>
        <w:t>Haass</w:t>
      </w:r>
      <w:proofErr w:type="spellEnd"/>
      <w:r w:rsidRPr="00907651">
        <w:rPr>
          <w:sz w:val="16"/>
        </w:rPr>
        <w:t xml:space="preserve"> of the Council on Foreign Relations </w:t>
      </w:r>
      <w:r w:rsidRPr="00907651">
        <w:rPr>
          <w:rStyle w:val="StyleUnderline"/>
        </w:rPr>
        <w:t>thinks</w:t>
      </w:r>
      <w:r w:rsidRPr="00907651">
        <w:rPr>
          <w:sz w:val="16"/>
        </w:rPr>
        <w:t xml:space="preserve"> “the question is not whether </w:t>
      </w:r>
      <w:r w:rsidRPr="00907651">
        <w:rPr>
          <w:rStyle w:val="StyleUnderline"/>
        </w:rPr>
        <w:t>the world will</w:t>
      </w:r>
      <w:r w:rsidRPr="00907651">
        <w:rPr>
          <w:sz w:val="16"/>
        </w:rPr>
        <w:t xml:space="preserve"> continue to </w:t>
      </w:r>
      <w:r w:rsidRPr="00907651">
        <w:rPr>
          <w:rStyle w:val="StyleUnderline"/>
        </w:rPr>
        <w:t>unravel</w:t>
      </w:r>
      <w:r w:rsidRPr="00907651">
        <w:rPr>
          <w:sz w:val="16"/>
        </w:rPr>
        <w:t xml:space="preserve"> but how fast and how far.” The former chairman of the Joint Chiefs of Staff, Martin </w:t>
      </w:r>
      <w:r w:rsidRPr="00907651">
        <w:rPr>
          <w:rStyle w:val="StyleUnderline"/>
        </w:rPr>
        <w:t>Dempsey</w:t>
      </w:r>
      <w:r w:rsidRPr="00907651">
        <w:rPr>
          <w:sz w:val="16"/>
        </w:rPr>
        <w:t xml:space="preserve">, </w:t>
      </w:r>
      <w:r w:rsidRPr="00907651">
        <w:rPr>
          <w:rStyle w:val="StyleUnderline"/>
        </w:rPr>
        <w:t>told Congress</w:t>
      </w:r>
      <w:r w:rsidRPr="00907651">
        <w:rPr>
          <w:sz w:val="16"/>
        </w:rPr>
        <w:t xml:space="preserve"> last year </w:t>
      </w:r>
      <w:r w:rsidRPr="00907651">
        <w:rPr>
          <w:rStyle w:val="StyleUnderline"/>
        </w:rPr>
        <w:t>that</w:t>
      </w:r>
      <w:r w:rsidRPr="00907651">
        <w:rPr>
          <w:sz w:val="16"/>
        </w:rPr>
        <w:t xml:space="preserve"> “[</w:t>
      </w:r>
      <w:r w:rsidRPr="00907651">
        <w:rPr>
          <w:rStyle w:val="StyleUnderline"/>
        </w:rPr>
        <w:t>the world is</w:t>
      </w:r>
      <w:r w:rsidRPr="00907651">
        <w:rPr>
          <w:sz w:val="16"/>
        </w:rPr>
        <w:t xml:space="preserve">] </w:t>
      </w:r>
      <w:r w:rsidRPr="00907651">
        <w:rPr>
          <w:rStyle w:val="StyleUnderline"/>
        </w:rPr>
        <w:t>more dangerous than it has ever been</w:t>
      </w:r>
      <w:r w:rsidRPr="00907651">
        <w:rPr>
          <w:sz w:val="16"/>
        </w:rPr>
        <w:t xml:space="preserve">.” (Someone really ought to tell the general about the Cold War, the Cuban Missile Crisis, and a little episode known as World War II.) Not to be outdone, former Secretary of State Henry </w:t>
      </w:r>
      <w:r w:rsidRPr="00907651">
        <w:rPr>
          <w:rStyle w:val="StyleUnderline"/>
        </w:rPr>
        <w:t>Kissinger believes the U</w:t>
      </w:r>
      <w:r w:rsidRPr="00907651">
        <w:rPr>
          <w:sz w:val="16"/>
        </w:rPr>
        <w:t xml:space="preserve">nited </w:t>
      </w:r>
      <w:r w:rsidRPr="00907651">
        <w:rPr>
          <w:rStyle w:val="StyleUnderline"/>
        </w:rPr>
        <w:t>S</w:t>
      </w:r>
      <w:r w:rsidRPr="00907651">
        <w:rPr>
          <w:sz w:val="16"/>
        </w:rPr>
        <w:t>tates “</w:t>
      </w:r>
      <w:r w:rsidRPr="00907651">
        <w:rPr>
          <w:rStyle w:val="StyleUnderline"/>
        </w:rPr>
        <w:t>has not faced</w:t>
      </w:r>
      <w:r w:rsidRPr="00907651">
        <w:rPr>
          <w:sz w:val="16"/>
        </w:rPr>
        <w:t xml:space="preserve"> a </w:t>
      </w:r>
      <w:r w:rsidRPr="00907651">
        <w:rPr>
          <w:rStyle w:val="StyleUnderline"/>
        </w:rPr>
        <w:t>more</w:t>
      </w:r>
      <w:r w:rsidRPr="00907651">
        <w:rPr>
          <w:sz w:val="16"/>
        </w:rPr>
        <w:t xml:space="preserve"> diverse and complex array of </w:t>
      </w:r>
      <w:r w:rsidRPr="00907651">
        <w:rPr>
          <w:rStyle w:val="StyleUnderline"/>
        </w:rPr>
        <w:t>crises since</w:t>
      </w:r>
      <w:r w:rsidRPr="00907651">
        <w:rPr>
          <w:sz w:val="16"/>
        </w:rPr>
        <w:t xml:space="preserve"> the end of </w:t>
      </w:r>
      <w:r w:rsidRPr="00907651">
        <w:rPr>
          <w:rStyle w:val="StyleUnderline"/>
        </w:rPr>
        <w:t>the Second World War</w:t>
      </w:r>
      <w:r w:rsidRPr="00907651">
        <w:rPr>
          <w:sz w:val="16"/>
        </w:rPr>
        <w:t xml:space="preserve">.” And then there’s </w:t>
      </w:r>
      <w:r w:rsidRPr="00907651">
        <w:rPr>
          <w:rStyle w:val="StyleUnderline"/>
        </w:rPr>
        <w:t>CNN and Fox News</w:t>
      </w:r>
      <w:r w:rsidRPr="00907651">
        <w:rPr>
          <w:sz w:val="16"/>
        </w:rPr>
        <w:t xml:space="preserve">, which </w:t>
      </w:r>
      <w:r w:rsidRPr="00907651">
        <w:rPr>
          <w:rStyle w:val="StyleUnderline"/>
        </w:rPr>
        <w:t xml:space="preserve">seem to think that most </w:t>
      </w:r>
      <w:r w:rsidRPr="008565E4">
        <w:rPr>
          <w:rStyle w:val="Emphasis"/>
          <w:highlight w:val="green"/>
        </w:rPr>
        <w:t>news stories should be a variation on Fear Factor.</w:t>
      </w:r>
      <w:r w:rsidRPr="008565E4">
        <w:rPr>
          <w:sz w:val="16"/>
          <w:highlight w:val="green"/>
        </w:rPr>
        <w:t xml:space="preserve"> </w:t>
      </w:r>
      <w:r w:rsidRPr="008565E4">
        <w:rPr>
          <w:rStyle w:val="Emphasis"/>
          <w:highlight w:val="green"/>
        </w:rPr>
        <w:t>One could multiply alarming forecasts such as these almost endlessly</w:t>
      </w:r>
      <w:r w:rsidRPr="00907651">
        <w:rPr>
          <w:sz w:val="16"/>
        </w:rPr>
        <w:t xml:space="preserve">. </w:t>
      </w:r>
      <w:r w:rsidRPr="00907651">
        <w:rPr>
          <w:rStyle w:val="StyleUnderline"/>
        </w:rPr>
        <w:t>As</w:t>
      </w:r>
      <w:r w:rsidRPr="00907651">
        <w:rPr>
          <w:sz w:val="16"/>
        </w:rPr>
        <w:t xml:space="preserve"> investigative journalist David </w:t>
      </w:r>
      <w:r w:rsidRPr="00907651">
        <w:rPr>
          <w:rStyle w:val="StyleUnderline"/>
        </w:rPr>
        <w:t>Sirota tweeted</w:t>
      </w:r>
      <w:r w:rsidRPr="00907651">
        <w:rPr>
          <w:sz w:val="16"/>
        </w:rPr>
        <w:t xml:space="preserve"> in response to a recent speech by New Jersey governor and erstwhile presidential aspirant Chris Christie, where FDR told Americans the “only thing we have to fear is fear itself,” </w:t>
      </w:r>
      <w:r w:rsidRPr="009B35B9">
        <w:rPr>
          <w:rStyle w:val="Emphasis"/>
          <w:highlight w:val="green"/>
        </w:rPr>
        <w:t>today’s politicians and pundits mostly tell us to “Be Afraid. Be Very Afraid</w:t>
      </w:r>
      <w:r w:rsidRPr="00907651">
        <w:rPr>
          <w:rStyle w:val="Emphasis"/>
        </w:rPr>
        <w:t>.”</w:t>
      </w:r>
      <w:r w:rsidRPr="00907651">
        <w:rPr>
          <w:sz w:val="16"/>
        </w:rPr>
        <w:t xml:space="preserve"> But </w:t>
      </w:r>
      <w:r w:rsidRPr="00907651">
        <w:rPr>
          <w:rStyle w:val="StyleUnderline"/>
        </w:rPr>
        <w:t xml:space="preserve">if you’re an </w:t>
      </w:r>
      <w:r w:rsidRPr="00907651">
        <w:rPr>
          <w:sz w:val="16"/>
        </w:rPr>
        <w:t>ordinary</w:t>
      </w:r>
      <w:r w:rsidRPr="00907651">
        <w:rPr>
          <w:rStyle w:val="StyleUnderline"/>
        </w:rPr>
        <w:t xml:space="preserve"> American citizen</w:t>
      </w:r>
      <w:r w:rsidRPr="00907651">
        <w:rPr>
          <w:sz w:val="16"/>
        </w:rPr>
        <w:t xml:space="preserve"> living here in the United States, </w:t>
      </w:r>
      <w:r w:rsidRPr="00907651">
        <w:rPr>
          <w:rStyle w:val="StyleUnderline"/>
        </w:rPr>
        <w:t>how much should you worry about foreign dangers?</w:t>
      </w:r>
      <w:r w:rsidRPr="00907651">
        <w:rPr>
          <w:sz w:val="16"/>
        </w:rPr>
        <w:t xml:space="preserve"> Surely, </w:t>
      </w:r>
      <w:r w:rsidRPr="00907651">
        <w:rPr>
          <w:rStyle w:val="StyleUnderline"/>
        </w:rPr>
        <w:t>people in</w:t>
      </w:r>
      <w:r w:rsidRPr="00907651">
        <w:rPr>
          <w:sz w:val="16"/>
        </w:rPr>
        <w:t xml:space="preserve"> contemporary Syria, South Sudan, Gaza, Libya, eastern Ukraine, and any number of </w:t>
      </w:r>
      <w:r w:rsidRPr="00907651">
        <w:rPr>
          <w:rStyle w:val="StyleUnderline"/>
        </w:rPr>
        <w:t>other places face obvious and disturbing dangers</w:t>
      </w:r>
      <w:r w:rsidRPr="00907651">
        <w:rPr>
          <w:sz w:val="16"/>
        </w:rPr>
        <w:t xml:space="preserve">, as the media reminds us daily. </w:t>
      </w:r>
      <w:r w:rsidRPr="00907651">
        <w:rPr>
          <w:rStyle w:val="Emphasis"/>
        </w:rPr>
        <w:t>But Americans? Not so much</w:t>
      </w:r>
      <w:r w:rsidRPr="00907651">
        <w:rPr>
          <w:sz w:val="16"/>
        </w:rPr>
        <w:t xml:space="preserve"> unless you have friends or family in a war </w:t>
      </w:r>
      <w:proofErr w:type="gramStart"/>
      <w:r w:rsidRPr="00907651">
        <w:rPr>
          <w:sz w:val="16"/>
        </w:rPr>
        <w:t>zone</w:t>
      </w:r>
      <w:proofErr w:type="gramEnd"/>
      <w:r w:rsidRPr="00907651">
        <w:rPr>
          <w:sz w:val="16"/>
        </w:rPr>
        <w:t xml:space="preserve"> or you’ve invested your entire retirement portfolio in Greek government bonds. Here in the United States, in fact</w:t>
      </w:r>
      <w:r w:rsidRPr="009B35B9">
        <w:rPr>
          <w:sz w:val="16"/>
          <w:highlight w:val="green"/>
        </w:rPr>
        <w:t xml:space="preserve">, </w:t>
      </w:r>
      <w:r w:rsidRPr="009B35B9">
        <w:rPr>
          <w:rStyle w:val="Emphasis"/>
          <w:highlight w:val="green"/>
        </w:rPr>
        <w:t>it’s hard to identify any looming or imminent external threat</w:t>
      </w:r>
      <w:r w:rsidRPr="00907651">
        <w:rPr>
          <w:rStyle w:val="Emphasis"/>
        </w:rPr>
        <w:t>s</w:t>
      </w:r>
      <w:r w:rsidRPr="00907651">
        <w:rPr>
          <w:sz w:val="16"/>
        </w:rPr>
        <w:t xml:space="preserve">, </w:t>
      </w:r>
      <w:r w:rsidRPr="00907651">
        <w:rPr>
          <w:rStyle w:val="StyleUnderline"/>
        </w:rPr>
        <w:t>and certainly none as dire as the dangers that other societies face or as serious as the challenges the U</w:t>
      </w:r>
      <w:r w:rsidRPr="00907651">
        <w:rPr>
          <w:sz w:val="16"/>
        </w:rPr>
        <w:t xml:space="preserve">nited </w:t>
      </w:r>
      <w:r w:rsidRPr="00907651">
        <w:rPr>
          <w:rStyle w:val="StyleUnderline"/>
        </w:rPr>
        <w:t>S</w:t>
      </w:r>
      <w:r w:rsidRPr="00907651">
        <w:rPr>
          <w:sz w:val="16"/>
        </w:rPr>
        <w:t xml:space="preserve">tates </w:t>
      </w:r>
      <w:r w:rsidRPr="00907651">
        <w:rPr>
          <w:rStyle w:val="StyleUnderline"/>
        </w:rPr>
        <w:t>has overcome in the past</w:t>
      </w:r>
      <w:r w:rsidRPr="00907651">
        <w:rPr>
          <w:sz w:val="16"/>
        </w:rPr>
        <w:t xml:space="preserve">. As I’ve noted before, </w:t>
      </w:r>
      <w:r w:rsidRPr="00907651">
        <w:rPr>
          <w:rStyle w:val="StyleUnderline"/>
        </w:rPr>
        <w:t>the U</w:t>
      </w:r>
      <w:r w:rsidRPr="00907651">
        <w:rPr>
          <w:sz w:val="16"/>
        </w:rPr>
        <w:t xml:space="preserve">nited </w:t>
      </w:r>
      <w:r w:rsidRPr="00907651">
        <w:rPr>
          <w:rStyle w:val="StyleUnderline"/>
        </w:rPr>
        <w:t>S</w:t>
      </w:r>
      <w:r w:rsidRPr="00907651">
        <w:rPr>
          <w:sz w:val="16"/>
        </w:rPr>
        <w:t xml:space="preserve">tates still </w:t>
      </w:r>
      <w:r w:rsidRPr="00907651">
        <w:rPr>
          <w:rStyle w:val="StyleUnderline"/>
        </w:rPr>
        <w:t>has the world’s largest and most diverse economy, the world’s most powerful conventional forces, and a robust nuclear deterrent</w:t>
      </w:r>
      <w:r w:rsidRPr="00907651">
        <w:rPr>
          <w:sz w:val="16"/>
        </w:rPr>
        <w:t xml:space="preserve">. It has no powerful enemies nearby, close allies in every corner of the world, and it is insulated from most foreign dangers by two enormous oceans. Despite the hype about the shrinking of geopolitical space and the emergence of a tightly connected “global village,” </w:t>
      </w:r>
      <w:r w:rsidRPr="009B35B9">
        <w:rPr>
          <w:rStyle w:val="Emphasis"/>
          <w:highlight w:val="green"/>
        </w:rPr>
        <w:t>distance and the “stopping power of water” still provide considerable security</w:t>
      </w:r>
      <w:r w:rsidRPr="00907651">
        <w:rPr>
          <w:sz w:val="16"/>
        </w:rPr>
        <w:t xml:space="preserve">, if not quite 100 percent protection. Look, </w:t>
      </w:r>
      <w:r w:rsidRPr="00907651">
        <w:rPr>
          <w:rStyle w:val="StyleUnderline"/>
        </w:rPr>
        <w:t xml:space="preserve">nobody is saying that there aren’t any problems lurking outside U.S. </w:t>
      </w:r>
      <w:proofErr w:type="gramStart"/>
      <w:r w:rsidRPr="00907651">
        <w:rPr>
          <w:rStyle w:val="StyleUnderline"/>
        </w:rPr>
        <w:t>borders, or</w:t>
      </w:r>
      <w:proofErr w:type="gramEnd"/>
      <w:r w:rsidRPr="00907651">
        <w:rPr>
          <w:rStyle w:val="StyleUnderline"/>
        </w:rPr>
        <w:t xml:space="preserve"> suggesting there aren’t some nasty characters in today’s world</w:t>
      </w:r>
      <w:r w:rsidRPr="00907651">
        <w:rPr>
          <w:sz w:val="16"/>
        </w:rPr>
        <w:t xml:space="preserve">. For starters, eight other countries have nuclear weapons, and we’re not on the best of terms with some of them. China’s growing power and long-term ambitions are an obvious concern, and the violent extremist movements that are convulsing countries in the Middle East and Africa are troubling on several levels. I’m even willing to concede that cybersecurity is worth some degree of vigilance, even if the danger is often overhyped. Problems such as these deserve attention, careful study, and sometimes vigorous and sustained action. But </w:t>
      </w:r>
      <w:r w:rsidRPr="00907651">
        <w:rPr>
          <w:rStyle w:val="StyleUnderline"/>
        </w:rPr>
        <w:t>when did the country</w:t>
      </w:r>
      <w:r w:rsidRPr="00907651">
        <w:rPr>
          <w:sz w:val="16"/>
        </w:rPr>
        <w:t xml:space="preserve"> that conquered North America, won World Wars I and II, and stared down Joseph Stalin and his successors </w:t>
      </w:r>
      <w:r w:rsidRPr="00907651">
        <w:rPr>
          <w:rStyle w:val="StyleUnderline"/>
        </w:rPr>
        <w:t>become so easily scared by spooks, ghosts, tin-pot dictators, and marginal radical movements</w:t>
      </w:r>
      <w:r w:rsidRPr="00907651">
        <w:rPr>
          <w:sz w:val="16"/>
        </w:rPr>
        <w:t xml:space="preserve"> like the Islamic State, whose total fighting force is smaller than two U.S. Army divisions and whose territory is mostly worthless desert? That’s not to say these problems are of no concern; </w:t>
      </w:r>
      <w:r w:rsidRPr="00907651">
        <w:rPr>
          <w:rStyle w:val="Emphasis"/>
        </w:rPr>
        <w:t>it’s to ask why we routinely see this year’s troubles as the Greatest Danger Ever</w:t>
      </w:r>
      <w:r w:rsidRPr="00907651">
        <w:rPr>
          <w:sz w:val="16"/>
        </w:rPr>
        <w:t xml:space="preserve">. </w:t>
      </w:r>
      <w:r w:rsidRPr="009B35B9">
        <w:rPr>
          <w:rStyle w:val="Emphasis"/>
          <w:highlight w:val="green"/>
        </w:rPr>
        <w:t>We exaggerate external danger</w:t>
      </w:r>
      <w:r w:rsidRPr="00907651">
        <w:rPr>
          <w:rStyle w:val="Emphasis"/>
        </w:rPr>
        <w:t>s</w:t>
      </w:r>
      <w:r w:rsidRPr="00907651">
        <w:rPr>
          <w:sz w:val="16"/>
        </w:rPr>
        <w:t xml:space="preserve"> in part </w:t>
      </w:r>
      <w:r w:rsidRPr="001F7559">
        <w:rPr>
          <w:rStyle w:val="StyleUnderline"/>
          <w:highlight w:val="green"/>
        </w:rPr>
        <w:t xml:space="preserve">because violent events are vivid and </w:t>
      </w:r>
      <w:r w:rsidRPr="001F7559">
        <w:rPr>
          <w:rStyle w:val="StyleUnderline"/>
          <w:highlight w:val="green"/>
        </w:rPr>
        <w:lastRenderedPageBreak/>
        <w:t>dramatic</w:t>
      </w:r>
      <w:r w:rsidRPr="00907651">
        <w:rPr>
          <w:rStyle w:val="StyleUnderline"/>
        </w:rPr>
        <w:t>, and they seem scary even when they are rare and</w:t>
      </w:r>
      <w:r w:rsidRPr="00907651">
        <w:rPr>
          <w:sz w:val="16"/>
        </w:rPr>
        <w:t xml:space="preserve"> when they are taking place tens of </w:t>
      </w:r>
      <w:r w:rsidRPr="00907651">
        <w:rPr>
          <w:rStyle w:val="StyleUnderline"/>
        </w:rPr>
        <w:t>thousands of miles away</w:t>
      </w:r>
      <w:r w:rsidRPr="00907651">
        <w:rPr>
          <w:sz w:val="16"/>
        </w:rPr>
        <w:t xml:space="preserve">. (The Islamic State understands this, by the way, which is why they use beheadings instead of something more “civilized” and discreet, such as a drone strike.) As Steven Pinker and Andrew Mack have noted, </w:t>
      </w:r>
      <w:r w:rsidRPr="00907651">
        <w:rPr>
          <w:rStyle w:val="StyleUnderline"/>
        </w:rPr>
        <w:t>global news coverage</w:t>
      </w:r>
      <w:r w:rsidRPr="00907651">
        <w:rPr>
          <w:sz w:val="16"/>
        </w:rPr>
        <w:t xml:space="preserve"> and the 24/7 news cycle </w:t>
      </w:r>
      <w:r w:rsidRPr="00907651">
        <w:rPr>
          <w:rStyle w:val="StyleUnderline"/>
        </w:rPr>
        <w:t>have led many people to conclude the world is becoming more violent and dangerous</w:t>
      </w:r>
      <w:r w:rsidRPr="00907651">
        <w:rPr>
          <w:sz w:val="16"/>
        </w:rPr>
        <w:t xml:space="preserve">, </w:t>
      </w:r>
      <w:r w:rsidRPr="00907651">
        <w:rPr>
          <w:rStyle w:val="StyleUnderline"/>
        </w:rPr>
        <w:t xml:space="preserve">when the actual </w:t>
      </w:r>
      <w:r w:rsidRPr="00907651">
        <w:rPr>
          <w:rStyle w:val="Emphasis"/>
        </w:rPr>
        <w:t>long-term trend</w:t>
      </w:r>
      <w:r w:rsidRPr="00907651">
        <w:rPr>
          <w:rStyle w:val="StyleUnderline"/>
        </w:rPr>
        <w:t xml:space="preserve"> has been going in the other direction</w:t>
      </w:r>
      <w:r w:rsidRPr="00907651">
        <w:rPr>
          <w:rStyle w:val="Emphasis"/>
        </w:rPr>
        <w:t xml:space="preserve">. </w:t>
      </w:r>
      <w:r w:rsidRPr="001F7559">
        <w:rPr>
          <w:rStyle w:val="Emphasis"/>
          <w:highlight w:val="green"/>
        </w:rPr>
        <w:t xml:space="preserve">Durable peace is a boring “non-event” </w:t>
      </w:r>
    </w:p>
    <w:p w14:paraId="6F7D22AB" w14:textId="77777777" w:rsidR="000D5089" w:rsidRPr="003E45E5" w:rsidRDefault="000D5089">
      <w:pPr>
        <w:pStyle w:val="Heading4"/>
      </w:pPr>
    </w:p>
    <w:sectPr w:rsidR="000D5089" w:rsidRPr="003E4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7C11A7"/>
    <w:multiLevelType w:val="hybridMultilevel"/>
    <w:tmpl w:val="1AC086E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E037C1"/>
    <w:multiLevelType w:val="hybridMultilevel"/>
    <w:tmpl w:val="1AC086E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35A84"/>
    <w:multiLevelType w:val="hybridMultilevel"/>
    <w:tmpl w:val="00FAE3D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CD13D1"/>
    <w:multiLevelType w:val="hybridMultilevel"/>
    <w:tmpl w:val="BE60F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DA72ED"/>
    <w:multiLevelType w:val="hybridMultilevel"/>
    <w:tmpl w:val="5476C8E6"/>
    <w:lvl w:ilvl="0" w:tplc="FE20D93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6"/>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0935"/>
    <w:rsid w:val="000029E3"/>
    <w:rsid w:val="000029E8"/>
    <w:rsid w:val="00004225"/>
    <w:rsid w:val="000066CA"/>
    <w:rsid w:val="00007264"/>
    <w:rsid w:val="000076A9"/>
    <w:rsid w:val="00014FAD"/>
    <w:rsid w:val="00015D2A"/>
    <w:rsid w:val="0002490B"/>
    <w:rsid w:val="00026465"/>
    <w:rsid w:val="00030204"/>
    <w:rsid w:val="000312A0"/>
    <w:rsid w:val="000326DD"/>
    <w:rsid w:val="0003396C"/>
    <w:rsid w:val="00035337"/>
    <w:rsid w:val="00042742"/>
    <w:rsid w:val="00052FB1"/>
    <w:rsid w:val="00054276"/>
    <w:rsid w:val="000547B1"/>
    <w:rsid w:val="0006091E"/>
    <w:rsid w:val="000638C1"/>
    <w:rsid w:val="00065FEE"/>
    <w:rsid w:val="00066E3C"/>
    <w:rsid w:val="00072718"/>
    <w:rsid w:val="0007381E"/>
    <w:rsid w:val="00076094"/>
    <w:rsid w:val="0008785F"/>
    <w:rsid w:val="00090049"/>
    <w:rsid w:val="00090CBE"/>
    <w:rsid w:val="00094DEC"/>
    <w:rsid w:val="000A2D8A"/>
    <w:rsid w:val="000C18B8"/>
    <w:rsid w:val="000D26A6"/>
    <w:rsid w:val="000D2B90"/>
    <w:rsid w:val="000D5089"/>
    <w:rsid w:val="000D6ED8"/>
    <w:rsid w:val="000D717B"/>
    <w:rsid w:val="00100B28"/>
    <w:rsid w:val="00117316"/>
    <w:rsid w:val="001209B4"/>
    <w:rsid w:val="001761FC"/>
    <w:rsid w:val="00176C46"/>
    <w:rsid w:val="00182655"/>
    <w:rsid w:val="001840F2"/>
    <w:rsid w:val="00185134"/>
    <w:rsid w:val="001856C6"/>
    <w:rsid w:val="00187E9C"/>
    <w:rsid w:val="0019170A"/>
    <w:rsid w:val="00191B5F"/>
    <w:rsid w:val="00192487"/>
    <w:rsid w:val="00193416"/>
    <w:rsid w:val="00195073"/>
    <w:rsid w:val="0019668D"/>
    <w:rsid w:val="001A25FD"/>
    <w:rsid w:val="001A4C69"/>
    <w:rsid w:val="001A5371"/>
    <w:rsid w:val="001A72C7"/>
    <w:rsid w:val="001B317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46F"/>
    <w:rsid w:val="00213B1E"/>
    <w:rsid w:val="00215284"/>
    <w:rsid w:val="002168F2"/>
    <w:rsid w:val="00222A20"/>
    <w:rsid w:val="0022589F"/>
    <w:rsid w:val="002343FE"/>
    <w:rsid w:val="00235F7B"/>
    <w:rsid w:val="00241E0E"/>
    <w:rsid w:val="002437E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71"/>
    <w:rsid w:val="003B1668"/>
    <w:rsid w:val="003C5F4C"/>
    <w:rsid w:val="003D5EA8"/>
    <w:rsid w:val="003D7B28"/>
    <w:rsid w:val="003E305E"/>
    <w:rsid w:val="003E34DB"/>
    <w:rsid w:val="003E45E5"/>
    <w:rsid w:val="003E5302"/>
    <w:rsid w:val="003E5BF1"/>
    <w:rsid w:val="003F2452"/>
    <w:rsid w:val="003F41EA"/>
    <w:rsid w:val="003F79EB"/>
    <w:rsid w:val="003F7DF0"/>
    <w:rsid w:val="004039AF"/>
    <w:rsid w:val="00407AFF"/>
    <w:rsid w:val="0041155D"/>
    <w:rsid w:val="004170BF"/>
    <w:rsid w:val="00420FFA"/>
    <w:rsid w:val="00422C22"/>
    <w:rsid w:val="004270E3"/>
    <w:rsid w:val="00430C0C"/>
    <w:rsid w:val="004348DC"/>
    <w:rsid w:val="00434921"/>
    <w:rsid w:val="00442018"/>
    <w:rsid w:val="00446567"/>
    <w:rsid w:val="00447B10"/>
    <w:rsid w:val="00452EE4"/>
    <w:rsid w:val="00452F0B"/>
    <w:rsid w:val="004536D6"/>
    <w:rsid w:val="00454453"/>
    <w:rsid w:val="00457224"/>
    <w:rsid w:val="0047482C"/>
    <w:rsid w:val="00475436"/>
    <w:rsid w:val="0048047E"/>
    <w:rsid w:val="00482AF9"/>
    <w:rsid w:val="00487844"/>
    <w:rsid w:val="00496BB2"/>
    <w:rsid w:val="00496FAE"/>
    <w:rsid w:val="004B37B4"/>
    <w:rsid w:val="004B51BC"/>
    <w:rsid w:val="004B72B4"/>
    <w:rsid w:val="004C0314"/>
    <w:rsid w:val="004C0D3D"/>
    <w:rsid w:val="004C213E"/>
    <w:rsid w:val="004C376C"/>
    <w:rsid w:val="004C657F"/>
    <w:rsid w:val="004D17D8"/>
    <w:rsid w:val="004D4656"/>
    <w:rsid w:val="004D52D8"/>
    <w:rsid w:val="004E355B"/>
    <w:rsid w:val="004F0269"/>
    <w:rsid w:val="004F1BB0"/>
    <w:rsid w:val="005028E5"/>
    <w:rsid w:val="00503735"/>
    <w:rsid w:val="00516A88"/>
    <w:rsid w:val="00520827"/>
    <w:rsid w:val="00522065"/>
    <w:rsid w:val="0052213E"/>
    <w:rsid w:val="005224F2"/>
    <w:rsid w:val="00533F1C"/>
    <w:rsid w:val="00536D8B"/>
    <w:rsid w:val="005379C3"/>
    <w:rsid w:val="0054518F"/>
    <w:rsid w:val="005519C2"/>
    <w:rsid w:val="005523E0"/>
    <w:rsid w:val="0055320F"/>
    <w:rsid w:val="0055699B"/>
    <w:rsid w:val="0056020A"/>
    <w:rsid w:val="00563D3D"/>
    <w:rsid w:val="005659AA"/>
    <w:rsid w:val="005676E8"/>
    <w:rsid w:val="00567982"/>
    <w:rsid w:val="00577C12"/>
    <w:rsid w:val="00580BFC"/>
    <w:rsid w:val="00581048"/>
    <w:rsid w:val="00581203"/>
    <w:rsid w:val="0058349C"/>
    <w:rsid w:val="00585FBE"/>
    <w:rsid w:val="005870E8"/>
    <w:rsid w:val="0058789C"/>
    <w:rsid w:val="005A4D4E"/>
    <w:rsid w:val="005A4E6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F9E"/>
    <w:rsid w:val="00674A78"/>
    <w:rsid w:val="00692E69"/>
    <w:rsid w:val="006948B6"/>
    <w:rsid w:val="00696A16"/>
    <w:rsid w:val="006A4840"/>
    <w:rsid w:val="006A52A0"/>
    <w:rsid w:val="006A7E1D"/>
    <w:rsid w:val="006C3A56"/>
    <w:rsid w:val="006C741D"/>
    <w:rsid w:val="006D13F4"/>
    <w:rsid w:val="006D6AED"/>
    <w:rsid w:val="006E6D0B"/>
    <w:rsid w:val="006F126E"/>
    <w:rsid w:val="006F32C9"/>
    <w:rsid w:val="006F3834"/>
    <w:rsid w:val="006F4E05"/>
    <w:rsid w:val="006F5693"/>
    <w:rsid w:val="006F5D4C"/>
    <w:rsid w:val="006F66E1"/>
    <w:rsid w:val="00717B01"/>
    <w:rsid w:val="007227D9"/>
    <w:rsid w:val="0072491F"/>
    <w:rsid w:val="00725598"/>
    <w:rsid w:val="0073462C"/>
    <w:rsid w:val="007374A1"/>
    <w:rsid w:val="00752712"/>
    <w:rsid w:val="00753A84"/>
    <w:rsid w:val="00754DB7"/>
    <w:rsid w:val="007557A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53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BF1"/>
    <w:rsid w:val="00973777"/>
    <w:rsid w:val="00976E78"/>
    <w:rsid w:val="009775C0"/>
    <w:rsid w:val="009777A2"/>
    <w:rsid w:val="00981F23"/>
    <w:rsid w:val="00987196"/>
    <w:rsid w:val="00990634"/>
    <w:rsid w:val="00991733"/>
    <w:rsid w:val="00992078"/>
    <w:rsid w:val="00992BE3"/>
    <w:rsid w:val="009A1467"/>
    <w:rsid w:val="009A6464"/>
    <w:rsid w:val="009B69F5"/>
    <w:rsid w:val="009C5FF7"/>
    <w:rsid w:val="009C6292"/>
    <w:rsid w:val="009D15DB"/>
    <w:rsid w:val="009D3133"/>
    <w:rsid w:val="009D54CD"/>
    <w:rsid w:val="009E160D"/>
    <w:rsid w:val="009F1CBB"/>
    <w:rsid w:val="009F3305"/>
    <w:rsid w:val="009F6FB2"/>
    <w:rsid w:val="00A071C0"/>
    <w:rsid w:val="00A21D61"/>
    <w:rsid w:val="00A22670"/>
    <w:rsid w:val="00A24B35"/>
    <w:rsid w:val="00A271BA"/>
    <w:rsid w:val="00A27F86"/>
    <w:rsid w:val="00A32402"/>
    <w:rsid w:val="00A42891"/>
    <w:rsid w:val="00A431C6"/>
    <w:rsid w:val="00A45346"/>
    <w:rsid w:val="00A54315"/>
    <w:rsid w:val="00A60FBC"/>
    <w:rsid w:val="00A65C0B"/>
    <w:rsid w:val="00A776BA"/>
    <w:rsid w:val="00A81FD2"/>
    <w:rsid w:val="00A8441A"/>
    <w:rsid w:val="00A8674A"/>
    <w:rsid w:val="00A96E24"/>
    <w:rsid w:val="00AA0935"/>
    <w:rsid w:val="00AA15DD"/>
    <w:rsid w:val="00AA6F6E"/>
    <w:rsid w:val="00AB122B"/>
    <w:rsid w:val="00AB21B0"/>
    <w:rsid w:val="00AB3393"/>
    <w:rsid w:val="00AB48D3"/>
    <w:rsid w:val="00AE0243"/>
    <w:rsid w:val="00AE1BAD"/>
    <w:rsid w:val="00AE2124"/>
    <w:rsid w:val="00AE24BC"/>
    <w:rsid w:val="00AE3E3F"/>
    <w:rsid w:val="00AF2516"/>
    <w:rsid w:val="00AF4760"/>
    <w:rsid w:val="00AF55D4"/>
    <w:rsid w:val="00B00BD9"/>
    <w:rsid w:val="00B0505F"/>
    <w:rsid w:val="00B05C2D"/>
    <w:rsid w:val="00B12045"/>
    <w:rsid w:val="00B12933"/>
    <w:rsid w:val="00B12B88"/>
    <w:rsid w:val="00B137E0"/>
    <w:rsid w:val="00B13BC8"/>
    <w:rsid w:val="00B24662"/>
    <w:rsid w:val="00B3569C"/>
    <w:rsid w:val="00B415E0"/>
    <w:rsid w:val="00B43676"/>
    <w:rsid w:val="00B5602D"/>
    <w:rsid w:val="00B60125"/>
    <w:rsid w:val="00B62B7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04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24"/>
    <w:rsid w:val="00C81619"/>
    <w:rsid w:val="00C943C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5D1"/>
    <w:rsid w:val="00D713A1"/>
    <w:rsid w:val="00D77956"/>
    <w:rsid w:val="00D80F0C"/>
    <w:rsid w:val="00D92077"/>
    <w:rsid w:val="00D951E2"/>
    <w:rsid w:val="00D9565A"/>
    <w:rsid w:val="00DB2337"/>
    <w:rsid w:val="00DB36F3"/>
    <w:rsid w:val="00DB4B7C"/>
    <w:rsid w:val="00DB5F87"/>
    <w:rsid w:val="00DB699B"/>
    <w:rsid w:val="00DC0376"/>
    <w:rsid w:val="00DC099B"/>
    <w:rsid w:val="00DC2BE5"/>
    <w:rsid w:val="00DD4CD4"/>
    <w:rsid w:val="00DD65A2"/>
    <w:rsid w:val="00DD6770"/>
    <w:rsid w:val="00DE0749"/>
    <w:rsid w:val="00DE1CE2"/>
    <w:rsid w:val="00DF012E"/>
    <w:rsid w:val="00DF1210"/>
    <w:rsid w:val="00DF31E9"/>
    <w:rsid w:val="00DF400D"/>
    <w:rsid w:val="00DF5C23"/>
    <w:rsid w:val="00DF6D83"/>
    <w:rsid w:val="00E01DAD"/>
    <w:rsid w:val="00E021DC"/>
    <w:rsid w:val="00E03F91"/>
    <w:rsid w:val="00E064EF"/>
    <w:rsid w:val="00E064F2"/>
    <w:rsid w:val="00E0717B"/>
    <w:rsid w:val="00E15598"/>
    <w:rsid w:val="00E20D65"/>
    <w:rsid w:val="00E22FA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B1"/>
    <w:rsid w:val="00ED3BBA"/>
    <w:rsid w:val="00ED4E12"/>
    <w:rsid w:val="00EE051B"/>
    <w:rsid w:val="00EE066B"/>
    <w:rsid w:val="00EE54B4"/>
    <w:rsid w:val="00EF1AD8"/>
    <w:rsid w:val="00EF2B5C"/>
    <w:rsid w:val="00EF7794"/>
    <w:rsid w:val="00F02046"/>
    <w:rsid w:val="00F053D8"/>
    <w:rsid w:val="00F06653"/>
    <w:rsid w:val="00F071A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81E"/>
    <w:rsid w:val="00F974A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1F06B"/>
  <w14:defaultImageDpi w14:val="300"/>
  <w15:docId w15:val="{DC87E3A1-A0C8-914A-961D-0547C425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2F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2F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2F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672F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672F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2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F9E"/>
  </w:style>
  <w:style w:type="character" w:customStyle="1" w:styleId="Heading1Char">
    <w:name w:val="Heading 1 Char"/>
    <w:aliases w:val="Pocket Char"/>
    <w:basedOn w:val="DefaultParagraphFont"/>
    <w:link w:val="Heading1"/>
    <w:uiPriority w:val="9"/>
    <w:rsid w:val="00672F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2F9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672F9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672F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2F9E"/>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672F9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672F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2F9E"/>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Tags v 2 Char1,F2 - Heading 1 Char1,Text 7 Char1"/>
    <w:basedOn w:val="DefaultParagraphFont"/>
    <w:uiPriority w:val="99"/>
    <w:unhideWhenUsed/>
    <w:rsid w:val="00672F9E"/>
    <w:rPr>
      <w:color w:val="auto"/>
      <w:u w:val="none"/>
    </w:rPr>
  </w:style>
  <w:style w:type="paragraph" w:styleId="DocumentMap">
    <w:name w:val="Document Map"/>
    <w:basedOn w:val="Normal"/>
    <w:link w:val="DocumentMapChar"/>
    <w:uiPriority w:val="99"/>
    <w:semiHidden/>
    <w:unhideWhenUsed/>
    <w:rsid w:val="00672F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2F9E"/>
    <w:rPr>
      <w:rFonts w:ascii="Lucida Grande" w:hAnsi="Lucida Grande" w:cs="Lucida Grande"/>
    </w:rPr>
  </w:style>
  <w:style w:type="character" w:customStyle="1" w:styleId="underline">
    <w:name w:val="underline"/>
    <w:basedOn w:val="DefaultParagraphFont"/>
    <w:rsid w:val="00B00BD9"/>
    <w:rPr>
      <w:u w:val="single"/>
    </w:rPr>
  </w:style>
  <w:style w:type="paragraph" w:customStyle="1" w:styleId="card">
    <w:name w:val="card"/>
    <w:basedOn w:val="Normal"/>
    <w:uiPriority w:val="6"/>
    <w:qFormat/>
    <w:rsid w:val="00B00BD9"/>
    <w:pPr>
      <w:ind w:left="288" w:right="288"/>
    </w:pPr>
    <w:rPr>
      <w:szCs w:val="20"/>
    </w:rPr>
  </w:style>
  <w:style w:type="paragraph" w:customStyle="1" w:styleId="textbold">
    <w:name w:val="text bold"/>
    <w:basedOn w:val="Normal"/>
    <w:link w:val="Emphasis"/>
    <w:uiPriority w:val="20"/>
    <w:qFormat/>
    <w:rsid w:val="00B00BD9"/>
    <w:pPr>
      <w:ind w:left="720"/>
      <w:jc w:val="both"/>
    </w:pPr>
    <w:rPr>
      <w:b/>
      <w:iCs/>
      <w:u w:val="single"/>
    </w:rPr>
  </w:style>
  <w:style w:type="character" w:customStyle="1" w:styleId="TitleChar">
    <w:name w:val="Title Char"/>
    <w:basedOn w:val="DefaultParagraphFont"/>
    <w:link w:val="Title"/>
    <w:uiPriority w:val="6"/>
    <w:qFormat/>
    <w:rsid w:val="00B00BD9"/>
    <w:rPr>
      <w:sz w:val="22"/>
      <w:u w:val="single"/>
    </w:rPr>
  </w:style>
  <w:style w:type="paragraph" w:styleId="Title">
    <w:name w:val="Title"/>
    <w:basedOn w:val="Normal"/>
    <w:next w:val="Normal"/>
    <w:link w:val="TitleChar"/>
    <w:uiPriority w:val="6"/>
    <w:qFormat/>
    <w:rsid w:val="00B00BD9"/>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B00BD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B00BD9"/>
    <w:rPr>
      <w:color w:val="605E5C"/>
      <w:shd w:val="clear" w:color="auto" w:fill="E1DFDD"/>
    </w:rPr>
  </w:style>
  <w:style w:type="paragraph" w:styleId="ListParagraph">
    <w:name w:val="List Paragraph"/>
    <w:basedOn w:val="Normal"/>
    <w:uiPriority w:val="34"/>
    <w:qFormat/>
    <w:rsid w:val="000326DD"/>
    <w:pPr>
      <w:ind w:left="720"/>
      <w:contextualSpacing/>
    </w:pPr>
  </w:style>
  <w:style w:type="character" w:customStyle="1" w:styleId="BoldUnderline">
    <w:name w:val="Bold.Underline"/>
    <w:uiPriority w:val="1"/>
    <w:qFormat/>
    <w:rsid w:val="006F4E05"/>
    <w:rPr>
      <w:b/>
      <w:u w:val="single"/>
    </w:rPr>
  </w:style>
  <w:style w:type="character" w:customStyle="1" w:styleId="Minimize">
    <w:name w:val="Minimize"/>
    <w:uiPriority w:val="1"/>
    <w:qFormat/>
    <w:rsid w:val="006F4E05"/>
    <w:rPr>
      <w:rFonts w:asciiTheme="minorHAnsi" w:hAnsiTheme="minorHAnsi"/>
      <w:sz w:val="16"/>
    </w:rPr>
  </w:style>
  <w:style w:type="character" w:customStyle="1" w:styleId="LinedDown">
    <w:name w:val="Lined Down"/>
    <w:rsid w:val="006F4E05"/>
    <w:rPr>
      <w:rFonts w:cs="Times New Roman"/>
      <w:b w:val="0"/>
      <w:bCs w:val="0"/>
      <w:i w:val="0"/>
      <w:iCs w:val="0"/>
      <w:color w:val="000000"/>
      <w:sz w:val="12"/>
      <w:szCs w:val="12"/>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E45E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5/spacex-blue-origin-musk-bezos-space-race-endless-frontier-ac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4506/ca33.1.0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19/12/jeff-bezos-the-expanse-space-fantasy-sci-fi-syf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5" Type="http://schemas.openxmlformats.org/officeDocument/2006/relationships/numbering" Target="numbering.xml"/><Relationship Id="rId15" Type="http://schemas.openxmlformats.org/officeDocument/2006/relationships/hyperlink" Target="https://www.salon.com/2019/07/28/earths-robber-barons-are-salivating-over-bringing-authoritarian-capitalism-to-space/" TargetMode="External"/><Relationship Id="rId10" Type="http://schemas.openxmlformats.org/officeDocument/2006/relationships/hyperlink" Target="https://www.jacobinmag.com/2021/07/billionaires-space-richard-branson-jeff-bezos-elon-musk"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18/07/space-barons-review-elon-musk-bezos-thai-ca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18</Pages>
  <Words>13710</Words>
  <Characters>74721</Characters>
  <Application>Microsoft Office Word</Application>
  <DocSecurity>0</DocSecurity>
  <Lines>786</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21</cp:revision>
  <dcterms:created xsi:type="dcterms:W3CDTF">2022-01-14T00:44:00Z</dcterms:created>
  <dcterms:modified xsi:type="dcterms:W3CDTF">2022-01-23T16:10:00Z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