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0FA1" w14:textId="77777777" w:rsidR="00F64F86" w:rsidRDefault="00F64F86" w:rsidP="00F64F86">
      <w:pPr>
        <w:pStyle w:val="Heading1"/>
      </w:pPr>
      <w:r>
        <w:t xml:space="preserve">1ac </w:t>
      </w:r>
    </w:p>
    <w:p w14:paraId="078C5CC6" w14:textId="77777777" w:rsidR="00F64F86" w:rsidRDefault="00F64F86" w:rsidP="00F64F86">
      <w:pPr>
        <w:pStyle w:val="Heading2"/>
      </w:pPr>
      <w:r>
        <w:lastRenderedPageBreak/>
        <w:t>Cap</w:t>
      </w:r>
    </w:p>
    <w:p w14:paraId="2ECFC945" w14:textId="77777777" w:rsidR="00F64F86" w:rsidRPr="006501D5" w:rsidRDefault="00F64F86" w:rsidP="00F64F86">
      <w:pPr>
        <w:pStyle w:val="Heading3"/>
        <w:rPr>
          <w:rStyle w:val="Emphasis"/>
          <w:b/>
          <w:iCs w:val="0"/>
        </w:rPr>
      </w:pPr>
      <w:r>
        <w:lastRenderedPageBreak/>
        <w:t>Contention 1: the Space Industrial Complex</w:t>
      </w:r>
    </w:p>
    <w:p w14:paraId="74693A23" w14:textId="77777777" w:rsidR="00F64F86" w:rsidRDefault="00F64F86" w:rsidP="00F64F86">
      <w:pPr>
        <w:pStyle w:val="Heading4"/>
      </w:pPr>
      <w:r>
        <w:t>Private space activity is expanding, 2022 is the crucial year to demonstrate profitability</w:t>
      </w:r>
    </w:p>
    <w:p w14:paraId="03E83FA6" w14:textId="77777777" w:rsidR="00F64F86" w:rsidRPr="00CB6CFC" w:rsidRDefault="00F64F86" w:rsidP="00F64F86">
      <w:pPr>
        <w:rPr>
          <w:rStyle w:val="Style13ptBold"/>
        </w:rPr>
      </w:pPr>
      <w:r w:rsidRPr="00CB6CFC">
        <w:rPr>
          <w:rStyle w:val="Style13ptBold"/>
        </w:rPr>
        <w:t>Kramer 1-4-22</w:t>
      </w:r>
    </w:p>
    <w:p w14:paraId="7FDE86F6" w14:textId="77777777" w:rsidR="00F64F86" w:rsidRPr="00CB6CFC" w:rsidRDefault="00F64F86" w:rsidP="00F64F86">
      <w:pPr>
        <w:rPr>
          <w:sz w:val="16"/>
          <w:lang w:val="es-ES"/>
        </w:rPr>
      </w:pPr>
      <w:r w:rsidRPr="00CB6CFC">
        <w:rPr>
          <w:sz w:val="16"/>
          <w:lang w:val="es-ES"/>
        </w:rPr>
        <w:t>(Miriam,</w:t>
      </w:r>
      <w:r>
        <w:rPr>
          <w:sz w:val="16"/>
          <w:lang w:val="es-ES"/>
        </w:rPr>
        <w:t xml:space="preserve"> (Space Reporter for Axios News) </w:t>
      </w:r>
      <w:r w:rsidRPr="00CB6CFC">
        <w:rPr>
          <w:sz w:val="16"/>
          <w:lang w:val="es-ES"/>
        </w:rPr>
        <w:t xml:space="preserve"> https://www.axios.com/private-human-spaceflight-2022-8ec6082a-e3ae-4d6b-8073-3f8af3e7e2a5.html)</w:t>
      </w:r>
    </w:p>
    <w:p w14:paraId="16EC8C66" w14:textId="77777777" w:rsidR="00F64F86" w:rsidRDefault="00F64F86" w:rsidP="00F64F86">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0BD2D071" w14:textId="77777777" w:rsidR="00F64F86" w:rsidRDefault="00F64F86" w:rsidP="00F64F86">
      <w:pPr>
        <w:pStyle w:val="Heading4"/>
      </w:pPr>
      <w:r>
        <w:t xml:space="preserve"> </w:t>
      </w: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3193390C" w14:textId="77777777" w:rsidR="00F64F86" w:rsidRPr="00894FCE" w:rsidRDefault="00F64F86" w:rsidP="00F64F86">
      <w:pPr>
        <w:rPr>
          <w:rStyle w:val="Style13ptBold"/>
        </w:rPr>
      </w:pPr>
      <w:r w:rsidRPr="00894FCE">
        <w:rPr>
          <w:rStyle w:val="Style13ptBold"/>
        </w:rPr>
        <w:t>Penny 20</w:t>
      </w:r>
    </w:p>
    <w:p w14:paraId="78004B76" w14:textId="77777777" w:rsidR="00F64F86" w:rsidRPr="00EF027B" w:rsidRDefault="00F64F86" w:rsidP="00F64F86">
      <w:r w:rsidRPr="00EF027B">
        <w:t xml:space="preserve">(ELEANOR PENNY is a writer, poet and essayist based in London. member of the Society of Authors (SoA) and the National Institute for Writers in Education (NAWE). , </w:t>
      </w:r>
      <w:hyperlink r:id="rId9" w:history="1">
        <w:r w:rsidRPr="00EF027B">
          <w:rPr>
            <w:rStyle w:val="Hyperlink"/>
          </w:rPr>
          <w:t>https://inthesetimes.com/article/space-privatization-future-technology-silicon-valley-elon-musk-jeff-bezos</w:t>
        </w:r>
      </w:hyperlink>
      <w:r w:rsidRPr="00EF027B">
        <w:t>, 12-17)</w:t>
      </w:r>
    </w:p>
    <w:p w14:paraId="3E5BE05C" w14:textId="77777777" w:rsidR="00F64F86" w:rsidRDefault="00F64F86" w:rsidP="00F64F86">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t>
      </w:r>
      <w:r w:rsidRPr="00ED5156">
        <w:rPr>
          <w:sz w:val="16"/>
        </w:rPr>
        <w:lastRenderedPageBreak/>
        <w:t xml:space="preserve">(which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65BAF1E0" w14:textId="77777777" w:rsidR="00F64F86" w:rsidRDefault="00F64F86" w:rsidP="00F64F86">
      <w:pPr>
        <w:pStyle w:val="Heading4"/>
      </w:pPr>
      <w:r>
        <w:lastRenderedPageBreak/>
        <w:t xml:space="preserve">Private control of space replaces democracy with technocracy. Mars should stay </w:t>
      </w:r>
      <w:r>
        <w:rPr>
          <w:i/>
        </w:rPr>
        <w:t>red</w:t>
      </w:r>
      <w:r>
        <w:t xml:space="preserve"> </w:t>
      </w:r>
    </w:p>
    <w:p w14:paraId="4FDE1104" w14:textId="77777777" w:rsidR="00F64F86" w:rsidRPr="00A51CB4" w:rsidRDefault="00F64F86" w:rsidP="00F64F86">
      <w:pPr>
        <w:rPr>
          <w:rStyle w:val="Style13ptBold"/>
        </w:rPr>
      </w:pPr>
      <w:r w:rsidRPr="00A51CB4">
        <w:rPr>
          <w:rStyle w:val="Style13ptBold"/>
        </w:rPr>
        <w:t>Spencer 17</w:t>
      </w:r>
    </w:p>
    <w:p w14:paraId="153F9CD9" w14:textId="77777777" w:rsidR="00F64F86" w:rsidRDefault="00F64F86" w:rsidP="00F64F86">
      <w:pPr>
        <w:rPr>
          <w:sz w:val="16"/>
        </w:rPr>
      </w:pPr>
      <w:r w:rsidRPr="00A51CB4">
        <w:rPr>
          <w:sz w:val="16"/>
        </w:rPr>
        <w:t xml:space="preserve">(Keith A. Spencer </w:t>
      </w:r>
      <w:r>
        <w:rPr>
          <w:sz w:val="16"/>
        </w:rPr>
        <w:t>BA Astronomy, MA Literary Studies, worked in a lab to find Dwarf Stars</w:t>
      </w:r>
      <w:r w:rsidRPr="00A51CB4">
        <w:rPr>
          <w:sz w:val="16"/>
        </w:rPr>
        <w:t xml:space="preserve">. </w:t>
      </w:r>
      <w:hyperlink r:id="rId10" w:history="1">
        <w:r w:rsidRPr="00A51CB4">
          <w:rPr>
            <w:rStyle w:val="Hyperlink"/>
            <w:sz w:val="16"/>
          </w:rPr>
          <w:t>https://www.jacobinmag.com/2017/02/mars-elon-musk-space-exploration-nasa-colonization</w:t>
        </w:r>
      </w:hyperlink>
      <w:r w:rsidRPr="00A51CB4">
        <w:rPr>
          <w:sz w:val="16"/>
        </w:rPr>
        <w:t xml:space="preserve"> , 2-5) </w:t>
      </w:r>
    </w:p>
    <w:p w14:paraId="4470F4DE" w14:textId="77777777" w:rsidR="00F64F86" w:rsidRPr="00A51CB4" w:rsidRDefault="00F64F86" w:rsidP="00F64F86">
      <w:pPr>
        <w:rPr>
          <w:sz w:val="16"/>
        </w:rPr>
      </w:pPr>
      <w:r>
        <w:rPr>
          <w:sz w:val="16"/>
        </w:rPr>
        <w:t>**bracketed for gendered language in text</w:t>
      </w:r>
    </w:p>
    <w:p w14:paraId="3C6EBFCA" w14:textId="77777777" w:rsidR="00F64F86" w:rsidRDefault="00F64F86" w:rsidP="00F64F86">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w:t>
      </w:r>
      <w:r w:rsidRPr="00A51CB4">
        <w:rPr>
          <w:rStyle w:val="StyleUnderline"/>
        </w:rPr>
        <w:lastRenderedPageBreak/>
        <w:t xml:space="preserve">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creative ideas about making a Mars colony self-</w:t>
      </w:r>
      <w:r w:rsidRPr="00B71F81">
        <w:rPr>
          <w:sz w:val="16"/>
        </w:rPr>
        <w:lastRenderedPageBreak/>
        <w:t xml:space="preserve">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7FC08BBC" w14:textId="77777777" w:rsidR="00F64F86" w:rsidRDefault="00F64F86" w:rsidP="00F64F86">
      <w:pPr>
        <w:pStyle w:val="Heading4"/>
      </w:pPr>
      <w:r>
        <w:t>Capitalism undergirds all modern conflicts and regions of instability</w:t>
      </w:r>
    </w:p>
    <w:p w14:paraId="18BDA5F5" w14:textId="77777777" w:rsidR="00F64F86" w:rsidRPr="001B1E2C" w:rsidRDefault="00F64F86" w:rsidP="00F64F86">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http://www.scielo.br/scielo.php?script=sci_arttext&amp;pid=S0102-85292018000100033)///PSC</w:t>
      </w:r>
    </w:p>
    <w:p w14:paraId="3E9468D1" w14:textId="77777777" w:rsidR="00F64F86" w:rsidRDefault="00F64F86" w:rsidP="00F64F86">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 xml:space="preserve">Sakellaropoulos (2009), </w:t>
      </w:r>
      <w:r w:rsidRPr="00496F30">
        <w:rPr>
          <w:rStyle w:val="StyleUnderline"/>
        </w:rPr>
        <w:lastRenderedPageBreak/>
        <w:t>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concentration and centralisation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to manage the labour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254419">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w:t>
      </w:r>
      <w:r w:rsidRPr="001B1E2C">
        <w:rPr>
          <w:sz w:val="16"/>
        </w:rPr>
        <w:lastRenderedPageBreak/>
        <w:t xml:space="preserve">(Marx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in contrast to ‘globalisation’,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centre’s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w:t>
      </w:r>
      <w:r w:rsidRPr="001B1E2C">
        <w:rPr>
          <w:sz w:val="16"/>
        </w:rPr>
        <w:lastRenderedPageBreak/>
        <w:t xml:space="preserve">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5E85F855" w14:textId="77777777" w:rsidR="00F64F86" w:rsidRDefault="00F64F86" w:rsidP="00F64F86">
      <w:pPr>
        <w:pStyle w:val="Heading4"/>
      </w:pPr>
      <w:r w:rsidRPr="00EC5826">
        <w:t>Capitalism causes extinction through e</w:t>
      </w:r>
      <w:r>
        <w:t xml:space="preserve">nvironmental degradation. Rejecting market fundamentalism is crucial to avoid total expenditure of finite resources </w:t>
      </w:r>
    </w:p>
    <w:p w14:paraId="5494CFFC" w14:textId="77777777" w:rsidR="00F64F86" w:rsidRPr="00DF5034" w:rsidRDefault="00F64F86" w:rsidP="00F64F86">
      <w:pPr>
        <w:rPr>
          <w:rStyle w:val="Style13ptBold"/>
          <w:lang w:val="de-DE"/>
        </w:rPr>
      </w:pPr>
      <w:r w:rsidRPr="00DF5034">
        <w:rPr>
          <w:rStyle w:val="Style13ptBold"/>
          <w:lang w:val="de-DE"/>
        </w:rPr>
        <w:t>Monbiot 10-30-21</w:t>
      </w:r>
    </w:p>
    <w:p w14:paraId="6BFBE118" w14:textId="77777777" w:rsidR="00F64F86" w:rsidRPr="00DF5034" w:rsidRDefault="00F64F86" w:rsidP="00F64F86">
      <w:pPr>
        <w:rPr>
          <w:sz w:val="16"/>
          <w:lang w:val="de-DE"/>
        </w:rPr>
      </w:pPr>
      <w:r w:rsidRPr="00DF5034">
        <w:rPr>
          <w:sz w:val="16"/>
          <w:lang w:val="de-DE"/>
        </w:rPr>
        <w:lastRenderedPageBreak/>
        <w:t>(George, MA Zoology https://www.theguardian.com/environment/2021/oct/30/capitalism-is-killing-the-planet-its-time-to-stop-buying-into-our-own-destruction)</w:t>
      </w:r>
    </w:p>
    <w:p w14:paraId="38F73ACC" w14:textId="77777777" w:rsidR="00F64F86" w:rsidRPr="004D3875" w:rsidRDefault="00F64F86" w:rsidP="00F64F86">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w:t>
      </w:r>
      <w:r w:rsidRPr="00ED3F42">
        <w:rPr>
          <w:sz w:val="16"/>
        </w:rPr>
        <w:lastRenderedPageBreak/>
        <w:t xml:space="preserve">“So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w:t>
      </w:r>
      <w:r w:rsidRPr="00ED3F42">
        <w:rPr>
          <w:sz w:val="16"/>
        </w:rPr>
        <w:lastRenderedPageBreak/>
        <w:t xml:space="preserve">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FC09D8">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r w:rsidRPr="00FC09D8">
        <w:rPr>
          <w:rStyle w:val="StyleUnderline"/>
          <w:highlight w:val="green"/>
        </w:rPr>
        <w:t>is</w:t>
      </w:r>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w:t>
      </w:r>
      <w:r w:rsidRPr="00ED3F42">
        <w:rPr>
          <w:sz w:val="16"/>
        </w:rPr>
        <w:lastRenderedPageBreak/>
        <w:t xml:space="preserve">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7F977F4B" w14:textId="77777777" w:rsidR="00F64F86" w:rsidRPr="00D40D68" w:rsidRDefault="00F64F86" w:rsidP="00F64F86">
      <w:pPr>
        <w:rPr>
          <w:sz w:val="16"/>
        </w:rPr>
      </w:pPr>
    </w:p>
    <w:p w14:paraId="71FB629E" w14:textId="77777777" w:rsidR="00F64F86" w:rsidRDefault="00F64F86" w:rsidP="00F64F86">
      <w:pPr>
        <w:pStyle w:val="Heading3"/>
      </w:pPr>
      <w:r>
        <w:lastRenderedPageBreak/>
        <w:t>Contention 2: A New Hope</w:t>
      </w:r>
    </w:p>
    <w:p w14:paraId="540349B3" w14:textId="77777777" w:rsidR="00F64F86" w:rsidRDefault="00F64F86" w:rsidP="00F64F86">
      <w:pPr>
        <w:pStyle w:val="Heading4"/>
      </w:pPr>
      <w:r>
        <w:t xml:space="preserve">Capitalism is not natural or inevitable, extending it to space is a disastrous political choice. </w:t>
      </w:r>
    </w:p>
    <w:p w14:paraId="1D2F2D13" w14:textId="77777777" w:rsidR="00F64F86" w:rsidRPr="00894FCE" w:rsidRDefault="00F64F86" w:rsidP="00F64F86">
      <w:pPr>
        <w:rPr>
          <w:rStyle w:val="Style13ptBold"/>
        </w:rPr>
      </w:pPr>
      <w:r w:rsidRPr="00894FCE">
        <w:rPr>
          <w:rStyle w:val="Style13ptBold"/>
        </w:rPr>
        <w:t>Penny 20</w:t>
      </w:r>
    </w:p>
    <w:p w14:paraId="35E0EB99" w14:textId="77777777" w:rsidR="00F64F86" w:rsidRDefault="00F64F86" w:rsidP="00F64F86">
      <w:pPr>
        <w:rPr>
          <w:sz w:val="16"/>
        </w:rPr>
      </w:pPr>
      <w:r w:rsidRPr="00894FCE">
        <w:rPr>
          <w:sz w:val="16"/>
        </w:rPr>
        <w:t xml:space="preserve">(ELEANOR PENNY is a writer, poet and essayist based in London. She is a senior editor at Novara Media, </w:t>
      </w:r>
      <w:hyperlink r:id="rId11" w:history="1">
        <w:r w:rsidRPr="00894FCE">
          <w:rPr>
            <w:rStyle w:val="Hyperlink"/>
            <w:sz w:val="16"/>
          </w:rPr>
          <w:t>https://inthesetimes.com/article/space-privatization-future-technology-silicon-valley-elon-musk-jeff-bezos</w:t>
        </w:r>
      </w:hyperlink>
      <w:r w:rsidRPr="00894FCE">
        <w:rPr>
          <w:sz w:val="16"/>
        </w:rPr>
        <w:t>, 12-17)</w:t>
      </w:r>
    </w:p>
    <w:p w14:paraId="10BB212E" w14:textId="77777777" w:rsidR="00F64F86" w:rsidRPr="00894FCE" w:rsidRDefault="00F64F86" w:rsidP="00F64F86">
      <w:pPr>
        <w:rPr>
          <w:sz w:val="16"/>
        </w:rPr>
      </w:pPr>
      <w:r>
        <w:rPr>
          <w:sz w:val="16"/>
        </w:rPr>
        <w:t>**bracketed for gendered language</w:t>
      </w:r>
    </w:p>
    <w:p w14:paraId="75F497F5" w14:textId="77777777" w:rsidR="00F64F86" w:rsidRDefault="00F64F86" w:rsidP="00F64F86">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w:t>
      </w:r>
      <w:r w:rsidRPr="00F92F05">
        <w:rPr>
          <w:rStyle w:val="StyleUnderline"/>
        </w:rPr>
        <w:lastRenderedPageBreak/>
        <w:t>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43767F53" w14:textId="77777777" w:rsidR="00F64F86" w:rsidRDefault="00F64F86" w:rsidP="00F64F86">
      <w:pPr>
        <w:pStyle w:val="Heading4"/>
      </w:pPr>
      <w:r>
        <w:t>Absent private companies, dystopian, militaristic visions would be replaced with educational, valiant ones. Space has the possibility to transform our society but must be vested from private hands.</w:t>
      </w:r>
    </w:p>
    <w:p w14:paraId="33FF6D98" w14:textId="77777777" w:rsidR="00F64F86" w:rsidRPr="00A4071D" w:rsidRDefault="00F64F86" w:rsidP="00F64F86">
      <w:pPr>
        <w:rPr>
          <w:rStyle w:val="Style13ptBold"/>
        </w:rPr>
      </w:pPr>
      <w:r w:rsidRPr="00A4071D">
        <w:rPr>
          <w:rStyle w:val="Style13ptBold"/>
        </w:rPr>
        <w:t xml:space="preserve">Roberts 21 </w:t>
      </w:r>
    </w:p>
    <w:p w14:paraId="691C1CE9" w14:textId="77777777" w:rsidR="00F64F86" w:rsidRPr="00A4071D" w:rsidRDefault="00F64F86" w:rsidP="00F64F86">
      <w:pPr>
        <w:rPr>
          <w:sz w:val="16"/>
        </w:rPr>
      </w:pPr>
      <w:r w:rsidRPr="00A4071D">
        <w:rPr>
          <w:sz w:val="16"/>
        </w:rPr>
        <w:t xml:space="preserve">(Spencer Roberts is a science writer, musician, ecologist, and rooftop solar engineer from Colorado. </w:t>
      </w:r>
      <w:hyperlink r:id="rId12" w:history="1">
        <w:r w:rsidRPr="00A4071D">
          <w:rPr>
            <w:rStyle w:val="Hyperlink"/>
            <w:sz w:val="16"/>
          </w:rPr>
          <w:t>https://www.jacobinmag.com/2021/09/socialist-space-exploration-publicly-funded-nasa-education-futurism</w:t>
        </w:r>
      </w:hyperlink>
      <w:r w:rsidRPr="00A4071D">
        <w:rPr>
          <w:sz w:val="16"/>
        </w:rPr>
        <w:t xml:space="preserve"> , 9-8)</w:t>
      </w:r>
    </w:p>
    <w:p w14:paraId="768DF56D" w14:textId="77777777" w:rsidR="00F64F86" w:rsidRDefault="00F64F86" w:rsidP="00F64F86">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w:t>
      </w:r>
      <w:r w:rsidRPr="00D60DE0">
        <w:rPr>
          <w:rStyle w:val="Emphasis"/>
        </w:rPr>
        <w:lastRenderedPageBreak/>
        <w:t>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w:t>
      </w:r>
      <w:r w:rsidRPr="00D60DE0">
        <w:rPr>
          <w:rStyle w:val="StyleUnderline"/>
        </w:rPr>
        <w:lastRenderedPageBreak/>
        <w:t xml:space="preserve">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3F0D4E2F" w14:textId="77777777" w:rsidR="00F64F86" w:rsidRDefault="00F64F86" w:rsidP="00F64F86">
      <w:pPr>
        <w:pStyle w:val="Heading4"/>
      </w:pPr>
      <w:r>
        <w:t>The tradeoff is direct- tax dodging billionaires get government subsidies for space programs that only serve the elite</w:t>
      </w:r>
    </w:p>
    <w:p w14:paraId="7C7D3703" w14:textId="77777777" w:rsidR="00F64F86" w:rsidRPr="003C2339" w:rsidRDefault="00F64F86" w:rsidP="00F64F86">
      <w:pPr>
        <w:rPr>
          <w:rStyle w:val="Style13ptBold"/>
        </w:rPr>
      </w:pPr>
      <w:r w:rsidRPr="003C2339">
        <w:rPr>
          <w:rStyle w:val="Style13ptBold"/>
        </w:rPr>
        <w:t xml:space="preserve">Pizzigati 21 </w:t>
      </w:r>
    </w:p>
    <w:p w14:paraId="6AB47B67" w14:textId="77777777" w:rsidR="00F64F86" w:rsidRDefault="00F64F86" w:rsidP="00F64F86">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13" w:history="1">
        <w:r w:rsidRPr="00466D3C">
          <w:rPr>
            <w:rStyle w:val="Hyperlink"/>
            <w:sz w:val="16"/>
          </w:rPr>
          <w:t>https://ips-dc.org/our-billionaires-are-blasting-off-good-riddance/</w:t>
        </w:r>
      </w:hyperlink>
      <w:r>
        <w:rPr>
          <w:sz w:val="16"/>
        </w:rPr>
        <w:t xml:space="preserve">, 7-17) </w:t>
      </w:r>
    </w:p>
    <w:p w14:paraId="28EF0E70" w14:textId="77777777" w:rsidR="00F64F86" w:rsidRDefault="00F64F86" w:rsidP="00F64F86">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 xml:space="preserve">Their common corporate goal: to get satellites, people, and cargo </w:t>
      </w:r>
      <w:r w:rsidRPr="003C2339">
        <w:rPr>
          <w:rStyle w:val="StyleUnderline"/>
        </w:rPr>
        <w:lastRenderedPageBreak/>
        <w:t>“into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7609A75D" w14:textId="77777777" w:rsidR="00F64F86" w:rsidRPr="0047664E" w:rsidRDefault="00F64F86" w:rsidP="00F64F86">
      <w:pPr>
        <w:rPr>
          <w:rStyle w:val="StyleUnderline"/>
        </w:rPr>
      </w:pPr>
    </w:p>
    <w:p w14:paraId="6B66A254" w14:textId="77777777" w:rsidR="00F64F86" w:rsidRPr="00073FF2" w:rsidRDefault="00F64F86" w:rsidP="00F64F86">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B6E60FB" w14:textId="77777777" w:rsidR="00F64F86" w:rsidRPr="00073FF2" w:rsidRDefault="00F64F86" w:rsidP="00F64F86">
      <w:pPr>
        <w:rPr>
          <w:rStyle w:val="Style13ptBold"/>
        </w:rPr>
      </w:pPr>
      <w:r w:rsidRPr="00073FF2">
        <w:rPr>
          <w:rStyle w:val="Style13ptBold"/>
        </w:rPr>
        <w:t>Marx 20</w:t>
      </w:r>
    </w:p>
    <w:p w14:paraId="348B6FC0" w14:textId="77777777" w:rsidR="00F64F86" w:rsidRPr="00073FF2" w:rsidRDefault="00F64F86" w:rsidP="00F64F86">
      <w:pPr>
        <w:rPr>
          <w:sz w:val="16"/>
        </w:rPr>
      </w:pPr>
      <w:r w:rsidRPr="00073FF2">
        <w:rPr>
          <w:sz w:val="16"/>
        </w:rPr>
        <w:t xml:space="preserve">(Paris Marx is a freelance writer, host of left-wing tech podcast Tech Won't Save Us, and editor of Radical Urbanist. </w:t>
      </w:r>
      <w:hyperlink r:id="rId14" w:history="1">
        <w:r w:rsidRPr="00073FF2">
          <w:rPr>
            <w:rStyle w:val="Hyperlink"/>
            <w:sz w:val="16"/>
          </w:rPr>
          <w:t>https://www.jacobinmag.com/2020/06/spacex-elon-musk-jeff-bezos-capitalism</w:t>
        </w:r>
      </w:hyperlink>
      <w:r w:rsidRPr="00073FF2">
        <w:rPr>
          <w:sz w:val="16"/>
        </w:rPr>
        <w:t>, 6-8)</w:t>
      </w:r>
    </w:p>
    <w:p w14:paraId="644AE82C" w14:textId="77777777" w:rsidR="00F64F86" w:rsidRPr="00073FF2" w:rsidRDefault="00F64F86" w:rsidP="00F64F86">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empires they currently lord </w:t>
      </w:r>
      <w:r w:rsidRPr="00487035">
        <w:rPr>
          <w:rStyle w:val="StyleUnderline"/>
          <w:highlight w:val="green"/>
        </w:rPr>
        <w:lastRenderedPageBreak/>
        <w:t>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w:t>
      </w:r>
      <w:r w:rsidRPr="00073FF2">
        <w:rPr>
          <w:rStyle w:val="StyleUnderline"/>
        </w:rPr>
        <w:lastRenderedPageBreak/>
        <w:t xml:space="preserve">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28B9CE81" w14:textId="77777777" w:rsidR="00F64F86" w:rsidRPr="00BD2068" w:rsidRDefault="00F64F86" w:rsidP="00F64F86">
      <w:pPr>
        <w:rPr>
          <w:u w:val="single"/>
        </w:rPr>
      </w:pPr>
    </w:p>
    <w:p w14:paraId="7B3401A1" w14:textId="77777777" w:rsidR="00F64F86" w:rsidRDefault="00F64F86" w:rsidP="00F64F86">
      <w:pPr>
        <w:pStyle w:val="Heading3"/>
      </w:pPr>
      <w:r>
        <w:lastRenderedPageBreak/>
        <w:t>Contention 3: the Thanos Paradox</w:t>
      </w:r>
    </w:p>
    <w:p w14:paraId="152F645E" w14:textId="77777777" w:rsidR="00F64F86" w:rsidRDefault="00F64F86" w:rsidP="00F64F86">
      <w:pPr>
        <w:pStyle w:val="Heading4"/>
      </w:pPr>
      <w:r>
        <w:t>We defend the resolution: The appropriation of outer space by private entities is unjust</w:t>
      </w:r>
    </w:p>
    <w:p w14:paraId="562A2CC2" w14:textId="77777777" w:rsidR="00F64F86" w:rsidRPr="00BD2068" w:rsidRDefault="00F64F86" w:rsidP="00F64F86">
      <w:pPr>
        <w:pStyle w:val="Heading4"/>
      </w:pPr>
      <w:r>
        <w:t>To clarify, we perform a moral calculus about whether private appropriation is just or not – that’s what the resolution said to do</w:t>
      </w:r>
    </w:p>
    <w:p w14:paraId="2B03FAAD" w14:textId="77777777" w:rsidR="00F64F86" w:rsidRDefault="00F64F86" w:rsidP="00F64F86">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52B47D69" w14:textId="77777777" w:rsidR="00F64F86" w:rsidRPr="002C2366" w:rsidRDefault="00F64F86" w:rsidP="00F64F86">
      <w:pPr>
        <w:rPr>
          <w:rStyle w:val="Style13ptBold"/>
        </w:rPr>
      </w:pPr>
      <w:r w:rsidRPr="002C2366">
        <w:rPr>
          <w:rStyle w:val="Style13ptBold"/>
        </w:rPr>
        <w:t xml:space="preserve">Robinson and O’Keefe 20 </w:t>
      </w:r>
    </w:p>
    <w:p w14:paraId="713C18AE" w14:textId="77777777" w:rsidR="00F64F86" w:rsidRPr="002C2366" w:rsidRDefault="00F64F86" w:rsidP="00F64F86">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298BCEDD" w14:textId="77777777" w:rsidR="00F64F86" w:rsidRDefault="00F64F86" w:rsidP="00F64F86">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lastRenderedPageBreak/>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have to be made here. Quantification is really part of science. Social science has some tools for understanding and generalizing from the particulars of </w:t>
      </w:r>
      <w:r w:rsidRPr="00E1615D">
        <w:rPr>
          <w:rStyle w:val="StyleUnderline"/>
        </w:rPr>
        <w:lastRenderedPageBreak/>
        <w:t>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lastRenderedPageBreak/>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738BAD4E" w14:textId="77777777" w:rsidR="00F64F86" w:rsidRDefault="00F64F86" w:rsidP="00F64F86">
      <w:pPr>
        <w:pStyle w:val="Heading4"/>
      </w:pPr>
      <w:r>
        <w:t xml:space="preserve">Beware the space industrial complex- it’s only purpose is to bring unequal relations to the stars – futurism should be viewed with “extreme skepticism” </w:t>
      </w:r>
    </w:p>
    <w:p w14:paraId="50846BF1" w14:textId="77777777" w:rsidR="00F64F86" w:rsidRPr="005516CE" w:rsidRDefault="00F64F86" w:rsidP="00F64F86">
      <w:pPr>
        <w:rPr>
          <w:rStyle w:val="Style13ptBold"/>
        </w:rPr>
      </w:pPr>
      <w:r w:rsidRPr="005516CE">
        <w:rPr>
          <w:rStyle w:val="Style13ptBold"/>
        </w:rPr>
        <w:t>Savage 21</w:t>
      </w:r>
    </w:p>
    <w:p w14:paraId="032DD7E4" w14:textId="77777777" w:rsidR="00F64F86" w:rsidRPr="005516CE" w:rsidRDefault="00F64F86" w:rsidP="00F64F86">
      <w:pPr>
        <w:rPr>
          <w:sz w:val="16"/>
        </w:rPr>
      </w:pPr>
      <w:r w:rsidRPr="005516CE">
        <w:rPr>
          <w:sz w:val="16"/>
        </w:rPr>
        <w:t xml:space="preserve">(Luke, </w:t>
      </w:r>
      <w:r>
        <w:rPr>
          <w:sz w:val="16"/>
        </w:rPr>
        <w:t>MA Political Theory and Economy @ UToronto</w:t>
      </w:r>
      <w:r w:rsidRPr="005516CE">
        <w:rPr>
          <w:sz w:val="16"/>
        </w:rPr>
        <w:t>, https://www.jacobinmag.com/2021/05/spacex-blue-origin-musk-bezos-space-race-endless-frontier-act)</w:t>
      </w:r>
    </w:p>
    <w:p w14:paraId="10C0096B" w14:textId="77777777" w:rsidR="00F64F86" w:rsidRPr="0096259B" w:rsidRDefault="00F64F86" w:rsidP="00F64F86">
      <w:pPr>
        <w:rPr>
          <w:b/>
          <w:iCs/>
          <w:u w:val="single"/>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w:t>
      </w:r>
      <w:r w:rsidRPr="00FB1172">
        <w:rPr>
          <w:rStyle w:val="Emphasis"/>
        </w:rPr>
        <w:lastRenderedPageBreak/>
        <w:t>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3235FB35" w14:textId="77777777" w:rsidR="00F64F86" w:rsidRPr="00790B42" w:rsidRDefault="00F64F86" w:rsidP="00F64F86">
      <w:pPr>
        <w:pStyle w:val="Heading4"/>
      </w:pPr>
      <w:r>
        <w:t xml:space="preserve">There is no such thing as “space philanthropy”- private actors are interested in self promotion, not saving humanity. Their efforts directly gut government programs to allow market capture </w:t>
      </w:r>
    </w:p>
    <w:p w14:paraId="5BF2E69C" w14:textId="77777777" w:rsidR="00F64F86" w:rsidRPr="00F601E6" w:rsidRDefault="00F64F86" w:rsidP="00F64F86"/>
    <w:p w14:paraId="1085DE05" w14:textId="77777777" w:rsidR="00F64F86" w:rsidRPr="00A32028" w:rsidRDefault="00F64F86" w:rsidP="00F64F86"/>
    <w:p w14:paraId="1EA6FA6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panose1 w:val="02000503000000020004"/>
    <w:charset w:val="00"/>
    <w:family w:val="auto"/>
    <w:pitch w:val="variable"/>
    <w:sig w:usb0="E50002FF" w:usb1="500079DB" w:usb2="00000010" w:usb3="00000000" w:csb0="00000001"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F13585"/>
    <w:multiLevelType w:val="hybridMultilevel"/>
    <w:tmpl w:val="E054B4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3556D2"/>
    <w:multiLevelType w:val="hybridMultilevel"/>
    <w:tmpl w:val="F55A0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9A65B4"/>
    <w:multiLevelType w:val="hybridMultilevel"/>
    <w:tmpl w:val="F13E9DB0"/>
    <w:lvl w:ilvl="0" w:tplc="B5E212E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E3EC8"/>
    <w:multiLevelType w:val="hybridMultilevel"/>
    <w:tmpl w:val="2F7A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822DBC"/>
    <w:multiLevelType w:val="hybridMultilevel"/>
    <w:tmpl w:val="CC86D2D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5876D11"/>
    <w:multiLevelType w:val="hybridMultilevel"/>
    <w:tmpl w:val="0472C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BA170B"/>
    <w:multiLevelType w:val="hybridMultilevel"/>
    <w:tmpl w:val="DBFCE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41788"/>
    <w:multiLevelType w:val="hybridMultilevel"/>
    <w:tmpl w:val="3196D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951CA3"/>
    <w:multiLevelType w:val="hybridMultilevel"/>
    <w:tmpl w:val="011A910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D10BEC"/>
    <w:multiLevelType w:val="hybridMultilevel"/>
    <w:tmpl w:val="BB6A4CF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3055C35"/>
    <w:multiLevelType w:val="hybridMultilevel"/>
    <w:tmpl w:val="82580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9"/>
  </w:num>
  <w:num w:numId="14">
    <w:abstractNumId w:val="16"/>
  </w:num>
  <w:num w:numId="15">
    <w:abstractNumId w:val="14"/>
  </w:num>
  <w:num w:numId="16">
    <w:abstractNumId w:val="27"/>
  </w:num>
  <w:num w:numId="17">
    <w:abstractNumId w:val="25"/>
  </w:num>
  <w:num w:numId="18">
    <w:abstractNumId w:val="21"/>
  </w:num>
  <w:num w:numId="19">
    <w:abstractNumId w:val="15"/>
  </w:num>
  <w:num w:numId="20">
    <w:abstractNumId w:val="37"/>
  </w:num>
  <w:num w:numId="21">
    <w:abstractNumId w:val="22"/>
  </w:num>
  <w:num w:numId="22">
    <w:abstractNumId w:val="23"/>
  </w:num>
  <w:num w:numId="23">
    <w:abstractNumId w:val="29"/>
  </w:num>
  <w:num w:numId="24">
    <w:abstractNumId w:val="30"/>
  </w:num>
  <w:num w:numId="25">
    <w:abstractNumId w:val="20"/>
  </w:num>
  <w:num w:numId="26">
    <w:abstractNumId w:val="40"/>
  </w:num>
  <w:num w:numId="27">
    <w:abstractNumId w:val="39"/>
  </w:num>
  <w:num w:numId="28">
    <w:abstractNumId w:val="24"/>
  </w:num>
  <w:num w:numId="29">
    <w:abstractNumId w:val="36"/>
  </w:num>
  <w:num w:numId="30">
    <w:abstractNumId w:val="34"/>
  </w:num>
  <w:num w:numId="31">
    <w:abstractNumId w:val="31"/>
  </w:num>
  <w:num w:numId="32">
    <w:abstractNumId w:val="11"/>
  </w:num>
  <w:num w:numId="33">
    <w:abstractNumId w:val="38"/>
  </w:num>
  <w:num w:numId="34">
    <w:abstractNumId w:val="18"/>
  </w:num>
  <w:num w:numId="35">
    <w:abstractNumId w:val="35"/>
  </w:num>
  <w:num w:numId="36">
    <w:abstractNumId w:val="17"/>
  </w:num>
  <w:num w:numId="37">
    <w:abstractNumId w:val="12"/>
  </w:num>
  <w:num w:numId="38">
    <w:abstractNumId w:val="13"/>
  </w:num>
  <w:num w:numId="39">
    <w:abstractNumId w:val="28"/>
  </w:num>
  <w:num w:numId="40">
    <w:abstractNumId w:val="33"/>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7D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17D85"/>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7C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299"/>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F8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0BC97"/>
  <w14:defaultImageDpi w14:val="300"/>
  <w15:docId w15:val="{E3048664-F451-B64D-BA2A-20BD66C1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27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27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4A27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4A27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4A27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27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27CE"/>
  </w:style>
  <w:style w:type="character" w:customStyle="1" w:styleId="Heading1Char">
    <w:name w:val="Heading 1 Char"/>
    <w:aliases w:val="Pocket Char"/>
    <w:basedOn w:val="DefaultParagraphFont"/>
    <w:link w:val="Heading1"/>
    <w:uiPriority w:val="9"/>
    <w:rsid w:val="004A27CE"/>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4A27C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4A27C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4A27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27C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4A27CE"/>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4A27C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27C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A27CE"/>
    <w:rPr>
      <w:color w:val="auto"/>
      <w:u w:val="none"/>
    </w:rPr>
  </w:style>
  <w:style w:type="paragraph" w:styleId="DocumentMap">
    <w:name w:val="Document Map"/>
    <w:basedOn w:val="Normal"/>
    <w:link w:val="DocumentMapChar"/>
    <w:uiPriority w:val="99"/>
    <w:semiHidden/>
    <w:unhideWhenUsed/>
    <w:rsid w:val="004A27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27CE"/>
    <w:rPr>
      <w:rFonts w:ascii="Lucida Grande" w:hAnsi="Lucida Grande" w:cs="Lucida Grande"/>
    </w:rPr>
  </w:style>
  <w:style w:type="paragraph" w:styleId="ListParagraph">
    <w:name w:val="List Paragraph"/>
    <w:basedOn w:val="Normal"/>
    <w:uiPriority w:val="34"/>
    <w:qFormat/>
    <w:rsid w:val="00F64F86"/>
    <w:pPr>
      <w:ind w:left="720"/>
      <w:contextualSpacing/>
    </w:pPr>
  </w:style>
  <w:style w:type="character" w:customStyle="1" w:styleId="c-timestamplabel">
    <w:name w:val="c-timestamp__label"/>
    <w:basedOn w:val="DefaultParagraphFont"/>
    <w:rsid w:val="00F64F86"/>
  </w:style>
  <w:style w:type="paragraph" w:styleId="Revision">
    <w:name w:val="Revision"/>
    <w:hidden/>
    <w:uiPriority w:val="99"/>
    <w:semiHidden/>
    <w:rsid w:val="00F64F86"/>
    <w:rPr>
      <w:rFonts w:ascii="Calibri" w:hAnsi="Calibri" w:cs="Calibri"/>
      <w:sz w:val="22"/>
    </w:rPr>
  </w:style>
  <w:style w:type="paragraph" w:customStyle="1" w:styleId="textbold">
    <w:name w:val="text bold"/>
    <w:basedOn w:val="Normal"/>
    <w:link w:val="Emphasis"/>
    <w:uiPriority w:val="20"/>
    <w:qFormat/>
    <w:rsid w:val="00F64F8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F64F86"/>
    <w:pPr>
      <w:spacing w:before="100" w:beforeAutospacing="1" w:after="100" w:afterAutospacing="1"/>
    </w:pPr>
  </w:style>
  <w:style w:type="character" w:customStyle="1" w:styleId="dcr-19x4pdv">
    <w:name w:val="dcr-19x4pdv"/>
    <w:basedOn w:val="DefaultParagraphFont"/>
    <w:rsid w:val="00F64F86"/>
  </w:style>
  <w:style w:type="paragraph" w:styleId="NormalWeb">
    <w:name w:val="Normal (Web)"/>
    <w:basedOn w:val="Normal"/>
    <w:uiPriority w:val="99"/>
    <w:unhideWhenUsed/>
    <w:rsid w:val="00F64F86"/>
    <w:pPr>
      <w:spacing w:before="100" w:beforeAutospacing="1" w:after="100" w:afterAutospacing="1"/>
    </w:pPr>
  </w:style>
  <w:style w:type="paragraph" w:customStyle="1" w:styleId="c-article-author-affiliationaddress">
    <w:name w:val="c-article-author-affiliation__address"/>
    <w:basedOn w:val="Normal"/>
    <w:rsid w:val="00F64F86"/>
    <w:pPr>
      <w:spacing w:before="100" w:beforeAutospacing="1" w:after="100" w:afterAutospacing="1"/>
    </w:pPr>
  </w:style>
  <w:style w:type="paragraph" w:customStyle="1" w:styleId="c-article-author-affiliationauthors-list">
    <w:name w:val="c-article-author-affiliation__authors-list"/>
    <w:basedOn w:val="Normal"/>
    <w:rsid w:val="00F64F86"/>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64F86"/>
    <w:rPr>
      <w:sz w:val="22"/>
      <w:u w:val="single"/>
    </w:rPr>
  </w:style>
  <w:style w:type="paragraph" w:customStyle="1" w:styleId="Emphasize">
    <w:name w:val="Emphasize"/>
    <w:basedOn w:val="Normal"/>
    <w:uiPriority w:val="7"/>
    <w:qFormat/>
    <w:rsid w:val="00F64F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F64F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F64F86"/>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F64F86"/>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F64F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64F86"/>
    <w:rPr>
      <w:b/>
      <w:bCs/>
    </w:rPr>
  </w:style>
  <w:style w:type="character" w:customStyle="1" w:styleId="related-itemeyebrow">
    <w:name w:val="related-item__eyebrow"/>
    <w:basedOn w:val="DefaultParagraphFont"/>
    <w:rsid w:val="00F64F86"/>
  </w:style>
  <w:style w:type="character" w:customStyle="1" w:styleId="inline-videodetail">
    <w:name w:val="inline-video__detail"/>
    <w:basedOn w:val="DefaultParagraphFont"/>
    <w:rsid w:val="00F64F86"/>
  </w:style>
  <w:style w:type="paragraph" w:customStyle="1" w:styleId="endmark">
    <w:name w:val="endmark"/>
    <w:basedOn w:val="Normal"/>
    <w:rsid w:val="00F64F86"/>
    <w:pPr>
      <w:spacing w:before="100" w:beforeAutospacing="1" w:after="100" w:afterAutospacing="1"/>
    </w:pPr>
  </w:style>
  <w:style w:type="paragraph" w:customStyle="1" w:styleId="gy">
    <w:name w:val="gy"/>
    <w:basedOn w:val="Normal"/>
    <w:rsid w:val="00F64F86"/>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F64F86"/>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F64F86"/>
  </w:style>
  <w:style w:type="paragraph" w:customStyle="1" w:styleId="more-ontitle">
    <w:name w:val="more-on__title"/>
    <w:basedOn w:val="Normal"/>
    <w:rsid w:val="00F64F86"/>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F64F86"/>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F64F86"/>
  </w:style>
  <w:style w:type="paragraph" w:customStyle="1" w:styleId="UnderlinePara">
    <w:name w:val="Underline Para"/>
    <w:basedOn w:val="Normal"/>
    <w:uiPriority w:val="1"/>
    <w:qFormat/>
    <w:rsid w:val="00F64F86"/>
    <w:pPr>
      <w:widowControl w:val="0"/>
      <w:suppressAutoHyphens/>
      <w:spacing w:after="200"/>
      <w:contextualSpacing/>
    </w:pPr>
    <w:rPr>
      <w:rFonts w:asciiTheme="minorHAnsi" w:eastAsiaTheme="minorHAnsi" w:hAnsiTheme="minorHAnsi" w:cstheme="minorBidi"/>
      <w:szCs w:val="22"/>
      <w:u w:val="single"/>
    </w:rPr>
  </w:style>
  <w:style w:type="character" w:customStyle="1" w:styleId="s1">
    <w:name w:val="s1"/>
    <w:basedOn w:val="DefaultParagraphFont"/>
    <w:rsid w:val="00F64F86"/>
  </w:style>
  <w:style w:type="character" w:customStyle="1" w:styleId="cite-authors">
    <w:name w:val="cite-authors"/>
    <w:basedOn w:val="DefaultParagraphFont"/>
    <w:rsid w:val="00F64F86"/>
  </w:style>
  <w:style w:type="character" w:customStyle="1" w:styleId="author">
    <w:name w:val="author"/>
    <w:basedOn w:val="DefaultParagraphFont"/>
    <w:rsid w:val="00F64F86"/>
  </w:style>
  <w:style w:type="character" w:customStyle="1" w:styleId="cite-title">
    <w:name w:val="cite-title"/>
    <w:basedOn w:val="DefaultParagraphFont"/>
    <w:rsid w:val="00F64F86"/>
  </w:style>
  <w:style w:type="character" w:customStyle="1" w:styleId="cite-blog">
    <w:name w:val="cite-blog"/>
    <w:basedOn w:val="DefaultParagraphFont"/>
    <w:rsid w:val="00F64F86"/>
  </w:style>
  <w:style w:type="character" w:customStyle="1" w:styleId="cite-date">
    <w:name w:val="cite-date"/>
    <w:basedOn w:val="DefaultParagraphFont"/>
    <w:rsid w:val="00F64F86"/>
  </w:style>
  <w:style w:type="character" w:customStyle="1" w:styleId="doi">
    <w:name w:val="doi"/>
    <w:basedOn w:val="DefaultParagraphFont"/>
    <w:rsid w:val="00F64F86"/>
  </w:style>
  <w:style w:type="character" w:customStyle="1" w:styleId="underline">
    <w:name w:val="underline"/>
    <w:qFormat/>
    <w:rsid w:val="00F64F86"/>
    <w:rPr>
      <w:u w:val="single"/>
    </w:rPr>
  </w:style>
  <w:style w:type="paragraph" w:customStyle="1" w:styleId="card">
    <w:name w:val="card"/>
    <w:link w:val="cardChar"/>
    <w:qFormat/>
    <w:rsid w:val="00F64F86"/>
    <w:pPr>
      <w:widowControl w:val="0"/>
      <w:ind w:left="144"/>
      <w:jc w:val="both"/>
    </w:pPr>
    <w:rPr>
      <w:rFonts w:ascii="Helvetica Neue" w:eastAsia="Cambria" w:hAnsi="Helvetica Neue" w:cs="Times New Roman"/>
      <w:sz w:val="12"/>
    </w:rPr>
  </w:style>
  <w:style w:type="character" w:customStyle="1" w:styleId="cardChar">
    <w:name w:val="card Char"/>
    <w:link w:val="card"/>
    <w:rsid w:val="00F64F86"/>
    <w:rPr>
      <w:rFonts w:ascii="Helvetica Neue" w:eastAsia="Cambria" w:hAnsi="Helvetica Neue" w:cs="Times New Roman"/>
      <w:sz w:val="12"/>
    </w:rPr>
  </w:style>
  <w:style w:type="character" w:customStyle="1" w:styleId="BoldUnderlineChar">
    <w:name w:val="Bold Underline Char"/>
    <w:locked/>
    <w:rsid w:val="00F64F86"/>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dc.org/our-billionaires-are-blasting-off-good-ridd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9/socialist-space-exploration-publicly-funded-nasa-education-futuris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space-privatization-future-technology-silicon-valley-elon-musk-jeff-bezos"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www.jacobinmag.com/2017/02/mars-elon-musk-space-exploration-nasa-colonization"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06/spacex-elon-musk-jeff-bezos-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17210</Words>
  <Characters>94140</Characters>
  <Application>Microsoft Office Word</Application>
  <DocSecurity>0</DocSecurity>
  <Lines>888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2022-02-12T23:07:00Z</dcterms:created>
  <dcterms:modified xsi:type="dcterms:W3CDTF">2022-02-12T23:07:00Z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