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F4A5B" w14:textId="77777777" w:rsidR="000D7B93" w:rsidRDefault="000D7B93" w:rsidP="000D7B93">
      <w:pPr>
        <w:pStyle w:val="Heading3"/>
      </w:pPr>
      <w:r>
        <w:t>Case</w:t>
      </w:r>
    </w:p>
    <w:p w14:paraId="437DA706" w14:textId="76AABBA8" w:rsidR="00784246" w:rsidRPr="00784246" w:rsidRDefault="000D7B93" w:rsidP="00784246">
      <w:pPr>
        <w:pStyle w:val="Heading3"/>
      </w:pPr>
      <w:r>
        <w:lastRenderedPageBreak/>
        <w:t>Plan (</w:t>
      </w:r>
      <w:r w:rsidR="006918FA">
        <w:t>10</w:t>
      </w:r>
      <w:r w:rsidR="00784246">
        <w:t>)</w:t>
      </w:r>
    </w:p>
    <w:p w14:paraId="19F53258" w14:textId="0ED7D2DA" w:rsidR="006918FA" w:rsidRDefault="006918FA" w:rsidP="006918FA">
      <w:pPr>
        <w:pStyle w:val="Heading4"/>
      </w:pPr>
      <w:r>
        <w:t>We defend t</w:t>
      </w:r>
      <w:r w:rsidR="00FD614D">
        <w:t>hat</w:t>
      </w:r>
      <w:r>
        <w:t xml:space="preserve"> </w:t>
      </w:r>
      <w:r w:rsidR="00FD614D">
        <w:t>t</w:t>
      </w:r>
      <w:r>
        <w:t xml:space="preserve">he appropriation of </w:t>
      </w:r>
      <w:r w:rsidR="00FD614D">
        <w:t>mars</w:t>
      </w:r>
      <w:r>
        <w:t xml:space="preserve"> by private entities is unjust</w:t>
      </w:r>
    </w:p>
    <w:p w14:paraId="53B32091" w14:textId="08C0B50A" w:rsidR="006918FA" w:rsidRPr="006918FA" w:rsidRDefault="006918FA" w:rsidP="00FD614D">
      <w:pPr>
        <w:pStyle w:val="Heading4"/>
      </w:pPr>
      <w:r>
        <w:t xml:space="preserve">To clarify, we perform a moral calculus about whether private </w:t>
      </w:r>
      <w:r w:rsidR="00FD614D">
        <w:t>appropriation in mars</w:t>
      </w:r>
      <w:r>
        <w:t xml:space="preserve"> is just or not – that’s what the resolution said to do</w:t>
      </w:r>
    </w:p>
    <w:p w14:paraId="33611174" w14:textId="41130C2D" w:rsidR="000D7B93" w:rsidRDefault="000D7B93" w:rsidP="000D7B93">
      <w:pPr>
        <w:pStyle w:val="Heading3"/>
      </w:pPr>
      <w:r>
        <w:lastRenderedPageBreak/>
        <w:t>Adv (3:</w:t>
      </w:r>
      <w:r w:rsidR="006918FA">
        <w:t>35</w:t>
      </w:r>
      <w:r>
        <w:t xml:space="preserve">) </w:t>
      </w:r>
    </w:p>
    <w:p w14:paraId="2DE7555A" w14:textId="0DF1D95F" w:rsidR="000D7B93" w:rsidRDefault="000D7B93" w:rsidP="000D7B93">
      <w:pPr>
        <w:pStyle w:val="Heading4"/>
      </w:pPr>
      <w:r>
        <w:t>2. Justifications for mars colonization are power tripping scenario</w:t>
      </w:r>
      <w:r w:rsidR="00FD614D">
        <w:t>s</w:t>
      </w:r>
      <w:r>
        <w:t xml:space="preserve"> which trade off with action to solve earthly extinction threats like climate change. Colonization also independently results in eugenics </w:t>
      </w:r>
    </w:p>
    <w:p w14:paraId="1EC218BE" w14:textId="122CC836" w:rsidR="000D7B93" w:rsidRDefault="000D7B93" w:rsidP="000D7B93">
      <w:pPr>
        <w:rPr>
          <w:rStyle w:val="Style13ptBold"/>
        </w:rPr>
      </w:pPr>
      <w:proofErr w:type="spellStart"/>
      <w:r w:rsidRPr="00600182">
        <w:rPr>
          <w:rStyle w:val="Style13ptBold"/>
        </w:rPr>
        <w:t>Leguichard</w:t>
      </w:r>
      <w:proofErr w:type="spellEnd"/>
      <w:r w:rsidRPr="00600182">
        <w:rPr>
          <w:rStyle w:val="Style13ptBold"/>
        </w:rPr>
        <w:t xml:space="preserve"> 21 </w:t>
      </w:r>
    </w:p>
    <w:p w14:paraId="5B098A05" w14:textId="4526BB62" w:rsidR="00FD614D" w:rsidRPr="00600182" w:rsidRDefault="00FD614D" w:rsidP="000D7B93">
      <w:pPr>
        <w:rPr>
          <w:rStyle w:val="Style13ptBold"/>
        </w:rPr>
      </w:pPr>
      <w:r>
        <w:rPr>
          <w:rStyle w:val="Style13ptBold"/>
        </w:rPr>
        <w:t>*</w:t>
      </w:r>
      <w:proofErr w:type="gramStart"/>
      <w:r>
        <w:rPr>
          <w:rStyle w:val="Style13ptBold"/>
        </w:rPr>
        <w:t>bracketed</w:t>
      </w:r>
      <w:proofErr w:type="gramEnd"/>
      <w:r>
        <w:rPr>
          <w:rStyle w:val="Style13ptBold"/>
        </w:rPr>
        <w:t xml:space="preserve"> for ableist language</w:t>
      </w:r>
    </w:p>
    <w:p w14:paraId="173BE999" w14:textId="77777777" w:rsidR="000D7B93" w:rsidRPr="00600182" w:rsidRDefault="000D7B93" w:rsidP="000D7B93">
      <w:pPr>
        <w:rPr>
          <w:sz w:val="16"/>
        </w:rPr>
      </w:pPr>
      <w:r w:rsidRPr="00600182">
        <w:rPr>
          <w:sz w:val="16"/>
        </w:rPr>
        <w:t>(</w:t>
      </w:r>
      <w:proofErr w:type="gramStart"/>
      <w:r w:rsidRPr="00600182">
        <w:rPr>
          <w:sz w:val="16"/>
        </w:rPr>
        <w:t>Stephanie</w:t>
      </w:r>
      <w:r>
        <w:rPr>
          <w:sz w:val="16"/>
        </w:rPr>
        <w:t>,</w:t>
      </w:r>
      <w:r w:rsidRPr="00600182">
        <w:rPr>
          <w:sz w:val="16"/>
        </w:rPr>
        <w:t xml:space="preserve">  Writer</w:t>
      </w:r>
      <w:proofErr w:type="gramEnd"/>
      <w:r w:rsidRPr="00600182">
        <w:rPr>
          <w:sz w:val="16"/>
        </w:rPr>
        <w:t xml:space="preserve">, editor, leftist activist. Completing my MA in Anthropology. </w:t>
      </w:r>
      <w:hyperlink r:id="rId9" w:history="1">
        <w:r w:rsidRPr="00600182">
          <w:rPr>
            <w:rStyle w:val="Hyperlink"/>
            <w:sz w:val="16"/>
          </w:rPr>
          <w:t>https://aninjusticemag.com/sorry-elon-musk-colonizing-mars-could-never-save-humanity-d2858cc486b9 9-13</w:t>
        </w:r>
      </w:hyperlink>
      <w:r w:rsidRPr="00600182">
        <w:rPr>
          <w:sz w:val="16"/>
        </w:rPr>
        <w:t xml:space="preserve">) </w:t>
      </w:r>
    </w:p>
    <w:p w14:paraId="707D4B60" w14:textId="05EE8960" w:rsidR="000D7B93" w:rsidRDefault="000D7B93" w:rsidP="000D7B93">
      <w:r w:rsidRPr="006F2BF8">
        <w:rPr>
          <w:rStyle w:val="StyleUnderline"/>
        </w:rPr>
        <w:t>For someone with</w:t>
      </w:r>
      <w:r w:rsidRPr="00600182">
        <w:rPr>
          <w:sz w:val="16"/>
        </w:rPr>
        <w:t xml:space="preserve"> absolutely </w:t>
      </w:r>
      <w:r w:rsidRPr="00A27034">
        <w:rPr>
          <w:rStyle w:val="Emphasis"/>
        </w:rPr>
        <w:t>no expertise</w:t>
      </w:r>
      <w:r w:rsidRPr="00A27034">
        <w:rPr>
          <w:sz w:val="16"/>
        </w:rPr>
        <w:t xml:space="preserve"> </w:t>
      </w:r>
      <w:r w:rsidRPr="00A27034">
        <w:rPr>
          <w:rStyle w:val="StyleUnderline"/>
        </w:rPr>
        <w:t>in astrophysics</w:t>
      </w:r>
      <w:r w:rsidRPr="00A27034">
        <w:rPr>
          <w:sz w:val="16"/>
        </w:rPr>
        <w:t xml:space="preserve">, Elon </w:t>
      </w:r>
      <w:r w:rsidRPr="00CB7D05">
        <w:rPr>
          <w:rStyle w:val="StyleUnderline"/>
          <w:highlight w:val="green"/>
        </w:rPr>
        <w:t>Musk</w:t>
      </w:r>
      <w:r w:rsidRPr="00A27034">
        <w:rPr>
          <w:rStyle w:val="StyleUnderline"/>
        </w:rPr>
        <w:t>’s</w:t>
      </w:r>
      <w:r w:rsidRPr="006F2BF8">
        <w:rPr>
          <w:rStyle w:val="StyleUnderline"/>
        </w:rPr>
        <w:t xml:space="preserve"> </w:t>
      </w:r>
      <w:r w:rsidRPr="00CB7D05">
        <w:rPr>
          <w:rStyle w:val="StyleUnderline"/>
          <w:highlight w:val="green"/>
        </w:rPr>
        <w:t>plans</w:t>
      </w:r>
      <w:r w:rsidRPr="006F2BF8">
        <w:rPr>
          <w:rStyle w:val="StyleUnderline"/>
        </w:rPr>
        <w:t xml:space="preserve"> to colonize space </w:t>
      </w:r>
      <w:r w:rsidRPr="00CB7D05">
        <w:rPr>
          <w:rStyle w:val="StyleUnderline"/>
          <w:highlight w:val="green"/>
        </w:rPr>
        <w:t>are</w:t>
      </w:r>
      <w:r w:rsidRPr="00600182">
        <w:rPr>
          <w:sz w:val="16"/>
        </w:rPr>
        <w:t xml:space="preserve"> — to put it nicely — </w:t>
      </w:r>
      <w:r w:rsidRPr="00CB7D05">
        <w:rPr>
          <w:rStyle w:val="StyleUnderline"/>
          <w:highlight w:val="green"/>
        </w:rPr>
        <w:t>ambitious</w:t>
      </w:r>
      <w:r w:rsidRPr="006F2BF8">
        <w:rPr>
          <w:rStyle w:val="StyleUnderline"/>
        </w:rPr>
        <w:t>.</w:t>
      </w:r>
      <w:r w:rsidRPr="00600182">
        <w:rPr>
          <w:sz w:val="16"/>
        </w:rPr>
        <w:t xml:space="preserve"> I’ve heard people describe them as admirable or </w:t>
      </w:r>
      <w:r w:rsidRPr="006F2BF8">
        <w:rPr>
          <w:rStyle w:val="StyleUnderline"/>
        </w:rPr>
        <w:t>even inspirational</w:t>
      </w:r>
      <w:r w:rsidRPr="00600182">
        <w:rPr>
          <w:sz w:val="16"/>
        </w:rPr>
        <w:t xml:space="preserve">. </w:t>
      </w:r>
      <w:r w:rsidRPr="006F2BF8">
        <w:rPr>
          <w:rStyle w:val="StyleUnderline"/>
        </w:rPr>
        <w:t xml:space="preserve">But </w:t>
      </w:r>
      <w:r w:rsidRPr="00CB7D05">
        <w:rPr>
          <w:rStyle w:val="StyleUnderline"/>
          <w:highlight w:val="green"/>
        </w:rPr>
        <w:t>others</w:t>
      </w:r>
      <w:r w:rsidRPr="006F2BF8">
        <w:rPr>
          <w:rStyle w:val="StyleUnderline"/>
        </w:rPr>
        <w:t xml:space="preserve"> like me</w:t>
      </w:r>
      <w:r w:rsidRPr="00600182">
        <w:rPr>
          <w:sz w:val="16"/>
        </w:rPr>
        <w:t xml:space="preserve"> (such </w:t>
      </w:r>
      <w:r w:rsidRPr="007D0282">
        <w:rPr>
          <w:sz w:val="16"/>
        </w:rPr>
        <w:t xml:space="preserve">as astrophysicist Neil deGrasse Tyson) </w:t>
      </w:r>
      <w:r w:rsidRPr="00CB7D05">
        <w:rPr>
          <w:rStyle w:val="Emphasis"/>
          <w:highlight w:val="green"/>
        </w:rPr>
        <w:t xml:space="preserve">are rightfully </w:t>
      </w:r>
      <w:r w:rsidRPr="00FD614D">
        <w:rPr>
          <w:rStyle w:val="Emphasis"/>
          <w:highlight w:val="green"/>
        </w:rPr>
        <w:t xml:space="preserve">skeptical of his </w:t>
      </w:r>
      <w:r w:rsidR="00FD614D" w:rsidRPr="00FD614D">
        <w:rPr>
          <w:rStyle w:val="Emphasis"/>
          <w:highlight w:val="green"/>
        </w:rPr>
        <w:t>[misconceptions of grandeur</w:t>
      </w:r>
      <w:r w:rsidR="00FD614D">
        <w:rPr>
          <w:rStyle w:val="Emphasis"/>
        </w:rPr>
        <w:t>]</w:t>
      </w:r>
      <w:r w:rsidRPr="007D0282">
        <w:rPr>
          <w:sz w:val="16"/>
        </w:rPr>
        <w:t xml:space="preserve">. In his grandiloquent descriptions of humanity’s SpaceX-enabled future in space, Musk has outlined some concrete visions. By 2026, only five years from now, he envisions that humanity will have created real infrastructure and a permanent habitable society on Mars that is dependent on consistently receiving resources from Earth. By 2050, he predicts that, thanks to his largesse, humanity will have established a permanent self-sustaining city on Mars. In total, </w:t>
      </w:r>
      <w:r w:rsidRPr="006F2BF8">
        <w:rPr>
          <w:rStyle w:val="StyleUnderline"/>
        </w:rPr>
        <w:t>he wants to bring</w:t>
      </w:r>
      <w:r w:rsidRPr="007D0282">
        <w:rPr>
          <w:sz w:val="16"/>
        </w:rPr>
        <w:t xml:space="preserve"> at least </w:t>
      </w:r>
      <w:r w:rsidRPr="006F2BF8">
        <w:rPr>
          <w:rStyle w:val="StyleUnderline"/>
        </w:rPr>
        <w:t>1 million people to the red planet.</w:t>
      </w:r>
      <w:r w:rsidRPr="007D0282">
        <w:rPr>
          <w:sz w:val="16"/>
        </w:rPr>
        <w:t xml:space="preserve"> He claims </w:t>
      </w:r>
      <w:r w:rsidRPr="006F2BF8">
        <w:rPr>
          <w:rStyle w:val="StyleUnderline"/>
        </w:rPr>
        <w:t>that his efforts could save humanity from our impending disaster</w:t>
      </w:r>
      <w:r w:rsidRPr="007D0282">
        <w:rPr>
          <w:sz w:val="16"/>
        </w:rPr>
        <w:t xml:space="preserve"> on earth. He also wants to replace commercial airline travel with rocket travel, which could supposedly get people to any destination on earth in only 30 minutes, at the same price as an economy plane ticket. And he’s said that within his lifetime, there’s a 70% chance he’ll visit the red planet himself. </w:t>
      </w:r>
      <w:r w:rsidRPr="006F2BF8">
        <w:rPr>
          <w:rStyle w:val="StyleUnderline"/>
        </w:rPr>
        <w:t>At first glance, that all sounds cool</w:t>
      </w:r>
      <w:r w:rsidRPr="007D0282">
        <w:rPr>
          <w:sz w:val="16"/>
        </w:rPr>
        <w:t xml:space="preserve">, I guess. What could be bad about exploring space and “becoming a multi-planetary species”? The false promise of an “insurance policy” for humanity </w:t>
      </w:r>
      <w:r w:rsidRPr="006F2BF8">
        <w:rPr>
          <w:rStyle w:val="StyleUnderline"/>
        </w:rPr>
        <w:t xml:space="preserve">My </w:t>
      </w:r>
      <w:r w:rsidRPr="007D0282">
        <w:rPr>
          <w:sz w:val="16"/>
        </w:rPr>
        <w:t xml:space="preserve">greatest </w:t>
      </w:r>
      <w:r w:rsidRPr="006F2BF8">
        <w:rPr>
          <w:rStyle w:val="StyleUnderline"/>
        </w:rPr>
        <w:t>problem</w:t>
      </w:r>
      <w:r w:rsidRPr="007D0282">
        <w:rPr>
          <w:sz w:val="16"/>
        </w:rPr>
        <w:t xml:space="preserve"> with Musk’s plan </w:t>
      </w:r>
      <w:r w:rsidRPr="006F2BF8">
        <w:rPr>
          <w:rStyle w:val="StyleUnderline"/>
        </w:rPr>
        <w:t xml:space="preserve">is not simply that </w:t>
      </w:r>
      <w:r w:rsidRPr="00CB7D05">
        <w:rPr>
          <w:rStyle w:val="StyleUnderline"/>
          <w:highlight w:val="green"/>
        </w:rPr>
        <w:t>it’s unrealistic</w:t>
      </w:r>
      <w:r w:rsidRPr="007D0282">
        <w:rPr>
          <w:sz w:val="16"/>
        </w:rPr>
        <w:t xml:space="preserve"> (which it is, within the timeline he’s laid out). After all, Stephen Hawking, who </w:t>
      </w:r>
      <w:proofErr w:type="gramStart"/>
      <w:r w:rsidRPr="007D0282">
        <w:rPr>
          <w:sz w:val="16"/>
        </w:rPr>
        <w:t>actually has</w:t>
      </w:r>
      <w:proofErr w:type="gramEnd"/>
      <w:r w:rsidRPr="007D0282">
        <w:rPr>
          <w:sz w:val="16"/>
        </w:rPr>
        <w:t xml:space="preserve"> expertise in this area, has said that only several thousand people could feasibly live on Mars within the next century. </w:t>
      </w:r>
      <w:r w:rsidRPr="00CB7D05">
        <w:rPr>
          <w:rStyle w:val="StyleUnderline"/>
          <w:highlight w:val="green"/>
        </w:rPr>
        <w:t xml:space="preserve">Even worse, Musk’s space plans are also </w:t>
      </w:r>
      <w:r w:rsidRPr="00CB7D05">
        <w:rPr>
          <w:rStyle w:val="Emphasis"/>
          <w:highlight w:val="green"/>
        </w:rPr>
        <w:t>deeply unjust</w:t>
      </w:r>
      <w:r w:rsidRPr="006F2BF8">
        <w:rPr>
          <w:rStyle w:val="Emphasis"/>
        </w:rPr>
        <w:t xml:space="preserve"> and dishonest</w:t>
      </w:r>
      <w:r w:rsidRPr="007D0282">
        <w:rPr>
          <w:sz w:val="16"/>
        </w:rPr>
        <w:t xml:space="preserve">. </w:t>
      </w:r>
      <w:r w:rsidRPr="006F2BF8">
        <w:rPr>
          <w:rStyle w:val="StyleUnderline"/>
        </w:rPr>
        <w:t xml:space="preserve">Even if SpaceX succeeded in rescuing 1 million people from the global destruction wrought by climate change, where would that </w:t>
      </w:r>
      <w:r w:rsidRPr="00CB7D05">
        <w:rPr>
          <w:rStyle w:val="StyleUnderline"/>
          <w:highlight w:val="green"/>
        </w:rPr>
        <w:t xml:space="preserve">leave the </w:t>
      </w:r>
      <w:r w:rsidRPr="00CB7D05">
        <w:rPr>
          <w:rStyle w:val="Emphasis"/>
          <w:highlight w:val="green"/>
        </w:rPr>
        <w:t>rest of us</w:t>
      </w:r>
      <w:r w:rsidRPr="006F2BF8">
        <w:rPr>
          <w:rStyle w:val="StyleUnderline"/>
        </w:rPr>
        <w:t xml:space="preserve"> 7.8 billion people?</w:t>
      </w:r>
      <w:r>
        <w:rPr>
          <w:rStyle w:val="StyleUnderline"/>
        </w:rPr>
        <w:t xml:space="preserve"> </w:t>
      </w:r>
      <w:r w:rsidRPr="007D0282">
        <w:rPr>
          <w:sz w:val="16"/>
        </w:rPr>
        <w:t xml:space="preserve">We’d be left </w:t>
      </w:r>
      <w:r w:rsidRPr="00CB7D05">
        <w:rPr>
          <w:rStyle w:val="StyleUnderline"/>
          <w:highlight w:val="green"/>
        </w:rPr>
        <w:t>to</w:t>
      </w:r>
      <w:r w:rsidRPr="00CB7D05">
        <w:rPr>
          <w:sz w:val="16"/>
          <w:highlight w:val="green"/>
        </w:rPr>
        <w:t xml:space="preserve"> </w:t>
      </w:r>
      <w:r w:rsidRPr="00CB7D05">
        <w:rPr>
          <w:rStyle w:val="Emphasis"/>
          <w:highlight w:val="green"/>
        </w:rPr>
        <w:t xml:space="preserve">burn in the </w:t>
      </w:r>
      <w:proofErr w:type="gramStart"/>
      <w:r w:rsidRPr="00CB7D05">
        <w:rPr>
          <w:rStyle w:val="Emphasis"/>
          <w:highlight w:val="green"/>
        </w:rPr>
        <w:t>rubble</w:t>
      </w:r>
      <w:r w:rsidRPr="007D0282">
        <w:rPr>
          <w:sz w:val="16"/>
        </w:rPr>
        <w:t>?</w:t>
      </w:r>
      <w:proofErr w:type="gramEnd"/>
      <w:r w:rsidRPr="007D0282">
        <w:rPr>
          <w:sz w:val="16"/>
        </w:rPr>
        <w:t xml:space="preserve"> </w:t>
      </w:r>
      <w:r w:rsidRPr="007D0282">
        <w:rPr>
          <w:rStyle w:val="StyleUnderline"/>
        </w:rPr>
        <w:t xml:space="preserve">Conveniently, </w:t>
      </w:r>
      <w:proofErr w:type="gramStart"/>
      <w:r w:rsidRPr="007D0282">
        <w:rPr>
          <w:rStyle w:val="StyleUnderline"/>
        </w:rPr>
        <w:t xml:space="preserve">the </w:t>
      </w:r>
      <w:r w:rsidRPr="00CB7D05">
        <w:rPr>
          <w:rStyle w:val="Emphasis"/>
          <w:highlight w:val="green"/>
        </w:rPr>
        <w:t>vast majority of</w:t>
      </w:r>
      <w:proofErr w:type="gramEnd"/>
      <w:r w:rsidRPr="00CB7D05">
        <w:rPr>
          <w:rStyle w:val="Emphasis"/>
          <w:highlight w:val="green"/>
        </w:rPr>
        <w:t xml:space="preserve"> humanity is clearly excluded</w:t>
      </w:r>
      <w:r w:rsidRPr="007D0282">
        <w:rPr>
          <w:rStyle w:val="StyleUnderline"/>
        </w:rPr>
        <w:t xml:space="preserve"> from his vision</w:t>
      </w:r>
      <w:r w:rsidRPr="007D0282">
        <w:rPr>
          <w:sz w:val="16"/>
        </w:rPr>
        <w:t xml:space="preserve">. Michio Kaku, one of Elon Musk’s most ardent defenders, said this in an interview when discussing the “necessity” of Musk’s space plans: Dinosaurs didn’t have a plan B. That’s why they’re no longer here. But we do have a plan B. We need to use space travel, </w:t>
      </w:r>
      <w:proofErr w:type="gramStart"/>
      <w:r w:rsidRPr="007D0282">
        <w:rPr>
          <w:rStyle w:val="StyleUnderline"/>
        </w:rPr>
        <w:t>Mars</w:t>
      </w:r>
      <w:proofErr w:type="gramEnd"/>
      <w:r w:rsidRPr="007D0282">
        <w:rPr>
          <w:rStyle w:val="StyleUnderline"/>
        </w:rPr>
        <w:t xml:space="preserve"> </w:t>
      </w:r>
      <w:r w:rsidRPr="007D0282">
        <w:rPr>
          <w:sz w:val="16"/>
        </w:rPr>
        <w:t xml:space="preserve">and moon </w:t>
      </w:r>
      <w:r w:rsidRPr="007D0282">
        <w:rPr>
          <w:rStyle w:val="StyleUnderline"/>
        </w:rPr>
        <w:t>colonization as an insurance policy in case something goes wrong.</w:t>
      </w:r>
      <w:r w:rsidRPr="007D0282">
        <w:rPr>
          <w:sz w:val="16"/>
        </w:rPr>
        <w:t xml:space="preserve"> </w:t>
      </w:r>
      <w:r w:rsidRPr="007D0282">
        <w:rPr>
          <w:rStyle w:val="StyleUnderline"/>
        </w:rPr>
        <w:t>The “something</w:t>
      </w:r>
      <w:r w:rsidRPr="007D0282">
        <w:rPr>
          <w:sz w:val="16"/>
        </w:rPr>
        <w:t xml:space="preserve">” he’s referring to </w:t>
      </w:r>
      <w:r w:rsidRPr="007D0282">
        <w:rPr>
          <w:rStyle w:val="StyleUnderline"/>
        </w:rPr>
        <w:t xml:space="preserve">includes climate change, nuclear war, or perhaps an asteroid hitting earth. But there’s an elephant in the room — </w:t>
      </w:r>
      <w:r w:rsidRPr="00CB7D05">
        <w:rPr>
          <w:rStyle w:val="StyleUnderline"/>
          <w:highlight w:val="green"/>
        </w:rPr>
        <w:t xml:space="preserve">who would this “insurance policy” </w:t>
      </w:r>
      <w:proofErr w:type="gramStart"/>
      <w:r w:rsidRPr="00CB7D05">
        <w:rPr>
          <w:rStyle w:val="Emphasis"/>
          <w:highlight w:val="green"/>
        </w:rPr>
        <w:t>actually protect</w:t>
      </w:r>
      <w:proofErr w:type="gramEnd"/>
      <w:r w:rsidRPr="007D0282">
        <w:rPr>
          <w:rStyle w:val="Emphasis"/>
        </w:rPr>
        <w:t>?</w:t>
      </w:r>
      <w:r>
        <w:rPr>
          <w:rStyle w:val="StyleUnderline"/>
        </w:rPr>
        <w:t xml:space="preserve"> </w:t>
      </w:r>
      <w:r w:rsidRPr="007D0282">
        <w:rPr>
          <w:rStyle w:val="StyleUnderline"/>
        </w:rPr>
        <w:t>Musk projects</w:t>
      </w:r>
      <w:r w:rsidRPr="007D0282">
        <w:rPr>
          <w:sz w:val="16"/>
        </w:rPr>
        <w:t xml:space="preserve"> that </w:t>
      </w:r>
      <w:proofErr w:type="gramStart"/>
      <w:r w:rsidRPr="00CB7D05">
        <w:rPr>
          <w:rStyle w:val="StyleUnderline"/>
          <w:highlight w:val="green"/>
        </w:rPr>
        <w:t>tickets</w:t>
      </w:r>
      <w:proofErr w:type="gramEnd"/>
      <w:r w:rsidRPr="007D0282">
        <w:rPr>
          <w:rStyle w:val="StyleUnderline"/>
        </w:rPr>
        <w:t xml:space="preserve"> to Mars </w:t>
      </w:r>
      <w:r w:rsidRPr="00A27034">
        <w:rPr>
          <w:rStyle w:val="StyleUnderline"/>
        </w:rPr>
        <w:t>could cost</w:t>
      </w:r>
      <w:r w:rsidRPr="007D0282">
        <w:rPr>
          <w:rStyle w:val="StyleUnderline"/>
        </w:rPr>
        <w:t xml:space="preserve"> around $500,000</w:t>
      </w:r>
      <w:r w:rsidRPr="007D0282">
        <w:rPr>
          <w:sz w:val="16"/>
        </w:rPr>
        <w:t xml:space="preserve">. He’s said that at that cost, people could “sell their house and start their life anew on Mars.” $500,000 is </w:t>
      </w:r>
      <w:r w:rsidRPr="007D0282">
        <w:rPr>
          <w:rStyle w:val="Emphasis"/>
        </w:rPr>
        <w:t>an absurdly low estimate</w:t>
      </w:r>
      <w:r w:rsidRPr="007D0282">
        <w:rPr>
          <w:sz w:val="16"/>
        </w:rPr>
        <w:t xml:space="preserve">, </w:t>
      </w:r>
      <w:r w:rsidRPr="007D0282">
        <w:rPr>
          <w:rStyle w:val="StyleUnderline"/>
        </w:rPr>
        <w:t>but even if</w:t>
      </w:r>
      <w:r w:rsidRPr="007D0282">
        <w:rPr>
          <w:sz w:val="16"/>
        </w:rPr>
        <w:t xml:space="preserve"> that were </w:t>
      </w:r>
      <w:r w:rsidRPr="007D0282">
        <w:rPr>
          <w:rStyle w:val="StyleUnderline"/>
        </w:rPr>
        <w:t xml:space="preserve">true, </w:t>
      </w:r>
      <w:proofErr w:type="gramStart"/>
      <w:r w:rsidRPr="007D0282">
        <w:rPr>
          <w:rStyle w:val="StyleUnderline"/>
        </w:rPr>
        <w:t xml:space="preserve">the </w:t>
      </w:r>
      <w:r w:rsidRPr="00CB7D05">
        <w:rPr>
          <w:rStyle w:val="StyleUnderline"/>
          <w:highlight w:val="green"/>
        </w:rPr>
        <w:t>vast majority</w:t>
      </w:r>
      <w:r w:rsidRPr="007D0282">
        <w:rPr>
          <w:sz w:val="16"/>
        </w:rPr>
        <w:t xml:space="preserve"> of</w:t>
      </w:r>
      <w:proofErr w:type="gramEnd"/>
      <w:r w:rsidRPr="007D0282">
        <w:rPr>
          <w:sz w:val="16"/>
        </w:rPr>
        <w:t xml:space="preserve"> people </w:t>
      </w:r>
      <w:r w:rsidRPr="00CB7D05">
        <w:rPr>
          <w:rStyle w:val="StyleUnderline"/>
          <w:highlight w:val="green"/>
        </w:rPr>
        <w:t>don’t</w:t>
      </w:r>
      <w:r w:rsidRPr="007D0282">
        <w:rPr>
          <w:rStyle w:val="StyleUnderline"/>
        </w:rPr>
        <w:t xml:space="preserve"> </w:t>
      </w:r>
      <w:r w:rsidRPr="00CB7D05">
        <w:rPr>
          <w:rStyle w:val="StyleUnderline"/>
          <w:highlight w:val="green"/>
        </w:rPr>
        <w:t>have</w:t>
      </w:r>
      <w:r w:rsidRPr="007D0282">
        <w:rPr>
          <w:rStyle w:val="StyleUnderline"/>
        </w:rPr>
        <w:t xml:space="preserve"> nearly </w:t>
      </w:r>
      <w:r w:rsidRPr="00CB7D05">
        <w:rPr>
          <w:rStyle w:val="StyleUnderline"/>
          <w:highlight w:val="green"/>
        </w:rPr>
        <w:t>that</w:t>
      </w:r>
      <w:r w:rsidRPr="007D0282">
        <w:rPr>
          <w:rStyle w:val="StyleUnderline"/>
        </w:rPr>
        <w:t xml:space="preserve"> amount of </w:t>
      </w:r>
      <w:r w:rsidRPr="00CB7D05">
        <w:rPr>
          <w:rStyle w:val="StyleUnderline"/>
          <w:highlight w:val="green"/>
        </w:rPr>
        <w:t>money</w:t>
      </w:r>
      <w:r w:rsidRPr="007D0282">
        <w:rPr>
          <w:sz w:val="16"/>
        </w:rPr>
        <w:t xml:space="preserve"> lying around. </w:t>
      </w:r>
      <w:r w:rsidRPr="007D0282">
        <w:rPr>
          <w:rStyle w:val="StyleUnderline"/>
        </w:rPr>
        <w:t xml:space="preserve">Musk’s </w:t>
      </w:r>
      <w:r w:rsidRPr="00CB7D05">
        <w:rPr>
          <w:rStyle w:val="StyleUnderline"/>
          <w:highlight w:val="green"/>
        </w:rPr>
        <w:t>optimism</w:t>
      </w:r>
      <w:r w:rsidRPr="007D0282">
        <w:rPr>
          <w:sz w:val="16"/>
        </w:rPr>
        <w:t xml:space="preserve"> about this only </w:t>
      </w:r>
      <w:r w:rsidRPr="00CB7D05">
        <w:rPr>
          <w:rStyle w:val="StyleUnderline"/>
          <w:highlight w:val="green"/>
        </w:rPr>
        <w:t>reveals how ridiculously out of touch</w:t>
      </w:r>
      <w:r w:rsidRPr="007D0282">
        <w:rPr>
          <w:rStyle w:val="StyleUnderline"/>
        </w:rPr>
        <w:t xml:space="preserve"> with reality </w:t>
      </w:r>
      <w:r w:rsidRPr="00CB7D05">
        <w:rPr>
          <w:rStyle w:val="StyleUnderline"/>
          <w:highlight w:val="green"/>
        </w:rPr>
        <w:t>he is</w:t>
      </w:r>
      <w:r w:rsidRPr="007D0282">
        <w:rPr>
          <w:sz w:val="16"/>
        </w:rPr>
        <w:t xml:space="preserve">. Based on the exorbitant costs that escaping to Mars would require, it’s clear that </w:t>
      </w:r>
      <w:r w:rsidRPr="007D0282">
        <w:rPr>
          <w:rStyle w:val="StyleUnderline"/>
        </w:rPr>
        <w:t>only the wealthiest elites, the top 1% of the 1%, would be able to afford it.</w:t>
      </w:r>
      <w:r>
        <w:rPr>
          <w:rStyle w:val="StyleUnderline"/>
        </w:rPr>
        <w:t xml:space="preserve"> </w:t>
      </w:r>
      <w:r w:rsidRPr="007D0282">
        <w:rPr>
          <w:rStyle w:val="StyleUnderline"/>
        </w:rPr>
        <w:t>That doesn’t sound like much of a “plan B” to me</w:t>
      </w:r>
      <w:r w:rsidRPr="007D0282">
        <w:rPr>
          <w:sz w:val="16"/>
        </w:rPr>
        <w:t xml:space="preserve">. Martian salvation as a eugenics project Throughout history, </w:t>
      </w:r>
      <w:r w:rsidRPr="007D0282">
        <w:rPr>
          <w:rStyle w:val="StyleUnderline"/>
        </w:rPr>
        <w:t>the question of “who gets to reproduce</w:t>
      </w:r>
      <w:r w:rsidRPr="007D0282">
        <w:rPr>
          <w:sz w:val="16"/>
        </w:rPr>
        <w:t xml:space="preserve"> and propagate their genes” </w:t>
      </w:r>
      <w:r w:rsidRPr="007D0282">
        <w:rPr>
          <w:rStyle w:val="StyleUnderline"/>
        </w:rPr>
        <w:t>has been a highly contentious and politically charged</w:t>
      </w:r>
      <w:r w:rsidRPr="007D0282">
        <w:rPr>
          <w:sz w:val="16"/>
        </w:rPr>
        <w:t xml:space="preserve"> one. H</w:t>
      </w:r>
      <w:r w:rsidRPr="007D0282">
        <w:rPr>
          <w:rStyle w:val="StyleUnderline"/>
        </w:rPr>
        <w:t xml:space="preserve">istorically, people in power have gone out of their way to </w:t>
      </w:r>
      <w:r w:rsidRPr="00CB7D05">
        <w:rPr>
          <w:rStyle w:val="StyleUnderline"/>
          <w:highlight w:val="green"/>
        </w:rPr>
        <w:t>prevent certain types of people from having offspring</w:t>
      </w:r>
      <w:r w:rsidRPr="007D0282">
        <w:rPr>
          <w:sz w:val="16"/>
        </w:rPr>
        <w:t xml:space="preserve"> — most often </w:t>
      </w:r>
      <w:r w:rsidRPr="00CB7D05">
        <w:rPr>
          <w:rStyle w:val="StyleUnderline"/>
          <w:highlight w:val="green"/>
        </w:rPr>
        <w:t>poor</w:t>
      </w:r>
      <w:r w:rsidRPr="007D0282">
        <w:rPr>
          <w:rStyle w:val="StyleUnderline"/>
        </w:rPr>
        <w:t xml:space="preserve"> people, </w:t>
      </w:r>
      <w:r w:rsidRPr="00CB7D05">
        <w:rPr>
          <w:rStyle w:val="StyleUnderline"/>
          <w:highlight w:val="green"/>
        </w:rPr>
        <w:t>people of color, disabled people</w:t>
      </w:r>
      <w:r w:rsidRPr="007D0282">
        <w:rPr>
          <w:sz w:val="16"/>
        </w:rPr>
        <w:t xml:space="preserve">, mentally ill people, and various other marginalized groups have been targeted. </w:t>
      </w:r>
      <w:r w:rsidRPr="00CB7D05">
        <w:rPr>
          <w:rStyle w:val="Emphasis"/>
          <w:highlight w:val="green"/>
        </w:rPr>
        <w:t>Bringing humanity to Mars to evade disaster on earth would be the final iteration</w:t>
      </w:r>
      <w:r w:rsidRPr="007D0282">
        <w:rPr>
          <w:rStyle w:val="Emphasis"/>
        </w:rPr>
        <w:t xml:space="preserve"> of that.</w:t>
      </w:r>
      <w:r>
        <w:rPr>
          <w:rStyle w:val="Emphasis"/>
        </w:rPr>
        <w:t xml:space="preserve"> </w:t>
      </w:r>
      <w:r w:rsidRPr="007D0282">
        <w:rPr>
          <w:rStyle w:val="StyleUnderline"/>
        </w:rPr>
        <w:t xml:space="preserve">The </w:t>
      </w:r>
      <w:r w:rsidRPr="00CB7D05">
        <w:rPr>
          <w:rStyle w:val="StyleUnderline"/>
          <w:highlight w:val="green"/>
        </w:rPr>
        <w:t>disadvantaged masses</w:t>
      </w:r>
      <w:r w:rsidRPr="007D0282">
        <w:rPr>
          <w:rStyle w:val="StyleUnderline"/>
        </w:rPr>
        <w:t xml:space="preserve"> who </w:t>
      </w:r>
      <w:r w:rsidRPr="00CB7D05">
        <w:rPr>
          <w:rStyle w:val="StyleUnderline"/>
          <w:highlight w:val="green"/>
        </w:rPr>
        <w:t>would be left behind</w:t>
      </w:r>
      <w:r w:rsidRPr="007D0282">
        <w:rPr>
          <w:rStyle w:val="StyleUnderline"/>
        </w:rPr>
        <w:t xml:space="preserve">, </w:t>
      </w:r>
      <w:r w:rsidRPr="007D0282">
        <w:rPr>
          <w:rStyle w:val="Emphasis"/>
        </w:rPr>
        <w:t xml:space="preserve">overwhelmingly </w:t>
      </w:r>
      <w:r w:rsidRPr="00CB7D05">
        <w:rPr>
          <w:rStyle w:val="Emphasis"/>
          <w:highlight w:val="green"/>
        </w:rPr>
        <w:t>people of color</w:t>
      </w:r>
      <w:r w:rsidRPr="007D0282">
        <w:rPr>
          <w:rStyle w:val="Emphasis"/>
        </w:rPr>
        <w:t xml:space="preserve"> from the Global South</w:t>
      </w:r>
      <w:r w:rsidRPr="007D0282">
        <w:rPr>
          <w:sz w:val="16"/>
        </w:rPr>
        <w:t xml:space="preserve">, </w:t>
      </w:r>
      <w:r w:rsidRPr="00CB7D05">
        <w:rPr>
          <w:rStyle w:val="StyleUnderline"/>
          <w:highlight w:val="green"/>
        </w:rPr>
        <w:t>would be extinguished from the evolutionary chain</w:t>
      </w:r>
      <w:r w:rsidRPr="007D0282">
        <w:rPr>
          <w:rStyle w:val="StyleUnderline"/>
        </w:rPr>
        <w:t>.</w:t>
      </w:r>
      <w:r>
        <w:rPr>
          <w:rStyle w:val="StyleUnderline"/>
        </w:rPr>
        <w:t xml:space="preserve"> </w:t>
      </w:r>
      <w:r w:rsidRPr="007D0282">
        <w:rPr>
          <w:sz w:val="16"/>
        </w:rPr>
        <w:t xml:space="preserve">As Neil deGrasse Tyson has said, </w:t>
      </w:r>
      <w:r w:rsidRPr="007D0282">
        <w:rPr>
          <w:rStyle w:val="StyleUnderline"/>
        </w:rPr>
        <w:t xml:space="preserve">if the purpose of expanding to Mars is to ensure </w:t>
      </w:r>
      <w:r w:rsidRPr="007D0282">
        <w:rPr>
          <w:rStyle w:val="StyleUnderline"/>
        </w:rPr>
        <w:lastRenderedPageBreak/>
        <w:t xml:space="preserve">that humanity evades disaster on earth, then </w:t>
      </w:r>
      <w:r w:rsidRPr="00651B0F">
        <w:rPr>
          <w:rStyle w:val="StyleUnderline"/>
          <w:highlight w:val="green"/>
        </w:rPr>
        <w:t>it would be much more prudent to</w:t>
      </w:r>
      <w:r w:rsidRPr="007D0282">
        <w:rPr>
          <w:rStyle w:val="StyleUnderline"/>
        </w:rPr>
        <w:t xml:space="preserve"> simply </w:t>
      </w:r>
      <w:r w:rsidRPr="00651B0F">
        <w:rPr>
          <w:rStyle w:val="Emphasis"/>
          <w:highlight w:val="green"/>
        </w:rPr>
        <w:t xml:space="preserve">solve </w:t>
      </w:r>
      <w:r w:rsidRPr="00651B0F">
        <w:rPr>
          <w:rStyle w:val="Emphasis"/>
        </w:rPr>
        <w:t xml:space="preserve">our </w:t>
      </w:r>
      <w:r w:rsidRPr="00651B0F">
        <w:rPr>
          <w:rStyle w:val="Emphasis"/>
          <w:highlight w:val="green"/>
        </w:rPr>
        <w:t>problems on earth</w:t>
      </w:r>
      <w:r w:rsidRPr="007D0282">
        <w:rPr>
          <w:rStyle w:val="Emphasis"/>
        </w:rPr>
        <w:t xml:space="preserve"> so that our solution could save everyone.</w:t>
      </w:r>
      <w:r>
        <w:rPr>
          <w:rStyle w:val="Emphasis"/>
        </w:rPr>
        <w:t xml:space="preserve"> </w:t>
      </w:r>
      <w:r w:rsidRPr="00651B0F">
        <w:rPr>
          <w:rStyle w:val="StyleUnderline"/>
          <w:highlight w:val="green"/>
        </w:rPr>
        <w:t>A solution that only saves the</w:t>
      </w:r>
      <w:r w:rsidRPr="007D0282">
        <w:rPr>
          <w:rStyle w:val="StyleUnderline"/>
        </w:rPr>
        <w:t xml:space="preserve"> most obscenely </w:t>
      </w:r>
      <w:r w:rsidRPr="00651B0F">
        <w:rPr>
          <w:rStyle w:val="StyleUnderline"/>
          <w:highlight w:val="green"/>
        </w:rPr>
        <w:t>privileged</w:t>
      </w:r>
      <w:r w:rsidRPr="007D0282">
        <w:rPr>
          <w:rStyle w:val="StyleUnderline"/>
        </w:rPr>
        <w:t xml:space="preserve"> people on the planet </w:t>
      </w:r>
      <w:r w:rsidRPr="00651B0F">
        <w:rPr>
          <w:rStyle w:val="StyleUnderline"/>
          <w:highlight w:val="green"/>
        </w:rPr>
        <w:t>isn’t a solution</w:t>
      </w:r>
      <w:r w:rsidRPr="007D0282">
        <w:rPr>
          <w:rStyle w:val="StyleUnderline"/>
        </w:rPr>
        <w:t xml:space="preserve"> at all.</w:t>
      </w:r>
      <w:r w:rsidRPr="007D0282">
        <w:rPr>
          <w:sz w:val="16"/>
        </w:rPr>
        <w:t xml:space="preserve"> For instance, as Tyson elaborates, </w:t>
      </w:r>
      <w:r w:rsidRPr="00651B0F">
        <w:rPr>
          <w:rStyle w:val="StyleUnderline"/>
          <w:highlight w:val="green"/>
        </w:rPr>
        <w:t>if we want to prevent extinction from an asteroid, it would be much easier to deflect</w:t>
      </w:r>
      <w:r w:rsidRPr="007D0282">
        <w:rPr>
          <w:sz w:val="16"/>
        </w:rPr>
        <w:t xml:space="preserve"> the asteroid </w:t>
      </w:r>
      <w:r w:rsidRPr="00651B0F">
        <w:rPr>
          <w:rStyle w:val="StyleUnderline"/>
          <w:highlight w:val="green"/>
        </w:rPr>
        <w:t>than to use Mars as a solution</w:t>
      </w:r>
      <w:r w:rsidRPr="007D0282">
        <w:rPr>
          <w:sz w:val="16"/>
        </w:rPr>
        <w:t xml:space="preserve">. </w:t>
      </w:r>
      <w:r w:rsidRPr="00651B0F">
        <w:rPr>
          <w:rStyle w:val="StyleUnderline"/>
          <w:highlight w:val="green"/>
        </w:rPr>
        <w:t xml:space="preserve">Colonizing Mars would only save a </w:t>
      </w:r>
      <w:r w:rsidRPr="00651B0F">
        <w:rPr>
          <w:rStyle w:val="Emphasis"/>
          <w:highlight w:val="green"/>
        </w:rPr>
        <w:t>small fraction</w:t>
      </w:r>
      <w:r w:rsidRPr="007D0282">
        <w:rPr>
          <w:rStyle w:val="Emphasis"/>
        </w:rPr>
        <w:t xml:space="preserve"> of humanity,</w:t>
      </w:r>
      <w:r w:rsidRPr="007D0282">
        <w:rPr>
          <w:sz w:val="16"/>
        </w:rPr>
        <w:t xml:space="preserve"> </w:t>
      </w:r>
      <w:r w:rsidRPr="007D0282">
        <w:rPr>
          <w:rStyle w:val="StyleUnderline"/>
        </w:rPr>
        <w:t>whereas deflecting the asteroid would save all of humanity</w:t>
      </w:r>
      <w:r w:rsidRPr="007D0282">
        <w:rPr>
          <w:sz w:val="16"/>
        </w:rPr>
        <w:t xml:space="preserve">. </w:t>
      </w:r>
      <w:r w:rsidRPr="007D0282">
        <w:rPr>
          <w:rStyle w:val="StyleUnderline"/>
        </w:rPr>
        <w:t>The same applies to climate change</w:t>
      </w:r>
      <w:r w:rsidRPr="007D0282">
        <w:rPr>
          <w:sz w:val="16"/>
        </w:rPr>
        <w:t xml:space="preserve">. Estimates suggest that Elon </w:t>
      </w:r>
      <w:r w:rsidRPr="007D0282">
        <w:rPr>
          <w:rStyle w:val="StyleUnderline"/>
        </w:rPr>
        <w:t xml:space="preserve">Musk’s </w:t>
      </w:r>
      <w:r w:rsidRPr="00651B0F">
        <w:rPr>
          <w:rStyle w:val="StyleUnderline"/>
          <w:highlight w:val="green"/>
        </w:rPr>
        <w:t>Mars project could cost</w:t>
      </w:r>
      <w:r w:rsidRPr="007D0282">
        <w:rPr>
          <w:rStyle w:val="StyleUnderline"/>
        </w:rPr>
        <w:t xml:space="preserve"> well into the </w:t>
      </w:r>
      <w:r w:rsidRPr="00651B0F">
        <w:rPr>
          <w:rStyle w:val="Emphasis"/>
          <w:highlight w:val="green"/>
        </w:rPr>
        <w:t>tens of trillions</w:t>
      </w:r>
      <w:r w:rsidRPr="007D0282">
        <w:rPr>
          <w:rStyle w:val="StyleUnderline"/>
        </w:rPr>
        <w:t xml:space="preserve"> of dollars</w:t>
      </w:r>
      <w:r w:rsidRPr="007D0282">
        <w:rPr>
          <w:sz w:val="16"/>
        </w:rPr>
        <w:t xml:space="preserve">. </w:t>
      </w:r>
      <w:r w:rsidRPr="007D0282">
        <w:rPr>
          <w:rStyle w:val="StyleUnderline"/>
        </w:rPr>
        <w:t xml:space="preserve">That </w:t>
      </w:r>
      <w:r w:rsidRPr="00651B0F">
        <w:rPr>
          <w:rStyle w:val="StyleUnderline"/>
          <w:highlight w:val="green"/>
        </w:rPr>
        <w:t>same amount of money</w:t>
      </w:r>
      <w:r w:rsidRPr="007D0282">
        <w:rPr>
          <w:sz w:val="16"/>
        </w:rPr>
        <w:t xml:space="preserve"> (or whatever amount he ends up devoting to SpaceX) </w:t>
      </w:r>
      <w:r w:rsidRPr="00651B0F">
        <w:rPr>
          <w:rStyle w:val="StyleUnderline"/>
          <w:highlight w:val="green"/>
        </w:rPr>
        <w:t>could</w:t>
      </w:r>
      <w:r w:rsidRPr="007D0282">
        <w:rPr>
          <w:rStyle w:val="StyleUnderline"/>
        </w:rPr>
        <w:t xml:space="preserve"> go a long way toward </w:t>
      </w:r>
      <w:r w:rsidRPr="00651B0F">
        <w:rPr>
          <w:rStyle w:val="StyleUnderline"/>
          <w:highlight w:val="green"/>
        </w:rPr>
        <w:t>combat</w:t>
      </w:r>
      <w:r w:rsidRPr="007D0282">
        <w:rPr>
          <w:rStyle w:val="StyleUnderline"/>
        </w:rPr>
        <w:t xml:space="preserve">ing </w:t>
      </w:r>
      <w:r w:rsidRPr="00651B0F">
        <w:rPr>
          <w:rStyle w:val="StyleUnderline"/>
          <w:highlight w:val="green"/>
        </w:rPr>
        <w:t>climate change</w:t>
      </w:r>
      <w:r w:rsidRPr="007D0282">
        <w:rPr>
          <w:sz w:val="16"/>
        </w:rPr>
        <w:t xml:space="preserve"> and helping billions of earthlings who could never even entertain the idea of becoming Martians.</w:t>
      </w:r>
    </w:p>
    <w:p w14:paraId="11C195F1" w14:textId="77777777" w:rsidR="000D7B93" w:rsidRDefault="000D7B93" w:rsidP="000D7B93">
      <w:pPr>
        <w:rPr>
          <w:sz w:val="16"/>
        </w:rPr>
      </w:pPr>
    </w:p>
    <w:p w14:paraId="4AA1FFF6" w14:textId="77777777" w:rsidR="000D7B93" w:rsidRDefault="000D7B93" w:rsidP="000D7B93">
      <w:pPr>
        <w:pStyle w:val="Heading4"/>
      </w:pPr>
      <w:r>
        <w:t xml:space="preserve">3. </w:t>
      </w:r>
      <w:r w:rsidRPr="00ED54B0">
        <w:t xml:space="preserve">Private </w:t>
      </w:r>
      <w:r>
        <w:t>mars</w:t>
      </w:r>
      <w:r w:rsidRPr="00ED54B0">
        <w:t xml:space="preserve"> </w:t>
      </w:r>
      <w:r>
        <w:t>colonization</w:t>
      </w:r>
      <w:r w:rsidRPr="00ED54B0">
        <w:t xml:space="preserv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43E57029" w14:textId="77777777" w:rsidR="000D7B93" w:rsidRPr="00894FCE" w:rsidRDefault="000D7B93" w:rsidP="000D7B93">
      <w:pPr>
        <w:rPr>
          <w:rStyle w:val="Style13ptBold"/>
        </w:rPr>
      </w:pPr>
      <w:r w:rsidRPr="00894FCE">
        <w:rPr>
          <w:rStyle w:val="Style13ptBold"/>
        </w:rPr>
        <w:t>Penny 20</w:t>
      </w:r>
    </w:p>
    <w:p w14:paraId="540CAF08" w14:textId="77777777" w:rsidR="000D7B93" w:rsidRPr="00EF027B" w:rsidRDefault="000D7B93" w:rsidP="000D7B93">
      <w:r w:rsidRPr="00EF027B">
        <w:t>(ELEANOR PENNY is a writer, poet and essayist based in London. member of the Society of Authors (</w:t>
      </w:r>
      <w:proofErr w:type="spellStart"/>
      <w:r w:rsidRPr="00EF027B">
        <w:t>SoA</w:t>
      </w:r>
      <w:proofErr w:type="spellEnd"/>
      <w:r w:rsidRPr="00EF027B">
        <w:t xml:space="preserve">) and the National Institute for Writers in Education (NAWE). , </w:t>
      </w:r>
      <w:hyperlink r:id="rId10" w:history="1">
        <w:r w:rsidRPr="00EF027B">
          <w:rPr>
            <w:rStyle w:val="Hyperlink"/>
          </w:rPr>
          <w:t>https://inthesetimes.com/article/space-privatization-future-technology-silicon-valley-elon-musk-jeff-bezos</w:t>
        </w:r>
      </w:hyperlink>
      <w:r w:rsidRPr="00EF027B">
        <w:t>, 12-17)</w:t>
      </w:r>
    </w:p>
    <w:p w14:paraId="05A3B375" w14:textId="77777777" w:rsidR="000D7B93" w:rsidRDefault="000D7B93" w:rsidP="000D7B93">
      <w:pPr>
        <w:rPr>
          <w:sz w:val="16"/>
        </w:rPr>
      </w:pPr>
      <w:r w:rsidRPr="00ED54B0">
        <w:rPr>
          <w:rStyle w:val="StyleUnderline"/>
        </w:rPr>
        <w:t>The eye</w:t>
      </w:r>
      <w:r w:rsidRPr="00ED5156">
        <w:rPr>
          <w:rStyle w:val="StyleUnderline"/>
        </w:rPr>
        <w:t xml:space="preserve">-watering upfront </w:t>
      </w:r>
      <w:r w:rsidRPr="00CB7D05">
        <w:rPr>
          <w:rStyle w:val="StyleUnderline"/>
          <w:highlight w:val="green"/>
        </w:rPr>
        <w:t>costs</w:t>
      </w:r>
      <w:r w:rsidRPr="00ED5156">
        <w:rPr>
          <w:rStyle w:val="StyleUnderline"/>
        </w:rPr>
        <w:t xml:space="preserve"> of these exploratory, high-risk, high-reward endeavors can be </w:t>
      </w:r>
      <w:r w:rsidRPr="00CB7D05">
        <w:rPr>
          <w:rStyle w:val="StyleUnderline"/>
          <w:highlight w:val="green"/>
        </w:rPr>
        <w:t>absorbed</w:t>
      </w:r>
      <w:r w:rsidRPr="00ED5156">
        <w:rPr>
          <w:rStyle w:val="StyleUnderline"/>
        </w:rPr>
        <w:t xml:space="preserve"> </w:t>
      </w:r>
      <w:r w:rsidRPr="00CB7D05">
        <w:rPr>
          <w:rStyle w:val="StyleUnderline"/>
          <w:highlight w:val="green"/>
        </w:rPr>
        <w:t>by</w:t>
      </w:r>
      <w:r w:rsidRPr="00ED5156">
        <w:rPr>
          <w:rStyle w:val="StyleUnderline"/>
        </w:rPr>
        <w:t xml:space="preserve"> Silicon Valley venture capitalists and the personal fortunes of its </w:t>
      </w:r>
      <w:r w:rsidRPr="00CB7D05">
        <w:rPr>
          <w:rStyle w:val="StyleUnderline"/>
          <w:highlight w:val="green"/>
        </w:rPr>
        <w:t>aristocracy</w:t>
      </w:r>
      <w:r w:rsidRPr="00ED5156">
        <w:rPr>
          <w:rStyle w:val="Emphasis"/>
        </w:rPr>
        <w:t xml:space="preserve">. A </w:t>
      </w:r>
      <w:r w:rsidRPr="00CB7D05">
        <w:rPr>
          <w:rStyle w:val="Emphasis"/>
          <w:highlight w:val="green"/>
        </w:rPr>
        <w:t>concentration</w:t>
      </w:r>
      <w:r w:rsidRPr="00ED5156">
        <w:rPr>
          <w:rStyle w:val="Emphasis"/>
        </w:rPr>
        <w:t xml:space="preserve"> of capital stands </w:t>
      </w:r>
      <w:r w:rsidRPr="00CB7D05">
        <w:rPr>
          <w:rStyle w:val="Emphasis"/>
          <w:highlight w:val="green"/>
        </w:rPr>
        <w:t xml:space="preserve">ready to risk </w:t>
      </w:r>
      <w:r w:rsidRPr="0078589E">
        <w:rPr>
          <w:rStyle w:val="Emphasis"/>
        </w:rPr>
        <w:t xml:space="preserve">big </w:t>
      </w:r>
      <w:r w:rsidRPr="00CB7D05">
        <w:rPr>
          <w:rStyle w:val="Emphasis"/>
          <w:highlight w:val="green"/>
        </w:rPr>
        <w:t>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CB7D05">
        <w:rPr>
          <w:rStyle w:val="Emphasis"/>
          <w:highlight w:val="green"/>
        </w:rPr>
        <w:t xml:space="preserve">mythology of </w:t>
      </w:r>
      <w:r w:rsidRPr="00ED5156">
        <w:rPr>
          <w:rStyle w:val="Emphasis"/>
        </w:rPr>
        <w:t xml:space="preserve">moonshot </w:t>
      </w:r>
      <w:r w:rsidRPr="00CB7D05">
        <w:rPr>
          <w:rStyle w:val="Emphasis"/>
          <w:highlight w:val="green"/>
        </w:rPr>
        <w:t>genius</w:t>
      </w:r>
      <w:r w:rsidRPr="00ED5156">
        <w:rPr>
          <w:rStyle w:val="Emphasis"/>
        </w:rPr>
        <w:t xml:space="preserve"> </w:t>
      </w:r>
      <w:r w:rsidRPr="00CB7D05">
        <w:rPr>
          <w:rStyle w:val="Emphasis"/>
          <w:highlight w:val="green"/>
        </w:rPr>
        <w:t>that drives</w:t>
      </w:r>
      <w:r w:rsidRPr="00ED5156">
        <w:rPr>
          <w:rStyle w:val="Emphasis"/>
        </w:rPr>
        <w:t xml:space="preserve"> human </w:t>
      </w:r>
      <w:r w:rsidRPr="00CB7D05">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w:t>
      </w:r>
      <w:r w:rsidRPr="0078589E">
        <w:rPr>
          <w:rStyle w:val="StyleUnderline"/>
        </w:rPr>
        <w:t xml:space="preserve">usually </w:t>
      </w:r>
      <w:r w:rsidRPr="00CB7D05">
        <w:rPr>
          <w:rStyle w:val="StyleUnderline"/>
          <w:highlight w:val="green"/>
        </w:rPr>
        <w:t xml:space="preserve">twinned with </w:t>
      </w:r>
      <w:r w:rsidRPr="00CB7D05">
        <w:rPr>
          <w:rStyle w:val="Emphasis"/>
          <w:highlight w:val="green"/>
        </w:rPr>
        <w:t>market capture</w:t>
      </w:r>
      <w:r w:rsidRPr="0078589E">
        <w:rPr>
          <w:rStyle w:val="Emphasis"/>
        </w:rPr>
        <w:t>.</w:t>
      </w:r>
      <w:r w:rsidRPr="0078589E">
        <w:rPr>
          <w:rStyle w:val="StyleUnderline"/>
        </w:rPr>
        <w:t xml:space="preserve"> As competitors are tossed onto the </w:t>
      </w:r>
      <w:r w:rsidRPr="0078589E">
        <w:rPr>
          <w:rStyle w:val="Emphasis"/>
        </w:rPr>
        <w:t>scrap heap of history</w:t>
      </w:r>
      <w:r w:rsidRPr="0078589E">
        <w:rPr>
          <w:rStyle w:val="StyleUnderline"/>
        </w:rPr>
        <w:t xml:space="preserve"> by their own sudden irrelevance, </w:t>
      </w:r>
      <w:proofErr w:type="gramStart"/>
      <w:r w:rsidRPr="0078589E">
        <w:rPr>
          <w:rStyle w:val="Emphasis"/>
        </w:rPr>
        <w:t>oligarchies</w:t>
      </w:r>
      <w:proofErr w:type="gramEnd"/>
      <w:r w:rsidRPr="0078589E">
        <w:rPr>
          <w:rStyle w:val="Emphasis"/>
        </w:rPr>
        <w:t xml:space="preserve"> and monopolies flourish</w:t>
      </w:r>
      <w:r w:rsidRPr="0078589E">
        <w:rPr>
          <w:rStyle w:val="StyleUnderline"/>
        </w:rPr>
        <w:t>. The riches of</w:t>
      </w:r>
      <w:r w:rsidRPr="00AA35C5">
        <w:rPr>
          <w:rStyle w:val="StyleUnderline"/>
        </w:rPr>
        <w:t xml:space="preserve"> the asteroid belt make</w:t>
      </w:r>
      <w:r w:rsidRPr="00ED5156">
        <w:rPr>
          <w:rStyle w:val="StyleUnderline"/>
        </w:rPr>
        <w:t xml:space="preserv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78589E">
        <w:rPr>
          <w:rStyle w:val="StyleUnderline"/>
        </w:rPr>
        <w:t>for whom?</w:t>
      </w:r>
      <w:r w:rsidRPr="00ED5156">
        <w:rPr>
          <w:rStyle w:val="StyleUnderline"/>
        </w:rPr>
        <w:t xml:space="preserve"> </w:t>
      </w:r>
      <w:r w:rsidRPr="0078589E">
        <w:rPr>
          <w:rStyle w:val="Emphasis"/>
        </w:rPr>
        <w:t>These ventures train their sights on infinite excess</w:t>
      </w:r>
      <w:r w:rsidRPr="0078589E">
        <w:rPr>
          <w:sz w:val="16"/>
        </w:rPr>
        <w:t xml:space="preserve">, </w:t>
      </w:r>
      <w:r w:rsidRPr="0078589E">
        <w:rPr>
          <w:rStyle w:val="StyleUnderline"/>
        </w:rPr>
        <w:t>with dwindling marginal costs as the supply</w:t>
      </w:r>
      <w:r w:rsidRPr="00ED5156">
        <w:rPr>
          <w:rStyle w:val="StyleUnderline"/>
        </w:rPr>
        <w:t xml:space="preserve">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w:t>
      </w:r>
      <w:r w:rsidRPr="0078589E">
        <w:rPr>
          <w:sz w:val="16"/>
        </w:rPr>
        <w:t xml:space="preserve">glance, </w:t>
      </w:r>
      <w:r w:rsidRPr="0078589E">
        <w:rPr>
          <w:rStyle w:val="StyleUnderline"/>
        </w:rPr>
        <w:t xml:space="preserve">expanding industry beyond Earth sounds like a pragmatic fix to the </w:t>
      </w:r>
      <w:r w:rsidRPr="0078589E">
        <w:rPr>
          <w:rStyle w:val="Emphasis"/>
        </w:rPr>
        <w:t>earth-shatteringly simple dilemma faced by capitalism</w:t>
      </w:r>
      <w:r w:rsidRPr="0078589E">
        <w:rPr>
          <w:sz w:val="16"/>
        </w:rPr>
        <w:t xml:space="preserve">: </w:t>
      </w:r>
      <w:r w:rsidRPr="0078589E">
        <w:rPr>
          <w:rStyle w:val="StyleUnderline"/>
        </w:rPr>
        <w:t xml:space="preserve">that it must grow to survive, but the planet </w:t>
      </w:r>
      <w:r w:rsidRPr="0078589E">
        <w:rPr>
          <w:rStyle w:val="Emphasis"/>
        </w:rPr>
        <w:t>it grows upon is finite</w:t>
      </w:r>
      <w:r w:rsidRPr="0078589E">
        <w:rPr>
          <w:sz w:val="16"/>
        </w:rPr>
        <w:t xml:space="preserve">. </w:t>
      </w:r>
      <w:r w:rsidRPr="0078589E">
        <w:rPr>
          <w:rStyle w:val="StyleUnderline"/>
        </w:rPr>
        <w:t>But</w:t>
      </w:r>
      <w:r w:rsidRPr="0078589E">
        <w:rPr>
          <w:sz w:val="16"/>
        </w:rPr>
        <w:t xml:space="preserve"> </w:t>
      </w:r>
      <w:r w:rsidRPr="0078589E">
        <w:rPr>
          <w:rStyle w:val="StyleUnderline"/>
        </w:rPr>
        <w:t>to maintain profit margins in conditions of plenty</w:t>
      </w:r>
      <w:r w:rsidRPr="0078589E">
        <w:rPr>
          <w:sz w:val="16"/>
        </w:rPr>
        <w:t xml:space="preserve"> (a demand of industry), </w:t>
      </w:r>
      <w:r w:rsidRPr="0078589E">
        <w:rPr>
          <w:rStyle w:val="Emphasis"/>
        </w:rPr>
        <w:t>legal and political fixes</w:t>
      </w:r>
      <w:r w:rsidRPr="0078589E">
        <w:rPr>
          <w:sz w:val="16"/>
        </w:rPr>
        <w:t xml:space="preserve"> </w:t>
      </w:r>
      <w:r w:rsidRPr="0078589E">
        <w:rPr>
          <w:rStyle w:val="StyleUnderline"/>
        </w:rPr>
        <w:t>are required. If</w:t>
      </w:r>
      <w:r w:rsidRPr="00ED5156">
        <w:rPr>
          <w:rStyle w:val="StyleUnderline"/>
        </w:rPr>
        <w:t xml:space="preserve"> you exclusively </w:t>
      </w:r>
      <w:r w:rsidRPr="00CB7D05">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CB7D05">
        <w:rPr>
          <w:rStyle w:val="StyleUnderline"/>
          <w:highlight w:val="green"/>
        </w:rPr>
        <w:t>charge whatever you like</w:t>
      </w:r>
      <w:r w:rsidRPr="00ED5156">
        <w:rPr>
          <w:rStyle w:val="StyleUnderline"/>
        </w:rPr>
        <w:t xml:space="preserve"> for platinum. The </w:t>
      </w:r>
      <w:r w:rsidRPr="00CB7D05">
        <w:rPr>
          <w:rStyle w:val="StyleUnderline"/>
          <w:highlight w:val="green"/>
        </w:rPr>
        <w:t xml:space="preserve">diamond </w:t>
      </w:r>
      <w:r w:rsidRPr="00CB7D05">
        <w:rPr>
          <w:rStyle w:val="StyleUnderline"/>
          <w:highlight w:val="green"/>
        </w:rPr>
        <w:lastRenderedPageBreak/>
        <w:t>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CB7D05">
        <w:rPr>
          <w:rStyle w:val="StyleUnderline"/>
          <w:highlight w:val="green"/>
        </w:rPr>
        <w:t>latest phase of capitalism</w:t>
      </w:r>
      <w:r w:rsidRPr="00ED5156">
        <w:rPr>
          <w:rStyle w:val="StyleUnderline"/>
        </w:rPr>
        <w:t xml:space="preserve">, as national growth slows, productive industries dwindle and </w:t>
      </w:r>
      <w:r w:rsidRPr="00CB7D05">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78589E">
        <w:rPr>
          <w:rStyle w:val="StyleUnderline"/>
        </w:rPr>
        <w:t>scramble for space</w:t>
      </w:r>
      <w:r w:rsidRPr="00ED5156">
        <w:rPr>
          <w:rStyle w:val="StyleUnderline"/>
        </w:rPr>
        <w:t xml:space="preserve"> is the scramble to own satellites and ​</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CB7D05">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 xml:space="preserve">Space Force might seem retrograde, a warped nostalgia for a time when the space race was </w:t>
      </w:r>
      <w:r w:rsidRPr="0078589E">
        <w:rPr>
          <w:rStyle w:val="StyleUnderline"/>
        </w:rPr>
        <w:t xml:space="preserve">about petty terrestrial wars rather than Musk’s </w:t>
      </w:r>
      <w:r w:rsidRPr="00CB7D05">
        <w:rPr>
          <w:rStyle w:val="StyleUnderline"/>
          <w:highlight w:val="green"/>
        </w:rPr>
        <w:t>supposedly enlightened vision to colonize Mars</w:t>
      </w:r>
      <w:r w:rsidRPr="0078589E">
        <w:rPr>
          <w:sz w:val="16"/>
        </w:rPr>
        <w:t xml:space="preserve">. </w:t>
      </w:r>
      <w:proofErr w:type="gramStart"/>
      <w:r w:rsidRPr="0078589E">
        <w:rPr>
          <w:rStyle w:val="Emphasis"/>
        </w:rPr>
        <w:t>In</w:t>
      </w:r>
      <w:r w:rsidRPr="00ED5156">
        <w:rPr>
          <w:rStyle w:val="Emphasis"/>
        </w:rPr>
        <w:t xml:space="preserve"> reality, the</w:t>
      </w:r>
      <w:proofErr w:type="gramEnd"/>
      <w:r w:rsidRPr="00ED5156">
        <w:rPr>
          <w:rStyle w:val="Emphasis"/>
        </w:rPr>
        <w:t xml:space="preserve"> two visions go hand in hand. </w:t>
      </w:r>
      <w:r w:rsidRPr="00CB7D05">
        <w:rPr>
          <w:rStyle w:val="Emphasis"/>
          <w:highlight w:val="green"/>
        </w:rPr>
        <w:t xml:space="preserve">Military might physically </w:t>
      </w:r>
      <w:proofErr w:type="gramStart"/>
      <w:r w:rsidRPr="00CB7D05">
        <w:rPr>
          <w:rStyle w:val="Emphasis"/>
          <w:highlight w:val="green"/>
        </w:rPr>
        <w:t>captures</w:t>
      </w:r>
      <w:proofErr w:type="gramEnd"/>
      <w:r w:rsidRPr="00ED5156">
        <w:rPr>
          <w:rStyle w:val="Emphasis"/>
        </w:rPr>
        <w:t xml:space="preserve"> and secures </w:t>
      </w:r>
      <w:r w:rsidRPr="00CB7D05">
        <w:rPr>
          <w:rStyle w:val="Emphasis"/>
          <w:highlight w:val="green"/>
        </w:rPr>
        <w:t>territory</w:t>
      </w:r>
      <w:r w:rsidRPr="00ED5156">
        <w:rPr>
          <w:rStyle w:val="Emphasis"/>
        </w:rPr>
        <w:t xml:space="preserve">, </w:t>
      </w:r>
      <w:r w:rsidRPr="00CB7D05">
        <w:rPr>
          <w:rStyle w:val="Emphasis"/>
          <w:highlight w:val="green"/>
        </w:rPr>
        <w:t>enforces</w:t>
      </w:r>
      <w:r w:rsidRPr="00ED5156">
        <w:rPr>
          <w:rStyle w:val="Emphasis"/>
        </w:rPr>
        <w:t xml:space="preserve"> the </w:t>
      </w:r>
      <w:r w:rsidRPr="00CB7D05">
        <w:rPr>
          <w:rStyle w:val="Emphasis"/>
          <w:highlight w:val="green"/>
        </w:rPr>
        <w:t>American</w:t>
      </w:r>
      <w:r w:rsidRPr="00ED5156">
        <w:rPr>
          <w:rStyle w:val="Emphasis"/>
        </w:rPr>
        <w:t xml:space="preserve"> political and legal </w:t>
      </w:r>
      <w:r w:rsidRPr="00CB7D05">
        <w:rPr>
          <w:rStyle w:val="Emphasis"/>
          <w:highlight w:val="green"/>
        </w:rPr>
        <w:t>apparatus</w:t>
      </w:r>
      <w:r w:rsidRPr="00ED5156">
        <w:rPr>
          <w:rStyle w:val="Emphasis"/>
        </w:rPr>
        <w:t xml:space="preserve"> </w:t>
      </w:r>
      <w:r w:rsidRPr="00CB7D05">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CB7D05">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CB7D05">
        <w:rPr>
          <w:rStyle w:val="Emphasis"/>
          <w:highlight w:val="green"/>
        </w:rPr>
        <w:t>Colonialism</w:t>
      </w:r>
      <w:r w:rsidRPr="00ED5156">
        <w:rPr>
          <w:rStyle w:val="Emphasis"/>
        </w:rPr>
        <w:t xml:space="preserve"> in </w:t>
      </w:r>
      <w:r w:rsidRPr="0078589E">
        <w:rPr>
          <w:rStyle w:val="Emphasis"/>
        </w:rPr>
        <w:t xml:space="preserve">space </w:t>
      </w:r>
      <w:r w:rsidRPr="00CB7D05">
        <w:rPr>
          <w:rStyle w:val="Emphasis"/>
          <w:highlight w:val="green"/>
        </w:rPr>
        <w:t>is</w:t>
      </w:r>
      <w:r w:rsidRPr="0078589E">
        <w:rPr>
          <w:rStyle w:val="Emphasis"/>
        </w:rPr>
        <w:t xml:space="preserve"> not some post-humanist utopia</w:t>
      </w:r>
      <w:r w:rsidRPr="0078589E">
        <w:rPr>
          <w:sz w:val="16"/>
        </w:rPr>
        <w:t xml:space="preserve">, </w:t>
      </w:r>
      <w:r w:rsidRPr="0078589E">
        <w:rPr>
          <w:rStyle w:val="StyleUnderline"/>
        </w:rPr>
        <w:t xml:space="preserve">but </w:t>
      </w:r>
      <w:r w:rsidRPr="00CB7D05">
        <w:rPr>
          <w:rStyle w:val="StyleUnderline"/>
          <w:highlight w:val="green"/>
        </w:rPr>
        <w:t>the age-old dominion of</w:t>
      </w:r>
      <w:r w:rsidRPr="00ED5156">
        <w:rPr>
          <w:rStyle w:val="StyleUnderline"/>
        </w:rPr>
        <w:t xml:space="preserve"> land </w:t>
      </w:r>
      <w:r w:rsidRPr="00CB7D05">
        <w:rPr>
          <w:rStyle w:val="StyleUnderline"/>
          <w:highlight w:val="green"/>
        </w:rPr>
        <w:t>barons</w:t>
      </w:r>
      <w:r w:rsidRPr="00ED5156">
        <w:rPr>
          <w:rStyle w:val="StyleUnderline"/>
        </w:rPr>
        <w:t xml:space="preserve"> </w:t>
      </w:r>
      <w:r w:rsidRPr="00CB7D05">
        <w:rPr>
          <w:rStyle w:val="StyleUnderline"/>
          <w:highlight w:val="green"/>
        </w:rPr>
        <w:t>and</w:t>
      </w:r>
      <w:r w:rsidRPr="00ED5156">
        <w:rPr>
          <w:rStyle w:val="StyleUnderline"/>
        </w:rPr>
        <w:t xml:space="preserve"> mining </w:t>
      </w:r>
      <w:r w:rsidRPr="00CB7D05">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7428320B" w14:textId="77777777" w:rsidR="000D7B93" w:rsidRDefault="000D7B93" w:rsidP="000D7B93"/>
    <w:p w14:paraId="4514C615" w14:textId="77777777" w:rsidR="000D7B93" w:rsidRDefault="000D7B93" w:rsidP="000D7B93">
      <w:pPr>
        <w:pStyle w:val="Heading4"/>
      </w:pPr>
      <w:r>
        <w:t>4. Private Mars colonization ensures error replication and resources would be better deployed terrestrially</w:t>
      </w:r>
    </w:p>
    <w:p w14:paraId="48FFF7A8" w14:textId="77777777" w:rsidR="000D7B93" w:rsidRPr="00D540FC" w:rsidRDefault="000D7B93" w:rsidP="000D7B93">
      <w:pPr>
        <w:rPr>
          <w:rStyle w:val="Style13ptBold"/>
        </w:rPr>
      </w:pPr>
      <w:proofErr w:type="spellStart"/>
      <w:r w:rsidRPr="00D540FC">
        <w:rPr>
          <w:rStyle w:val="Style13ptBold"/>
        </w:rPr>
        <w:t>Bharmal</w:t>
      </w:r>
      <w:proofErr w:type="spellEnd"/>
      <w:r w:rsidRPr="00D540FC">
        <w:rPr>
          <w:rStyle w:val="Style13ptBold"/>
        </w:rPr>
        <w:t xml:space="preserve"> 18 </w:t>
      </w:r>
    </w:p>
    <w:p w14:paraId="1ECCD4AE" w14:textId="77777777" w:rsidR="000D7B93" w:rsidRPr="00D540FC" w:rsidRDefault="000D7B93" w:rsidP="000D7B93">
      <w:pPr>
        <w:rPr>
          <w:sz w:val="16"/>
        </w:rPr>
      </w:pPr>
      <w:r w:rsidRPr="00D540FC">
        <w:rPr>
          <w:sz w:val="16"/>
        </w:rPr>
        <w:t>(</w:t>
      </w:r>
      <w:proofErr w:type="spellStart"/>
      <w:r w:rsidRPr="00D540FC">
        <w:rPr>
          <w:sz w:val="16"/>
        </w:rPr>
        <w:t>Zahaan</w:t>
      </w:r>
      <w:proofErr w:type="spellEnd"/>
      <w:r w:rsidRPr="00D540FC">
        <w:rPr>
          <w:sz w:val="16"/>
        </w:rPr>
        <w:t xml:space="preserve"> works for Google and is a recipient of Nasa’s Exceptional Public Achievement Medal for YouTube Space Lab. </w:t>
      </w:r>
      <w:hyperlink r:id="rId11" w:history="1">
        <w:r w:rsidRPr="00D540FC">
          <w:rPr>
            <w:rStyle w:val="Hyperlink"/>
            <w:sz w:val="16"/>
          </w:rPr>
          <w:t>https://www.theguardian.com/science/blog/2018/aug/28/the-case-against-mars-colonisation 8-28</w:t>
        </w:r>
      </w:hyperlink>
      <w:r w:rsidRPr="00D540FC">
        <w:rPr>
          <w:sz w:val="16"/>
        </w:rPr>
        <w:t xml:space="preserve">) </w:t>
      </w:r>
    </w:p>
    <w:p w14:paraId="3307D939" w14:textId="77777777" w:rsidR="000D7B93" w:rsidRDefault="000D7B93" w:rsidP="000D7B93">
      <w:pPr>
        <w:rPr>
          <w:rStyle w:val="StyleUnderline"/>
        </w:rPr>
      </w:pPr>
      <w:r w:rsidRPr="00B87DF7">
        <w:rPr>
          <w:rStyle w:val="StyleUnderline"/>
        </w:rPr>
        <w:t xml:space="preserve">The most </w:t>
      </w:r>
      <w:proofErr w:type="spellStart"/>
      <w:r w:rsidRPr="00B87DF7">
        <w:rPr>
          <w:rStyle w:val="StyleUnderline"/>
        </w:rPr>
        <w:t>polarising</w:t>
      </w:r>
      <w:proofErr w:type="spellEnd"/>
      <w:r w:rsidRPr="00B87DF7">
        <w:rPr>
          <w:rStyle w:val="StyleUnderline"/>
        </w:rPr>
        <w:t xml:space="preserve"> issue in the Mars debate is arguably the tension between those dreaming of a second home and those </w:t>
      </w:r>
      <w:proofErr w:type="spellStart"/>
      <w:r w:rsidRPr="00B87DF7">
        <w:rPr>
          <w:rStyle w:val="StyleUnderline"/>
        </w:rPr>
        <w:t>prioritising</w:t>
      </w:r>
      <w:proofErr w:type="spellEnd"/>
      <w:r w:rsidRPr="00B87DF7">
        <w:rPr>
          <w:rStyle w:val="StyleUnderline"/>
        </w:rPr>
        <w:t xml:space="preserve"> the one we have now.</w:t>
      </w:r>
      <w:r>
        <w:rPr>
          <w:rStyle w:val="StyleUnderline"/>
        </w:rPr>
        <w:t xml:space="preserve"> </w:t>
      </w:r>
      <w:r w:rsidRPr="00D540FC">
        <w:rPr>
          <w:sz w:val="16"/>
        </w:rPr>
        <w:t xml:space="preserve">Before his death, Stephen Hawking made the bleak prediction that humanity only had 100 years left on Earth. </w:t>
      </w:r>
      <w:r w:rsidRPr="00B87DF7">
        <w:rPr>
          <w:rStyle w:val="StyleUnderline"/>
        </w:rPr>
        <w:t>Faced with a growing list of threats</w:t>
      </w:r>
      <w:r w:rsidRPr="00D540FC">
        <w:rPr>
          <w:sz w:val="16"/>
        </w:rPr>
        <w:t xml:space="preserve"> – climate change, overpopulation, nuclear war – </w:t>
      </w:r>
      <w:r w:rsidRPr="00B87DF7">
        <w:rPr>
          <w:rStyle w:val="StyleUnderline"/>
        </w:rPr>
        <w:t>Hawking believed that we had reached "the point of no return" and had no choice as a species but to become multi-planetary – starting with</w:t>
      </w:r>
      <w:r w:rsidRPr="00D540FC">
        <w:rPr>
          <w:sz w:val="16"/>
        </w:rPr>
        <w:t xml:space="preserve"> the </w:t>
      </w:r>
      <w:proofErr w:type="spellStart"/>
      <w:r w:rsidRPr="00D540FC">
        <w:rPr>
          <w:sz w:val="16"/>
        </w:rPr>
        <w:t>colonisation</w:t>
      </w:r>
      <w:proofErr w:type="spellEnd"/>
      <w:r w:rsidRPr="00D540FC">
        <w:rPr>
          <w:sz w:val="16"/>
        </w:rPr>
        <w:t xml:space="preserve"> of </w:t>
      </w:r>
      <w:r w:rsidRPr="00B87DF7">
        <w:rPr>
          <w:rStyle w:val="StyleUnderline"/>
        </w:rPr>
        <w:t>Mars.</w:t>
      </w:r>
      <w:r w:rsidRPr="00D540FC">
        <w:rPr>
          <w:sz w:val="16"/>
        </w:rPr>
        <w:t xml:space="preserve"> Elon Musk has also said on numerous occasions that we need a “backup planet” should something apocalyptic – like an asteroid collision – destroy Earth. </w:t>
      </w:r>
      <w:r w:rsidRPr="00B87DF7">
        <w:rPr>
          <w:rStyle w:val="Emphasis"/>
        </w:rPr>
        <w:t>However, not everyone agrees</w:t>
      </w:r>
      <w:r w:rsidRPr="00D540FC">
        <w:rPr>
          <w:sz w:val="16"/>
        </w:rPr>
        <w:t xml:space="preserve">. In the Pew survey mentioned earlier, </w:t>
      </w:r>
      <w:proofErr w:type="gramStart"/>
      <w:r w:rsidRPr="00B87DF7">
        <w:rPr>
          <w:rStyle w:val="StyleUnderline"/>
        </w:rPr>
        <w:t>a majority of</w:t>
      </w:r>
      <w:proofErr w:type="gramEnd"/>
      <w:r w:rsidRPr="00B87DF7">
        <w:rPr>
          <w:rStyle w:val="StyleUnderline"/>
        </w:rPr>
        <w:t xml:space="preserve"> US adults believed </w:t>
      </w:r>
      <w:r w:rsidRPr="00DD618B">
        <w:rPr>
          <w:rStyle w:val="StyleUnderline"/>
        </w:rPr>
        <w:t>that Nasa’s number one priority should be fixing problems on Earth</w:t>
      </w:r>
      <w:r w:rsidRPr="00B87DF7">
        <w:rPr>
          <w:rStyle w:val="StyleUnderline"/>
        </w:rPr>
        <w:t xml:space="preserve">. The </w:t>
      </w:r>
      <w:r w:rsidRPr="00CB7D05">
        <w:rPr>
          <w:rStyle w:val="StyleUnderline"/>
          <w:highlight w:val="green"/>
        </w:rPr>
        <w:t>billions</w:t>
      </w:r>
      <w:r w:rsidRPr="00B87DF7">
        <w:rPr>
          <w:rStyle w:val="StyleUnderline"/>
        </w:rPr>
        <w:t xml:space="preserve"> – if not trillions – of dollars </w:t>
      </w:r>
      <w:r w:rsidRPr="00CB7D05">
        <w:rPr>
          <w:rStyle w:val="StyleUnderline"/>
          <w:highlight w:val="green"/>
        </w:rPr>
        <w:t xml:space="preserve">needed to </w:t>
      </w:r>
      <w:proofErr w:type="spellStart"/>
      <w:r w:rsidRPr="00CB7D05">
        <w:rPr>
          <w:rStyle w:val="StyleUnderline"/>
          <w:highlight w:val="green"/>
        </w:rPr>
        <w:t>colonise</w:t>
      </w:r>
      <w:proofErr w:type="spellEnd"/>
      <w:r w:rsidRPr="00CB7D05">
        <w:rPr>
          <w:rStyle w:val="StyleUnderline"/>
          <w:highlight w:val="green"/>
        </w:rPr>
        <w:t xml:space="preserve"> Mars could</w:t>
      </w:r>
      <w:r w:rsidRPr="00B87DF7">
        <w:rPr>
          <w:rStyle w:val="StyleUnderline"/>
        </w:rPr>
        <w:t>,</w:t>
      </w:r>
      <w:r w:rsidRPr="00D540FC">
        <w:rPr>
          <w:sz w:val="16"/>
        </w:rPr>
        <w:t xml:space="preserve"> for example, </w:t>
      </w:r>
      <w:r w:rsidRPr="00CB7D05">
        <w:rPr>
          <w:rStyle w:val="Emphasis"/>
          <w:highlight w:val="green"/>
        </w:rPr>
        <w:t>be</w:t>
      </w:r>
      <w:r w:rsidRPr="00B87DF7">
        <w:rPr>
          <w:rStyle w:val="Emphasis"/>
        </w:rPr>
        <w:t xml:space="preserve"> better </w:t>
      </w:r>
      <w:r w:rsidRPr="00CB7D05">
        <w:rPr>
          <w:rStyle w:val="Emphasis"/>
          <w:highlight w:val="green"/>
        </w:rPr>
        <w:t>spent investing in renewable</w:t>
      </w:r>
      <w:r w:rsidRPr="00B87DF7">
        <w:rPr>
          <w:rStyle w:val="Emphasis"/>
        </w:rPr>
        <w:t xml:space="preserve"> forms of </w:t>
      </w:r>
      <w:r w:rsidRPr="00CB7D05">
        <w:rPr>
          <w:rStyle w:val="Emphasis"/>
          <w:highlight w:val="green"/>
        </w:rPr>
        <w:t>energy</w:t>
      </w:r>
      <w:r w:rsidRPr="00B87DF7">
        <w:rPr>
          <w:rStyle w:val="Emphasis"/>
        </w:rPr>
        <w:t xml:space="preserve"> to address climate change </w:t>
      </w:r>
      <w:r w:rsidRPr="00CB7D05">
        <w:rPr>
          <w:rStyle w:val="Emphasis"/>
          <w:highlight w:val="green"/>
        </w:rPr>
        <w:t>or strengthening</w:t>
      </w:r>
      <w:r w:rsidRPr="00B87DF7">
        <w:rPr>
          <w:rStyle w:val="Emphasis"/>
        </w:rPr>
        <w:t xml:space="preserve"> our planetary </w:t>
      </w:r>
      <w:proofErr w:type="spellStart"/>
      <w:r w:rsidRPr="00CB7D05">
        <w:rPr>
          <w:rStyle w:val="Emphasis"/>
          <w:highlight w:val="green"/>
        </w:rPr>
        <w:t>defences</w:t>
      </w:r>
      <w:proofErr w:type="spellEnd"/>
      <w:r w:rsidRPr="00CB7D05">
        <w:rPr>
          <w:rStyle w:val="Emphasis"/>
          <w:highlight w:val="green"/>
        </w:rPr>
        <w:t xml:space="preserve"> against asteroid</w:t>
      </w:r>
      <w:r w:rsidRPr="00B87DF7">
        <w:rPr>
          <w:rStyle w:val="Emphasis"/>
        </w:rPr>
        <w:t xml:space="preserve"> collisions.</w:t>
      </w:r>
      <w:r>
        <w:rPr>
          <w:rStyle w:val="Emphasis"/>
        </w:rPr>
        <w:t xml:space="preserve"> </w:t>
      </w:r>
      <w:r w:rsidRPr="00D540FC">
        <w:rPr>
          <w:sz w:val="16"/>
        </w:rPr>
        <w:t xml:space="preserve">And of course, </w:t>
      </w:r>
      <w:r w:rsidRPr="00B87DF7">
        <w:rPr>
          <w:rStyle w:val="Emphasis"/>
        </w:rPr>
        <w:t>if we have not figured out how to deal with problems of our own making here on Earth, th</w:t>
      </w:r>
      <w:r w:rsidRPr="00CB7D05">
        <w:rPr>
          <w:rStyle w:val="Emphasis"/>
          <w:highlight w:val="green"/>
        </w:rPr>
        <w:t>ere is no guarantee that the same fate would not befall Mars colonists</w:t>
      </w:r>
      <w:r w:rsidRPr="00B87DF7">
        <w:rPr>
          <w:rStyle w:val="Emphasis"/>
        </w:rPr>
        <w:t>.</w:t>
      </w:r>
      <w:r>
        <w:rPr>
          <w:rStyle w:val="Emphasis"/>
        </w:rPr>
        <w:t xml:space="preserve"> </w:t>
      </w:r>
      <w:r w:rsidRPr="00D540FC">
        <w:rPr>
          <w:sz w:val="16"/>
        </w:rPr>
        <w:t xml:space="preserve">Furthermore, </w:t>
      </w:r>
      <w:r w:rsidRPr="00B87DF7">
        <w:rPr>
          <w:rStyle w:val="StyleUnderline"/>
        </w:rPr>
        <w:t xml:space="preserve">if something truly horrible were to happen on Earth, it’s </w:t>
      </w:r>
      <w:r w:rsidRPr="00CB7D05">
        <w:rPr>
          <w:rStyle w:val="StyleUnderline"/>
          <w:highlight w:val="green"/>
        </w:rPr>
        <w:t>not clear Mars would</w:t>
      </w:r>
      <w:r w:rsidRPr="00B87DF7">
        <w:rPr>
          <w:rStyle w:val="StyleUnderline"/>
        </w:rPr>
        <w:t xml:space="preserve"> </w:t>
      </w:r>
      <w:proofErr w:type="gramStart"/>
      <w:r w:rsidRPr="00B87DF7">
        <w:rPr>
          <w:rStyle w:val="StyleUnderline"/>
        </w:rPr>
        <w:t xml:space="preserve">actually </w:t>
      </w:r>
      <w:r w:rsidRPr="00CB7D05">
        <w:rPr>
          <w:rStyle w:val="StyleUnderline"/>
          <w:highlight w:val="green"/>
        </w:rPr>
        <w:t>be</w:t>
      </w:r>
      <w:proofErr w:type="gramEnd"/>
      <w:r w:rsidRPr="00B87DF7">
        <w:rPr>
          <w:rStyle w:val="StyleUnderline"/>
        </w:rPr>
        <w:t xml:space="preserve"> an </w:t>
      </w:r>
      <w:r w:rsidRPr="00CB7D05">
        <w:rPr>
          <w:rStyle w:val="Emphasis"/>
          <w:highlight w:val="green"/>
        </w:rPr>
        <w:t>effective salvation</w:t>
      </w:r>
      <w:r w:rsidRPr="00B87DF7">
        <w:rPr>
          <w:rStyle w:val="Emphasis"/>
        </w:rPr>
        <w:t>.</w:t>
      </w:r>
      <w:r w:rsidRPr="00D540FC">
        <w:rPr>
          <w:sz w:val="16"/>
        </w:rPr>
        <w:t xml:space="preserve"> </w:t>
      </w:r>
      <w:r w:rsidRPr="00B87DF7">
        <w:rPr>
          <w:rStyle w:val="StyleUnderline"/>
        </w:rPr>
        <w:t>Giant underground bunkers on Earth</w:t>
      </w:r>
      <w:r w:rsidRPr="00D540FC">
        <w:rPr>
          <w:sz w:val="16"/>
        </w:rPr>
        <w:t xml:space="preserve">, for example, </w:t>
      </w:r>
      <w:r w:rsidRPr="00B87DF7">
        <w:rPr>
          <w:rStyle w:val="Emphasis"/>
        </w:rPr>
        <w:t>could protect more people, more easily than a colony on Mars</w:t>
      </w:r>
      <w:r w:rsidRPr="00D540FC">
        <w:rPr>
          <w:sz w:val="16"/>
        </w:rPr>
        <w:t xml:space="preserve">. And </w:t>
      </w:r>
      <w:r w:rsidRPr="00B87DF7">
        <w:rPr>
          <w:rStyle w:val="StyleUnderline"/>
        </w:rPr>
        <w:t xml:space="preserve">in the event of apocalyptic scenario, it is possible that the </w:t>
      </w:r>
      <w:r w:rsidRPr="00CB7D05">
        <w:rPr>
          <w:rStyle w:val="StyleUnderline"/>
          <w:highlight w:val="green"/>
        </w:rPr>
        <w:t>conditions on Earth</w:t>
      </w:r>
      <w:r w:rsidRPr="00D540FC">
        <w:rPr>
          <w:sz w:val="16"/>
        </w:rPr>
        <w:t xml:space="preserve"> – </w:t>
      </w:r>
      <w:r w:rsidRPr="00B87DF7">
        <w:rPr>
          <w:rStyle w:val="Emphasis"/>
        </w:rPr>
        <w:t>however horrific</w:t>
      </w:r>
      <w:r w:rsidRPr="00D540FC">
        <w:rPr>
          <w:sz w:val="16"/>
        </w:rPr>
        <w:t xml:space="preserve"> – </w:t>
      </w:r>
      <w:r w:rsidRPr="00CB7D05">
        <w:rPr>
          <w:rStyle w:val="Emphasis"/>
          <w:highlight w:val="green"/>
        </w:rPr>
        <w:t xml:space="preserve">may still be more </w:t>
      </w:r>
      <w:r w:rsidRPr="00CB7D05">
        <w:rPr>
          <w:rStyle w:val="Emphasis"/>
          <w:highlight w:val="green"/>
        </w:rPr>
        <w:lastRenderedPageBreak/>
        <w:t>hospitable than the Martian wasteland</w:t>
      </w:r>
      <w:r w:rsidRPr="00D540FC">
        <w:rPr>
          <w:sz w:val="16"/>
        </w:rPr>
        <w:t xml:space="preserve">. Let's not forget that </w:t>
      </w:r>
      <w:r w:rsidRPr="00B87DF7">
        <w:rPr>
          <w:rStyle w:val="StyleUnderline"/>
        </w:rPr>
        <w:t>Mars has next to no atmosphere, only one third gravity and is exposed to surface radiation approximately 100 times greater than on Earth.</w:t>
      </w:r>
    </w:p>
    <w:p w14:paraId="4F253A85" w14:textId="77777777" w:rsidR="000D7B93" w:rsidRPr="00B87DF7" w:rsidRDefault="000D7B93" w:rsidP="000D7B93">
      <w:pPr>
        <w:rPr>
          <w:rStyle w:val="StyleUnderline"/>
        </w:rPr>
      </w:pPr>
    </w:p>
    <w:p w14:paraId="6242DFD9" w14:textId="77777777" w:rsidR="000D7B93" w:rsidRDefault="000D7B93" w:rsidP="000D7B93">
      <w:pPr>
        <w:pStyle w:val="Heading4"/>
      </w:pPr>
      <w:r>
        <w:t xml:space="preserve">5. Private ventures directly trade off with NASA’s own– private companies get billions in subsidies to waste on Mars </w:t>
      </w:r>
    </w:p>
    <w:p w14:paraId="3A927860" w14:textId="77777777" w:rsidR="000D7B93" w:rsidRPr="003C2339" w:rsidRDefault="000D7B93" w:rsidP="000D7B93">
      <w:pPr>
        <w:rPr>
          <w:rStyle w:val="Style13ptBold"/>
        </w:rPr>
      </w:pPr>
      <w:proofErr w:type="spellStart"/>
      <w:r w:rsidRPr="003C2339">
        <w:rPr>
          <w:rStyle w:val="Style13ptBold"/>
        </w:rPr>
        <w:t>Pizzigati</w:t>
      </w:r>
      <w:proofErr w:type="spellEnd"/>
      <w:r w:rsidRPr="003C2339">
        <w:rPr>
          <w:rStyle w:val="Style13ptBold"/>
        </w:rPr>
        <w:t xml:space="preserve"> </w:t>
      </w:r>
      <w:r>
        <w:rPr>
          <w:rStyle w:val="Style13ptBold"/>
        </w:rPr>
        <w:t>18</w:t>
      </w:r>
    </w:p>
    <w:p w14:paraId="2020CDF9" w14:textId="77777777" w:rsidR="000D7B93" w:rsidRDefault="000D7B93" w:rsidP="000D7B93">
      <w:pPr>
        <w:rPr>
          <w:sz w:val="16"/>
        </w:rPr>
      </w:pPr>
      <w:r>
        <w:rPr>
          <w:sz w:val="16"/>
        </w:rPr>
        <w:t xml:space="preserve">Sam </w:t>
      </w:r>
      <w:proofErr w:type="spellStart"/>
      <w:r>
        <w:rPr>
          <w:sz w:val="16"/>
        </w:rPr>
        <w:t>Pizzigati</w:t>
      </w:r>
      <w:proofErr w:type="spellEnd"/>
      <w:r>
        <w:rPr>
          <w:sz w:val="16"/>
        </w:rPr>
        <w:t>,</w:t>
      </w:r>
      <w:r w:rsidRPr="00931CFA">
        <w:rPr>
          <w:sz w:val="16"/>
        </w:rPr>
        <w:t xml:space="preserve"> (</w:t>
      </w:r>
      <w:r>
        <w:rPr>
          <w:sz w:val="16"/>
        </w:rPr>
        <w:t>Veteran labor journalist and Institute for Policy Studies associate</w:t>
      </w:r>
      <w:r w:rsidRPr="00931CFA">
        <w:rPr>
          <w:sz w:val="16"/>
        </w:rPr>
        <w:t>), 3-21-2018, "</w:t>
      </w:r>
      <w:r>
        <w:rPr>
          <w:sz w:val="16"/>
        </w:rPr>
        <w:t>Billionaires won’t save the world – just look at Elon Musk</w:t>
      </w:r>
      <w:r w:rsidRPr="00931CFA">
        <w:rPr>
          <w:sz w:val="16"/>
        </w:rPr>
        <w:t>," https://www.commondreams.org/views/2018/03/21/billionaires-wont-save-world-just-look-elon-musk, // HW AW</w:t>
      </w:r>
    </w:p>
    <w:p w14:paraId="258A8DCB" w14:textId="77777777" w:rsidR="000D7B93" w:rsidRPr="006E5B36" w:rsidRDefault="000D7B93" w:rsidP="000D7B93">
      <w:pPr>
        <w:rPr>
          <w:u w:val="single"/>
        </w:rPr>
      </w:pPr>
      <w:r w:rsidRPr="00931CFA">
        <w:rPr>
          <w:u w:val="single"/>
        </w:rPr>
        <w:t>Will Mars save humanity</w:t>
      </w:r>
      <w:r w:rsidRPr="00931CFA">
        <w:rPr>
          <w:sz w:val="16"/>
        </w:rPr>
        <w:t xml:space="preserve">? Or will our savior be billionaire Elon Musk? </w:t>
      </w:r>
      <w:r w:rsidRPr="00CB7D05">
        <w:rPr>
          <w:highlight w:val="green"/>
          <w:u w:val="single"/>
        </w:rPr>
        <w:t>Musk</w:t>
      </w:r>
      <w:r w:rsidRPr="00931CFA">
        <w:rPr>
          <w:sz w:val="16"/>
        </w:rPr>
        <w:t xml:space="preserve">, the CEO of </w:t>
      </w:r>
      <w:proofErr w:type="gramStart"/>
      <w:r w:rsidRPr="00931CFA">
        <w:rPr>
          <w:sz w:val="16"/>
        </w:rPr>
        <w:t>SpaceX</w:t>
      </w:r>
      <w:proofErr w:type="gramEnd"/>
      <w:r w:rsidRPr="00931CFA">
        <w:rPr>
          <w:sz w:val="16"/>
        </w:rPr>
        <w:t xml:space="preserve"> and Tesla, humbly believes we don’t have to choose. </w:t>
      </w:r>
      <w:r w:rsidRPr="00931CFA">
        <w:rPr>
          <w:u w:val="single"/>
        </w:rPr>
        <w:t xml:space="preserve">Mars will save us, he </w:t>
      </w:r>
      <w:r w:rsidRPr="00CB7D05">
        <w:rPr>
          <w:highlight w:val="green"/>
          <w:u w:val="single"/>
        </w:rPr>
        <w:t>promises</w:t>
      </w:r>
      <w:r w:rsidRPr="00931CFA">
        <w:rPr>
          <w:u w:val="single"/>
        </w:rPr>
        <w:t xml:space="preserve">, and Musk himself will </w:t>
      </w:r>
      <w:r w:rsidRPr="00CB7D05">
        <w:rPr>
          <w:highlight w:val="green"/>
          <w:u w:val="single"/>
        </w:rPr>
        <w:t>engineer this Mars miracle</w:t>
      </w:r>
      <w:r w:rsidRPr="00931CFA">
        <w:rPr>
          <w:u w:val="single"/>
        </w:rPr>
        <w:t>.</w:t>
      </w:r>
      <w:r w:rsidRPr="00931CFA">
        <w:rPr>
          <w:sz w:val="16"/>
        </w:rPr>
        <w:t xml:space="preserve"> In 2019, </w:t>
      </w:r>
      <w:r w:rsidRPr="00931CFA">
        <w:rPr>
          <w:u w:val="single"/>
        </w:rPr>
        <w:t xml:space="preserve">Musk claims, SpaceX will </w:t>
      </w:r>
      <w:hyperlink r:id="rId12" w:history="1">
        <w:r w:rsidRPr="00931CFA">
          <w:rPr>
            <w:rStyle w:val="Hyperlink"/>
            <w:u w:val="single"/>
          </w:rPr>
          <w:t>start making</w:t>
        </w:r>
      </w:hyperlink>
      <w:r w:rsidRPr="00931CFA">
        <w:rPr>
          <w:u w:val="single"/>
        </w:rPr>
        <w:t xml:space="preserve"> short trips to Mars</w:t>
      </w:r>
      <w:r w:rsidRPr="00931CFA">
        <w:rPr>
          <w:sz w:val="16"/>
        </w:rPr>
        <w:t xml:space="preserve">. By the early 2020s, his company will begin colonizing the Red Planet with a human population. </w:t>
      </w:r>
      <w:r w:rsidRPr="00931CFA">
        <w:rPr>
          <w:u w:val="single"/>
        </w:rPr>
        <w:t xml:space="preserve">Why this feverish haste to set foot on interplanetary terra </w:t>
      </w:r>
      <w:proofErr w:type="spellStart"/>
      <w:r w:rsidRPr="00931CFA">
        <w:rPr>
          <w:u w:val="single"/>
        </w:rPr>
        <w:t>firma</w:t>
      </w:r>
      <w:proofErr w:type="spellEnd"/>
      <w:r w:rsidRPr="00931CFA">
        <w:rPr>
          <w:u w:val="single"/>
        </w:rPr>
        <w:t xml:space="preserve">? Musk </w:t>
      </w:r>
      <w:hyperlink r:id="rId13" w:history="1">
        <w:r w:rsidRPr="00931CFA">
          <w:rPr>
            <w:rStyle w:val="Hyperlink"/>
            <w:u w:val="single"/>
          </w:rPr>
          <w:t>sees</w:t>
        </w:r>
      </w:hyperlink>
      <w:r w:rsidRPr="00931CFA">
        <w:rPr>
          <w:u w:val="single"/>
        </w:rPr>
        <w:t xml:space="preserve"> a new “dark age” descending on our precious Earth. </w:t>
      </w:r>
      <w:r w:rsidRPr="00931CFA">
        <w:rPr>
          <w:sz w:val="16"/>
        </w:rPr>
        <w:t xml:space="preserve">Another world war — or some environmental collapse — appears likely to threaten us with extinction, he fears. </w:t>
      </w:r>
      <w:r w:rsidRPr="00931CFA">
        <w:rPr>
          <w:u w:val="single"/>
        </w:rPr>
        <w:t>Mars strikes Musk as our ideal refuge, the place where humankind will heroically regroup and eventually “</w:t>
      </w:r>
      <w:r w:rsidRPr="00CB7D05">
        <w:rPr>
          <w:highlight w:val="green"/>
          <w:u w:val="single"/>
        </w:rPr>
        <w:t>bring human civilization back” to our mother planet</w:t>
      </w:r>
      <w:r w:rsidRPr="00931CFA">
        <w:rPr>
          <w:u w:val="single"/>
        </w:rPr>
        <w:t xml:space="preserve">. </w:t>
      </w:r>
      <w:r w:rsidRPr="00931CFA">
        <w:rPr>
          <w:sz w:val="16"/>
        </w:rPr>
        <w:t xml:space="preserve">And we can even have some fun in the process. The Mars colony that Musk envisions will have everything from iron foundries to “pizza joints and nightclubs.” </w:t>
      </w:r>
      <w:r w:rsidRPr="00931CFA">
        <w:rPr>
          <w:u w:val="single"/>
        </w:rPr>
        <w:t xml:space="preserve">“Mars,” he </w:t>
      </w:r>
      <w:hyperlink r:id="rId14" w:history="1">
        <w:r w:rsidRPr="00931CFA">
          <w:rPr>
            <w:rStyle w:val="Hyperlink"/>
            <w:u w:val="single"/>
          </w:rPr>
          <w:t>quips</w:t>
        </w:r>
      </w:hyperlink>
      <w:r w:rsidRPr="00931CFA">
        <w:rPr>
          <w:u w:val="single"/>
        </w:rPr>
        <w:t>, “should really have great bars.”</w:t>
      </w:r>
      <w:r w:rsidRPr="00931CFA">
        <w:rPr>
          <w:sz w:val="16"/>
        </w:rPr>
        <w:t xml:space="preserve"> Reporters have become accustomed to this sort of visionary whimsy from Musk. The billionaire, In These Times says, has </w:t>
      </w:r>
      <w:hyperlink r:id="rId15" w:history="1">
        <w:r w:rsidRPr="00931CFA">
          <w:rPr>
            <w:rStyle w:val="Hyperlink"/>
            <w:sz w:val="16"/>
          </w:rPr>
          <w:t>crafted</w:t>
        </w:r>
      </w:hyperlink>
      <w:r w:rsidRPr="00931CFA">
        <w:rPr>
          <w:sz w:val="16"/>
        </w:rPr>
        <w:t xml:space="preserve"> his image as </w:t>
      </w:r>
      <w:r w:rsidRPr="00931CFA">
        <w:rPr>
          <w:u w:val="single"/>
        </w:rPr>
        <w:t xml:space="preserve">“a </w:t>
      </w:r>
      <w:r w:rsidRPr="00CB7D05">
        <w:rPr>
          <w:highlight w:val="green"/>
          <w:u w:val="single"/>
        </w:rPr>
        <w:t>quirky</w:t>
      </w:r>
      <w:r w:rsidRPr="00931CFA">
        <w:rPr>
          <w:u w:val="single"/>
        </w:rPr>
        <w:t xml:space="preserve"> and slightly off-kilter </w:t>
      </w:r>
      <w:r w:rsidRPr="00CB7D05">
        <w:rPr>
          <w:highlight w:val="green"/>
          <w:u w:val="single"/>
        </w:rPr>
        <w:t>playboy genius</w:t>
      </w:r>
      <w:r w:rsidRPr="00931CFA">
        <w:rPr>
          <w:u w:val="single"/>
        </w:rPr>
        <w:t xml:space="preserve"> inventor capable of conquering everything from outer space to the climate crisis with the sheer force of his imagination.”</w:t>
      </w:r>
      <w:r w:rsidRPr="00931CFA">
        <w:rPr>
          <w:sz w:val="16"/>
        </w:rPr>
        <w:t xml:space="preserve"> This carefully cultivated image has proven extraordinarily lucrative. Investors now value Tesla, his 15-year-old car company, at around $60 billion — not bad, </w:t>
      </w:r>
      <w:hyperlink r:id="rId16" w:history="1">
        <w:r w:rsidRPr="00931CFA">
          <w:rPr>
            <w:rStyle w:val="Hyperlink"/>
            <w:sz w:val="16"/>
          </w:rPr>
          <w:t>note</w:t>
        </w:r>
      </w:hyperlink>
      <w:r w:rsidRPr="00931CFA">
        <w:rPr>
          <w:sz w:val="16"/>
        </w:rPr>
        <w:t xml:space="preserve"> Wall Street watchdogs Pam and Russ Martens, for a firm that “lost almost $2 billion last year and has never delivered an annual profit to shareholders</w:t>
      </w:r>
      <w:r w:rsidRPr="00412319">
        <w:rPr>
          <w:sz w:val="16"/>
        </w:rPr>
        <w:t xml:space="preserve">.” But </w:t>
      </w:r>
      <w:r w:rsidRPr="00412319">
        <w:rPr>
          <w:u w:val="single"/>
        </w:rPr>
        <w:t xml:space="preserve">Musk remains </w:t>
      </w:r>
      <w:hyperlink r:id="rId17" w:history="1">
        <w:r w:rsidRPr="00412319">
          <w:rPr>
            <w:rStyle w:val="Hyperlink"/>
            <w:u w:val="single"/>
          </w:rPr>
          <w:t>supremely confident</w:t>
        </w:r>
      </w:hyperlink>
      <w:r w:rsidRPr="00412319">
        <w:rPr>
          <w:u w:val="single"/>
        </w:rPr>
        <w:t xml:space="preserve"> that his enterprise on Mars will take root and prosper.</w:t>
      </w:r>
      <w:r w:rsidRPr="00412319">
        <w:rPr>
          <w:sz w:val="16"/>
        </w:rPr>
        <w:t xml:space="preserve"> He’s betting a good</w:t>
      </w:r>
      <w:r w:rsidRPr="00931CFA">
        <w:rPr>
          <w:sz w:val="16"/>
        </w:rPr>
        <w:t xml:space="preserve"> chunk of his fortune on that. Or rather, </w:t>
      </w:r>
      <w:r w:rsidRPr="00CB7D05">
        <w:rPr>
          <w:b/>
          <w:bCs/>
          <w:highlight w:val="green"/>
          <w:u w:val="single"/>
        </w:rPr>
        <w:t>he’s betting</w:t>
      </w:r>
      <w:r w:rsidRPr="00931CFA">
        <w:rPr>
          <w:b/>
          <w:bCs/>
          <w:u w:val="single"/>
        </w:rPr>
        <w:t xml:space="preserve"> a good chunk of </w:t>
      </w:r>
      <w:r w:rsidRPr="00CB7D05">
        <w:rPr>
          <w:b/>
          <w:bCs/>
          <w:highlight w:val="green"/>
          <w:u w:val="single"/>
        </w:rPr>
        <w:t>taxpayers’ fortune</w:t>
      </w:r>
      <w:r w:rsidRPr="00931CFA">
        <w:rPr>
          <w:sz w:val="16"/>
        </w:rPr>
        <w:t xml:space="preserve">. </w:t>
      </w:r>
      <w:r w:rsidRPr="00931CFA">
        <w:rPr>
          <w:u w:val="single"/>
        </w:rPr>
        <w:t>Musk owes his billions</w:t>
      </w:r>
      <w:r w:rsidRPr="00931CFA">
        <w:rPr>
          <w:sz w:val="16"/>
        </w:rPr>
        <w:t xml:space="preserve">, as commentator Kate </w:t>
      </w:r>
      <w:proofErr w:type="spellStart"/>
      <w:r w:rsidRPr="00931CFA">
        <w:rPr>
          <w:sz w:val="16"/>
        </w:rPr>
        <w:t>Aronoff</w:t>
      </w:r>
      <w:proofErr w:type="spellEnd"/>
      <w:r w:rsidRPr="00931CFA">
        <w:rPr>
          <w:sz w:val="16"/>
        </w:rPr>
        <w:t xml:space="preserve"> </w:t>
      </w:r>
      <w:hyperlink r:id="rId18" w:history="1">
        <w:r w:rsidRPr="00931CFA">
          <w:rPr>
            <w:rStyle w:val="Hyperlink"/>
            <w:sz w:val="16"/>
          </w:rPr>
          <w:t>points out</w:t>
        </w:r>
      </w:hyperlink>
      <w:r w:rsidRPr="00931CFA">
        <w:rPr>
          <w:sz w:val="16"/>
        </w:rPr>
        <w:t xml:space="preserve">, to the </w:t>
      </w:r>
      <w:r w:rsidRPr="00CB7D05">
        <w:rPr>
          <w:b/>
          <w:bCs/>
          <w:highlight w:val="green"/>
          <w:u w:val="single"/>
        </w:rPr>
        <w:t>billions in direct taxpayer subsidies</w:t>
      </w:r>
      <w:r w:rsidRPr="00931CFA">
        <w:rPr>
          <w:b/>
          <w:bCs/>
          <w:u w:val="single"/>
        </w:rPr>
        <w:t xml:space="preserve"> his companies have received over the years — and the billions more in taxpayer-funded research into rocket technology and other high-tech fields of knowledge</w:t>
      </w:r>
      <w:r w:rsidRPr="00931CFA">
        <w:rPr>
          <w:sz w:val="16"/>
        </w:rPr>
        <w:t xml:space="preserve">. </w:t>
      </w:r>
      <w:r w:rsidRPr="00931CFA">
        <w:rPr>
          <w:b/>
          <w:bCs/>
          <w:u w:val="single"/>
        </w:rPr>
        <w:t xml:space="preserve">So </w:t>
      </w:r>
      <w:r w:rsidRPr="00CB7D05">
        <w:rPr>
          <w:b/>
          <w:bCs/>
          <w:highlight w:val="green"/>
          <w:u w:val="single"/>
        </w:rPr>
        <w:t>Musk is essentially investing our billions in</w:t>
      </w:r>
      <w:r w:rsidRPr="00931CFA">
        <w:rPr>
          <w:b/>
          <w:bCs/>
          <w:u w:val="single"/>
        </w:rPr>
        <w:t xml:space="preserve"> his own pet projects, everything from </w:t>
      </w:r>
      <w:r w:rsidRPr="00CB7D05">
        <w:rPr>
          <w:b/>
          <w:bCs/>
          <w:highlight w:val="green"/>
          <w:u w:val="single"/>
        </w:rPr>
        <w:t>the Mars gambit</w:t>
      </w:r>
      <w:r w:rsidRPr="00931CFA">
        <w:rPr>
          <w:b/>
          <w:bCs/>
          <w:u w:val="single"/>
        </w:rPr>
        <w:t xml:space="preserve"> to establishing a </w:t>
      </w:r>
      <w:hyperlink r:id="rId19" w:history="1">
        <w:r w:rsidRPr="00931CFA">
          <w:rPr>
            <w:rStyle w:val="Hyperlink"/>
            <w:b/>
            <w:bCs/>
            <w:u w:val="single"/>
          </w:rPr>
          <w:t>mass-market niche</w:t>
        </w:r>
      </w:hyperlink>
      <w:r w:rsidRPr="00931CFA">
        <w:rPr>
          <w:b/>
          <w:bCs/>
          <w:u w:val="single"/>
        </w:rPr>
        <w:t xml:space="preserve"> for high-tech flamethrowers.</w:t>
      </w:r>
      <w:r w:rsidRPr="00931CFA">
        <w:rPr>
          <w:sz w:val="16"/>
        </w:rPr>
        <w:t xml:space="preserve"> </w:t>
      </w:r>
      <w:r w:rsidRPr="00931CFA">
        <w:rPr>
          <w:u w:val="single"/>
        </w:rPr>
        <w:t>None of this is going to rescue humanity anytime soon.</w:t>
      </w:r>
      <w:r w:rsidRPr="00931CFA">
        <w:rPr>
          <w:sz w:val="16"/>
        </w:rPr>
        <w:t xml:space="preserve"> Indeed, </w:t>
      </w:r>
      <w:r w:rsidRPr="00CB7D05">
        <w:rPr>
          <w:highlight w:val="green"/>
          <w:u w:val="single"/>
        </w:rPr>
        <w:t>if Musk really wanted to ensure</w:t>
      </w:r>
      <w:r w:rsidRPr="00931CFA">
        <w:rPr>
          <w:u w:val="single"/>
        </w:rPr>
        <w:t xml:space="preserve"> humankind a sustainable </w:t>
      </w:r>
      <w:r w:rsidRPr="00CB7D05">
        <w:rPr>
          <w:highlight w:val="green"/>
          <w:u w:val="single"/>
        </w:rPr>
        <w:t>future</w:t>
      </w:r>
      <w:r w:rsidRPr="00931CFA">
        <w:rPr>
          <w:sz w:val="16"/>
        </w:rPr>
        <w:t xml:space="preserve">, he wouldn’t be plotting escapes to Mars or marketing flamethrowers to the masses. </w:t>
      </w:r>
      <w:r w:rsidRPr="00CB7D05">
        <w:rPr>
          <w:highlight w:val="green"/>
          <w:u w:val="single"/>
        </w:rPr>
        <w:t>He’d be challenging</w:t>
      </w:r>
      <w:r w:rsidRPr="00931CFA">
        <w:rPr>
          <w:u w:val="single"/>
        </w:rPr>
        <w:t xml:space="preserve"> the global economic status quo that’s left him phenomenally rich and our world phenomenally unequal.</w:t>
      </w:r>
      <w:r w:rsidRPr="00931CFA">
        <w:rPr>
          <w:sz w:val="16"/>
        </w:rPr>
        <w:t xml:space="preserve"> This </w:t>
      </w:r>
      <w:r w:rsidRPr="00CB7D05">
        <w:rPr>
          <w:rStyle w:val="StyleUnderline"/>
          <w:highlight w:val="green"/>
        </w:rPr>
        <w:t>inequality</w:t>
      </w:r>
      <w:r w:rsidRPr="00931CFA">
        <w:rPr>
          <w:b/>
          <w:bCs/>
          <w:u w:val="single"/>
        </w:rPr>
        <w:t xml:space="preserve"> may well pose the greatest threat to our well-being as a species.</w:t>
      </w:r>
      <w:r w:rsidRPr="00931CFA">
        <w:rPr>
          <w:sz w:val="16"/>
        </w:rPr>
        <w:t xml:space="preserve"> Stark economic divides invite armed confrontations. </w:t>
      </w:r>
      <w:r w:rsidRPr="00CB7D05">
        <w:rPr>
          <w:highlight w:val="green"/>
          <w:u w:val="single"/>
        </w:rPr>
        <w:t>Inequality and conflict</w:t>
      </w:r>
      <w:r w:rsidRPr="00931CFA">
        <w:rPr>
          <w:sz w:val="16"/>
        </w:rPr>
        <w:t xml:space="preserve">, Norwegian scholars observed last year in a </w:t>
      </w:r>
      <w:hyperlink r:id="rId20" w:history="1">
        <w:r w:rsidRPr="00931CFA">
          <w:rPr>
            <w:rStyle w:val="Hyperlink"/>
            <w:sz w:val="16"/>
          </w:rPr>
          <w:t>major report</w:t>
        </w:r>
      </w:hyperlink>
      <w:r w:rsidRPr="00931CFA">
        <w:rPr>
          <w:sz w:val="16"/>
        </w:rPr>
        <w:t xml:space="preserve"> for the United Nations and the World Bank, </w:t>
      </w:r>
      <w:r w:rsidRPr="00931CFA">
        <w:rPr>
          <w:u w:val="single"/>
        </w:rPr>
        <w:t>remain “</w:t>
      </w:r>
      <w:r w:rsidRPr="00CB7D05">
        <w:rPr>
          <w:highlight w:val="green"/>
          <w:u w:val="single"/>
        </w:rPr>
        <w:t>inextricably linked</w:t>
      </w:r>
      <w:r w:rsidRPr="00931CFA">
        <w:rPr>
          <w:u w:val="single"/>
        </w:rPr>
        <w:t>.”</w:t>
      </w:r>
      <w:r w:rsidRPr="00931CFA">
        <w:rPr>
          <w:sz w:val="16"/>
        </w:rPr>
        <w:t xml:space="preserve"> They found that “</w:t>
      </w:r>
      <w:r w:rsidRPr="00CB7D05">
        <w:rPr>
          <w:b/>
          <w:bCs/>
          <w:highlight w:val="green"/>
          <w:u w:val="single"/>
        </w:rPr>
        <w:t>inequality influences</w:t>
      </w:r>
      <w:r w:rsidRPr="00931CFA">
        <w:rPr>
          <w:b/>
          <w:bCs/>
          <w:u w:val="single"/>
        </w:rPr>
        <w:t xml:space="preserve"> the outbreak and dynamics of </w:t>
      </w:r>
      <w:r w:rsidRPr="00CB7D05">
        <w:rPr>
          <w:b/>
          <w:bCs/>
          <w:highlight w:val="green"/>
          <w:u w:val="single"/>
        </w:rPr>
        <w:t>violent conflict</w:t>
      </w:r>
      <w:r w:rsidRPr="00931CFA">
        <w:rPr>
          <w:b/>
          <w:bCs/>
          <w:u w:val="single"/>
        </w:rPr>
        <w:t>,”</w:t>
      </w:r>
      <w:r w:rsidRPr="00931CFA">
        <w:rPr>
          <w:sz w:val="16"/>
        </w:rPr>
        <w:t xml:space="preserve"> going all the way back to the ancient Greeks. In more recent years, </w:t>
      </w:r>
      <w:r w:rsidRPr="00931CFA">
        <w:rPr>
          <w:u w:val="single"/>
        </w:rPr>
        <w:t>researchers have made great strides in understanding the actual pathways in unequal societies that turn conflict violent</w:t>
      </w:r>
      <w:r w:rsidRPr="00931CFA">
        <w:rPr>
          <w:sz w:val="16"/>
        </w:rPr>
        <w:t xml:space="preserve">. But huge gaps in the research are still frustrating our understanding. What we do know: Hawking </w:t>
      </w:r>
      <w:r w:rsidRPr="00931CFA">
        <w:rPr>
          <w:u w:val="single"/>
        </w:rPr>
        <w:t>high-tech</w:t>
      </w:r>
      <w:r w:rsidRPr="00931CFA">
        <w:rPr>
          <w:sz w:val="16"/>
        </w:rPr>
        <w:t xml:space="preserve"> flamethrowers </w:t>
      </w:r>
      <w:r w:rsidRPr="00931CFA">
        <w:rPr>
          <w:u w:val="single"/>
        </w:rPr>
        <w:t xml:space="preserve">is </w:t>
      </w:r>
      <w:r w:rsidRPr="00CB7D05">
        <w:rPr>
          <w:highlight w:val="green"/>
          <w:u w:val="single"/>
        </w:rPr>
        <w:t>never going to save humanity</w:t>
      </w:r>
      <w:r w:rsidRPr="00931CFA">
        <w:rPr>
          <w:u w:val="single"/>
        </w:rPr>
        <w:t>. Neither will bar-hopping on Mars.</w:t>
      </w:r>
    </w:p>
    <w:p w14:paraId="4F6E7166" w14:textId="77777777" w:rsidR="000D7B93" w:rsidRDefault="000D7B93" w:rsidP="000D7B93"/>
    <w:p w14:paraId="5B0128ED" w14:textId="77777777" w:rsidR="000D7B93" w:rsidRDefault="000D7B93" w:rsidP="000D7B93">
      <w:pPr>
        <w:pStyle w:val="Heading4"/>
      </w:pPr>
      <w:r>
        <w:t>6. You should heavily discount optimism about space colonization- there’s a profit incentive to make colonization appear feasible despite technological deficiencies. This functions as an epistemology indict to every neg card that supports colonization</w:t>
      </w:r>
    </w:p>
    <w:p w14:paraId="568BE1E4" w14:textId="77777777" w:rsidR="000D7B93" w:rsidRPr="003D7C4E" w:rsidRDefault="000D7B93" w:rsidP="000D7B93">
      <w:pPr>
        <w:rPr>
          <w:rStyle w:val="Style13ptBold"/>
        </w:rPr>
      </w:pPr>
      <w:proofErr w:type="spellStart"/>
      <w:r w:rsidRPr="003D7C4E">
        <w:rPr>
          <w:rStyle w:val="Style13ptBold"/>
        </w:rPr>
        <w:t>Prell</w:t>
      </w:r>
      <w:proofErr w:type="spellEnd"/>
      <w:r w:rsidRPr="003D7C4E">
        <w:rPr>
          <w:rStyle w:val="Style13ptBold"/>
        </w:rPr>
        <w:t xml:space="preserve"> 18</w:t>
      </w:r>
    </w:p>
    <w:p w14:paraId="4F65C0D8" w14:textId="77777777" w:rsidR="000D7B93" w:rsidRPr="003D7C4E" w:rsidRDefault="000D7B93" w:rsidP="000D7B93">
      <w:pPr>
        <w:rPr>
          <w:sz w:val="16"/>
        </w:rPr>
      </w:pPr>
      <w:r w:rsidRPr="003D7C4E">
        <w:rPr>
          <w:sz w:val="16"/>
        </w:rPr>
        <w:t xml:space="preserve">(James </w:t>
      </w:r>
      <w:proofErr w:type="spellStart"/>
      <w:r w:rsidRPr="003D7C4E">
        <w:rPr>
          <w:sz w:val="16"/>
        </w:rPr>
        <w:t>Prell</w:t>
      </w:r>
      <w:proofErr w:type="spellEnd"/>
      <w:r w:rsidRPr="003D7C4E">
        <w:rPr>
          <w:sz w:val="16"/>
        </w:rPr>
        <w:t xml:space="preserve"> is a recent graduate of the University of Pennsylvania. He reads and writes about science, technology, and society. </w:t>
      </w:r>
      <w:hyperlink r:id="rId21" w:history="1">
        <w:r w:rsidRPr="003D7C4E">
          <w:rPr>
            <w:rStyle w:val="Hyperlink"/>
            <w:sz w:val="16"/>
          </w:rPr>
          <w:t>https://www.sciencehistory.org/distillations/the-folly-of-the-martian-back-up-plan 8-17</w:t>
        </w:r>
      </w:hyperlink>
      <w:r w:rsidRPr="003D7C4E">
        <w:rPr>
          <w:sz w:val="16"/>
        </w:rPr>
        <w:t xml:space="preserve">) </w:t>
      </w:r>
    </w:p>
    <w:p w14:paraId="0DA3F038" w14:textId="77777777" w:rsidR="000D7B93" w:rsidRDefault="000D7B93" w:rsidP="000D7B93">
      <w:r w:rsidRPr="003D7C4E">
        <w:rPr>
          <w:sz w:val="16"/>
        </w:rPr>
        <w:t xml:space="preserve">In an interview with the American astrophysicist Neil deGrasse Tyson in 2010, Stephen Colbert called astronauts “the supermodels of science.” The bit was satirical, but Colbert had a point: for many, spaceflight is sexy. The serious question is: do we </w:t>
      </w:r>
      <w:proofErr w:type="gramStart"/>
      <w:r w:rsidRPr="003D7C4E">
        <w:rPr>
          <w:sz w:val="16"/>
        </w:rPr>
        <w:t>actually need</w:t>
      </w:r>
      <w:proofErr w:type="gramEnd"/>
      <w:r w:rsidRPr="003D7C4E">
        <w:rPr>
          <w:sz w:val="16"/>
        </w:rPr>
        <w:t xml:space="preserve"> to send people into space—supermodels or not? In recent years, buzz has surrounded the partnership between NASA and SpaceX, a company whose founder, Elon Musk, has famously stated that he will launch the first manned mission to Mars in 2024. On February 6, SpaceX ran its first test launch of the Falcon Heavy, a rocket system with three reusable boosters that Musk says is the precursor to the BFR, or Big Falcon Rocket, that he intends to build </w:t>
      </w:r>
      <w:proofErr w:type="gramStart"/>
      <w:r w:rsidRPr="003D7C4E">
        <w:rPr>
          <w:sz w:val="16"/>
        </w:rPr>
        <w:t>in order to</w:t>
      </w:r>
      <w:proofErr w:type="gramEnd"/>
      <w:r w:rsidRPr="003D7C4E">
        <w:rPr>
          <w:sz w:val="16"/>
        </w:rPr>
        <w:t xml:space="preserve"> carry the first colonists to Mars. </w:t>
      </w:r>
      <w:r w:rsidRPr="003D7C4E">
        <w:rPr>
          <w:rStyle w:val="StyleUnderline"/>
        </w:rPr>
        <w:t xml:space="preserve">For Musk, an independent colony on Mars would function </w:t>
      </w:r>
      <w:proofErr w:type="gramStart"/>
      <w:r w:rsidRPr="003D7C4E">
        <w:rPr>
          <w:rStyle w:val="StyleUnderline"/>
        </w:rPr>
        <w:t>as a way to</w:t>
      </w:r>
      <w:proofErr w:type="gramEnd"/>
      <w:r w:rsidRPr="003D7C4E">
        <w:rPr>
          <w:rStyle w:val="StyleUnderline"/>
        </w:rPr>
        <w:t xml:space="preserve"> "back up the biosphere</w:t>
      </w:r>
      <w:r w:rsidRPr="003D7C4E">
        <w:rPr>
          <w:sz w:val="16"/>
        </w:rPr>
        <w:t xml:space="preserve">." If anything were to happen on Earth that could cause an extinction event, such as nuclear war or a meteor strike, Musk sees Mars </w:t>
      </w:r>
      <w:proofErr w:type="gramStart"/>
      <w:r w:rsidRPr="003D7C4E">
        <w:rPr>
          <w:sz w:val="16"/>
        </w:rPr>
        <w:t>as a way to</w:t>
      </w:r>
      <w:proofErr w:type="gramEnd"/>
      <w:r w:rsidRPr="003D7C4E">
        <w:rPr>
          <w:sz w:val="16"/>
        </w:rPr>
        <w:t xml:space="preserve"> ensure that humanity survives. </w:t>
      </w:r>
      <w:r w:rsidRPr="003D7C4E">
        <w:rPr>
          <w:rStyle w:val="StyleUnderline"/>
        </w:rPr>
        <w:t xml:space="preserve">This existential reasoning for </w:t>
      </w:r>
      <w:r w:rsidRPr="00CB7D05">
        <w:rPr>
          <w:rStyle w:val="StyleUnderline"/>
          <w:highlight w:val="green"/>
        </w:rPr>
        <w:t>traveling</w:t>
      </w:r>
      <w:r w:rsidRPr="003D7C4E">
        <w:rPr>
          <w:rStyle w:val="StyleUnderline"/>
        </w:rPr>
        <w:t xml:space="preserve"> to the red planet </w:t>
      </w:r>
      <w:r w:rsidRPr="00CB7D05">
        <w:rPr>
          <w:rStyle w:val="StyleUnderline"/>
          <w:highlight w:val="green"/>
        </w:rPr>
        <w:t xml:space="preserve">does </w:t>
      </w:r>
      <w:r w:rsidRPr="00CB7D05">
        <w:rPr>
          <w:rStyle w:val="Emphasis"/>
          <w:highlight w:val="green"/>
        </w:rPr>
        <w:t>come with a problem</w:t>
      </w:r>
      <w:r w:rsidRPr="003D7C4E">
        <w:rPr>
          <w:sz w:val="16"/>
        </w:rPr>
        <w:t xml:space="preserve">. </w:t>
      </w:r>
      <w:r w:rsidRPr="003D7C4E">
        <w:rPr>
          <w:rStyle w:val="StyleUnderline"/>
        </w:rPr>
        <w:t xml:space="preserve">We have </w:t>
      </w:r>
      <w:r w:rsidRPr="00CB7D05">
        <w:rPr>
          <w:rStyle w:val="StyleUnderline"/>
          <w:highlight w:val="green"/>
        </w:rPr>
        <w:t>barely developed the technology</w:t>
      </w:r>
      <w:r w:rsidRPr="003D7C4E">
        <w:rPr>
          <w:rStyle w:val="StyleUnderline"/>
        </w:rPr>
        <w:t xml:space="preserve"> to consistently launch these rockets.</w:t>
      </w:r>
      <w:r w:rsidRPr="003D7C4E">
        <w:rPr>
          <w:sz w:val="16"/>
        </w:rPr>
        <w:t xml:space="preserve"> Musk is confident in the tech behind his reusable boosters, but </w:t>
      </w:r>
      <w:r w:rsidRPr="00CB7D05">
        <w:rPr>
          <w:rStyle w:val="StyleUnderline"/>
          <w:highlight w:val="green"/>
        </w:rPr>
        <w:t>experts</w:t>
      </w:r>
      <w:r w:rsidRPr="003D7C4E">
        <w:rPr>
          <w:rStyle w:val="StyleUnderline"/>
        </w:rPr>
        <w:t xml:space="preserve"> like</w:t>
      </w:r>
      <w:r w:rsidRPr="003D7C4E">
        <w:rPr>
          <w:sz w:val="16"/>
        </w:rPr>
        <w:t xml:space="preserve"> Dan </w:t>
      </w:r>
      <w:proofErr w:type="spellStart"/>
      <w:r w:rsidRPr="003D7C4E">
        <w:rPr>
          <w:rStyle w:val="StyleUnderline"/>
        </w:rPr>
        <w:t>Dumbacher</w:t>
      </w:r>
      <w:proofErr w:type="spellEnd"/>
      <w:r w:rsidRPr="003D7C4E">
        <w:rPr>
          <w:rStyle w:val="StyleUnderline"/>
        </w:rPr>
        <w:t>—a former NASA employee—</w:t>
      </w:r>
      <w:r w:rsidRPr="00CB7D05">
        <w:rPr>
          <w:rStyle w:val="StyleUnderline"/>
          <w:highlight w:val="green"/>
        </w:rPr>
        <w:t>remain skeptical</w:t>
      </w:r>
      <w:r w:rsidRPr="003D7C4E">
        <w:rPr>
          <w:sz w:val="16"/>
        </w:rPr>
        <w:t>. “</w:t>
      </w:r>
      <w:r w:rsidRPr="003D7C4E">
        <w:rPr>
          <w:rStyle w:val="StyleUnderline"/>
        </w:rPr>
        <w:t>We tried to make</w:t>
      </w:r>
      <w:r w:rsidRPr="003D7C4E">
        <w:rPr>
          <w:sz w:val="16"/>
        </w:rPr>
        <w:t xml:space="preserve"> [</w:t>
      </w:r>
      <w:r w:rsidRPr="003D7C4E">
        <w:rPr>
          <w:rStyle w:val="StyleUnderline"/>
        </w:rPr>
        <w:t>the space shuttle] reusable for 55 flights,</w:t>
      </w:r>
      <w:r w:rsidRPr="003D7C4E">
        <w:rPr>
          <w:sz w:val="16"/>
        </w:rPr>
        <w:t xml:space="preserve">” he told </w:t>
      </w:r>
      <w:proofErr w:type="spellStart"/>
      <w:r w:rsidRPr="003D7C4E">
        <w:rPr>
          <w:sz w:val="16"/>
        </w:rPr>
        <w:t>SpaceNews</w:t>
      </w:r>
      <w:proofErr w:type="spellEnd"/>
      <w:r w:rsidRPr="003D7C4E">
        <w:rPr>
          <w:sz w:val="16"/>
        </w:rPr>
        <w:t xml:space="preserve"> in 2014. “</w:t>
      </w:r>
      <w:r w:rsidRPr="003D7C4E">
        <w:rPr>
          <w:rStyle w:val="StyleUnderline"/>
        </w:rPr>
        <w:t>Look how long and how much money it took</w:t>
      </w:r>
      <w:r w:rsidRPr="003D7C4E">
        <w:rPr>
          <w:sz w:val="16"/>
        </w:rPr>
        <w:t xml:space="preserve"> for us to do that, and we still weren’t completely successful for all the parts. I want to be realistic: </w:t>
      </w:r>
      <w:r w:rsidRPr="00CB7D05">
        <w:rPr>
          <w:rStyle w:val="Emphasis"/>
          <w:highlight w:val="green"/>
        </w:rPr>
        <w:t>We are not as smart as we think</w:t>
      </w:r>
      <w:r w:rsidRPr="003D7C4E">
        <w:rPr>
          <w:rStyle w:val="Emphasis"/>
        </w:rPr>
        <w:t xml:space="preserve"> we </w:t>
      </w:r>
      <w:proofErr w:type="gramStart"/>
      <w:r w:rsidRPr="003D7C4E">
        <w:rPr>
          <w:rStyle w:val="Emphasis"/>
        </w:rPr>
        <w:t>are</w:t>
      </w:r>
      <w:proofErr w:type="gramEnd"/>
      <w:r w:rsidRPr="003D7C4E">
        <w:rPr>
          <w:rStyle w:val="Emphasis"/>
        </w:rPr>
        <w:t xml:space="preserve"> and </w:t>
      </w:r>
      <w:r w:rsidRPr="00CB7D05">
        <w:rPr>
          <w:rStyle w:val="Emphasis"/>
          <w:highlight w:val="green"/>
        </w:rPr>
        <w:t>we don’t understand the environment as well as we think</w:t>
      </w:r>
      <w:r w:rsidRPr="003D7C4E">
        <w:rPr>
          <w:rStyle w:val="Emphasis"/>
        </w:rPr>
        <w:t xml:space="preserve"> we do.”</w:t>
      </w:r>
      <w:r>
        <w:rPr>
          <w:rStyle w:val="Emphasis"/>
        </w:rPr>
        <w:t xml:space="preserve"> </w:t>
      </w:r>
      <w:r w:rsidRPr="003D7C4E">
        <w:rPr>
          <w:sz w:val="16"/>
        </w:rPr>
        <w:t xml:space="preserve">The cost of each launch during the space shuttle program, with refurbishment costs </w:t>
      </w:r>
      <w:proofErr w:type="gramStart"/>
      <w:r w:rsidRPr="003D7C4E">
        <w:rPr>
          <w:sz w:val="16"/>
        </w:rPr>
        <w:t>taken into account</w:t>
      </w:r>
      <w:proofErr w:type="gramEnd"/>
      <w:r w:rsidRPr="003D7C4E">
        <w:rPr>
          <w:sz w:val="16"/>
        </w:rPr>
        <w:t xml:space="preserve">, ran between $450 million and $1.5 billion. SpaceX’s account of their costs </w:t>
      </w:r>
      <w:proofErr w:type="gramStart"/>
      <w:r w:rsidRPr="003D7C4E">
        <w:rPr>
          <w:sz w:val="16"/>
        </w:rPr>
        <w:t>have</w:t>
      </w:r>
      <w:proofErr w:type="gramEnd"/>
      <w:r w:rsidRPr="003D7C4E">
        <w:rPr>
          <w:sz w:val="16"/>
        </w:rPr>
        <w:t xml:space="preserve"> been well below those figures, averaging between $61.2 million and $42.8 million per launch. However, the private company does not have 30 years’ worth of data on refurbishment costs at this point, so it is too early to celebrate its success. And that’s just getting off the ground. </w:t>
      </w:r>
      <w:r w:rsidRPr="003D7C4E">
        <w:rPr>
          <w:rStyle w:val="StyleUnderline"/>
        </w:rPr>
        <w:t>It would cost between $121 and $48 billion per person per year to sustain a Martian colony</w:t>
      </w:r>
      <w:r w:rsidRPr="003D7C4E">
        <w:rPr>
          <w:sz w:val="16"/>
        </w:rPr>
        <w:t xml:space="preserve"> according to data from Popular Science Magazine in 2013, </w:t>
      </w:r>
      <w:r w:rsidRPr="003D7C4E">
        <w:rPr>
          <w:rStyle w:val="StyleUnderline"/>
        </w:rPr>
        <w:t xml:space="preserve">but </w:t>
      </w:r>
      <w:r w:rsidRPr="00CB7D05">
        <w:rPr>
          <w:rStyle w:val="StyleUnderline"/>
          <w:highlight w:val="green"/>
        </w:rPr>
        <w:t>the real cost is impossible to know</w:t>
      </w:r>
      <w:r w:rsidRPr="003D7C4E">
        <w:rPr>
          <w:rStyle w:val="StyleUnderline"/>
        </w:rPr>
        <w:t xml:space="preserve"> without </w:t>
      </w:r>
      <w:proofErr w:type="gramStart"/>
      <w:r w:rsidRPr="003D7C4E">
        <w:rPr>
          <w:rStyle w:val="StyleUnderline"/>
        </w:rPr>
        <w:t>actually going</w:t>
      </w:r>
      <w:proofErr w:type="gramEnd"/>
      <w:r w:rsidRPr="003D7C4E">
        <w:rPr>
          <w:sz w:val="16"/>
        </w:rPr>
        <w:t xml:space="preserve">. </w:t>
      </w:r>
      <w:r w:rsidRPr="00CB7D05">
        <w:rPr>
          <w:rStyle w:val="StyleUnderline"/>
          <w:highlight w:val="green"/>
        </w:rPr>
        <w:t>Why should we spend time</w:t>
      </w:r>
      <w:r w:rsidRPr="003D7C4E">
        <w:rPr>
          <w:rStyle w:val="StyleUnderline"/>
        </w:rPr>
        <w:t xml:space="preserve"> and resources</w:t>
      </w:r>
      <w:r w:rsidRPr="003D7C4E">
        <w:rPr>
          <w:sz w:val="16"/>
        </w:rPr>
        <w:t xml:space="preserve"> trying to survive </w:t>
      </w:r>
      <w:r w:rsidRPr="00CB7D05">
        <w:rPr>
          <w:rStyle w:val="Emphasis"/>
          <w:highlight w:val="green"/>
        </w:rPr>
        <w:t>on Mars when we could be working to understand how to survive on earth</w:t>
      </w:r>
      <w:r w:rsidRPr="003D7C4E">
        <w:rPr>
          <w:sz w:val="16"/>
        </w:rPr>
        <w:t xml:space="preserve"> in the event of the kind of catastrophe that set Musk’s eye on Mars in the first place? If some </w:t>
      </w:r>
      <w:proofErr w:type="gramStart"/>
      <w:r w:rsidRPr="003D7C4E">
        <w:rPr>
          <w:sz w:val="16"/>
        </w:rPr>
        <w:t>group</w:t>
      </w:r>
      <w:proofErr w:type="gramEnd"/>
      <w:r w:rsidRPr="003D7C4E">
        <w:rPr>
          <w:sz w:val="16"/>
        </w:rPr>
        <w:t xml:space="preserve"> were to attempt the journey today, they would need access to technologies that would make them as self-sufficient as possible. After all, Earth would be nearly 33.9 million miles away during its closest pass to the red planet. Water recovery systems that reclaim vapor, wastewater, and urine — like the ones currently installed on the International Space Station — would have to be used on the </w:t>
      </w:r>
      <w:proofErr w:type="gramStart"/>
      <w:r w:rsidRPr="003D7C4E">
        <w:rPr>
          <w:sz w:val="16"/>
        </w:rPr>
        <w:t>journey, and</w:t>
      </w:r>
      <w:proofErr w:type="gramEnd"/>
      <w:r w:rsidRPr="003D7C4E">
        <w:rPr>
          <w:sz w:val="16"/>
        </w:rPr>
        <w:t xml:space="preserve"> sent ahead to Mars along with habitats ready for assembly upon the astronauts’ arrival. According to NASA such a system would have to have an efficiency much higher than the current 74% </w:t>
      </w:r>
      <w:proofErr w:type="gramStart"/>
      <w:r w:rsidRPr="003D7C4E">
        <w:rPr>
          <w:sz w:val="16"/>
        </w:rPr>
        <w:t>in order to</w:t>
      </w:r>
      <w:proofErr w:type="gramEnd"/>
      <w:r w:rsidRPr="003D7C4E">
        <w:rPr>
          <w:sz w:val="16"/>
        </w:rPr>
        <w:t xml:space="preserve"> be viable for deep space missions. The same goes for oxygen regeneration and carbon dioxide removal, which, as of today stands at around 40% efficiency and “must increase significantly” before anyone attempts the journey to Mars. As for food, astronauts would have to rely on a one-time supply of food sent </w:t>
      </w:r>
      <w:proofErr w:type="gramStart"/>
      <w:r w:rsidRPr="003D7C4E">
        <w:rPr>
          <w:sz w:val="16"/>
        </w:rPr>
        <w:t>ahead, or</w:t>
      </w:r>
      <w:proofErr w:type="gramEnd"/>
      <w:r w:rsidRPr="003D7C4E">
        <w:rPr>
          <w:sz w:val="16"/>
        </w:rPr>
        <w:t xml:space="preserve"> attempt to grow it themselves along the way. Since self-sustainability is key, a mission hoping to survive on the dead surface of Mars would likely rely on greenhouses, such as the inflatable ones in development under Dr. Ray Wheeler at NASA. These greenhouses use hydroponic farming techniques to grow crops and “sustain astronauts on a vegetable diet,” with the added benefit of helping carbon dioxide, oxygen, and wastewater management. </w:t>
      </w:r>
      <w:r w:rsidRPr="003D7C4E">
        <w:rPr>
          <w:rStyle w:val="StyleUnderline"/>
        </w:rPr>
        <w:t xml:space="preserve">While </w:t>
      </w:r>
      <w:proofErr w:type="gramStart"/>
      <w:r w:rsidRPr="003D7C4E">
        <w:rPr>
          <w:rStyle w:val="StyleUnderline"/>
        </w:rPr>
        <w:t>all of</w:t>
      </w:r>
      <w:proofErr w:type="gramEnd"/>
      <w:r w:rsidRPr="003D7C4E">
        <w:rPr>
          <w:rStyle w:val="StyleUnderline"/>
        </w:rPr>
        <w:t xml:space="preserve"> these systems might be ready for use by a small crew within a few years, a </w:t>
      </w:r>
      <w:r w:rsidRPr="00CB7D05">
        <w:rPr>
          <w:rStyle w:val="StyleUnderline"/>
          <w:highlight w:val="green"/>
        </w:rPr>
        <w:t>colony</w:t>
      </w:r>
      <w:r w:rsidRPr="003D7C4E">
        <w:rPr>
          <w:rStyle w:val="StyleUnderline"/>
        </w:rPr>
        <w:t xml:space="preserve"> of a size </w:t>
      </w:r>
      <w:r w:rsidRPr="00CB7D05">
        <w:rPr>
          <w:rStyle w:val="StyleUnderline"/>
          <w:highlight w:val="green"/>
        </w:rPr>
        <w:t>large enough to</w:t>
      </w:r>
      <w:r w:rsidRPr="003D7C4E">
        <w:rPr>
          <w:rStyle w:val="StyleUnderline"/>
        </w:rPr>
        <w:t xml:space="preserve"> </w:t>
      </w:r>
      <w:r w:rsidRPr="00CB7D05">
        <w:rPr>
          <w:rStyle w:val="StyleUnderline"/>
          <w:highlight w:val="green"/>
        </w:rPr>
        <w:t>safeguard</w:t>
      </w:r>
      <w:r w:rsidRPr="003D7C4E">
        <w:rPr>
          <w:rStyle w:val="StyleUnderline"/>
        </w:rPr>
        <w:t xml:space="preserve"> humanity </w:t>
      </w:r>
      <w:r w:rsidRPr="00CB7D05">
        <w:rPr>
          <w:rStyle w:val="StyleUnderline"/>
          <w:highlight w:val="green"/>
        </w:rPr>
        <w:t xml:space="preserve">from extinction would </w:t>
      </w:r>
      <w:r w:rsidRPr="00CB7D05">
        <w:rPr>
          <w:rStyle w:val="Emphasis"/>
          <w:highlight w:val="green"/>
        </w:rPr>
        <w:t>push them to the breaking point</w:t>
      </w:r>
      <w:r w:rsidRPr="00CB7D05">
        <w:rPr>
          <w:sz w:val="16"/>
          <w:highlight w:val="green"/>
        </w:rPr>
        <w:t>.</w:t>
      </w:r>
      <w:r w:rsidRPr="003D7C4E">
        <w:rPr>
          <w:sz w:val="16"/>
        </w:rPr>
        <w:t xml:space="preserve"> </w:t>
      </w:r>
      <w:r w:rsidRPr="003D7C4E">
        <w:rPr>
          <w:rStyle w:val="StyleUnderline"/>
        </w:rPr>
        <w:t>It would take, optimistically</w:t>
      </w:r>
      <w:r w:rsidRPr="003D7C4E">
        <w:rPr>
          <w:sz w:val="16"/>
        </w:rPr>
        <w:t xml:space="preserve">, </w:t>
      </w:r>
      <w:r w:rsidRPr="003D7C4E">
        <w:rPr>
          <w:rStyle w:val="Emphasis"/>
        </w:rPr>
        <w:t xml:space="preserve">decades before Mars </w:t>
      </w:r>
      <w:proofErr w:type="gramStart"/>
      <w:r w:rsidRPr="003D7C4E">
        <w:rPr>
          <w:rStyle w:val="Emphasis"/>
        </w:rPr>
        <w:t>was</w:t>
      </w:r>
      <w:proofErr w:type="gramEnd"/>
      <w:r w:rsidRPr="003D7C4E">
        <w:rPr>
          <w:rStyle w:val="Emphasis"/>
        </w:rPr>
        <w:t xml:space="preserve"> truly self-sufficient</w:t>
      </w:r>
      <w:r w:rsidRPr="003D7C4E">
        <w:rPr>
          <w:sz w:val="16"/>
        </w:rPr>
        <w:t xml:space="preserve">, and </w:t>
      </w:r>
      <w:r w:rsidRPr="003D7C4E">
        <w:rPr>
          <w:rStyle w:val="StyleUnderline"/>
        </w:rPr>
        <w:t xml:space="preserve">that </w:t>
      </w:r>
      <w:r w:rsidRPr="00CB7D05">
        <w:rPr>
          <w:rStyle w:val="StyleUnderline"/>
          <w:highlight w:val="green"/>
        </w:rPr>
        <w:t xml:space="preserve">time and money could be spent working to </w:t>
      </w:r>
      <w:r w:rsidRPr="00CB7D05">
        <w:rPr>
          <w:rStyle w:val="Emphasis"/>
          <w:highlight w:val="green"/>
        </w:rPr>
        <w:t>prevent</w:t>
      </w:r>
      <w:r w:rsidRPr="003D7C4E">
        <w:rPr>
          <w:rStyle w:val="Emphasis"/>
        </w:rPr>
        <w:t xml:space="preserve"> the kind of </w:t>
      </w:r>
      <w:r w:rsidRPr="00CB7D05">
        <w:rPr>
          <w:rStyle w:val="Emphasis"/>
          <w:highlight w:val="green"/>
        </w:rPr>
        <w:t>disasters</w:t>
      </w:r>
      <w:r w:rsidRPr="003D7C4E">
        <w:rPr>
          <w:rStyle w:val="Emphasis"/>
        </w:rPr>
        <w:t xml:space="preserve"> that threaten our existence </w:t>
      </w:r>
      <w:r w:rsidRPr="00CB7D05">
        <w:rPr>
          <w:rStyle w:val="Emphasis"/>
          <w:highlight w:val="green"/>
        </w:rPr>
        <w:t>on Earth</w:t>
      </w:r>
      <w:r w:rsidRPr="003D7C4E">
        <w:rPr>
          <w:rStyle w:val="StyleUnderline"/>
        </w:rPr>
        <w:t xml:space="preserve">, </w:t>
      </w:r>
      <w:r w:rsidRPr="00CB7D05">
        <w:rPr>
          <w:rStyle w:val="StyleUnderline"/>
          <w:highlight w:val="green"/>
        </w:rPr>
        <w:t>such as</w:t>
      </w:r>
      <w:r w:rsidRPr="003D7C4E">
        <w:rPr>
          <w:rStyle w:val="StyleUnderline"/>
        </w:rPr>
        <w:t xml:space="preserve"> natural disasters related to </w:t>
      </w:r>
      <w:r w:rsidRPr="00CB7D05">
        <w:rPr>
          <w:rStyle w:val="StyleUnderline"/>
          <w:highlight w:val="green"/>
        </w:rPr>
        <w:t>climate change</w:t>
      </w:r>
      <w:r w:rsidRPr="003D7C4E">
        <w:rPr>
          <w:rStyle w:val="StyleUnderline"/>
        </w:rPr>
        <w:t>.</w:t>
      </w:r>
      <w:r>
        <w:rPr>
          <w:rStyle w:val="StyleUnderline"/>
        </w:rPr>
        <w:t xml:space="preserve"> </w:t>
      </w:r>
      <w:r w:rsidRPr="003D7C4E">
        <w:rPr>
          <w:rStyle w:val="StyleUnderline"/>
        </w:rPr>
        <w:t xml:space="preserve">On its best day, Mars still barely has an atmosphere. Its core is inactive, which means that it lacks any kind of magnetic field to block out the most intense solar radiation. It is a dead planet that would take efforts only </w:t>
      </w:r>
      <w:r w:rsidRPr="003D7C4E">
        <w:rPr>
          <w:rStyle w:val="StyleUnderline"/>
        </w:rPr>
        <w:lastRenderedPageBreak/>
        <w:t xml:space="preserve">dreamed about in science fiction to colonize. </w:t>
      </w:r>
      <w:r w:rsidRPr="00CB7D05">
        <w:rPr>
          <w:rStyle w:val="Emphasis"/>
          <w:highlight w:val="green"/>
        </w:rPr>
        <w:t>Even Earth after total nuclear war would be easier to live on.</w:t>
      </w:r>
      <w:r w:rsidRPr="003D7C4E">
        <w:rPr>
          <w:sz w:val="16"/>
        </w:rPr>
        <w:t xml:space="preserve"> </w:t>
      </w:r>
      <w:r w:rsidRPr="003D7C4E">
        <w:rPr>
          <w:rStyle w:val="StyleUnderline"/>
        </w:rPr>
        <w:t xml:space="preserve">There is scientific value in the exploration of other planets, but discoveries can be achieved without the steep added cost of having to keep an astronaut </w:t>
      </w:r>
      <w:r w:rsidRPr="003D7C4E">
        <w:rPr>
          <w:rStyle w:val="Emphasis"/>
        </w:rPr>
        <w:t>alive during</w:t>
      </w:r>
      <w:r w:rsidRPr="003D7C4E">
        <w:rPr>
          <w:rStyle w:val="StyleUnderline"/>
        </w:rPr>
        <w:t xml:space="preserve"> the trip.</w:t>
      </w:r>
      <w:r w:rsidRPr="003D7C4E">
        <w:rPr>
          <w:sz w:val="16"/>
        </w:rPr>
        <w:t xml:space="preserve"> </w:t>
      </w:r>
      <w:r w:rsidRPr="003D7C4E">
        <w:rPr>
          <w:rStyle w:val="StyleUnderline"/>
        </w:rPr>
        <w:t>Compared to the projected cost of a Martian base, NASA’s Curiosity rover cost a fraction</w:t>
      </w:r>
      <w:r w:rsidRPr="003D7C4E">
        <w:rPr>
          <w:sz w:val="16"/>
        </w:rPr>
        <w:t xml:space="preserve"> of that, coming in at $2.5 billion. Curiosity has far exceeded its life expectancy of two years and continues to operate today, with the added benefit of not needing to eat, breath, or worry about dying from radiation exposure.</w:t>
      </w:r>
    </w:p>
    <w:p w14:paraId="65434E56" w14:textId="77777777" w:rsidR="000D7B93" w:rsidRDefault="000D7B93" w:rsidP="000D7B93"/>
    <w:p w14:paraId="622129B5" w14:textId="77777777" w:rsidR="000D7B93" w:rsidRPr="00600FA5" w:rsidRDefault="000D7B93" w:rsidP="000D7B93">
      <w:pPr>
        <w:pStyle w:val="Heading4"/>
      </w:pPr>
      <w:r>
        <w:t>7. Mars colonization has infected the masses with capitalist realism- we must reclaim our fate from billionaires to challenge oppression</w:t>
      </w:r>
    </w:p>
    <w:p w14:paraId="2D49F73F" w14:textId="77777777" w:rsidR="000D7B93" w:rsidRPr="00600182" w:rsidRDefault="000D7B93" w:rsidP="000D7B93">
      <w:pPr>
        <w:rPr>
          <w:rStyle w:val="Style13ptBold"/>
        </w:rPr>
      </w:pPr>
      <w:proofErr w:type="spellStart"/>
      <w:r w:rsidRPr="00600182">
        <w:rPr>
          <w:rStyle w:val="Style13ptBold"/>
        </w:rPr>
        <w:t>Leguichard</w:t>
      </w:r>
      <w:proofErr w:type="spellEnd"/>
      <w:r w:rsidRPr="00600182">
        <w:rPr>
          <w:rStyle w:val="Style13ptBold"/>
        </w:rPr>
        <w:t xml:space="preserve"> 21 </w:t>
      </w:r>
    </w:p>
    <w:p w14:paraId="099EF459" w14:textId="77777777" w:rsidR="000D7B93" w:rsidRPr="00600182" w:rsidRDefault="000D7B93" w:rsidP="000D7B93">
      <w:pPr>
        <w:rPr>
          <w:sz w:val="16"/>
        </w:rPr>
      </w:pPr>
      <w:r w:rsidRPr="00600182">
        <w:rPr>
          <w:sz w:val="16"/>
        </w:rPr>
        <w:t>(</w:t>
      </w:r>
      <w:proofErr w:type="gramStart"/>
      <w:r w:rsidRPr="00600182">
        <w:rPr>
          <w:sz w:val="16"/>
        </w:rPr>
        <w:t>Stephanie  Writer</w:t>
      </w:r>
      <w:proofErr w:type="gramEnd"/>
      <w:r w:rsidRPr="00600182">
        <w:rPr>
          <w:sz w:val="16"/>
        </w:rPr>
        <w:t xml:space="preserve">, editor, leftist activist. Completing my MA in Anthropology. </w:t>
      </w:r>
      <w:hyperlink r:id="rId22" w:history="1">
        <w:r w:rsidRPr="00600182">
          <w:rPr>
            <w:rStyle w:val="Hyperlink"/>
            <w:sz w:val="16"/>
          </w:rPr>
          <w:t>https://aninjusticemag.com/sorry-elon-musk-colonizing-mars-could-never-save-humanity-d2858cc486b9 9-13</w:t>
        </w:r>
      </w:hyperlink>
      <w:r w:rsidRPr="00600182">
        <w:rPr>
          <w:sz w:val="16"/>
        </w:rPr>
        <w:t xml:space="preserve">) </w:t>
      </w:r>
    </w:p>
    <w:p w14:paraId="3210A03F" w14:textId="77777777" w:rsidR="000D7B93" w:rsidRDefault="000D7B93" w:rsidP="000D7B93">
      <w:pPr>
        <w:rPr>
          <w:sz w:val="16"/>
        </w:rPr>
      </w:pPr>
      <w:r w:rsidRPr="007D0282">
        <w:rPr>
          <w:sz w:val="16"/>
        </w:rPr>
        <w:t xml:space="preserve">How Musk’s strategically blind optimism reinforces capitalist realism </w:t>
      </w:r>
      <w:r w:rsidRPr="00CB7D05">
        <w:rPr>
          <w:rStyle w:val="StyleUnderline"/>
          <w:highlight w:val="green"/>
        </w:rPr>
        <w:t>Musk</w:t>
      </w:r>
      <w:r w:rsidRPr="007D0282">
        <w:rPr>
          <w:rStyle w:val="StyleUnderline"/>
        </w:rPr>
        <w:t xml:space="preserve"> has admitted that his space endeavors </w:t>
      </w:r>
      <w:r w:rsidRPr="007D0282">
        <w:rPr>
          <w:rStyle w:val="Emphasis"/>
        </w:rPr>
        <w:t>might not be profitable</w:t>
      </w:r>
      <w:r w:rsidRPr="007D0282">
        <w:rPr>
          <w:sz w:val="16"/>
        </w:rPr>
        <w:t xml:space="preserve">. </w:t>
      </w:r>
      <w:proofErr w:type="gramStart"/>
      <w:r w:rsidRPr="007D0282">
        <w:rPr>
          <w:sz w:val="16"/>
        </w:rPr>
        <w:t>So</w:t>
      </w:r>
      <w:proofErr w:type="gramEnd"/>
      <w:r w:rsidRPr="007D0282">
        <w:rPr>
          <w:sz w:val="16"/>
        </w:rPr>
        <w:t xml:space="preserve"> </w:t>
      </w:r>
      <w:r w:rsidRPr="007D0282">
        <w:rPr>
          <w:rStyle w:val="StyleUnderline"/>
        </w:rPr>
        <w:t xml:space="preserve">when asked about his </w:t>
      </w:r>
      <w:r w:rsidRPr="00132DE1">
        <w:rPr>
          <w:rStyle w:val="StyleUnderline"/>
        </w:rPr>
        <w:t>motive</w:t>
      </w:r>
      <w:r w:rsidRPr="007D0282">
        <w:rPr>
          <w:sz w:val="16"/>
        </w:rPr>
        <w:t xml:space="preserve">, </w:t>
      </w:r>
      <w:r w:rsidRPr="007D0282">
        <w:rPr>
          <w:rStyle w:val="StyleUnderline"/>
        </w:rPr>
        <w:t xml:space="preserve">he’s </w:t>
      </w:r>
      <w:r w:rsidRPr="00CB7D05">
        <w:rPr>
          <w:rStyle w:val="StyleUnderline"/>
          <w:highlight w:val="green"/>
        </w:rPr>
        <w:t>said</w:t>
      </w:r>
      <w:r w:rsidRPr="007D0282">
        <w:rPr>
          <w:sz w:val="16"/>
        </w:rPr>
        <w:t xml:space="preserve"> that </w:t>
      </w:r>
      <w:r w:rsidRPr="007D0282">
        <w:rPr>
          <w:rStyle w:val="StyleUnderline"/>
        </w:rPr>
        <w:t xml:space="preserve">his </w:t>
      </w:r>
      <w:r w:rsidRPr="00CB7D05">
        <w:rPr>
          <w:rStyle w:val="StyleUnderline"/>
          <w:highlight w:val="green"/>
        </w:rPr>
        <w:t>goal is</w:t>
      </w:r>
      <w:r w:rsidRPr="007D0282">
        <w:rPr>
          <w:rStyle w:val="StyleUnderline"/>
        </w:rPr>
        <w:t xml:space="preserve"> to make people excited about </w:t>
      </w:r>
      <w:r w:rsidRPr="00CB7D05">
        <w:rPr>
          <w:rStyle w:val="StyleUnderline"/>
          <w:highlight w:val="green"/>
        </w:rPr>
        <w:t>the future</w:t>
      </w:r>
      <w:r w:rsidRPr="007D0282">
        <w:rPr>
          <w:sz w:val="16"/>
        </w:rPr>
        <w:t xml:space="preserve"> in a world where we’re constantly barraged with depressing news and pessimism about the future. </w:t>
      </w:r>
      <w:r w:rsidRPr="007D0282">
        <w:rPr>
          <w:rStyle w:val="StyleUnderline"/>
        </w:rPr>
        <w:t xml:space="preserve">That </w:t>
      </w:r>
      <w:r w:rsidRPr="00CB7D05">
        <w:rPr>
          <w:rStyle w:val="StyleUnderline"/>
          <w:highlight w:val="green"/>
        </w:rPr>
        <w:t>might sound philanthropic</w:t>
      </w:r>
      <w:r w:rsidRPr="007D0282">
        <w:rPr>
          <w:rStyle w:val="StyleUnderline"/>
        </w:rPr>
        <w:t xml:space="preserve"> or noble</w:t>
      </w:r>
      <w:r w:rsidRPr="007D0282">
        <w:rPr>
          <w:sz w:val="16"/>
        </w:rPr>
        <w:t xml:space="preserve"> to some people. </w:t>
      </w:r>
      <w:r w:rsidRPr="00CB7D05">
        <w:rPr>
          <w:rStyle w:val="StyleUnderline"/>
          <w:highlight w:val="green"/>
        </w:rPr>
        <w:t>But there’s a convenient agenda</w:t>
      </w:r>
      <w:r w:rsidRPr="007D0282">
        <w:rPr>
          <w:rStyle w:val="StyleUnderline"/>
        </w:rPr>
        <w:t xml:space="preserve"> lurking </w:t>
      </w:r>
      <w:r w:rsidRPr="00CB7D05">
        <w:rPr>
          <w:rStyle w:val="Emphasis"/>
          <w:highlight w:val="green"/>
        </w:rPr>
        <w:t>beneath this rosy rhetoric</w:t>
      </w:r>
      <w:r w:rsidRPr="007D0282">
        <w:rPr>
          <w:rStyle w:val="Emphasis"/>
        </w:rPr>
        <w:t>.</w:t>
      </w:r>
      <w:r w:rsidRPr="007D0282">
        <w:rPr>
          <w:sz w:val="16"/>
        </w:rPr>
        <w:t xml:space="preserve"> This kind of </w:t>
      </w:r>
      <w:r w:rsidRPr="00CB7D05">
        <w:rPr>
          <w:rStyle w:val="StyleUnderline"/>
          <w:highlight w:val="green"/>
        </w:rPr>
        <w:t>optimism</w:t>
      </w:r>
      <w:r w:rsidRPr="007D0282">
        <w:rPr>
          <w:rStyle w:val="StyleUnderline"/>
        </w:rPr>
        <w:t xml:space="preserve"> about providing an easy solution to save humanity </w:t>
      </w:r>
      <w:r w:rsidRPr="00CB7D05">
        <w:rPr>
          <w:rStyle w:val="StyleUnderline"/>
          <w:highlight w:val="green"/>
        </w:rPr>
        <w:t xml:space="preserve">reinforces a </w:t>
      </w:r>
      <w:r w:rsidRPr="00CB7D05">
        <w:rPr>
          <w:rStyle w:val="Emphasis"/>
          <w:highlight w:val="green"/>
        </w:rPr>
        <w:t>sinister form of capitalist realism</w:t>
      </w:r>
      <w:r w:rsidRPr="007D0282">
        <w:rPr>
          <w:sz w:val="16"/>
        </w:rPr>
        <w:t>. In case you’re not familiar with the concept, capitalist realism is “</w:t>
      </w:r>
      <w:r w:rsidRPr="007D0282">
        <w:rPr>
          <w:rStyle w:val="StyleUnderline"/>
        </w:rPr>
        <w:t>the widespread sense that not only is capitalism the only viable political and economic system, but also that it is now impossible even to imagine a coherent alternative to it.”</w:t>
      </w:r>
      <w:r>
        <w:rPr>
          <w:rStyle w:val="StyleUnderline"/>
        </w:rPr>
        <w:t xml:space="preserve"> </w:t>
      </w:r>
      <w:r w:rsidRPr="00CB7D05">
        <w:rPr>
          <w:rStyle w:val="StyleUnderline"/>
          <w:highlight w:val="green"/>
        </w:rPr>
        <w:t>Musk’s agenda is to present a supposed alternative</w:t>
      </w:r>
      <w:r w:rsidRPr="007D0282">
        <w:rPr>
          <w:rStyle w:val="StyleUnderline"/>
        </w:rPr>
        <w:t xml:space="preserve"> to addressing climate change</w:t>
      </w:r>
      <w:r w:rsidRPr="007D0282">
        <w:rPr>
          <w:sz w:val="16"/>
        </w:rPr>
        <w:t xml:space="preserve">. </w:t>
      </w:r>
      <w:r w:rsidRPr="00CB7D05">
        <w:rPr>
          <w:rStyle w:val="StyleUnderline"/>
          <w:highlight w:val="green"/>
        </w:rPr>
        <w:t>He wants to drum up optimism</w:t>
      </w:r>
      <w:r w:rsidRPr="007D0282">
        <w:rPr>
          <w:rStyle w:val="StyleUnderline"/>
        </w:rPr>
        <w:t xml:space="preserve"> around the prospect of saving a portion of humanity </w:t>
      </w:r>
      <w:r w:rsidRPr="00CB7D05">
        <w:rPr>
          <w:rStyle w:val="StyleUnderline"/>
          <w:highlight w:val="green"/>
        </w:rPr>
        <w:t xml:space="preserve">to </w:t>
      </w:r>
      <w:r w:rsidRPr="00CB7D05">
        <w:rPr>
          <w:rStyle w:val="Emphasis"/>
          <w:highlight w:val="green"/>
        </w:rPr>
        <w:t>diminish the urgency to salvage our current planet</w:t>
      </w:r>
      <w:r w:rsidRPr="00CB7D05">
        <w:rPr>
          <w:sz w:val="16"/>
          <w:highlight w:val="green"/>
        </w:rPr>
        <w:t>.</w:t>
      </w:r>
      <w:r w:rsidRPr="007D0282">
        <w:rPr>
          <w:sz w:val="16"/>
        </w:rPr>
        <w:t xml:space="preserve"> </w:t>
      </w:r>
      <w:r w:rsidRPr="00CB7D05">
        <w:rPr>
          <w:rStyle w:val="StyleUnderline"/>
          <w:highlight w:val="green"/>
        </w:rPr>
        <w:t>Billionaires</w:t>
      </w:r>
      <w:r w:rsidRPr="007D0282">
        <w:rPr>
          <w:rStyle w:val="StyleUnderline"/>
        </w:rPr>
        <w:t xml:space="preserve"> like Musk </w:t>
      </w:r>
      <w:r w:rsidRPr="00CB7D05">
        <w:rPr>
          <w:rStyle w:val="StyleUnderline"/>
          <w:highlight w:val="green"/>
        </w:rPr>
        <w:t>know</w:t>
      </w:r>
      <w:r w:rsidRPr="007D0282">
        <w:rPr>
          <w:rStyle w:val="StyleUnderline"/>
        </w:rPr>
        <w:t xml:space="preserve"> </w:t>
      </w:r>
      <w:r w:rsidRPr="00CB7D05">
        <w:rPr>
          <w:rStyle w:val="StyleUnderline"/>
          <w:highlight w:val="green"/>
        </w:rPr>
        <w:t>that</w:t>
      </w:r>
      <w:r w:rsidRPr="007D0282">
        <w:rPr>
          <w:rStyle w:val="StyleUnderline"/>
        </w:rPr>
        <w:t xml:space="preserve"> fully </w:t>
      </w:r>
      <w:r w:rsidRPr="00CB7D05">
        <w:rPr>
          <w:rStyle w:val="StyleUnderline"/>
          <w:highlight w:val="green"/>
        </w:rPr>
        <w:t xml:space="preserve">combatting climate change would require </w:t>
      </w:r>
      <w:r w:rsidRPr="00CB7D05">
        <w:rPr>
          <w:rStyle w:val="Emphasis"/>
          <w:highlight w:val="green"/>
        </w:rPr>
        <w:t>dismantling capitalism</w:t>
      </w:r>
      <w:r w:rsidRPr="007D0282">
        <w:rPr>
          <w:rStyle w:val="Emphasis"/>
        </w:rPr>
        <w:t>.</w:t>
      </w:r>
      <w:r w:rsidRPr="007D0282">
        <w:rPr>
          <w:sz w:val="16"/>
        </w:rPr>
        <w:t xml:space="preserve"> And </w:t>
      </w:r>
      <w:r w:rsidRPr="00CB7D05">
        <w:rPr>
          <w:rStyle w:val="StyleUnderline"/>
          <w:highlight w:val="green"/>
        </w:rPr>
        <w:t>that would require him</w:t>
      </w:r>
      <w:r w:rsidRPr="007D0282">
        <w:rPr>
          <w:rStyle w:val="StyleUnderline"/>
        </w:rPr>
        <w:t xml:space="preserve"> to relinquish </w:t>
      </w:r>
      <w:r w:rsidRPr="00CB7D05">
        <w:rPr>
          <w:rStyle w:val="StyleUnderline"/>
          <w:highlight w:val="green"/>
        </w:rPr>
        <w:t>his godlike power</w:t>
      </w:r>
      <w:r w:rsidRPr="007D0282">
        <w:rPr>
          <w:rStyle w:val="StyleUnderline"/>
        </w:rPr>
        <w:t xml:space="preserve"> in this system that he’s profiting so immensely from</w:t>
      </w:r>
      <w:r w:rsidRPr="00CB7D05">
        <w:rPr>
          <w:rStyle w:val="StyleUnderline"/>
          <w:highlight w:val="green"/>
        </w:rPr>
        <w:t xml:space="preserve">. </w:t>
      </w:r>
      <w:r w:rsidRPr="00CB7D05">
        <w:rPr>
          <w:rStyle w:val="Emphasis"/>
          <w:sz w:val="32"/>
          <w:szCs w:val="32"/>
          <w:highlight w:val="green"/>
        </w:rPr>
        <w:t>It’s in billionaires’ best interest to dupe us into thinking there’s a “plan B” that can allow us to escape the culmination of late capitalism’s devastation of the planet.</w:t>
      </w:r>
      <w:r w:rsidRPr="007D0282">
        <w:rPr>
          <w:sz w:val="16"/>
        </w:rPr>
        <w:t xml:space="preserve"> </w:t>
      </w:r>
      <w:r w:rsidRPr="00CB7D05">
        <w:rPr>
          <w:rStyle w:val="Emphasis"/>
          <w:highlight w:val="green"/>
        </w:rPr>
        <w:t>The more optimistic we become</w:t>
      </w:r>
      <w:r w:rsidRPr="007D0282">
        <w:rPr>
          <w:rStyle w:val="Emphasis"/>
        </w:rPr>
        <w:t xml:space="preserve"> about Mars</w:t>
      </w:r>
      <w:r w:rsidRPr="007D0282">
        <w:rPr>
          <w:sz w:val="16"/>
        </w:rPr>
        <w:t xml:space="preserve"> as a “solution,” </w:t>
      </w:r>
      <w:r w:rsidRPr="00CB7D05">
        <w:rPr>
          <w:rStyle w:val="StyleUnderline"/>
          <w:highlight w:val="green"/>
        </w:rPr>
        <w:t xml:space="preserve">the more we </w:t>
      </w:r>
      <w:r w:rsidRPr="00CB7D05">
        <w:rPr>
          <w:rStyle w:val="Emphasis"/>
          <w:highlight w:val="green"/>
        </w:rPr>
        <w:t>resign ourselves to the fate of</w:t>
      </w:r>
      <w:r w:rsidRPr="00CB7D05">
        <w:rPr>
          <w:rStyle w:val="StyleUnderline"/>
          <w:highlight w:val="green"/>
        </w:rPr>
        <w:t xml:space="preserve"> letting capitalism continue unabated</w:t>
      </w:r>
      <w:r w:rsidRPr="007D0282">
        <w:rPr>
          <w:rStyle w:val="StyleUnderline"/>
        </w:rPr>
        <w:t>.</w:t>
      </w:r>
      <w:r w:rsidRPr="007D0282">
        <w:rPr>
          <w:sz w:val="16"/>
        </w:rPr>
        <w:t xml:space="preserve"> In other words, </w:t>
      </w:r>
      <w:r w:rsidRPr="007D0282">
        <w:rPr>
          <w:rStyle w:val="StyleUnderline"/>
        </w:rPr>
        <w:t xml:space="preserve">Musk is </w:t>
      </w:r>
      <w:r w:rsidRPr="00CB7D05">
        <w:rPr>
          <w:rStyle w:val="StyleUnderline"/>
          <w:highlight w:val="green"/>
        </w:rPr>
        <w:t>perpetuating capitalist realism</w:t>
      </w:r>
      <w:r w:rsidRPr="007D0282">
        <w:rPr>
          <w:rStyle w:val="StyleUnderline"/>
        </w:rPr>
        <w:t xml:space="preserve"> </w:t>
      </w:r>
      <w:r w:rsidRPr="00CB7D05">
        <w:rPr>
          <w:rStyle w:val="StyleUnderline"/>
          <w:highlight w:val="green"/>
        </w:rPr>
        <w:t>by promoting the idea that</w:t>
      </w:r>
      <w:r w:rsidRPr="007D0282">
        <w:rPr>
          <w:rStyle w:val="StyleUnderline"/>
        </w:rPr>
        <w:t xml:space="preserve"> a billionaire, and the capitalist </w:t>
      </w:r>
      <w:proofErr w:type="gramStart"/>
      <w:r w:rsidRPr="007D0282">
        <w:rPr>
          <w:rStyle w:val="StyleUnderline"/>
        </w:rPr>
        <w:t>system as a whole, can</w:t>
      </w:r>
      <w:proofErr w:type="gramEnd"/>
      <w:r w:rsidRPr="007D0282">
        <w:rPr>
          <w:rStyle w:val="StyleUnderline"/>
        </w:rPr>
        <w:t xml:space="preserve"> save us from environmental destruction, and </w:t>
      </w:r>
      <w:r w:rsidRPr="00CB7D05">
        <w:rPr>
          <w:rStyle w:val="StyleUnderline"/>
          <w:highlight w:val="green"/>
        </w:rPr>
        <w:t>no</w:t>
      </w:r>
      <w:r w:rsidRPr="007D0282">
        <w:rPr>
          <w:rStyle w:val="StyleUnderline"/>
        </w:rPr>
        <w:t xml:space="preserve"> radical </w:t>
      </w:r>
      <w:r w:rsidRPr="00CB7D05">
        <w:rPr>
          <w:rStyle w:val="StyleUnderline"/>
          <w:highlight w:val="green"/>
        </w:rPr>
        <w:t>change is necessary</w:t>
      </w:r>
      <w:r w:rsidRPr="007D0282">
        <w:rPr>
          <w:rStyle w:val="StyleUnderline"/>
        </w:rPr>
        <w:t>.</w:t>
      </w:r>
      <w:r>
        <w:rPr>
          <w:rStyle w:val="StyleUnderline"/>
        </w:rPr>
        <w:t xml:space="preserve"> </w:t>
      </w:r>
      <w:r w:rsidRPr="007D0282">
        <w:rPr>
          <w:rStyle w:val="StyleUnderline"/>
        </w:rPr>
        <w:t xml:space="preserve">The honest way to give people optimism about the future should involve developing plans to tackle climate change — not turning a blind eye to the problem. </w:t>
      </w:r>
      <w:r w:rsidRPr="00CB7D05">
        <w:rPr>
          <w:rStyle w:val="StyleUnderline"/>
          <w:highlight w:val="green"/>
        </w:rPr>
        <w:t xml:space="preserve">Merely distracting us with </w:t>
      </w:r>
      <w:r w:rsidRPr="00CB7D05">
        <w:rPr>
          <w:rStyle w:val="Emphasis"/>
          <w:highlight w:val="green"/>
        </w:rPr>
        <w:t>shiny new-fangled toys is dangerously irresponsible</w:t>
      </w:r>
      <w:r w:rsidRPr="007D0282">
        <w:rPr>
          <w:rStyle w:val="Emphasis"/>
        </w:rPr>
        <w:t>.</w:t>
      </w:r>
      <w:r>
        <w:rPr>
          <w:rStyle w:val="StyleUnderline"/>
        </w:rPr>
        <w:t xml:space="preserve"> </w:t>
      </w:r>
      <w:r w:rsidRPr="007D0282">
        <w:rPr>
          <w:rStyle w:val="StyleUnderline"/>
        </w:rPr>
        <w:t xml:space="preserve">It’s convenient that billionaires present themselves as the optimists while </w:t>
      </w:r>
      <w:r w:rsidRPr="00CB7D05">
        <w:rPr>
          <w:rStyle w:val="StyleUnderline"/>
          <w:highlight w:val="green"/>
        </w:rPr>
        <w:t>portraying anti-capitalist environmentalists as pessimistic naysayers</w:t>
      </w:r>
      <w:r w:rsidRPr="007D0282">
        <w:rPr>
          <w:rStyle w:val="StyleUnderline"/>
        </w:rPr>
        <w:t xml:space="preserve">. But it’s </w:t>
      </w:r>
      <w:proofErr w:type="gramStart"/>
      <w:r w:rsidRPr="007D0282">
        <w:rPr>
          <w:rStyle w:val="StyleUnderline"/>
        </w:rPr>
        <w:t>actually the</w:t>
      </w:r>
      <w:proofErr w:type="gramEnd"/>
      <w:r w:rsidRPr="007D0282">
        <w:rPr>
          <w:rStyle w:val="StyleUnderline"/>
        </w:rPr>
        <w:t xml:space="preserve"> opposite. </w:t>
      </w:r>
      <w:r w:rsidRPr="00CB7D05">
        <w:rPr>
          <w:rStyle w:val="StyleUnderline"/>
          <w:highlight w:val="green"/>
        </w:rPr>
        <w:t xml:space="preserve">They’re the true </w:t>
      </w:r>
      <w:r w:rsidRPr="00CB7D05">
        <w:rPr>
          <w:rStyle w:val="Emphasis"/>
          <w:highlight w:val="green"/>
        </w:rPr>
        <w:t>doomsday prophets</w:t>
      </w:r>
      <w:r w:rsidRPr="007D0282">
        <w:rPr>
          <w:rStyle w:val="StyleUnderline"/>
        </w:rPr>
        <w:t>, prematurely deciding that we’re not capable of divesting from our current capitalist system to save our planet.</w:t>
      </w:r>
      <w:r>
        <w:rPr>
          <w:rStyle w:val="StyleUnderline"/>
        </w:rPr>
        <w:t xml:space="preserve"> </w:t>
      </w:r>
      <w:r w:rsidRPr="007D0282">
        <w:rPr>
          <w:rStyle w:val="StyleUnderline"/>
        </w:rPr>
        <w:t xml:space="preserve">They want us to think it’s a lost cause. </w:t>
      </w:r>
      <w:r w:rsidRPr="00CB7D05">
        <w:rPr>
          <w:rStyle w:val="StyleUnderline"/>
          <w:highlight w:val="green"/>
        </w:rPr>
        <w:t>If we don’t challenge their fatalistic worldview, it could become a self-fulfilling prophecy</w:t>
      </w:r>
      <w:r w:rsidRPr="007D0282">
        <w:rPr>
          <w:rStyle w:val="StyleUnderline"/>
        </w:rPr>
        <w:t xml:space="preserve">. </w:t>
      </w:r>
      <w:proofErr w:type="gramStart"/>
      <w:r w:rsidRPr="007D0282">
        <w:rPr>
          <w:rStyle w:val="StyleUnderline"/>
        </w:rPr>
        <w:t>So</w:t>
      </w:r>
      <w:proofErr w:type="gramEnd"/>
      <w:r w:rsidRPr="007D0282">
        <w:rPr>
          <w:rStyle w:val="StyleUnderline"/>
        </w:rPr>
        <w:t xml:space="preserve"> let’s not let them win</w:t>
      </w:r>
      <w:r w:rsidRPr="007D0282">
        <w:rPr>
          <w:sz w:val="16"/>
        </w:rPr>
        <w:t>.</w:t>
      </w:r>
    </w:p>
    <w:p w14:paraId="42E06747" w14:textId="77777777" w:rsidR="000D7B93" w:rsidRDefault="000D7B93" w:rsidP="000D7B93">
      <w:pPr>
        <w:rPr>
          <w:sz w:val="16"/>
        </w:rPr>
      </w:pPr>
    </w:p>
    <w:p w14:paraId="35E6F931" w14:textId="77777777" w:rsidR="000D7B93" w:rsidRDefault="000D7B93" w:rsidP="000D7B93">
      <w:pPr>
        <w:pStyle w:val="Heading4"/>
      </w:pPr>
      <w:r>
        <w:lastRenderedPageBreak/>
        <w:t xml:space="preserve">8. The pursuit of mars colonization is actively harmful even though it won’t happen- it’s what legitimates and sanitizes the activity of the </w:t>
      </w:r>
      <w:proofErr w:type="spellStart"/>
      <w:r>
        <w:t>ultra rich</w:t>
      </w:r>
      <w:proofErr w:type="spellEnd"/>
      <w:r>
        <w:t>- solvency is reverse causal</w:t>
      </w:r>
    </w:p>
    <w:p w14:paraId="78F2A3F0" w14:textId="77777777" w:rsidR="000D7B93" w:rsidRPr="00EE71CB" w:rsidRDefault="000D7B93" w:rsidP="000D7B93">
      <w:pPr>
        <w:rPr>
          <w:rStyle w:val="Style13ptBold"/>
        </w:rPr>
      </w:pPr>
      <w:r w:rsidRPr="00EE71CB">
        <w:rPr>
          <w:rStyle w:val="Style13ptBold"/>
        </w:rPr>
        <w:t>Kern 21</w:t>
      </w:r>
    </w:p>
    <w:p w14:paraId="0F8837E9" w14:textId="77777777" w:rsidR="000D7B93" w:rsidRPr="00EE71CB" w:rsidRDefault="000D7B93" w:rsidP="000D7B93">
      <w:pPr>
        <w:rPr>
          <w:sz w:val="16"/>
        </w:rPr>
      </w:pPr>
      <w:r w:rsidRPr="00EE71CB">
        <w:rPr>
          <w:sz w:val="16"/>
        </w:rPr>
        <w:t xml:space="preserve">(Sim, </w:t>
      </w:r>
      <w:hyperlink r:id="rId23" w:history="1">
        <w:r w:rsidRPr="00EE71CB">
          <w:rPr>
            <w:rStyle w:val="Hyperlink"/>
            <w:sz w:val="16"/>
          </w:rPr>
          <w:t>https://www.independent.co.uk/voices/bezos-musk-branson-space-billionaires-b1886741.html</w:t>
        </w:r>
      </w:hyperlink>
      <w:r w:rsidRPr="00EE71CB">
        <w:rPr>
          <w:sz w:val="16"/>
        </w:rPr>
        <w:t>, 7-19</w:t>
      </w:r>
      <w:r>
        <w:rPr>
          <w:sz w:val="16"/>
        </w:rPr>
        <w:t>)</w:t>
      </w:r>
    </w:p>
    <w:p w14:paraId="77D593B9" w14:textId="2281C1B0" w:rsidR="000D7B93" w:rsidRDefault="000D7B93" w:rsidP="000D7B93">
      <w:pPr>
        <w:rPr>
          <w:sz w:val="16"/>
        </w:rPr>
      </w:pPr>
      <w:r w:rsidRPr="00EE71CB">
        <w:rPr>
          <w:sz w:val="16"/>
        </w:rPr>
        <w:t xml:space="preserve">Last weekend, Richard </w:t>
      </w:r>
      <w:r w:rsidRPr="00B12950">
        <w:rPr>
          <w:rStyle w:val="StyleUnderline"/>
        </w:rPr>
        <w:t>Branson described his bounce</w:t>
      </w:r>
      <w:r w:rsidRPr="00EE71CB">
        <w:rPr>
          <w:sz w:val="16"/>
        </w:rPr>
        <w:t xml:space="preserve"> up to low-earth orbit </w:t>
      </w:r>
      <w:r w:rsidRPr="00B12950">
        <w:rPr>
          <w:rStyle w:val="StyleUnderline"/>
        </w:rPr>
        <w:t>as making space “more accessible to all.</w:t>
      </w:r>
      <w:r w:rsidRPr="00EE71CB">
        <w:rPr>
          <w:sz w:val="16"/>
        </w:rPr>
        <w:t xml:space="preserve">” </w:t>
      </w:r>
      <w:r w:rsidRPr="00B12950">
        <w:rPr>
          <w:rStyle w:val="Emphasis"/>
        </w:rPr>
        <w:t xml:space="preserve">It’s </w:t>
      </w:r>
      <w:r w:rsidRPr="00CB7D05">
        <w:rPr>
          <w:rStyle w:val="Emphasis"/>
          <w:highlight w:val="green"/>
        </w:rPr>
        <w:t>laughably ironic for a billionaire to co-opt the language of inclusivity to describe the privatization of space flight</w:t>
      </w:r>
      <w:r w:rsidRPr="00B12950">
        <w:rPr>
          <w:rStyle w:val="Emphasis"/>
        </w:rPr>
        <w:t>.</w:t>
      </w:r>
      <w:r w:rsidRPr="00EE71CB">
        <w:rPr>
          <w:sz w:val="16"/>
        </w:rPr>
        <w:t xml:space="preserve"> However, mainstream media shared the speech far and wide, largely uncritically, with few journalists pointing out that this carnival ride for the uber-rich was funded with over $200 million dollars in taxpayer subsidies. None that I saw credited Chanda Prescod-Weinstein, the Black feminist astrophysicist whose line Branson reflected, and whose idea of making space accessible to all starts with social justice on earth. With this speech, </w:t>
      </w:r>
      <w:r w:rsidRPr="00B12950">
        <w:rPr>
          <w:rStyle w:val="StyleUnderline"/>
        </w:rPr>
        <w:t xml:space="preserve">Branson added to the chorus of </w:t>
      </w:r>
      <w:r w:rsidRPr="00CB7D05">
        <w:rPr>
          <w:rStyle w:val="StyleUnderline"/>
          <w:highlight w:val="green"/>
        </w:rPr>
        <w:t>billionaires</w:t>
      </w:r>
      <w:r w:rsidRPr="00B12950">
        <w:rPr>
          <w:rStyle w:val="StyleUnderline"/>
        </w:rPr>
        <w:t xml:space="preserve"> </w:t>
      </w:r>
      <w:r w:rsidRPr="00CB7D05">
        <w:rPr>
          <w:rStyle w:val="StyleUnderline"/>
          <w:highlight w:val="green"/>
        </w:rPr>
        <w:t xml:space="preserve">using </w:t>
      </w:r>
      <w:r w:rsidRPr="00CB7D05">
        <w:rPr>
          <w:rStyle w:val="Emphasis"/>
          <w:highlight w:val="green"/>
        </w:rPr>
        <w:t>science fiction fantasies to sell us on their vanity space programs</w:t>
      </w:r>
      <w:r w:rsidRPr="00EE71CB">
        <w:rPr>
          <w:sz w:val="16"/>
        </w:rPr>
        <w:t xml:space="preserve">. Jeff Bezos will likely treat us to more high-minded speechifying in advance of his launch on Tuesday. He has described Blue Origin’s mission as necessary to avoid putting a limit on energy usage per capita on Earth. Basically, </w:t>
      </w:r>
      <w:proofErr w:type="gramStart"/>
      <w:r w:rsidRPr="00B12950">
        <w:rPr>
          <w:rStyle w:val="StyleUnderline"/>
        </w:rPr>
        <w:t>in order to</w:t>
      </w:r>
      <w:proofErr w:type="gramEnd"/>
      <w:r w:rsidRPr="00B12950">
        <w:rPr>
          <w:rStyle w:val="StyleUnderline"/>
        </w:rPr>
        <w:t xml:space="preserve"> avoid learning to live sustainably here, we must go up to space so we can keep exploiting the hell out of whatever we find up there.</w:t>
      </w:r>
      <w:r>
        <w:rPr>
          <w:rStyle w:val="StyleUnderline"/>
        </w:rPr>
        <w:t xml:space="preserve"> </w:t>
      </w:r>
      <w:r w:rsidRPr="00EE71CB">
        <w:rPr>
          <w:sz w:val="16"/>
        </w:rPr>
        <w:t xml:space="preserve">As SpaceX’s Elon Musk has said, “We don’t want to be one of those single planet species, we want to be a multi-planet species”. Never mind that we’ve found zero evidence of any kind of life on other planets, let alone intelligent life, let alone intelligent life spread across multiple planets; </w:t>
      </w:r>
      <w:r w:rsidRPr="0038502F">
        <w:rPr>
          <w:rStyle w:val="StyleUnderline"/>
        </w:rPr>
        <w:t xml:space="preserve">Musk’s rhetoric echoes a </w:t>
      </w:r>
      <w:proofErr w:type="gramStart"/>
      <w:r w:rsidRPr="0038502F">
        <w:rPr>
          <w:rStyle w:val="StyleUnderline"/>
        </w:rPr>
        <w:t>commonly-held</w:t>
      </w:r>
      <w:proofErr w:type="gramEnd"/>
      <w:r w:rsidRPr="0038502F">
        <w:rPr>
          <w:rStyle w:val="StyleUnderline"/>
        </w:rPr>
        <w:t xml:space="preserve"> belief that space colonization is an inevitability, that it’s our destiny</w:t>
      </w:r>
      <w:r w:rsidRPr="00B12950">
        <w:rPr>
          <w:rStyle w:val="StyleUnderline"/>
        </w:rPr>
        <w:t>.</w:t>
      </w:r>
      <w:r>
        <w:rPr>
          <w:rStyle w:val="StyleUnderline"/>
        </w:rPr>
        <w:t xml:space="preserve"> </w:t>
      </w:r>
      <w:r w:rsidRPr="00CB7D05">
        <w:rPr>
          <w:rStyle w:val="Emphasis"/>
          <w:highlight w:val="green"/>
        </w:rPr>
        <w:t>We should be wary when rich people say that colonization is our destiny</w:t>
      </w:r>
      <w:r w:rsidRPr="00EE71CB">
        <w:rPr>
          <w:sz w:val="16"/>
        </w:rPr>
        <w:t xml:space="preserve">. </w:t>
      </w:r>
      <w:r w:rsidRPr="00B12950">
        <w:rPr>
          <w:rStyle w:val="StyleUnderline"/>
        </w:rPr>
        <w:t xml:space="preserve">That </w:t>
      </w:r>
      <w:r w:rsidRPr="00CB7D05">
        <w:rPr>
          <w:rStyle w:val="StyleUnderline"/>
          <w:highlight w:val="green"/>
        </w:rPr>
        <w:t xml:space="preserve">rhetoric sounds awfully </w:t>
      </w:r>
      <w:proofErr w:type="gramStart"/>
      <w:r w:rsidRPr="00CB7D05">
        <w:rPr>
          <w:rStyle w:val="StyleUnderline"/>
          <w:highlight w:val="green"/>
        </w:rPr>
        <w:t>similar to</w:t>
      </w:r>
      <w:proofErr w:type="gramEnd"/>
      <w:r w:rsidRPr="00CB7D05">
        <w:rPr>
          <w:rStyle w:val="StyleUnderline"/>
          <w:highlight w:val="green"/>
        </w:rPr>
        <w:t xml:space="preserve"> Manifest Destiny</w:t>
      </w:r>
      <w:r w:rsidRPr="00B12950">
        <w:rPr>
          <w:rStyle w:val="StyleUnderline"/>
        </w:rPr>
        <w:t xml:space="preserve">, which provided greedy men a </w:t>
      </w:r>
      <w:r w:rsidRPr="00CB7D05">
        <w:rPr>
          <w:rStyle w:val="StyleUnderline"/>
          <w:highlight w:val="green"/>
        </w:rPr>
        <w:t xml:space="preserve">moral pretense to commit </w:t>
      </w:r>
      <w:r w:rsidRPr="00CB7D05">
        <w:rPr>
          <w:rStyle w:val="Emphasis"/>
          <w:highlight w:val="green"/>
        </w:rPr>
        <w:t>a lot of atrocities</w:t>
      </w:r>
      <w:r w:rsidRPr="00B12950">
        <w:rPr>
          <w:rStyle w:val="Emphasis"/>
        </w:rPr>
        <w:t>.</w:t>
      </w:r>
      <w:r>
        <w:rPr>
          <w:rStyle w:val="StyleUnderline"/>
        </w:rPr>
        <w:t xml:space="preserve"> </w:t>
      </w:r>
      <w:r w:rsidRPr="00EE71CB">
        <w:rPr>
          <w:sz w:val="16"/>
        </w:rPr>
        <w:t xml:space="preserve">I recently wrote a viral Twitter-thread-turned-essay about the enormous challenges of sustaining life in space, and why we’re not going to see lunar colonies anytime soon. But </w:t>
      </w:r>
      <w:r w:rsidRPr="00CB7D05">
        <w:rPr>
          <w:rStyle w:val="Emphasis"/>
          <w:sz w:val="32"/>
          <w:szCs w:val="32"/>
          <w:highlight w:val="green"/>
        </w:rPr>
        <w:t>just because these billionaires won’t succeed in establishing exoplanetary colonies in their lifetimes doesn’t mean their pursuit of them isn’t harmful</w:t>
      </w:r>
      <w:r w:rsidRPr="00EE71CB">
        <w:rPr>
          <w:sz w:val="16"/>
        </w:rPr>
        <w:t xml:space="preserve">. </w:t>
      </w:r>
      <w:r w:rsidRPr="00B12950">
        <w:rPr>
          <w:rStyle w:val="StyleUnderline"/>
        </w:rPr>
        <w:t xml:space="preserve">Bezos, Branson, and Musk have sold the public on their space programs, and as a result, </w:t>
      </w:r>
      <w:r w:rsidRPr="00CB7D05">
        <w:rPr>
          <w:rStyle w:val="Emphasis"/>
          <w:highlight w:val="green"/>
        </w:rPr>
        <w:t xml:space="preserve">we’re giving them </w:t>
      </w:r>
      <w:r w:rsidRPr="0038502F">
        <w:rPr>
          <w:rStyle w:val="Emphasis"/>
        </w:rPr>
        <w:t>a lot of our wealth</w:t>
      </w:r>
      <w:r w:rsidRPr="00EE71CB">
        <w:rPr>
          <w:sz w:val="16"/>
        </w:rPr>
        <w:t xml:space="preserve"> – </w:t>
      </w:r>
      <w:r w:rsidRPr="00CB7D05">
        <w:rPr>
          <w:rStyle w:val="StyleUnderline"/>
          <w:highlight w:val="green"/>
        </w:rPr>
        <w:t>billions of dollars of taxpayer money</w:t>
      </w:r>
      <w:r w:rsidRPr="00B12950">
        <w:rPr>
          <w:rStyle w:val="StyleUnderline"/>
        </w:rPr>
        <w:t xml:space="preserve"> and billions in personal investments</w:t>
      </w:r>
      <w:r w:rsidRPr="00EE71CB">
        <w:rPr>
          <w:sz w:val="16"/>
        </w:rPr>
        <w:t xml:space="preserve">. What’s more, </w:t>
      </w:r>
      <w:r w:rsidRPr="00B12950">
        <w:rPr>
          <w:rStyle w:val="StyleUnderline"/>
        </w:rPr>
        <w:t>the global economic system is rigged so that a guy like Bezos can become a hundred-billionaire</w:t>
      </w:r>
      <w:r w:rsidRPr="00EE71CB">
        <w:rPr>
          <w:sz w:val="16"/>
        </w:rPr>
        <w:t xml:space="preserve"> while profiting off the labor of over a million employees, some working for poverty wages, who </w:t>
      </w:r>
      <w:proofErr w:type="gramStart"/>
      <w:r w:rsidRPr="00EE71CB">
        <w:rPr>
          <w:sz w:val="16"/>
        </w:rPr>
        <w:t>piss</w:t>
      </w:r>
      <w:proofErr w:type="gramEnd"/>
      <w:r w:rsidRPr="00EE71CB">
        <w:rPr>
          <w:sz w:val="16"/>
        </w:rPr>
        <w:t xml:space="preserve"> in bottles to meet quotas and sometimes die at work. </w:t>
      </w:r>
      <w:r w:rsidRPr="00B12950">
        <w:rPr>
          <w:rStyle w:val="StyleUnderline"/>
        </w:rPr>
        <w:t xml:space="preserve">Meanwhile, </w:t>
      </w:r>
      <w:r w:rsidRPr="00CB7D05">
        <w:rPr>
          <w:rStyle w:val="StyleUnderline"/>
          <w:highlight w:val="green"/>
        </w:rPr>
        <w:t xml:space="preserve">the activities of the corporations that create these billionaires are </w:t>
      </w:r>
      <w:r w:rsidRPr="00CB7D05">
        <w:rPr>
          <w:rStyle w:val="Emphasis"/>
          <w:highlight w:val="green"/>
        </w:rPr>
        <w:t>ravaging the only habitable</w:t>
      </w:r>
      <w:r w:rsidRPr="00CB7D05">
        <w:rPr>
          <w:rStyle w:val="StyleUnderline"/>
          <w:highlight w:val="green"/>
        </w:rPr>
        <w:t xml:space="preserve"> planet we’ve got</w:t>
      </w:r>
      <w:r w:rsidRPr="00CB7D05">
        <w:rPr>
          <w:sz w:val="16"/>
          <w:highlight w:val="green"/>
        </w:rPr>
        <w:t>.</w:t>
      </w:r>
      <w:r w:rsidRPr="00EE71CB">
        <w:rPr>
          <w:sz w:val="16"/>
        </w:rPr>
        <w:t xml:space="preserve"> </w:t>
      </w:r>
      <w:r w:rsidRPr="00B12950">
        <w:rPr>
          <w:rStyle w:val="StyleUnderline"/>
        </w:rPr>
        <w:t xml:space="preserve">But because </w:t>
      </w:r>
      <w:r w:rsidRPr="00CB7D05">
        <w:rPr>
          <w:rStyle w:val="StyleUnderline"/>
          <w:highlight w:val="green"/>
        </w:rPr>
        <w:t xml:space="preserve">our neo-feudal lords have sold us on a </w:t>
      </w:r>
      <w:r w:rsidRPr="00CB7D05">
        <w:rPr>
          <w:rStyle w:val="Emphasis"/>
          <w:highlight w:val="green"/>
        </w:rPr>
        <w:t>science-fiction fantasy</w:t>
      </w:r>
      <w:r w:rsidRPr="00B12950">
        <w:rPr>
          <w:rStyle w:val="StyleUnderline"/>
        </w:rPr>
        <w:t xml:space="preserve">, </w:t>
      </w:r>
      <w:r w:rsidRPr="00CB7D05">
        <w:rPr>
          <w:rStyle w:val="StyleUnderline"/>
          <w:highlight w:val="green"/>
        </w:rPr>
        <w:t xml:space="preserve">many look up to them as heroes rather than decrying their </w:t>
      </w:r>
      <w:r w:rsidRPr="00CB7D05">
        <w:rPr>
          <w:rStyle w:val="Emphasis"/>
          <w:highlight w:val="green"/>
        </w:rPr>
        <w:t>obscene and ill-gotten wealth</w:t>
      </w:r>
      <w:r w:rsidRPr="00B12950">
        <w:rPr>
          <w:rStyle w:val="Emphasis"/>
        </w:rPr>
        <w:t>.</w:t>
      </w:r>
      <w:r>
        <w:rPr>
          <w:rStyle w:val="StyleUnderline"/>
        </w:rPr>
        <w:t xml:space="preserve"> </w:t>
      </w:r>
      <w:r w:rsidRPr="00EE71CB">
        <w:rPr>
          <w:sz w:val="16"/>
        </w:rPr>
        <w:t xml:space="preserve">Look, I love science fiction. I’m a sci-fi writer and a lifelong Trekkie. But I’m starting to realize that </w:t>
      </w:r>
      <w:r w:rsidRPr="00B12950">
        <w:rPr>
          <w:rStyle w:val="StyleUnderline"/>
        </w:rPr>
        <w:t>a public which consumes so much science fiction and so little science fact is dangerous</w:t>
      </w:r>
      <w:r w:rsidRPr="00EE71CB">
        <w:rPr>
          <w:sz w:val="16"/>
        </w:rPr>
        <w:t xml:space="preserve">. Just because you watched Matt Damon live on Mars for a year in a movie with convincing graphics doesn’t mean that Elon Musk is on the verge of building a colony there. But when he says he’s going to Mars in six years, there are legions of Musk stans on Twitter who believe him – and his stock soars. </w:t>
      </w:r>
      <w:r w:rsidRPr="00B12950">
        <w:rPr>
          <w:rStyle w:val="StyleUnderline"/>
        </w:rPr>
        <w:t xml:space="preserve">One reason we find the fantasy of outer space colonization so irresistible is the </w:t>
      </w:r>
      <w:r w:rsidRPr="00B12950">
        <w:rPr>
          <w:rStyle w:val="Emphasis"/>
        </w:rPr>
        <w:t>prospect of starting afresh</w:t>
      </w:r>
      <w:r w:rsidRPr="00EE71CB">
        <w:rPr>
          <w:sz w:val="16"/>
        </w:rPr>
        <w:t xml:space="preserve">. </w:t>
      </w:r>
      <w:r w:rsidRPr="00B12950">
        <w:rPr>
          <w:rStyle w:val="StyleUnderline"/>
        </w:rPr>
        <w:t>Our global society is enormously complicated, with baked-in bigotries and illogical ways of doing things that seem impossible to untangle here on earth. But on another planet</w:t>
      </w:r>
      <w:r w:rsidRPr="00EE71CB">
        <w:rPr>
          <w:sz w:val="16"/>
        </w:rPr>
        <w:t xml:space="preserve">, so we assume, </w:t>
      </w:r>
      <w:r w:rsidRPr="00B12950">
        <w:rPr>
          <w:rStyle w:val="StyleUnderline"/>
        </w:rPr>
        <w:t>we could start over and get it right this time.</w:t>
      </w:r>
      <w:r>
        <w:rPr>
          <w:rStyle w:val="StyleUnderline"/>
        </w:rPr>
        <w:t xml:space="preserve"> </w:t>
      </w:r>
      <w:r w:rsidRPr="00CB7D05">
        <w:rPr>
          <w:rStyle w:val="StyleUnderline"/>
          <w:highlight w:val="green"/>
        </w:rPr>
        <w:t>Realistically</w:t>
      </w:r>
      <w:r w:rsidRPr="00B12950">
        <w:rPr>
          <w:rStyle w:val="StyleUnderline"/>
        </w:rPr>
        <w:t xml:space="preserve">, though, </w:t>
      </w:r>
      <w:r w:rsidRPr="00CB7D05">
        <w:rPr>
          <w:rStyle w:val="StyleUnderline"/>
          <w:highlight w:val="green"/>
        </w:rPr>
        <w:t xml:space="preserve">there’s </w:t>
      </w:r>
      <w:r w:rsidRPr="00CB7D05">
        <w:rPr>
          <w:rStyle w:val="Emphasis"/>
          <w:highlight w:val="green"/>
        </w:rPr>
        <w:t>no leaving our messiness behind</w:t>
      </w:r>
      <w:r w:rsidRPr="00B12950">
        <w:rPr>
          <w:rStyle w:val="StyleUnderline"/>
        </w:rPr>
        <w:t>,</w:t>
      </w:r>
      <w:r w:rsidRPr="00EE71CB">
        <w:rPr>
          <w:sz w:val="16"/>
        </w:rPr>
        <w:t xml:space="preserve"> no matter how many light-years away we travel. I can’t think of a better illustration for this than the fact that </w:t>
      </w:r>
      <w:r w:rsidRPr="00CB7D05">
        <w:rPr>
          <w:rStyle w:val="StyleUnderline"/>
          <w:highlight w:val="green"/>
        </w:rPr>
        <w:t>the moon is already a toilet</w:t>
      </w:r>
      <w:r w:rsidRPr="00EE71CB">
        <w:rPr>
          <w:sz w:val="16"/>
        </w:rPr>
        <w:t xml:space="preserve">. When people think of what astronauts left behind on the moon, they might picture Buzz Aldrin planting an American flag. But I picture all the literal </w:t>
      </w:r>
      <w:proofErr w:type="gramStart"/>
      <w:r w:rsidRPr="00EE71CB">
        <w:rPr>
          <w:sz w:val="16"/>
        </w:rPr>
        <w:t>shit</w:t>
      </w:r>
      <w:proofErr w:type="gramEnd"/>
      <w:r w:rsidRPr="00EE71CB">
        <w:rPr>
          <w:sz w:val="16"/>
        </w:rPr>
        <w:t xml:space="preserve"> we left up there. NASA, unlike any respectable hiker, didn’t value “packing out waste”. The pooping protocol for Apollo astronauts involved wearing adhesive bags </w:t>
      </w:r>
      <w:r w:rsidRPr="00EE71CB">
        <w:rPr>
          <w:sz w:val="16"/>
        </w:rPr>
        <w:lastRenderedPageBreak/>
        <w:t xml:space="preserve">stuck to their asses, which notoriously tore out pubic hairs when removed. They sealed the bag – hoping nothing escaped to float around the lunar module – and crushed an antibacterial capsule inside, mushing it around with their poop to prevent a future biohazard. Then they chucked the bag out the airlock. Over the course of the Apollo missions, we planted five flags on the moon and ninety-six bags of human excrement. We also left a plaque on the Lunar Lander reading, “We came in peace for all mankind” – never mind that at the time, the US was carpet-bombing Vietnam and hitting the kids who lived there with napalm. </w:t>
      </w:r>
      <w:r w:rsidRPr="00E23683">
        <w:rPr>
          <w:rStyle w:val="StyleUnderline"/>
        </w:rPr>
        <w:t xml:space="preserve">Anywhere we travel, we’ll be bringing all our </w:t>
      </w:r>
      <w:proofErr w:type="gramStart"/>
      <w:r w:rsidRPr="00E23683">
        <w:rPr>
          <w:rStyle w:val="StyleUnderline"/>
        </w:rPr>
        <w:t>shit</w:t>
      </w:r>
      <w:proofErr w:type="gramEnd"/>
      <w:r w:rsidRPr="00E23683">
        <w:rPr>
          <w:rStyle w:val="StyleUnderline"/>
        </w:rPr>
        <w:t xml:space="preserve"> – literal and figurative – with us.</w:t>
      </w:r>
      <w:r w:rsidRPr="00EE71CB">
        <w:rPr>
          <w:rStyle w:val="StyleUnderline"/>
        </w:rPr>
        <w:t xml:space="preserve"> And as any Apollo astronaut can tell you, </w:t>
      </w:r>
      <w:proofErr w:type="gramStart"/>
      <w:r w:rsidRPr="00EE71CB">
        <w:rPr>
          <w:rStyle w:val="StyleUnderline"/>
        </w:rPr>
        <w:t>shit</w:t>
      </w:r>
      <w:proofErr w:type="gramEnd"/>
      <w:r w:rsidRPr="00EE71CB">
        <w:rPr>
          <w:rStyle w:val="StyleUnderline"/>
        </w:rPr>
        <w:t xml:space="preserve"> is much easier to deal with on Earth than in space</w:t>
      </w:r>
      <w:r w:rsidRPr="00EE71CB">
        <w:rPr>
          <w:sz w:val="16"/>
        </w:rPr>
        <w:t xml:space="preserve">. </w:t>
      </w:r>
      <w:r w:rsidRPr="00EE71CB">
        <w:rPr>
          <w:rStyle w:val="Emphasis"/>
        </w:rPr>
        <w:t xml:space="preserve">If you care deeply, as I do, about the long-term goals of space science, </w:t>
      </w:r>
      <w:r w:rsidRPr="00CB7D05">
        <w:rPr>
          <w:rStyle w:val="Emphasis"/>
          <w:highlight w:val="green"/>
        </w:rPr>
        <w:t xml:space="preserve">it’s imperative to </w:t>
      </w:r>
      <w:r w:rsidRPr="00E23683">
        <w:rPr>
          <w:rStyle w:val="Emphasis"/>
        </w:rPr>
        <w:t xml:space="preserve">put a </w:t>
      </w:r>
      <w:r w:rsidRPr="00CB7D05">
        <w:rPr>
          <w:rStyle w:val="Emphasis"/>
          <w:highlight w:val="green"/>
        </w:rPr>
        <w:t>stop to the world-eating overconsumption that creates billionaires, rather than indulging their pet projects</w:t>
      </w:r>
      <w:r w:rsidRPr="00CB7D05">
        <w:rPr>
          <w:sz w:val="16"/>
          <w:highlight w:val="green"/>
        </w:rPr>
        <w:t>.</w:t>
      </w:r>
      <w:r w:rsidRPr="00EE71CB">
        <w:rPr>
          <w:sz w:val="16"/>
        </w:rPr>
        <w:t xml:space="preserve"> For now, </w:t>
      </w:r>
      <w:r w:rsidRPr="00CB7D05">
        <w:rPr>
          <w:rStyle w:val="StyleUnderline"/>
          <w:highlight w:val="green"/>
        </w:rPr>
        <w:t xml:space="preserve">the best thing we could do to ensure humanity’s long-term survival in space is to </w:t>
      </w:r>
      <w:r w:rsidRPr="00CB7D05">
        <w:rPr>
          <w:rStyle w:val="Emphasis"/>
          <w:highlight w:val="green"/>
        </w:rPr>
        <w:t>figure out living sustainably here on earth</w:t>
      </w:r>
      <w:r w:rsidRPr="00EE71CB">
        <w:rPr>
          <w:rStyle w:val="Emphasis"/>
        </w:rPr>
        <w:t>.</w:t>
      </w:r>
      <w:r w:rsidRPr="00EE71CB">
        <w:rPr>
          <w:sz w:val="16"/>
        </w:rPr>
        <w:t xml:space="preserve"> If you’re a sci-fi lover like me, think of it this way: we are already living on a magnificent spaceship uniquely suited to our needs. It is enormous, big enough to bring all our friends and family along. It has excellent gravity and radiation shielding in the form of a breathable atmosphere. It comes with a nearly-unlimited renewable energy source – the Sun – which should last us another billion years before it gets too hot and burns us up.</w:t>
      </w:r>
    </w:p>
    <w:p w14:paraId="3C157067" w14:textId="34C7EF84" w:rsidR="001A4D2D" w:rsidRPr="00ED3810" w:rsidRDefault="001A4D2D" w:rsidP="001A4D2D">
      <w:pPr>
        <w:pStyle w:val="Heading4"/>
      </w:pPr>
      <w:r>
        <w:t xml:space="preserve">9. </w:t>
      </w:r>
      <w:r>
        <w:t xml:space="preserve">Colonization is inseparable from military violence- advocates of space expansion should be viewed with </w:t>
      </w:r>
      <w:r>
        <w:rPr>
          <w:i/>
        </w:rPr>
        <w:t>extreme suspicion</w:t>
      </w:r>
      <w:r>
        <w:t xml:space="preserve"> given historical trends </w:t>
      </w:r>
    </w:p>
    <w:p w14:paraId="1D85EDB8" w14:textId="77777777" w:rsidR="001A4D2D" w:rsidRPr="00A858B3" w:rsidRDefault="001A4D2D" w:rsidP="001A4D2D">
      <w:pPr>
        <w:rPr>
          <w:rStyle w:val="Style13ptBold"/>
        </w:rPr>
      </w:pPr>
      <w:r w:rsidRPr="00A858B3">
        <w:rPr>
          <w:rStyle w:val="Style13ptBold"/>
        </w:rPr>
        <w:t xml:space="preserve">Williston, PhD, 20 </w:t>
      </w:r>
    </w:p>
    <w:p w14:paraId="35FD7E91" w14:textId="77777777" w:rsidR="001A4D2D" w:rsidRPr="00A858B3" w:rsidRDefault="001A4D2D" w:rsidP="001A4D2D">
      <w:pPr>
        <w:rPr>
          <w:sz w:val="16"/>
        </w:rPr>
      </w:pPr>
      <w:r w:rsidRPr="00A858B3">
        <w:rPr>
          <w:sz w:val="16"/>
        </w:rPr>
        <w:t xml:space="preserve">(Byron Williston is Professor of Philosophy at Wilfrid Laurier University and a member of the Interdisciplinary Centre on Climate Change at the University of Waterloo, </w:t>
      </w:r>
      <w:hyperlink r:id="rId24" w:history="1">
        <w:r w:rsidRPr="00A858B3">
          <w:rPr>
            <w:rStyle w:val="Hyperlink"/>
            <w:sz w:val="16"/>
          </w:rPr>
          <w:t>https://bostonreview.net/articles/byron-williston-taking-space-back-space-cadets/</w:t>
        </w:r>
      </w:hyperlink>
      <w:r w:rsidRPr="00A858B3">
        <w:rPr>
          <w:sz w:val="16"/>
        </w:rPr>
        <w:t>, 5-26)</w:t>
      </w:r>
    </w:p>
    <w:p w14:paraId="2C258A2B" w14:textId="52AB7215" w:rsidR="006918FA" w:rsidRDefault="001A4D2D" w:rsidP="006918FA">
      <w:pPr>
        <w:rPr>
          <w:sz w:val="16"/>
        </w:rPr>
      </w:pPr>
      <w:proofErr w:type="spellStart"/>
      <w:r w:rsidRPr="00A858B3">
        <w:rPr>
          <w:rStyle w:val="StyleUnderline"/>
        </w:rPr>
        <w:t>Deudney</w:t>
      </w:r>
      <w:proofErr w:type="spellEnd"/>
      <w:r w:rsidRPr="00A858B3">
        <w:rPr>
          <w:rStyle w:val="StyleUnderline"/>
        </w:rPr>
        <w:t xml:space="preserve"> arrives</w:t>
      </w:r>
      <w:r w:rsidRPr="00ED3810">
        <w:rPr>
          <w:sz w:val="16"/>
        </w:rPr>
        <w:t xml:space="preserve"> at this insight </w:t>
      </w:r>
      <w:r w:rsidRPr="00A858B3">
        <w:rPr>
          <w:rStyle w:val="StyleUnderline"/>
        </w:rPr>
        <w:t xml:space="preserve">by placing the drive to </w:t>
      </w:r>
      <w:r w:rsidRPr="00EC6AD7">
        <w:rPr>
          <w:rStyle w:val="StyleUnderline"/>
          <w:highlight w:val="yellow"/>
        </w:rPr>
        <w:t xml:space="preserve">colonize the heavens in the </w:t>
      </w:r>
      <w:r w:rsidRPr="00EC6AD7">
        <w:rPr>
          <w:rStyle w:val="Emphasis"/>
          <w:highlight w:val="yellow"/>
        </w:rPr>
        <w:t>larger context</w:t>
      </w:r>
      <w:r w:rsidRPr="00A858B3">
        <w:rPr>
          <w:rStyle w:val="StyleUnderline"/>
        </w:rPr>
        <w:t xml:space="preserve"> of the </w:t>
      </w:r>
      <w:r w:rsidRPr="00ED3810">
        <w:rPr>
          <w:sz w:val="16"/>
        </w:rPr>
        <w:t xml:space="preserve">twentieth-century </w:t>
      </w:r>
      <w:r w:rsidRPr="00A858B3">
        <w:rPr>
          <w:rStyle w:val="StyleUnderline"/>
        </w:rPr>
        <w:t>development of weapons of mass destruction</w:t>
      </w:r>
      <w:r w:rsidRPr="00ED3810">
        <w:rPr>
          <w:sz w:val="16"/>
        </w:rPr>
        <w:t xml:space="preserve"> </w:t>
      </w:r>
      <w:r w:rsidRPr="00A858B3">
        <w:rPr>
          <w:rStyle w:val="StyleUnderline"/>
        </w:rPr>
        <w:t>as well as the efforts we have made</w:t>
      </w:r>
      <w:r w:rsidRPr="00ED3810">
        <w:rPr>
          <w:sz w:val="16"/>
        </w:rPr>
        <w:t xml:space="preserve">—via bilateral and multilateral treaties and other legal regimes—to </w:t>
      </w:r>
      <w:r w:rsidRPr="00A858B3">
        <w:rPr>
          <w:rStyle w:val="StyleUnderline"/>
        </w:rPr>
        <w:t>contain the threat they pose.</w:t>
      </w:r>
      <w:r w:rsidRPr="00ED3810">
        <w:rPr>
          <w:sz w:val="16"/>
        </w:rPr>
        <w:t xml:space="preserve"> The book’s thesis is that </w:t>
      </w:r>
      <w:r w:rsidRPr="00A858B3">
        <w:rPr>
          <w:rStyle w:val="Emphasis"/>
        </w:rPr>
        <w:t xml:space="preserve">unfettered </w:t>
      </w:r>
      <w:r w:rsidRPr="00EC6AD7">
        <w:rPr>
          <w:rStyle w:val="Emphasis"/>
          <w:highlight w:val="yellow"/>
        </w:rPr>
        <w:t>space expansion</w:t>
      </w:r>
      <w:r w:rsidRPr="00A858B3">
        <w:rPr>
          <w:rStyle w:val="Emphasis"/>
        </w:rPr>
        <w:t xml:space="preserve"> is likely to </w:t>
      </w:r>
      <w:r w:rsidRPr="00EC6AD7">
        <w:rPr>
          <w:rStyle w:val="Emphasis"/>
          <w:highlight w:val="yellow"/>
        </w:rPr>
        <w:t>increase</w:t>
      </w:r>
      <w:r w:rsidRPr="00A858B3">
        <w:rPr>
          <w:rStyle w:val="Emphasis"/>
        </w:rPr>
        <w:t xml:space="preserve"> the </w:t>
      </w:r>
      <w:r w:rsidRPr="00EC6AD7">
        <w:rPr>
          <w:rStyle w:val="Emphasis"/>
          <w:highlight w:val="yellow"/>
        </w:rPr>
        <w:t>threat of</w:t>
      </w:r>
      <w:r w:rsidRPr="00A858B3">
        <w:rPr>
          <w:rStyle w:val="Emphasis"/>
        </w:rPr>
        <w:t xml:space="preserve"> large-scale </w:t>
      </w:r>
      <w:r w:rsidRPr="00EC6AD7">
        <w:rPr>
          <w:rStyle w:val="Emphasis"/>
          <w:highlight w:val="yellow"/>
        </w:rPr>
        <w:t>violence</w:t>
      </w:r>
      <w:r w:rsidRPr="00A858B3">
        <w:rPr>
          <w:rStyle w:val="Emphasis"/>
        </w:rPr>
        <w:t xml:space="preserve"> and generally </w:t>
      </w:r>
      <w:r w:rsidRPr="00EC6AD7">
        <w:rPr>
          <w:rStyle w:val="Emphasis"/>
          <w:highlight w:val="yellow"/>
        </w:rPr>
        <w:t>exacerbate</w:t>
      </w:r>
      <w:r w:rsidRPr="00A858B3">
        <w:rPr>
          <w:rStyle w:val="Emphasis"/>
        </w:rPr>
        <w:t xml:space="preserve"> human </w:t>
      </w:r>
      <w:r w:rsidRPr="00EC6AD7">
        <w:rPr>
          <w:rStyle w:val="Emphasis"/>
          <w:highlight w:val="yellow"/>
        </w:rPr>
        <w:t>insecurity</w:t>
      </w:r>
      <w:r w:rsidRPr="00ED3810">
        <w:rPr>
          <w:sz w:val="16"/>
        </w:rPr>
        <w:t xml:space="preserve">. </w:t>
      </w:r>
      <w:r w:rsidRPr="00A858B3">
        <w:rPr>
          <w:rStyle w:val="StyleUnderline"/>
        </w:rPr>
        <w:t xml:space="preserve">If we adopt this approach, </w:t>
      </w:r>
      <w:r w:rsidRPr="00A858B3">
        <w:rPr>
          <w:rStyle w:val="Emphasis"/>
        </w:rPr>
        <w:t>Mars colonization should be shelved</w:t>
      </w:r>
      <w:r w:rsidRPr="00ED3810">
        <w:rPr>
          <w:sz w:val="16"/>
        </w:rPr>
        <w:t xml:space="preserve">, for now at least, while we expand and enhance the terms of the Outer Space Treaty, an international agreement crafted in 1966 that places limits on various forms of space adventurism and militarization (for starters, nobody can own the moon). </w:t>
      </w:r>
      <w:r w:rsidRPr="00A858B3">
        <w:rPr>
          <w:rStyle w:val="StyleUnderline"/>
        </w:rPr>
        <w:t>Because it is unapologetically boring, hard-core expansionists will loathe the CSP</w:t>
      </w:r>
      <w:r w:rsidRPr="00ED3810">
        <w:rPr>
          <w:sz w:val="16"/>
        </w:rPr>
        <w:t xml:space="preserve">. With its focus on rules and restraints, it can sound like the over-anxious parent wagging a scolding finger at the impetuous teenager who just wants to have some harmless fun. </w:t>
      </w:r>
      <w:r w:rsidRPr="00A858B3">
        <w:rPr>
          <w:rStyle w:val="StyleUnderline"/>
        </w:rPr>
        <w:t xml:space="preserve">The problem is that there’s nothing harmless about space expansion. </w:t>
      </w:r>
      <w:proofErr w:type="spellStart"/>
      <w:r w:rsidRPr="00A858B3">
        <w:rPr>
          <w:rStyle w:val="StyleUnderline"/>
        </w:rPr>
        <w:t>Deudney’s</w:t>
      </w:r>
      <w:proofErr w:type="spellEnd"/>
      <w:r w:rsidRPr="00A858B3">
        <w:rPr>
          <w:rStyle w:val="StyleUnderline"/>
        </w:rPr>
        <w:t xml:space="preserve"> book exposes the </w:t>
      </w:r>
      <w:r w:rsidRPr="00A858B3">
        <w:rPr>
          <w:rStyle w:val="Emphasis"/>
        </w:rPr>
        <w:t>persistent refusal</w:t>
      </w:r>
      <w:r w:rsidRPr="00A858B3">
        <w:rPr>
          <w:rStyle w:val="StyleUnderline"/>
        </w:rPr>
        <w:t xml:space="preserve"> of its advocates to think meaningfully about the consequences of their proposals</w:t>
      </w:r>
      <w:r w:rsidRPr="00ED3810">
        <w:rPr>
          <w:sz w:val="16"/>
        </w:rPr>
        <w:t xml:space="preserve">. So </w:t>
      </w:r>
      <w:r w:rsidRPr="00A858B3">
        <w:rPr>
          <w:rStyle w:val="StyleUnderline"/>
        </w:rPr>
        <w:t xml:space="preserve">just as we parents seek various ways of restraining the teenager who sees no problem with doing hard drugs, binge drinking, or driving at breakneck speed, we should find ways of </w:t>
      </w:r>
      <w:r w:rsidRPr="00EC6AD7">
        <w:rPr>
          <w:rStyle w:val="StyleUnderline"/>
          <w:highlight w:val="yellow"/>
        </w:rPr>
        <w:t>curbing</w:t>
      </w:r>
      <w:r w:rsidRPr="00A858B3">
        <w:rPr>
          <w:rStyle w:val="StyleUnderline"/>
        </w:rPr>
        <w:t xml:space="preserve"> the </w:t>
      </w:r>
      <w:r w:rsidRPr="00EC6AD7">
        <w:rPr>
          <w:rStyle w:val="StyleUnderline"/>
          <w:highlight w:val="yellow"/>
        </w:rPr>
        <w:t xml:space="preserve">urge </w:t>
      </w:r>
      <w:r w:rsidRPr="00EC6AD7">
        <w:rPr>
          <w:rStyle w:val="Emphasis"/>
          <w:highlight w:val="yellow"/>
        </w:rPr>
        <w:t>to “leave the Eart</w:t>
      </w:r>
      <w:r w:rsidRPr="00A858B3">
        <w:rPr>
          <w:rStyle w:val="Emphasis"/>
        </w:rPr>
        <w:t>h.”</w:t>
      </w:r>
      <w:r w:rsidRPr="00ED3810">
        <w:rPr>
          <w:sz w:val="16"/>
        </w:rPr>
        <w:t xml:space="preserve"> </w:t>
      </w:r>
      <w:r w:rsidRPr="00A858B3">
        <w:rPr>
          <w:rStyle w:val="StyleUnderline"/>
        </w:rPr>
        <w:t>Dull advice if your dream was to</w:t>
      </w:r>
      <w:r w:rsidRPr="00ED3810">
        <w:rPr>
          <w:sz w:val="16"/>
        </w:rPr>
        <w:t xml:space="preserve">, say, </w:t>
      </w:r>
      <w:r w:rsidRPr="00A858B3">
        <w:rPr>
          <w:rStyle w:val="StyleUnderline"/>
        </w:rPr>
        <w:t>terraform Mars.</w:t>
      </w:r>
      <w:r w:rsidRPr="00ED3810">
        <w:rPr>
          <w:sz w:val="16"/>
        </w:rPr>
        <w:t xml:space="preserve"> But perhaps boring is not so bad in this area. “</w:t>
      </w:r>
      <w:r w:rsidRPr="00EC6AD7">
        <w:rPr>
          <w:rStyle w:val="StyleUnderline"/>
          <w:highlight w:val="yellow"/>
        </w:rPr>
        <w:t>Space</w:t>
      </w:r>
      <w:r w:rsidRPr="00ED3810">
        <w:rPr>
          <w:rStyle w:val="StyleUnderline"/>
        </w:rPr>
        <w:t xml:space="preserve"> choices</w:t>
      </w:r>
      <w:r w:rsidRPr="00ED3810">
        <w:rPr>
          <w:sz w:val="16"/>
        </w:rPr>
        <w:t xml:space="preserve">,” </w:t>
      </w:r>
      <w:proofErr w:type="spellStart"/>
      <w:r w:rsidRPr="00ED3810">
        <w:rPr>
          <w:sz w:val="16"/>
        </w:rPr>
        <w:t>Deudney</w:t>
      </w:r>
      <w:proofErr w:type="spellEnd"/>
      <w:r w:rsidRPr="00ED3810">
        <w:rPr>
          <w:sz w:val="16"/>
        </w:rPr>
        <w:t xml:space="preserve"> remarks drily, “</w:t>
      </w:r>
      <w:r w:rsidRPr="00ED3810">
        <w:rPr>
          <w:rStyle w:val="Emphasis"/>
        </w:rPr>
        <w:t xml:space="preserve">are </w:t>
      </w:r>
      <w:r w:rsidRPr="00EC6AD7">
        <w:rPr>
          <w:rStyle w:val="Emphasis"/>
          <w:highlight w:val="yellow"/>
        </w:rPr>
        <w:t>too important to be left to</w:t>
      </w:r>
      <w:r w:rsidRPr="00ED3810">
        <w:rPr>
          <w:rStyle w:val="Emphasis"/>
        </w:rPr>
        <w:t xml:space="preserve"> space </w:t>
      </w:r>
      <w:r w:rsidRPr="00EC6AD7">
        <w:rPr>
          <w:rStyle w:val="Emphasis"/>
          <w:highlight w:val="yellow"/>
        </w:rPr>
        <w:t>cadets</w:t>
      </w:r>
      <w:r w:rsidRPr="00ED3810">
        <w:rPr>
          <w:sz w:val="16"/>
        </w:rPr>
        <w:t xml:space="preserve">.” </w:t>
      </w:r>
      <w:r w:rsidRPr="00ED3810">
        <w:rPr>
          <w:rStyle w:val="StyleUnderline"/>
        </w:rPr>
        <w:t>The same has been said about several other meeting places of science and society in the twentieth century—the development of nuclear weapons, above all.</w:t>
      </w:r>
      <w:r>
        <w:rPr>
          <w:rStyle w:val="StyleUnderline"/>
        </w:rPr>
        <w:t xml:space="preserve"> </w:t>
      </w:r>
      <w:r w:rsidRPr="00ED3810">
        <w:rPr>
          <w:sz w:val="16"/>
        </w:rPr>
        <w:t xml:space="preserve">For </w:t>
      </w:r>
      <w:proofErr w:type="spellStart"/>
      <w:r w:rsidRPr="00ED3810">
        <w:rPr>
          <w:sz w:val="16"/>
        </w:rPr>
        <w:t>Deudney</w:t>
      </w:r>
      <w:proofErr w:type="spellEnd"/>
      <w:r w:rsidRPr="00ED3810">
        <w:rPr>
          <w:sz w:val="16"/>
        </w:rPr>
        <w:t xml:space="preserve">, it is crucial to emphasize that the intercontinental ballistic missiles we already have are in fact “the quintessential space weapon.” They mark a major weapons innovation because they arc through space on their way across the globe. The frictionless medium allows them to travel at roughly 10,000 miles per hour and thus reach their intercontinental targets in under half an hour. (For a sense of scale, recall the Earth’s equator is just shy of 25,000 miles long.) In the beginning </w:t>
      </w:r>
      <w:r w:rsidRPr="00ED3810">
        <w:rPr>
          <w:rStyle w:val="StyleUnderline"/>
        </w:rPr>
        <w:t xml:space="preserve">we </w:t>
      </w:r>
      <w:r w:rsidRPr="00EC6AD7">
        <w:rPr>
          <w:rStyle w:val="StyleUnderline"/>
          <w:highlight w:val="yellow"/>
        </w:rPr>
        <w:t>went to space</w:t>
      </w:r>
      <w:r w:rsidRPr="00ED3810">
        <w:rPr>
          <w:rStyle w:val="StyleUnderline"/>
        </w:rPr>
        <w:t xml:space="preserve"> with the express mission of winning the Cold War and </w:t>
      </w:r>
      <w:r w:rsidRPr="00EC6AD7">
        <w:rPr>
          <w:rStyle w:val="StyleUnderline"/>
          <w:highlight w:val="yellow"/>
        </w:rPr>
        <w:t>becoming</w:t>
      </w:r>
      <w:r w:rsidRPr="00ED3810">
        <w:rPr>
          <w:rStyle w:val="StyleUnderline"/>
        </w:rPr>
        <w:t xml:space="preserve"> </w:t>
      </w:r>
      <w:r w:rsidRPr="00EC6AD7">
        <w:rPr>
          <w:rStyle w:val="StyleUnderline"/>
          <w:highlight w:val="yellow"/>
        </w:rPr>
        <w:t>more efficient at killin</w:t>
      </w:r>
      <w:r w:rsidRPr="00ED3810">
        <w:rPr>
          <w:rStyle w:val="StyleUnderline"/>
        </w:rPr>
        <w:t xml:space="preserve">g each other, a historical reality that tugs against the </w:t>
      </w:r>
      <w:r w:rsidRPr="00ED3810">
        <w:rPr>
          <w:rStyle w:val="Emphasis"/>
        </w:rPr>
        <w:t>breathless visions of the technologists</w:t>
      </w:r>
      <w:r w:rsidRPr="00ED3810">
        <w:rPr>
          <w:sz w:val="16"/>
        </w:rPr>
        <w:t xml:space="preserve">. In fact, </w:t>
      </w:r>
      <w:r w:rsidRPr="00ED3810">
        <w:rPr>
          <w:rStyle w:val="StyleUnderline"/>
        </w:rPr>
        <w:t>this past looms over the whole subsequent project of space expansion</w:t>
      </w:r>
      <w:r w:rsidRPr="00ED3810">
        <w:rPr>
          <w:sz w:val="16"/>
        </w:rPr>
        <w:t xml:space="preserve">. </w:t>
      </w:r>
      <w:r w:rsidRPr="00EC6AD7">
        <w:rPr>
          <w:rStyle w:val="StyleUnderline"/>
          <w:highlight w:val="yellow"/>
        </w:rPr>
        <w:t>The quest</w:t>
      </w:r>
      <w:r w:rsidRPr="00ED3810">
        <w:rPr>
          <w:rStyle w:val="StyleUnderline"/>
        </w:rPr>
        <w:t xml:space="preserve"> </w:t>
      </w:r>
      <w:r w:rsidRPr="00EC6AD7">
        <w:rPr>
          <w:rStyle w:val="StyleUnderline"/>
          <w:highlight w:val="yellow"/>
        </w:rPr>
        <w:t>to inhabit other world</w:t>
      </w:r>
      <w:r w:rsidRPr="00ED3810">
        <w:rPr>
          <w:rStyle w:val="StyleUnderline"/>
        </w:rPr>
        <w:t>s,</w:t>
      </w:r>
      <w:r w:rsidRPr="00ED3810">
        <w:rPr>
          <w:sz w:val="16"/>
        </w:rPr>
        <w:t xml:space="preserve"> </w:t>
      </w:r>
      <w:proofErr w:type="spellStart"/>
      <w:r w:rsidRPr="00ED3810">
        <w:rPr>
          <w:sz w:val="16"/>
        </w:rPr>
        <w:t>Deudney</w:t>
      </w:r>
      <w:proofErr w:type="spellEnd"/>
      <w:r w:rsidRPr="00ED3810">
        <w:rPr>
          <w:sz w:val="16"/>
        </w:rPr>
        <w:t xml:space="preserve"> suggests, </w:t>
      </w:r>
      <w:r w:rsidRPr="00ED3810">
        <w:rPr>
          <w:rStyle w:val="Emphasis"/>
        </w:rPr>
        <w:t xml:space="preserve">has </w:t>
      </w:r>
      <w:r w:rsidRPr="00EC6AD7">
        <w:rPr>
          <w:rStyle w:val="Emphasis"/>
          <w:highlight w:val="yellow"/>
        </w:rPr>
        <w:t>piggybacked</w:t>
      </w:r>
      <w:r w:rsidRPr="00ED3810">
        <w:rPr>
          <w:rStyle w:val="Emphasis"/>
        </w:rPr>
        <w:t xml:space="preserve"> </w:t>
      </w:r>
      <w:r w:rsidRPr="00EC6AD7">
        <w:rPr>
          <w:rStyle w:val="Emphasis"/>
          <w:highlight w:val="yellow"/>
        </w:rPr>
        <w:t>on this</w:t>
      </w:r>
      <w:r w:rsidRPr="00ED3810">
        <w:rPr>
          <w:rStyle w:val="Emphasis"/>
        </w:rPr>
        <w:t xml:space="preserve"> darker </w:t>
      </w:r>
      <w:r w:rsidRPr="00EC6AD7">
        <w:rPr>
          <w:rStyle w:val="Emphasis"/>
          <w:highlight w:val="yellow"/>
        </w:rPr>
        <w:t>purpose</w:t>
      </w:r>
      <w:r w:rsidRPr="00ED3810">
        <w:rPr>
          <w:rStyle w:val="Emphasis"/>
        </w:rPr>
        <w:t xml:space="preserve"> without ever fully coming to terms with it.</w:t>
      </w:r>
      <w:r w:rsidRPr="00ED3810">
        <w:rPr>
          <w:sz w:val="16"/>
        </w:rPr>
        <w:t xml:space="preserve"> If this is right, </w:t>
      </w:r>
      <w:r w:rsidRPr="00ED3810">
        <w:rPr>
          <w:rStyle w:val="StyleUnderline"/>
        </w:rPr>
        <w:t xml:space="preserve">we must look beyond the </w:t>
      </w:r>
      <w:r w:rsidRPr="00ED3810">
        <w:rPr>
          <w:rStyle w:val="Emphasis"/>
        </w:rPr>
        <w:t>breezy pleadings of space expansion’s most ardent advocates and examine the actual arguments</w:t>
      </w:r>
      <w:r w:rsidRPr="00ED3810">
        <w:rPr>
          <w:rStyle w:val="StyleUnderline"/>
        </w:rPr>
        <w:t xml:space="preserve"> for this grand </w:t>
      </w:r>
      <w:r w:rsidRPr="00ED3810">
        <w:rPr>
          <w:rStyle w:val="StyleUnderline"/>
        </w:rPr>
        <w:lastRenderedPageBreak/>
        <w:t>vision</w:t>
      </w:r>
      <w:r w:rsidRPr="00ED3810">
        <w:rPr>
          <w:sz w:val="16"/>
        </w:rPr>
        <w:t>. There have been three broad patterns of attempted justification. The first appeals to evolution, the second to long-term human security, and the last to the expansion of human freed</w:t>
      </w:r>
      <w:r w:rsidR="006918FA">
        <w:rPr>
          <w:sz w:val="16"/>
        </w:rPr>
        <w:t>om.</w:t>
      </w:r>
    </w:p>
    <w:p w14:paraId="5791153E" w14:textId="70B007BB" w:rsidR="000D7B93" w:rsidRPr="00F56508" w:rsidRDefault="000D7B93" w:rsidP="006918FA">
      <w:pPr>
        <w:pStyle w:val="Heading3"/>
      </w:pPr>
      <w:r>
        <w:lastRenderedPageBreak/>
        <w:t>Framing (2:15)</w:t>
      </w:r>
    </w:p>
    <w:p w14:paraId="73E8E13C" w14:textId="77777777" w:rsidR="000D7B93" w:rsidRDefault="000D7B93" w:rsidP="000D7B93">
      <w:pPr>
        <w:pStyle w:val="Heading4"/>
        <w:rPr>
          <w:i/>
        </w:rPr>
      </w:pPr>
      <w:r>
        <w:t xml:space="preserve">9. Capitalist realism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of capitalism isn’t just </w:t>
      </w:r>
      <w:r>
        <w:rPr>
          <w:i/>
        </w:rPr>
        <w:t>possible</w:t>
      </w:r>
      <w:r>
        <w:t xml:space="preserve">, it’s </w:t>
      </w:r>
      <w:r>
        <w:rPr>
          <w:i/>
        </w:rPr>
        <w:t xml:space="preserve">necessary </w:t>
      </w:r>
    </w:p>
    <w:p w14:paraId="4815A259" w14:textId="77777777" w:rsidR="000D7B93" w:rsidRPr="002C2366" w:rsidRDefault="000D7B93" w:rsidP="000D7B93">
      <w:pPr>
        <w:rPr>
          <w:rStyle w:val="Style13ptBold"/>
        </w:rPr>
      </w:pPr>
      <w:r w:rsidRPr="002C2366">
        <w:rPr>
          <w:rStyle w:val="Style13ptBold"/>
        </w:rPr>
        <w:t xml:space="preserve">Robinson and O’Keefe 20 </w:t>
      </w:r>
    </w:p>
    <w:p w14:paraId="01020B60" w14:textId="77777777" w:rsidR="000D7B93" w:rsidRPr="002C2366" w:rsidRDefault="000D7B93" w:rsidP="000D7B93">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25" w:history="1">
        <w:r w:rsidRPr="002C2366">
          <w:rPr>
            <w:rStyle w:val="Hyperlink"/>
            <w:sz w:val="16"/>
          </w:rPr>
          <w:t>https://www.jacobinmag.com/2020/10/kim-stanley-robinson-ministry-future-science-fiction</w:t>
        </w:r>
      </w:hyperlink>
      <w:r w:rsidRPr="002C2366">
        <w:rPr>
          <w:sz w:val="16"/>
        </w:rPr>
        <w:t>, 10-22)</w:t>
      </w:r>
    </w:p>
    <w:p w14:paraId="467B0996" w14:textId="77777777" w:rsidR="000D7B93" w:rsidRDefault="000D7B93" w:rsidP="000D7B93">
      <w:pPr>
        <w:rPr>
          <w:sz w:val="14"/>
        </w:rPr>
      </w:pPr>
      <w:r w:rsidRPr="00E1615D">
        <w:rPr>
          <w:sz w:val="16"/>
        </w:rPr>
        <w:t xml:space="preserve">DOK I wanted to ask you about </w:t>
      </w:r>
      <w:r w:rsidRPr="00E1615D">
        <w:rPr>
          <w:rStyle w:val="StyleUnderline"/>
        </w:rPr>
        <w:t>the now-famous quote</w:t>
      </w:r>
      <w:r w:rsidRPr="00E1615D">
        <w:rPr>
          <w:sz w:val="16"/>
        </w:rPr>
        <w:t xml:space="preserve"> attributed to Jameson, which is </w:t>
      </w:r>
      <w:proofErr w:type="gramStart"/>
      <w:r w:rsidRPr="00E1615D">
        <w:rPr>
          <w:sz w:val="16"/>
        </w:rPr>
        <w:t>actually a</w:t>
      </w:r>
      <w:proofErr w:type="gramEnd"/>
      <w:r w:rsidRPr="00E1615D">
        <w:rPr>
          <w:sz w:val="16"/>
        </w:rPr>
        <w:t xml:space="preserve">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w:t>
      </w:r>
      <w:proofErr w:type="gramStart"/>
      <w:r w:rsidRPr="00E1615D">
        <w:rPr>
          <w:sz w:val="16"/>
        </w:rPr>
        <w:t>pretty easy</w:t>
      </w:r>
      <w:proofErr w:type="gramEnd"/>
      <w:r w:rsidRPr="00E1615D">
        <w:rPr>
          <w:sz w:val="16"/>
        </w:rPr>
        <w:t xml:space="preserve">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CB7D05">
        <w:rPr>
          <w:rStyle w:val="StyleUnderline"/>
          <w:highlight w:val="green"/>
        </w:rPr>
        <w:t>beginnings we need are already here</w:t>
      </w:r>
      <w:r w:rsidRPr="00E1615D">
        <w:rPr>
          <w:rStyle w:val="StyleUnderline"/>
        </w:rPr>
        <w:t xml:space="preserve"> with us now and that it’s really a </w:t>
      </w:r>
      <w:r w:rsidRPr="00CB7D05">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CB7D05">
        <w:rPr>
          <w:rStyle w:val="StyleUnderline"/>
          <w:highlight w:val="green"/>
        </w:rPr>
        <w:t xml:space="preserve">institute </w:t>
      </w:r>
      <w:r w:rsidRPr="00CB7D05">
        <w:rPr>
          <w:rStyle w:val="Emphasis"/>
          <w:highlight w:val="green"/>
        </w:rPr>
        <w:t>some</w:t>
      </w:r>
      <w:r w:rsidRPr="00E1615D">
        <w:rPr>
          <w:rStyle w:val="Emphasis"/>
        </w:rPr>
        <w:t xml:space="preserve"> of these good </w:t>
      </w:r>
      <w:r w:rsidRPr="00CB7D05">
        <w:rPr>
          <w:rStyle w:val="Emphasis"/>
          <w:highlight w:val="green"/>
        </w:rPr>
        <w:t>ideas</w:t>
      </w:r>
      <w:r w:rsidRPr="00E1615D">
        <w:rPr>
          <w:rStyle w:val="StyleUnderline"/>
        </w:rPr>
        <w:t xml:space="preserve">, we could </w:t>
      </w:r>
      <w:r w:rsidRPr="00CB7D05">
        <w:rPr>
          <w:rStyle w:val="Emphasis"/>
          <w:highlight w:val="green"/>
        </w:rPr>
        <w:t>quickly shift</w:t>
      </w:r>
      <w:r w:rsidRPr="00E1615D">
        <w:rPr>
          <w:rStyle w:val="StyleUnderline"/>
        </w:rPr>
        <w:t xml:space="preserve"> from a capitalism </w:t>
      </w:r>
      <w:r w:rsidRPr="00CB7D05">
        <w:rPr>
          <w:rStyle w:val="StyleUnderline"/>
          <w:highlight w:val="green"/>
        </w:rPr>
        <w:t>to</w:t>
      </w:r>
      <w:r w:rsidRPr="00E1615D">
        <w:rPr>
          <w:rStyle w:val="StyleUnderline"/>
        </w:rPr>
        <w:t xml:space="preserve"> a </w:t>
      </w:r>
      <w:r w:rsidRPr="00CB7D05">
        <w:rPr>
          <w:rStyle w:val="StyleUnderline"/>
          <w:highlight w:val="green"/>
        </w:rPr>
        <w:t>post-capitalism</w:t>
      </w:r>
      <w:r w:rsidRPr="00E1615D">
        <w:rPr>
          <w:rStyle w:val="StyleUnderline"/>
        </w:rPr>
        <w:t xml:space="preserve"> that is </w:t>
      </w:r>
      <w:r w:rsidRPr="00CB7D05">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CB7D05">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CB7D05">
        <w:rPr>
          <w:rStyle w:val="StyleUnderline"/>
          <w:highlight w:val="green"/>
        </w:rPr>
        <w:t>don’t think it’s</w:t>
      </w:r>
      <w:r w:rsidRPr="00E1615D">
        <w:rPr>
          <w:rStyle w:val="StyleUnderline"/>
        </w:rPr>
        <w:t xml:space="preserve"> </w:t>
      </w:r>
      <w:r w:rsidRPr="00CB7D05">
        <w:rPr>
          <w:rStyle w:val="StyleUnderline"/>
          <w:highlight w:val="green"/>
        </w:rPr>
        <w:t>possible to</w:t>
      </w:r>
      <w:r w:rsidRPr="00E1615D">
        <w:rPr>
          <w:rStyle w:val="StyleUnderline"/>
        </w:rPr>
        <w:t xml:space="preserve"> postulate a </w:t>
      </w:r>
      <w:r w:rsidRPr="00E1615D">
        <w:rPr>
          <w:rStyle w:val="Emphasis"/>
        </w:rPr>
        <w:t xml:space="preserve">breakdown, or a </w:t>
      </w:r>
      <w:r w:rsidRPr="00CB7D05">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CB7D05">
        <w:rPr>
          <w:rStyle w:val="StyleUnderline"/>
          <w:highlight w:val="green"/>
        </w:rPr>
        <w:t>better to try</w:t>
      </w:r>
      <w:r w:rsidRPr="00E1615D">
        <w:rPr>
          <w:rStyle w:val="StyleUnderline"/>
        </w:rPr>
        <w:t xml:space="preserve"> to </w:t>
      </w:r>
      <w:r w:rsidRPr="00E1615D">
        <w:rPr>
          <w:rStyle w:val="Emphasis"/>
        </w:rPr>
        <w:t xml:space="preserve">imagine </w:t>
      </w:r>
      <w:r w:rsidRPr="00CB7D05">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CB7D05">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CB7D05">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w:t>
      </w:r>
      <w:proofErr w:type="gramStart"/>
      <w:r w:rsidRPr="00E1615D">
        <w:rPr>
          <w:sz w:val="14"/>
        </w:rPr>
        <w:t>a number of</w:t>
      </w:r>
      <w:proofErr w:type="gramEnd"/>
      <w:r w:rsidRPr="00E1615D">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E1615D">
        <w:rPr>
          <w:sz w:val="14"/>
        </w:rPr>
        <w:t>actually never</w:t>
      </w:r>
      <w:proofErr w:type="gramEnd"/>
      <w:r w:rsidRPr="00E1615D">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CB7D05">
        <w:rPr>
          <w:rStyle w:val="StyleUnderline"/>
          <w:highlight w:val="green"/>
        </w:rPr>
        <w:t>imagine futures</w:t>
      </w:r>
      <w:r w:rsidRPr="00E1615D">
        <w:rPr>
          <w:rStyle w:val="StyleUnderline"/>
        </w:rPr>
        <w:t xml:space="preserve"> that are working better, which is what a utopian science fiction writer does, then </w:t>
      </w:r>
      <w:proofErr w:type="gramStart"/>
      <w:r w:rsidRPr="00E1615D">
        <w:rPr>
          <w:rStyle w:val="StyleUnderline"/>
        </w:rPr>
        <w:t>you’re</w:t>
      </w:r>
      <w:proofErr w:type="gramEnd"/>
      <w:r w:rsidRPr="00E1615D">
        <w:rPr>
          <w:rStyle w:val="StyleUnderline"/>
        </w:rPr>
        <w:t xml:space="preserve"> kind of desperate for real world-models. </w:t>
      </w:r>
      <w:r w:rsidRPr="00E1615D">
        <w:rPr>
          <w:sz w:val="14"/>
        </w:rPr>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w:t>
      </w:r>
      <w:r w:rsidRPr="00E1615D">
        <w:rPr>
          <w:sz w:val="14"/>
        </w:rPr>
        <w:lastRenderedPageBreak/>
        <w:t xml:space="preserve">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CB7D05">
        <w:rPr>
          <w:rStyle w:val="StyleUnderline"/>
          <w:highlight w:val="green"/>
        </w:rPr>
        <w:t>connotation</w:t>
      </w:r>
      <w:r w:rsidRPr="00E1615D">
        <w:rPr>
          <w:rStyle w:val="StyleUnderline"/>
        </w:rPr>
        <w:t xml:space="preserve"> </w:t>
      </w:r>
      <w:r w:rsidRPr="00CB7D05">
        <w:rPr>
          <w:rStyle w:val="StyleUnderline"/>
          <w:highlight w:val="green"/>
        </w:rPr>
        <w:t>of</w:t>
      </w:r>
      <w:r w:rsidRPr="00E1615D">
        <w:rPr>
          <w:rStyle w:val="StyleUnderline"/>
        </w:rPr>
        <w:t xml:space="preserve"> the word “</w:t>
      </w:r>
      <w:r w:rsidRPr="00CB7D05">
        <w:rPr>
          <w:rStyle w:val="StyleUnderline"/>
          <w:highlight w:val="green"/>
        </w:rPr>
        <w:t>utopian</w:t>
      </w:r>
      <w:r w:rsidRPr="00E1615D">
        <w:rPr>
          <w:rStyle w:val="StyleUnderline"/>
        </w:rPr>
        <w:t xml:space="preserve">” </w:t>
      </w:r>
      <w:r w:rsidRPr="00CB7D05">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w:t>
      </w:r>
      <w:proofErr w:type="gramStart"/>
      <w:r w:rsidRPr="00E1615D">
        <w:rPr>
          <w:sz w:val="14"/>
        </w:rPr>
        <w:t>So</w:t>
      </w:r>
      <w:proofErr w:type="gramEnd"/>
      <w:r w:rsidRPr="00E1615D">
        <w:rPr>
          <w:sz w:val="14"/>
        </w:rPr>
        <w:t xml:space="preserve"> </w:t>
      </w:r>
      <w:r w:rsidRPr="00CB7D05">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E1615D">
        <w:rPr>
          <w:sz w:val="14"/>
        </w:rPr>
        <w:t>and also</w:t>
      </w:r>
      <w:proofErr w:type="gramEnd"/>
      <w:r w:rsidRPr="00E1615D">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E1615D">
        <w:rPr>
          <w:sz w:val="14"/>
        </w:rPr>
        <w:t>So</w:t>
      </w:r>
      <w:proofErr w:type="gramEnd"/>
      <w:r w:rsidRPr="00E1615D">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CB7D05">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CB7D05">
        <w:rPr>
          <w:rStyle w:val="Emphasis"/>
          <w:highlight w:val="green"/>
        </w:rPr>
        <w:t>study of capitalism</w:t>
      </w:r>
      <w:r w:rsidRPr="00E1615D">
        <w:rPr>
          <w:sz w:val="14"/>
        </w:rPr>
        <w:t xml:space="preserve">. </w:t>
      </w:r>
      <w:r w:rsidRPr="00E1615D">
        <w:rPr>
          <w:rStyle w:val="Emphasis"/>
        </w:rPr>
        <w:t xml:space="preserve">It </w:t>
      </w:r>
      <w:r w:rsidRPr="00CB7D05">
        <w:rPr>
          <w:rStyle w:val="Emphasis"/>
          <w:highlight w:val="green"/>
        </w:rPr>
        <w:t>takes</w:t>
      </w:r>
      <w:r w:rsidRPr="00E1615D">
        <w:rPr>
          <w:rStyle w:val="Emphasis"/>
        </w:rPr>
        <w:t xml:space="preserve"> the </w:t>
      </w:r>
      <w:r w:rsidRPr="00CB7D05">
        <w:rPr>
          <w:rStyle w:val="Emphasis"/>
          <w:highlight w:val="green"/>
        </w:rPr>
        <w:t>axioms</w:t>
      </w:r>
      <w:r w:rsidRPr="00E1615D">
        <w:rPr>
          <w:rStyle w:val="Emphasis"/>
        </w:rPr>
        <w:t xml:space="preserve"> of capitalism </w:t>
      </w:r>
      <w:r w:rsidRPr="00CB7D05">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CB7D05">
        <w:rPr>
          <w:rStyle w:val="Emphasis"/>
          <w:highlight w:val="green"/>
        </w:rPr>
        <w:t>axioms are</w:t>
      </w:r>
      <w:r w:rsidRPr="00E1615D">
        <w:rPr>
          <w:rStyle w:val="Emphasis"/>
        </w:rPr>
        <w:t xml:space="preserve"> highly </w:t>
      </w:r>
      <w:r w:rsidRPr="00CB7D05">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CB7D05">
        <w:rPr>
          <w:rStyle w:val="StyleUnderline"/>
          <w:highlight w:val="green"/>
        </w:rPr>
        <w:t>don’t match with</w:t>
      </w:r>
      <w:r w:rsidRPr="00E1615D">
        <w:rPr>
          <w:rStyle w:val="StyleUnderline"/>
        </w:rPr>
        <w:t xml:space="preserve"> modern </w:t>
      </w:r>
      <w:r w:rsidRPr="00CB7D05">
        <w:rPr>
          <w:rStyle w:val="StyleUnderline"/>
          <w:highlight w:val="green"/>
        </w:rPr>
        <w:t>social science or history</w:t>
      </w:r>
      <w:r w:rsidRPr="00E1615D">
        <w:rPr>
          <w:rStyle w:val="StyleUnderline"/>
        </w:rPr>
        <w:t xml:space="preserve"> itself in terms of how we behave, and they </w:t>
      </w:r>
      <w:r w:rsidRPr="00CB7D05">
        <w:rPr>
          <w:rStyle w:val="StyleUnderline"/>
          <w:highlight w:val="green"/>
        </w:rPr>
        <w:t>don’t value the</w:t>
      </w:r>
      <w:r w:rsidRPr="00E1615D">
        <w:rPr>
          <w:rStyle w:val="StyleUnderline"/>
        </w:rPr>
        <w:t xml:space="preserve"> natural </w:t>
      </w:r>
      <w:r w:rsidRPr="00CB7D05">
        <w:rPr>
          <w:rStyle w:val="StyleUnderline"/>
          <w:highlight w:val="green"/>
        </w:rPr>
        <w:t>biosphere</w:t>
      </w:r>
      <w:r w:rsidRPr="00E1615D">
        <w:rPr>
          <w:rStyle w:val="StyleUnderline"/>
        </w:rPr>
        <w:t xml:space="preserve"> properly, and they tend to </w:t>
      </w:r>
      <w:r w:rsidRPr="00CB7D05">
        <w:rPr>
          <w:rStyle w:val="StyleUnderline"/>
          <w:highlight w:val="green"/>
        </w:rPr>
        <w:t>encourage</w:t>
      </w:r>
      <w:r w:rsidRPr="00E1615D">
        <w:rPr>
          <w:rStyle w:val="StyleUnderline"/>
        </w:rPr>
        <w:t xml:space="preserve"> </w:t>
      </w:r>
      <w:r w:rsidRPr="00E1615D">
        <w:rPr>
          <w:rStyle w:val="Emphasis"/>
        </w:rPr>
        <w:t xml:space="preserve">short-term </w:t>
      </w:r>
      <w:r w:rsidRPr="00CB7D05">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w:t>
      </w:r>
      <w:proofErr w:type="gramStart"/>
      <w:r w:rsidRPr="00E1615D">
        <w:rPr>
          <w:rStyle w:val="StyleUnderline"/>
        </w:rPr>
        <w:t xml:space="preserve">in reality </w:t>
      </w:r>
      <w:r w:rsidRPr="00E1615D">
        <w:rPr>
          <w:rStyle w:val="Emphasis"/>
        </w:rPr>
        <w:t>they</w:t>
      </w:r>
      <w:proofErr w:type="gramEnd"/>
      <w:r w:rsidRPr="00E1615D">
        <w:rPr>
          <w:rStyle w:val="Emphasis"/>
        </w:rPr>
        <w:t xml:space="preserve"> are </w:t>
      </w:r>
      <w:r w:rsidRPr="00CB7D05">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CB7D05">
        <w:rPr>
          <w:rStyle w:val="Emphasis"/>
          <w:highlight w:val="green"/>
        </w:rPr>
        <w:t>capitalism</w:t>
      </w:r>
      <w:r w:rsidRPr="00E1615D">
        <w:rPr>
          <w:rStyle w:val="Emphasis"/>
        </w:rPr>
        <w:t xml:space="preserve"> likes to </w:t>
      </w:r>
      <w:r w:rsidRPr="00CB7D05">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CB7D05">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CB7D05">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w:t>
      </w:r>
      <w:r w:rsidRPr="00CB7D05">
        <w:rPr>
          <w:rStyle w:val="Emphasis"/>
          <w:highlight w:val="green"/>
        </w:rPr>
        <w:t>guns are efficient</w:t>
      </w:r>
      <w:r w:rsidRPr="00E1615D">
        <w:rPr>
          <w:rStyle w:val="Emphasis"/>
        </w:rPr>
        <w:t xml:space="preserve">, </w:t>
      </w:r>
      <w:r w:rsidRPr="00A1054E">
        <w:rPr>
          <w:rStyle w:val="Emphasis"/>
        </w:rPr>
        <w:t>gas chambers are efficient.</w:t>
      </w:r>
      <w:r w:rsidRPr="00A1054E">
        <w:rPr>
          <w:sz w:val="14"/>
        </w:rPr>
        <w:t xml:space="preserve"> So, “</w:t>
      </w:r>
      <w:r w:rsidRPr="00E1615D">
        <w:rPr>
          <w:sz w:val="14"/>
        </w:rPr>
        <w:t xml:space="preserve">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CB7D05">
        <w:rPr>
          <w:rStyle w:val="Emphasis"/>
          <w:highlight w:val="green"/>
        </w:rPr>
        <w:t>economics misunderstands</w:t>
      </w:r>
      <w:r w:rsidRPr="00E1615D">
        <w:rPr>
          <w:rStyle w:val="Emphasis"/>
        </w:rPr>
        <w:t xml:space="preserve"> and misjudges </w:t>
      </w:r>
      <w:r w:rsidRPr="00CB7D05">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CB7D05">
        <w:rPr>
          <w:rStyle w:val="StyleUnderline"/>
          <w:highlight w:val="green"/>
        </w:rPr>
        <w:t>biosphere degradation</w:t>
      </w:r>
      <w:r w:rsidRPr="00E1615D">
        <w:rPr>
          <w:rStyle w:val="StyleUnderline"/>
        </w:rPr>
        <w:t xml:space="preserve"> </w:t>
      </w:r>
      <w:r w:rsidRPr="00CB7D05">
        <w:rPr>
          <w:rStyle w:val="StyleUnderline"/>
          <w:highlight w:val="green"/>
        </w:rPr>
        <w:t>and</w:t>
      </w:r>
      <w:r w:rsidRPr="00E1615D">
        <w:rPr>
          <w:rStyle w:val="StyleUnderline"/>
        </w:rPr>
        <w:t xml:space="preserve"> radical social </w:t>
      </w:r>
      <w:r w:rsidRPr="00CB7D05">
        <w:rPr>
          <w:rStyle w:val="StyleUnderline"/>
          <w:highlight w:val="green"/>
        </w:rPr>
        <w:t>inequality</w:t>
      </w:r>
      <w:r w:rsidRPr="00E1615D">
        <w:rPr>
          <w:rStyle w:val="StyleUnderline"/>
        </w:rPr>
        <w:t xml:space="preserve">. These are both natural results of capitalism as such, a </w:t>
      </w:r>
      <w:r w:rsidRPr="00CB7D05">
        <w:rPr>
          <w:rStyle w:val="StyleUnderline"/>
          <w:highlight w:val="green"/>
        </w:rPr>
        <w:t xml:space="preserve">result of the </w:t>
      </w:r>
      <w:r w:rsidRPr="00CB7D05">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w:t>
      </w:r>
      <w:proofErr w:type="gramStart"/>
      <w:r w:rsidRPr="00E1615D">
        <w:rPr>
          <w:rStyle w:val="StyleUnderline"/>
        </w:rPr>
        <w:t>have to</w:t>
      </w:r>
      <w:proofErr w:type="gramEnd"/>
      <w:r w:rsidRPr="00E1615D">
        <w:rPr>
          <w:rStyle w:val="StyleUnderline"/>
        </w:rPr>
        <w:t xml:space="preserve">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CB7D05">
        <w:rPr>
          <w:rStyle w:val="Emphasis"/>
          <w:highlight w:val="green"/>
        </w:rPr>
        <w:t>socialist economics</w:t>
      </w:r>
      <w:r w:rsidRPr="00E1615D">
        <w:rPr>
          <w:rStyle w:val="Emphasis"/>
        </w:rPr>
        <w:t>.</w:t>
      </w:r>
      <w:r w:rsidRPr="00E1615D">
        <w:rPr>
          <w:rStyle w:val="StyleUnderline"/>
        </w:rPr>
        <w:t xml:space="preserve"> There could be a </w:t>
      </w:r>
      <w:r w:rsidRPr="00CB7D05">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w:t>
      </w:r>
      <w:r w:rsidRPr="00E1615D">
        <w:rPr>
          <w:sz w:val="14"/>
        </w:rPr>
        <w:lastRenderedPageBreak/>
        <w:t xml:space="preserve">then beyond that to a post-capitalist system that might be a completely </w:t>
      </w:r>
      <w:proofErr w:type="gramStart"/>
      <w:r w:rsidRPr="00E1615D">
        <w:rPr>
          <w:sz w:val="14"/>
        </w:rPr>
        <w:t>new invention</w:t>
      </w:r>
      <w:proofErr w:type="gramEnd"/>
      <w:r w:rsidRPr="00E1615D">
        <w:rPr>
          <w:sz w:val="14"/>
        </w:rPr>
        <w:t xml:space="preserve"> that we don’t have a name for? Right-wing thinking is supremely hypocritical and convoluted and self-contradictory, and that needs to be pushed on and pointed out at every chance. </w:t>
      </w:r>
      <w:proofErr w:type="gramStart"/>
      <w:r w:rsidRPr="00E1615D">
        <w:rPr>
          <w:rStyle w:val="StyleUnderline"/>
        </w:rPr>
        <w:t>This is why</w:t>
      </w:r>
      <w:proofErr w:type="gramEnd"/>
      <w:r w:rsidRPr="00E1615D">
        <w:rPr>
          <w:rStyle w:val="StyleUnderline"/>
        </w:rPr>
        <w:t xml:space="preserve"> I hold myself to calling it “</w:t>
      </w:r>
      <w:r w:rsidRPr="00CB7D05">
        <w:rPr>
          <w:rStyle w:val="StyleUnderline"/>
          <w:highlight w:val="green"/>
        </w:rPr>
        <w:t>post-capitalism</w:t>
      </w:r>
      <w:r w:rsidRPr="00E1615D">
        <w:rPr>
          <w:rStyle w:val="StyleUnderline"/>
        </w:rPr>
        <w:t xml:space="preserve">,” so as </w:t>
      </w:r>
      <w:r w:rsidRPr="00CB7D05">
        <w:rPr>
          <w:rStyle w:val="StyleUnderline"/>
          <w:highlight w:val="green"/>
        </w:rPr>
        <w:t>not to</w:t>
      </w:r>
      <w:r w:rsidRPr="00E1615D">
        <w:rPr>
          <w:rStyle w:val="StyleUnderline"/>
        </w:rPr>
        <w:t xml:space="preserve"> try and </w:t>
      </w:r>
      <w:r w:rsidRPr="00CB7D05">
        <w:rPr>
          <w:rStyle w:val="StyleUnderline"/>
          <w:highlight w:val="green"/>
        </w:rPr>
        <w:t>define it by</w:t>
      </w:r>
      <w:r w:rsidRPr="00E1615D">
        <w:rPr>
          <w:rStyle w:val="StyleUnderline"/>
        </w:rPr>
        <w:t xml:space="preserve"> any of the </w:t>
      </w:r>
      <w:r w:rsidRPr="00CB7D05">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w:t>
      </w:r>
      <w:proofErr w:type="gramStart"/>
      <w:r w:rsidRPr="00E1615D">
        <w:rPr>
          <w:rStyle w:val="Emphasis"/>
        </w:rPr>
        <w:t>have to</w:t>
      </w:r>
      <w:proofErr w:type="gramEnd"/>
      <w:r w:rsidRPr="00E1615D">
        <w:rPr>
          <w:rStyle w:val="Emphasis"/>
        </w:rPr>
        <w:t xml:space="preserve"> </w:t>
      </w:r>
      <w:r w:rsidRPr="00CB7D05">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 xml:space="preserve">the market itself </w:t>
      </w:r>
      <w:proofErr w:type="gramStart"/>
      <w:r w:rsidRPr="00E1615D">
        <w:rPr>
          <w:rStyle w:val="StyleUnderline"/>
        </w:rPr>
        <w:t>has to</w:t>
      </w:r>
      <w:proofErr w:type="gramEnd"/>
      <w:r w:rsidRPr="00E1615D">
        <w:rPr>
          <w:rStyle w:val="StyleUnderline"/>
        </w:rPr>
        <w:t xml:space="preserve">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CB7D05">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E1615D">
        <w:rPr>
          <w:sz w:val="14"/>
        </w:rPr>
        <w:t>really almost</w:t>
      </w:r>
      <w:proofErr w:type="gramEnd"/>
      <w:r w:rsidRPr="00E1615D">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E1615D">
        <w:rPr>
          <w:sz w:val="14"/>
        </w:rPr>
        <w:t>some kind of CQE</w:t>
      </w:r>
      <w:proofErr w:type="gramEnd"/>
      <w:r w:rsidRPr="00E1615D">
        <w:rPr>
          <w:sz w:val="14"/>
        </w:rPr>
        <w:t xml:space="preserve">. </w:t>
      </w:r>
      <w:proofErr w:type="gramStart"/>
      <w:r w:rsidRPr="00E1615D">
        <w:rPr>
          <w:sz w:val="14"/>
        </w:rPr>
        <w:t>So</w:t>
      </w:r>
      <w:proofErr w:type="gramEnd"/>
      <w:r w:rsidRPr="00E1615D">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CB7D05">
        <w:rPr>
          <w:rStyle w:val="StyleUnderline"/>
          <w:highlight w:val="green"/>
        </w:rPr>
        <w:t>saving the biosphere</w:t>
      </w:r>
      <w:r w:rsidRPr="00E1615D">
        <w:rPr>
          <w:rStyle w:val="StyleUnderline"/>
        </w:rPr>
        <w:t xml:space="preserve"> </w:t>
      </w:r>
      <w:r w:rsidRPr="00CB7D05">
        <w:rPr>
          <w:rStyle w:val="StyleUnderline"/>
          <w:highlight w:val="green"/>
        </w:rPr>
        <w:t>doesn’t</w:t>
      </w:r>
      <w:r w:rsidRPr="00E1615D">
        <w:rPr>
          <w:rStyle w:val="StyleUnderline"/>
        </w:rPr>
        <w:t xml:space="preserve"> make a </w:t>
      </w:r>
      <w:r w:rsidRPr="00CB7D05">
        <w:rPr>
          <w:rStyle w:val="StyleUnderline"/>
          <w:highlight w:val="green"/>
        </w:rPr>
        <w:t>profit</w:t>
      </w:r>
      <w:r w:rsidRPr="00E1615D">
        <w:rPr>
          <w:rStyle w:val="StyleUnderline"/>
        </w:rPr>
        <w:t xml:space="preserve"> in the capitalist order, </w:t>
      </w:r>
      <w:r w:rsidRPr="00CB7D05">
        <w:rPr>
          <w:rStyle w:val="StyleUnderline"/>
          <w:highlight w:val="green"/>
        </w:rPr>
        <w:t>we will never do it</w:t>
      </w:r>
      <w:r w:rsidRPr="00E1615D">
        <w:rPr>
          <w:rStyle w:val="StyleUnderline"/>
        </w:rPr>
        <w:t>, and we are therefore doomed</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CB7D05">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CB7D05">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E1615D">
        <w:rPr>
          <w:sz w:val="14"/>
        </w:rPr>
        <w:t>So</w:t>
      </w:r>
      <w:proofErr w:type="gramEnd"/>
      <w:r w:rsidRPr="00E1615D">
        <w:rPr>
          <w:sz w:val="14"/>
        </w:rPr>
        <w:t xml:space="preserve">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E1615D">
        <w:rPr>
          <w:sz w:val="14"/>
        </w:rPr>
        <w:t>Nations,</w:t>
      </w:r>
      <w:proofErr w:type="gramEnd"/>
      <w:r w:rsidRPr="00E1615D">
        <w:rPr>
          <w:sz w:val="14"/>
        </w:rPr>
        <w:t xml:space="preserve"> in which case we’re screwed. Or it could turn into something new in history, a way to decarbonize without playing the zero-sum game of nation against nation. </w:t>
      </w:r>
      <w:proofErr w:type="gramStart"/>
      <w:r w:rsidRPr="00E1615D">
        <w:rPr>
          <w:sz w:val="14"/>
        </w:rPr>
        <w:t>So</w:t>
      </w:r>
      <w:proofErr w:type="gramEnd"/>
      <w:r w:rsidRPr="00E1615D">
        <w:rPr>
          <w:sz w:val="14"/>
        </w:rPr>
        <w:t xml:space="preserve">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E1615D">
        <w:rPr>
          <w:sz w:val="14"/>
        </w:rPr>
        <w:t>DOK</w:t>
      </w:r>
      <w:proofErr w:type="gramEnd"/>
      <w:r w:rsidRPr="00E1615D">
        <w:rPr>
          <w:sz w:val="14"/>
        </w:rPr>
        <w:t xml:space="preserve">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CB7D05">
        <w:rPr>
          <w:rStyle w:val="Emphasis"/>
          <w:highlight w:val="green"/>
        </w:rPr>
        <w:t>saving the earth</w:t>
      </w:r>
      <w:r w:rsidRPr="00E1615D">
        <w:rPr>
          <w:rStyle w:val="Emphasis"/>
        </w:rPr>
        <w:t>,</w:t>
      </w:r>
      <w:r w:rsidRPr="00E1615D">
        <w:rPr>
          <w:sz w:val="14"/>
        </w:rPr>
        <w:t xml:space="preserve"> or transitioning to a livable system, </w:t>
      </w:r>
      <w:r w:rsidRPr="00CB7D05">
        <w:rPr>
          <w:rStyle w:val="Emphasis"/>
          <w:highlight w:val="green"/>
        </w:rPr>
        <w:t xml:space="preserve">requires stopping </w:t>
      </w:r>
      <w:r w:rsidRPr="00FB1172">
        <w:rPr>
          <w:rStyle w:val="Emphasis"/>
        </w:rPr>
        <w:t xml:space="preserve">the </w:t>
      </w:r>
      <w:r w:rsidRPr="00CB7D05">
        <w:rPr>
          <w:rStyle w:val="Emphasis"/>
          <w:highlight w:val="green"/>
        </w:rPr>
        <w:t xml:space="preserve">capitalist </w:t>
      </w:r>
      <w:r w:rsidRPr="00FB1172">
        <w:rPr>
          <w:rStyle w:val="Emphasis"/>
        </w:rPr>
        <w:t>colonization</w:t>
      </w:r>
      <w:r w:rsidRPr="00E1615D">
        <w:rPr>
          <w:rStyle w:val="Emphasis"/>
        </w:rPr>
        <w:t xml:space="preserve"> of </w:t>
      </w:r>
      <w:r w:rsidRPr="00CB7D05">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E1615D">
        <w:rPr>
          <w:sz w:val="14"/>
        </w:rPr>
        <w:t>All of</w:t>
      </w:r>
      <w:proofErr w:type="gramEnd"/>
      <w:r w:rsidRPr="00E1615D">
        <w:rPr>
          <w:sz w:val="14"/>
        </w:rPr>
        <w:t xml:space="preserve">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 xml:space="preserve">in the capitalist world, you </w:t>
      </w:r>
      <w:proofErr w:type="gramStart"/>
      <w:r w:rsidRPr="00E1615D">
        <w:rPr>
          <w:rStyle w:val="StyleUnderline"/>
        </w:rPr>
        <w:t>have to</w:t>
      </w:r>
      <w:proofErr w:type="gramEnd"/>
      <w:r w:rsidRPr="00E1615D">
        <w:rPr>
          <w:rStyle w:val="StyleUnderline"/>
        </w:rPr>
        <w:t xml:space="preserve"> make a profit</w:t>
      </w:r>
      <w:r w:rsidRPr="00E1615D">
        <w:rPr>
          <w:sz w:val="14"/>
        </w:rPr>
        <w:t xml:space="preserve">, and </w:t>
      </w:r>
      <w:r w:rsidRPr="00E1615D">
        <w:rPr>
          <w:rStyle w:val="Emphasis"/>
        </w:rPr>
        <w:t xml:space="preserve">even the </w:t>
      </w:r>
      <w:r w:rsidRPr="00CB7D05">
        <w:rPr>
          <w:rStyle w:val="Emphasis"/>
          <w:highlight w:val="green"/>
        </w:rPr>
        <w:t>billionaire</w:t>
      </w:r>
      <w:r w:rsidRPr="00E1615D">
        <w:rPr>
          <w:rStyle w:val="Emphasis"/>
        </w:rPr>
        <w:t>s don’t have enough money to properly fund these ventures on their own</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 xml:space="preserve">they talk about </w:t>
      </w:r>
      <w:r w:rsidRPr="00CB7D05">
        <w:rPr>
          <w:rStyle w:val="StyleUnderline"/>
          <w:highlight w:val="green"/>
        </w:rPr>
        <w:t>asteroid mining</w:t>
      </w:r>
      <w:r w:rsidRPr="00E1615D">
        <w:rPr>
          <w:sz w:val="14"/>
        </w:rPr>
        <w:t xml:space="preserve"> </w:t>
      </w:r>
      <w:r w:rsidRPr="00E1615D">
        <w:rPr>
          <w:rStyle w:val="Emphasis"/>
        </w:rPr>
        <w:lastRenderedPageBreak/>
        <w:t xml:space="preserve">— that’s </w:t>
      </w:r>
      <w:r w:rsidRPr="00B57E42">
        <w:rPr>
          <w:rStyle w:val="Emphasis"/>
        </w:rPr>
        <w:t>bullshit</w:t>
      </w:r>
      <w:r w:rsidRPr="00E1615D">
        <w:rPr>
          <w:sz w:val="14"/>
        </w:rPr>
        <w:t xml:space="preserve">. They talk about </w:t>
      </w:r>
      <w:r w:rsidRPr="00CB7D05">
        <w:rPr>
          <w:rStyle w:val="Emphasis"/>
          <w:highlight w:val="green"/>
        </w:rPr>
        <w:t>Helium</w:t>
      </w:r>
      <w:r w:rsidRPr="00E1615D">
        <w:rPr>
          <w:rStyle w:val="Emphasis"/>
        </w:rPr>
        <w:t xml:space="preserve">-3 </w:t>
      </w:r>
      <w:r w:rsidRPr="00CB7D05">
        <w:rPr>
          <w:rStyle w:val="Emphasis"/>
          <w:highlight w:val="green"/>
        </w:rPr>
        <w:t>mining</w:t>
      </w:r>
      <w:r w:rsidRPr="00E1615D">
        <w:rPr>
          <w:rStyle w:val="Emphasis"/>
        </w:rPr>
        <w:t xml:space="preserve"> on the moon — </w:t>
      </w:r>
      <w:proofErr w:type="gramStart"/>
      <w:r w:rsidRPr="00E1615D">
        <w:rPr>
          <w:rStyle w:val="Emphasis"/>
        </w:rPr>
        <w:t xml:space="preserve">that’s </w:t>
      </w:r>
      <w:r w:rsidRPr="00B57E42">
        <w:rPr>
          <w:rStyle w:val="Emphasis"/>
        </w:rPr>
        <w:t>bullshit</w:t>
      </w:r>
      <w:proofErr w:type="gramEnd"/>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CB7D05">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792BA3AB" w14:textId="77777777" w:rsidR="000D7B93" w:rsidRDefault="000D7B93" w:rsidP="000D7B93">
      <w:pPr>
        <w:pStyle w:val="Heading4"/>
      </w:pPr>
      <w:r>
        <w:t>10. Capitalism undergirds all modern conflicts and regions of instability</w:t>
      </w:r>
    </w:p>
    <w:p w14:paraId="1A32DD2C" w14:textId="77777777" w:rsidR="000D7B93" w:rsidRPr="001B1E2C" w:rsidRDefault="000D7B93" w:rsidP="000D7B93">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w:t>
      </w:r>
      <w:proofErr w:type="spellStart"/>
      <w:r w:rsidRPr="001B1E2C">
        <w:t>Université</w:t>
      </w:r>
      <w:proofErr w:type="spellEnd"/>
      <w:r w:rsidRPr="001B1E2C">
        <w:t xml:space="preserve"> Libre de </w:t>
      </w:r>
      <w:proofErr w:type="spellStart"/>
      <w:r w:rsidRPr="001B1E2C">
        <w:t>Bruxelles</w:t>
      </w:r>
      <w:proofErr w:type="spellEnd"/>
      <w:r w:rsidRPr="001B1E2C">
        <w:t xml:space="preserve">, Research Areas: Econometrics Empirical Finance, Jan-April 2018, "Imperialism and the Question of System Stability," </w:t>
      </w:r>
      <w:proofErr w:type="spellStart"/>
      <w:r w:rsidRPr="001B1E2C">
        <w:t>ScieElo</w:t>
      </w:r>
      <w:proofErr w:type="spellEnd"/>
      <w:r w:rsidRPr="001B1E2C">
        <w:t>, http://www.scielo.br/scielo.php?script=sci_arttext&amp;pid=S0102-85292018000100033)///</w:t>
      </w:r>
      <w:r>
        <w:t>PSC</w:t>
      </w:r>
      <w:r w:rsidRPr="001B1E2C">
        <w:t xml:space="preserve"> </w:t>
      </w:r>
    </w:p>
    <w:p w14:paraId="2C5B92D0" w14:textId="77777777" w:rsidR="000D7B93" w:rsidRPr="00CA1BFA" w:rsidRDefault="000D7B93" w:rsidP="000D7B93">
      <w:pPr>
        <w:rPr>
          <w:u w:val="singl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proofErr w:type="spellStart"/>
      <w:r w:rsidRPr="00496F30">
        <w:rPr>
          <w:rStyle w:val="StyleUnderline"/>
        </w:rPr>
        <w:t>Sakellaropoulos</w:t>
      </w:r>
      <w:proofErr w:type="spellEnd"/>
      <w:r w:rsidRPr="00496F30">
        <w:rPr>
          <w:rStyle w:val="StyleUnderline"/>
        </w:rPr>
        <w:t xml:space="preserve"> (2009), </w:t>
      </w:r>
      <w:proofErr w:type="spellStart"/>
      <w:r w:rsidRPr="00496F30">
        <w:rPr>
          <w:rStyle w:val="StyleUnderline"/>
        </w:rPr>
        <w:t>Sakellaropoulos</w:t>
      </w:r>
      <w:proofErr w:type="spellEnd"/>
      <w:r w:rsidRPr="00496F30">
        <w:rPr>
          <w:rStyle w:val="StyleUnderline"/>
        </w:rPr>
        <w:t xml:space="preserve">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CB7D05">
        <w:rPr>
          <w:rStyle w:val="StyleUnderline"/>
          <w:highlight w:val="green"/>
        </w:rPr>
        <w:t>Lenin’s theory of imperialism</w:t>
      </w:r>
      <w:r w:rsidRPr="001B1E2C">
        <w:rPr>
          <w:sz w:val="16"/>
        </w:rPr>
        <w:t xml:space="preserve">. Therefore, </w:t>
      </w:r>
      <w:r w:rsidRPr="00496F30">
        <w:rPr>
          <w:rStyle w:val="StyleUnderline"/>
        </w:rPr>
        <w:t xml:space="preserve">they manage to establish some opposition to the idea of system stability </w:t>
      </w:r>
      <w:proofErr w:type="spellStart"/>
      <w:r w:rsidRPr="00496F30">
        <w:rPr>
          <w:rStyle w:val="StyleUnderline"/>
        </w:rPr>
        <w:t>analysed</w:t>
      </w:r>
      <w:proofErr w:type="spellEnd"/>
      <w:r w:rsidRPr="00496F30">
        <w:rPr>
          <w:rStyle w:val="StyleUnderline"/>
        </w:rPr>
        <w:t xml:space="preserve"> in the previous sections</w:t>
      </w:r>
      <w:r w:rsidRPr="001B1E2C">
        <w:rPr>
          <w:sz w:val="16"/>
        </w:rPr>
        <w:t xml:space="preserve">. Lenin ([1916] 1979) </w:t>
      </w:r>
      <w:proofErr w:type="spellStart"/>
      <w:r w:rsidRPr="001B1E2C">
        <w:rPr>
          <w:sz w:val="16"/>
        </w:rPr>
        <w:t>characterised</w:t>
      </w:r>
      <w:proofErr w:type="spellEnd"/>
      <w:r w:rsidRPr="001B1E2C">
        <w:rPr>
          <w:sz w:val="16"/>
        </w:rPr>
        <w:t xml:space="preserve"> imperialism as a specific stage of the capitalist mode of production, resulting from a substantial change in its </w:t>
      </w:r>
      <w:proofErr w:type="spellStart"/>
      <w:r w:rsidRPr="001B1E2C">
        <w:rPr>
          <w:sz w:val="16"/>
        </w:rPr>
        <w:t>organisational</w:t>
      </w:r>
      <w:proofErr w:type="spellEnd"/>
      <w:r w:rsidRPr="001B1E2C">
        <w:rPr>
          <w:sz w:val="16"/>
        </w:rPr>
        <w:t xml:space="preserve">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CB7D05">
        <w:rPr>
          <w:rStyle w:val="StyleUnderline"/>
          <w:highlight w:val="green"/>
        </w:rPr>
        <w:t>imperialism</w:t>
      </w:r>
      <w:r w:rsidRPr="00496F30">
        <w:rPr>
          <w:rStyle w:val="StyleUnderline"/>
        </w:rPr>
        <w:t xml:space="preserve"> was the </w:t>
      </w:r>
      <w:r w:rsidRPr="00CB7D05">
        <w:rPr>
          <w:rStyle w:val="StyleUnderline"/>
          <w:highlight w:val="green"/>
        </w:rPr>
        <w:t>result of the inherent tendencies of</w:t>
      </w:r>
      <w:r w:rsidRPr="00496F30">
        <w:rPr>
          <w:rStyle w:val="StyleUnderline"/>
        </w:rPr>
        <w:t xml:space="preserve"> the process of </w:t>
      </w:r>
      <w:r w:rsidRPr="00CB7D05">
        <w:rPr>
          <w:rStyle w:val="StyleUnderline"/>
          <w:highlight w:val="green"/>
        </w:rPr>
        <w:t>capital accumulation</w:t>
      </w:r>
      <w:r w:rsidRPr="00496F30">
        <w:rPr>
          <w:rStyle w:val="StyleUnderline"/>
        </w:rPr>
        <w:t xml:space="preserve"> – in which </w:t>
      </w:r>
      <w:r w:rsidRPr="00CB7D05">
        <w:rPr>
          <w:rStyle w:val="StyleUnderline"/>
          <w:highlight w:val="green"/>
        </w:rPr>
        <w:t xml:space="preserve">concentration and </w:t>
      </w:r>
      <w:proofErr w:type="spellStart"/>
      <w:r w:rsidRPr="00CB7D05">
        <w:rPr>
          <w:rStyle w:val="StyleUnderline"/>
          <w:highlight w:val="green"/>
        </w:rPr>
        <w:t>centralisation</w:t>
      </w:r>
      <w:proofErr w:type="spellEnd"/>
      <w:r w:rsidRPr="00CB7D05">
        <w:rPr>
          <w:rStyle w:val="StyleUnderline"/>
          <w:highlight w:val="green"/>
        </w:rPr>
        <w:t xml:space="preserve"> prevail</w:t>
      </w:r>
      <w:r w:rsidRPr="00496F30">
        <w:rPr>
          <w:rStyle w:val="StyleUnderline"/>
        </w:rPr>
        <w:t xml:space="preserve"> – and of the </w:t>
      </w:r>
      <w:r w:rsidRPr="00CB7D05">
        <w:rPr>
          <w:rStyle w:val="StyleUnderline"/>
          <w:highlight w:val="green"/>
        </w:rPr>
        <w:t>contradictions</w:t>
      </w:r>
      <w:r w:rsidRPr="00496F30">
        <w:rPr>
          <w:rStyle w:val="StyleUnderline"/>
        </w:rPr>
        <w:t xml:space="preserve"> arising from the class struggle in capitalism, as </w:t>
      </w:r>
      <w:proofErr w:type="spellStart"/>
      <w:r w:rsidRPr="00496F30">
        <w:rPr>
          <w:rStyle w:val="StyleUnderline"/>
        </w:rPr>
        <w:t>analysed</w:t>
      </w:r>
      <w:proofErr w:type="spellEnd"/>
      <w:r w:rsidRPr="00496F30">
        <w:rPr>
          <w:rStyle w:val="StyleUnderline"/>
        </w:rPr>
        <w:t xml:space="preserve"> by Marx</w:t>
      </w:r>
      <w:r w:rsidRPr="001B1E2C">
        <w:rPr>
          <w:sz w:val="16"/>
        </w:rPr>
        <w:t xml:space="preserve">. At this stage, in which monopolies prevailed, crises were not suppressed, or competition among different capital formations eliminated. Far from it, </w:t>
      </w:r>
      <w:r w:rsidRPr="00CB7D05">
        <w:rPr>
          <w:rStyle w:val="Emphasis"/>
          <w:highlight w:val="green"/>
        </w:rPr>
        <w:t>monopolies amplified</w:t>
      </w:r>
      <w:r w:rsidRPr="00496F30">
        <w:rPr>
          <w:rStyle w:val="Emphasis"/>
        </w:rPr>
        <w:t xml:space="preserve"> the </w:t>
      </w:r>
      <w:r w:rsidRPr="00CB7D05">
        <w:rPr>
          <w:rStyle w:val="Emphasis"/>
          <w:highlight w:val="green"/>
        </w:rPr>
        <w:t>anarchy</w:t>
      </w:r>
      <w:r w:rsidRPr="00496F30">
        <w:rPr>
          <w:rStyle w:val="Emphasis"/>
        </w:rPr>
        <w:t xml:space="preserve"> and contradictions of the economic world, </w:t>
      </w:r>
      <w:r w:rsidRPr="00CB7D05">
        <w:rPr>
          <w:rStyle w:val="Emphasis"/>
          <w:highlight w:val="green"/>
        </w:rPr>
        <w:t>bringing competition</w:t>
      </w:r>
      <w:r w:rsidRPr="00496F30">
        <w:rPr>
          <w:rStyle w:val="Emphasis"/>
        </w:rPr>
        <w:t xml:space="preserve"> to a level in which </w:t>
      </w:r>
      <w:r w:rsidRPr="00CB7D05">
        <w:rPr>
          <w:rStyle w:val="Emphasis"/>
          <w:highlight w:val="green"/>
        </w:rPr>
        <w:t>conflicts would escalate</w:t>
      </w:r>
      <w:r w:rsidRPr="001B1E2C">
        <w:rPr>
          <w:sz w:val="16"/>
        </w:rPr>
        <w:t xml:space="preserve">. </w:t>
      </w:r>
      <w:r w:rsidRPr="00254419">
        <w:rPr>
          <w:rStyle w:val="Emphasis"/>
        </w:rPr>
        <w:t xml:space="preserve">The statement that </w:t>
      </w:r>
      <w:r w:rsidRPr="00CB7D05">
        <w:rPr>
          <w:rStyle w:val="Emphasis"/>
          <w:highlight w:val="green"/>
        </w:rPr>
        <w:t>cartels can abolish crises is a fable spread by bourgeois economists</w:t>
      </w:r>
      <w:r w:rsidRPr="00496F30">
        <w:rPr>
          <w:rStyle w:val="Emphasis"/>
        </w:rPr>
        <w:t xml:space="preserve"> who </w:t>
      </w:r>
      <w:r w:rsidRPr="00CB7D05">
        <w:rPr>
          <w:rStyle w:val="Emphasis"/>
          <w:highlight w:val="green"/>
        </w:rPr>
        <w:t xml:space="preserve">at all costs desire to place capitalism in a </w:t>
      </w:r>
      <w:proofErr w:type="spellStart"/>
      <w:r w:rsidRPr="00CB7D05">
        <w:rPr>
          <w:rStyle w:val="Emphasis"/>
          <w:highlight w:val="green"/>
        </w:rPr>
        <w:t>favourable</w:t>
      </w:r>
      <w:proofErr w:type="spellEnd"/>
      <w:r w:rsidRPr="00CB7D05">
        <w:rPr>
          <w:rStyle w:val="Emphasis"/>
          <w:highlight w:val="green"/>
        </w:rPr>
        <w:t xml:space="preserve"> light</w:t>
      </w:r>
      <w:r w:rsidRPr="001B1E2C">
        <w:rPr>
          <w:sz w:val="16"/>
        </w:rPr>
        <w:t xml:space="preserve">. On the contrary, monopoly which is created in certain branches of industry increases and intensifies the anarchy inherent in the system of capitalist </w:t>
      </w:r>
      <w:proofErr w:type="gramStart"/>
      <w:r w:rsidRPr="001B1E2C">
        <w:rPr>
          <w:sz w:val="16"/>
        </w:rPr>
        <w:t>production as a whole</w:t>
      </w:r>
      <w:proofErr w:type="gramEnd"/>
      <w:r w:rsidRPr="001B1E2C">
        <w:rPr>
          <w:sz w:val="16"/>
        </w:rPr>
        <w:t xml:space="preserv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CB7D05">
        <w:rPr>
          <w:rStyle w:val="StyleUnderline"/>
          <w:highlight w:val="green"/>
        </w:rPr>
        <w:t>capital</w:t>
      </w:r>
      <w:r w:rsidRPr="00496F30">
        <w:rPr>
          <w:rStyle w:val="StyleUnderline"/>
        </w:rPr>
        <w:t xml:space="preserve"> that the international character of capitalism with all its economic and social contradictions would </w:t>
      </w:r>
      <w:r w:rsidRPr="00CB7D05">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w:t>
      </w:r>
      <w:proofErr w:type="gramStart"/>
      <w:r w:rsidRPr="001B1E2C">
        <w:rPr>
          <w:sz w:val="16"/>
        </w:rPr>
        <w:t>Argentina</w:t>
      </w:r>
      <w:proofErr w:type="gramEnd"/>
      <w:r w:rsidRPr="001B1E2C">
        <w:rPr>
          <w:sz w:val="16"/>
        </w:rPr>
        <w:t xml:space="preserve"> and Uruguay. Even so, the state plays an essential role in the functioning of capitalism. In the absence of global government, capital cannot reproduce itself without nation-states. </w:t>
      </w:r>
      <w:proofErr w:type="gramStart"/>
      <w:r w:rsidRPr="00496F30">
        <w:rPr>
          <w:rStyle w:val="Emphasis"/>
        </w:rPr>
        <w:t>In order to</w:t>
      </w:r>
      <w:proofErr w:type="gramEnd"/>
      <w:r w:rsidRPr="00496F30">
        <w:rPr>
          <w:rStyle w:val="Emphasis"/>
        </w:rPr>
        <w:t xml:space="preserve"> ensure the interests of the bourgeoisie, the </w:t>
      </w:r>
      <w:r w:rsidRPr="00CB7D05">
        <w:rPr>
          <w:rStyle w:val="Emphasis"/>
          <w:highlight w:val="green"/>
        </w:rPr>
        <w:t>state develops</w:t>
      </w:r>
      <w:r w:rsidRPr="00496F30">
        <w:rPr>
          <w:rStyle w:val="Emphasis"/>
        </w:rPr>
        <w:t xml:space="preserve"> strategies </w:t>
      </w:r>
      <w:r w:rsidRPr="00CB7D05">
        <w:rPr>
          <w:rStyle w:val="Emphasis"/>
          <w:highlight w:val="green"/>
        </w:rPr>
        <w:t xml:space="preserve">to manage the </w:t>
      </w:r>
      <w:proofErr w:type="spellStart"/>
      <w:r w:rsidRPr="00CB7D05">
        <w:rPr>
          <w:rStyle w:val="Emphasis"/>
          <w:highlight w:val="green"/>
        </w:rPr>
        <w:t>labour</w:t>
      </w:r>
      <w:proofErr w:type="spellEnd"/>
      <w:r w:rsidRPr="00CB7D05">
        <w:rPr>
          <w:rStyle w:val="Emphasis"/>
          <w:highlight w:val="green"/>
        </w:rPr>
        <w:t xml:space="preserve"> force</w:t>
      </w:r>
      <w:r w:rsidRPr="00496F30">
        <w:rPr>
          <w:rStyle w:val="Emphasis"/>
        </w:rPr>
        <w:t xml:space="preserve">, </w:t>
      </w:r>
      <w:r w:rsidRPr="00CB7D05">
        <w:rPr>
          <w:rStyle w:val="Emphasis"/>
          <w:highlight w:val="green"/>
        </w:rPr>
        <w:t>intervenes to maintain</w:t>
      </w:r>
      <w:r w:rsidRPr="00496F30">
        <w:rPr>
          <w:rStyle w:val="Emphasis"/>
        </w:rPr>
        <w:t xml:space="preserve"> the </w:t>
      </w:r>
      <w:r w:rsidRPr="00CB7D05">
        <w:rPr>
          <w:rStyle w:val="Emphasis"/>
          <w:highlight w:val="green"/>
        </w:rPr>
        <w:t>profit</w:t>
      </w:r>
      <w:r w:rsidRPr="00496F30">
        <w:rPr>
          <w:rStyle w:val="Emphasis"/>
        </w:rPr>
        <w:t xml:space="preserve"> of national capital and </w:t>
      </w:r>
      <w:r w:rsidRPr="00CB7D05">
        <w:rPr>
          <w:rStyle w:val="Emphasis"/>
          <w:highlight w:val="green"/>
        </w:rPr>
        <w:t>promote its expansion</w:t>
      </w:r>
      <w:r w:rsidRPr="00496F30">
        <w:rPr>
          <w:rStyle w:val="Emphasis"/>
        </w:rPr>
        <w:t xml:space="preserve"> in the </w:t>
      </w:r>
      <w:r w:rsidRPr="00CB7D05">
        <w:rPr>
          <w:rStyle w:val="Emphasis"/>
          <w:highlight w:val="green"/>
        </w:rPr>
        <w:t>international</w:t>
      </w:r>
      <w:r w:rsidRPr="00496F30">
        <w:rPr>
          <w:rStyle w:val="Emphasis"/>
        </w:rPr>
        <w:t xml:space="preserve"> economy</w:t>
      </w:r>
      <w:r w:rsidRPr="001B1E2C">
        <w:rPr>
          <w:sz w:val="16"/>
        </w:rPr>
        <w:t xml:space="preserve"> (</w:t>
      </w:r>
      <w:proofErr w:type="spellStart"/>
      <w:r w:rsidRPr="001B1E2C">
        <w:rPr>
          <w:sz w:val="16"/>
        </w:rPr>
        <w:t>Sakellaropoulos</w:t>
      </w:r>
      <w:proofErr w:type="spellEnd"/>
      <w:r w:rsidRPr="001B1E2C">
        <w:rPr>
          <w:sz w:val="16"/>
        </w:rPr>
        <w:t xml:space="preserve"> 2009: 63). However, capital exports also lead to competition among </w:t>
      </w:r>
      <w:proofErr w:type="gramStart"/>
      <w:r w:rsidRPr="001B1E2C">
        <w:rPr>
          <w:sz w:val="16"/>
        </w:rPr>
        <w:t>states, since</w:t>
      </w:r>
      <w:proofErr w:type="gramEnd"/>
      <w:r w:rsidRPr="001B1E2C">
        <w:rPr>
          <w:sz w:val="16"/>
        </w:rPr>
        <w:t xml:space="preserve"> they also play the role of mediating among the interests of different ruling classes. Monopolies can join forces in several parts of the </w:t>
      </w:r>
      <w:proofErr w:type="gramStart"/>
      <w:r w:rsidRPr="001B1E2C">
        <w:rPr>
          <w:sz w:val="16"/>
        </w:rPr>
        <w:t>world, yet</w:t>
      </w:r>
      <w:proofErr w:type="gramEnd"/>
      <w:r w:rsidRPr="001B1E2C">
        <w:rPr>
          <w:sz w:val="16"/>
        </w:rPr>
        <w:t xml:space="preserve">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That causes a permanent warmongering atmosphere, since it is functional for monopolies linked to the war industry to have external enemies, whether real or illusory, to justify military purchases. Hence, the term ‘</w:t>
      </w:r>
      <w:proofErr w:type="spellStart"/>
      <w:r w:rsidRPr="001B1E2C">
        <w:rPr>
          <w:sz w:val="16"/>
        </w:rPr>
        <w:t>globalisation</w:t>
      </w:r>
      <w:proofErr w:type="spellEnd"/>
      <w:r w:rsidRPr="001B1E2C">
        <w:rPr>
          <w:sz w:val="16"/>
        </w:rPr>
        <w:t xml:space="preserve">’, which describes a capitalist world without borders, available and subservient to the </w:t>
      </w:r>
      <w:r w:rsidRPr="001B1E2C">
        <w:rPr>
          <w:sz w:val="16"/>
        </w:rPr>
        <w:lastRenderedPageBreak/>
        <w:t xml:space="preserve">supposedly stateless capital of a unified bourgeoisie, hides or denies crucial aspects of the functioning of the international system15 (Halliday 2002; </w:t>
      </w:r>
      <w:proofErr w:type="spellStart"/>
      <w:r w:rsidRPr="001B1E2C">
        <w:rPr>
          <w:sz w:val="16"/>
        </w:rPr>
        <w:t>Petras</w:t>
      </w:r>
      <w:proofErr w:type="spellEnd"/>
      <w:r w:rsidRPr="001B1E2C">
        <w:rPr>
          <w:sz w:val="16"/>
        </w:rPr>
        <w:t xml:space="preserve"> and </w:t>
      </w:r>
      <w:proofErr w:type="spellStart"/>
      <w:r w:rsidRPr="001B1E2C">
        <w:rPr>
          <w:sz w:val="16"/>
        </w:rPr>
        <w:t>Veltmeyer</w:t>
      </w:r>
      <w:proofErr w:type="spellEnd"/>
      <w:r w:rsidRPr="001B1E2C">
        <w:rPr>
          <w:sz w:val="16"/>
        </w:rPr>
        <w:t xml:space="preserve"> 2000; </w:t>
      </w:r>
      <w:proofErr w:type="spellStart"/>
      <w:r w:rsidRPr="001B1E2C">
        <w:rPr>
          <w:sz w:val="16"/>
        </w:rPr>
        <w:t>Ruccio</w:t>
      </w:r>
      <w:proofErr w:type="spellEnd"/>
      <w:r w:rsidRPr="001B1E2C">
        <w:rPr>
          <w:sz w:val="16"/>
        </w:rPr>
        <w:t xml:space="preserve"> 2003). </w:t>
      </w:r>
      <w:proofErr w:type="gramStart"/>
      <w:r w:rsidRPr="001B1E2C">
        <w:rPr>
          <w:sz w:val="16"/>
        </w:rPr>
        <w:t xml:space="preserve">In reality, </w:t>
      </w:r>
      <w:r w:rsidRPr="00496F30">
        <w:rPr>
          <w:rStyle w:val="Emphasis"/>
        </w:rPr>
        <w:t>the</w:t>
      </w:r>
      <w:proofErr w:type="gramEnd"/>
      <w:r w:rsidRPr="00496F30">
        <w:rPr>
          <w:rStyle w:val="Emphasis"/>
        </w:rPr>
        <w:t xml:space="preserve"> concepts of </w:t>
      </w:r>
      <w:r w:rsidRPr="00CB7D05">
        <w:rPr>
          <w:rStyle w:val="Emphasis"/>
          <w:highlight w:val="green"/>
        </w:rPr>
        <w:t xml:space="preserve">imperialism and </w:t>
      </w:r>
      <w:proofErr w:type="spellStart"/>
      <w:r w:rsidRPr="00CB7D05">
        <w:rPr>
          <w:rStyle w:val="Emphasis"/>
          <w:highlight w:val="green"/>
        </w:rPr>
        <w:t>globalisation</w:t>
      </w:r>
      <w:proofErr w:type="spellEnd"/>
      <w:r w:rsidRPr="00CB7D05">
        <w:rPr>
          <w:rStyle w:val="Emphasis"/>
          <w:highlight w:val="green"/>
        </w:rPr>
        <w:t xml:space="preserve">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CB7D05">
        <w:rPr>
          <w:rStyle w:val="StyleUnderline"/>
          <w:highlight w:val="green"/>
        </w:rPr>
        <w:t>cannot be adopted at the same time</w:t>
      </w:r>
      <w:r w:rsidRPr="00496F30">
        <w:rPr>
          <w:rStyle w:val="StyleUnderline"/>
        </w:rPr>
        <w:t xml:space="preserve">, since the idea of </w:t>
      </w:r>
      <w:proofErr w:type="spellStart"/>
      <w:r w:rsidRPr="00496F30">
        <w:rPr>
          <w:rStyle w:val="StyleUnderline"/>
        </w:rPr>
        <w:t>globalisation</w:t>
      </w:r>
      <w:proofErr w:type="spellEnd"/>
      <w:r w:rsidRPr="00496F30">
        <w:rPr>
          <w:rStyle w:val="StyleUnderline"/>
        </w:rPr>
        <w:t xml:space="preserve"> suppresses a series of questions related to the historical development of the relations of exploitation within the capitalist system, and the role of imperialism as a theoretical and historical reference</w:t>
      </w:r>
      <w:r w:rsidRPr="001B1E2C">
        <w:rPr>
          <w:sz w:val="16"/>
        </w:rPr>
        <w:t xml:space="preserve"> (</w:t>
      </w:r>
      <w:proofErr w:type="spellStart"/>
      <w:r w:rsidRPr="001B1E2C">
        <w:rPr>
          <w:sz w:val="16"/>
        </w:rPr>
        <w:t>Sakellaropoulos</w:t>
      </w:r>
      <w:proofErr w:type="spellEnd"/>
      <w:r w:rsidRPr="001B1E2C">
        <w:rPr>
          <w:sz w:val="16"/>
        </w:rPr>
        <w:t xml:space="preserve"> 2009). The view of various Marxist authors that the international system is </w:t>
      </w:r>
      <w:proofErr w:type="spellStart"/>
      <w:r w:rsidRPr="001B1E2C">
        <w:rPr>
          <w:sz w:val="16"/>
        </w:rPr>
        <w:t>characterised</w:t>
      </w:r>
      <w:proofErr w:type="spellEnd"/>
      <w:r w:rsidRPr="001B1E2C">
        <w:rPr>
          <w:sz w:val="16"/>
        </w:rPr>
        <w:t xml:space="preserve">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w:t>
      </w:r>
      <w:proofErr w:type="spellStart"/>
      <w:r w:rsidRPr="001B1E2C">
        <w:rPr>
          <w:sz w:val="16"/>
        </w:rPr>
        <w:t>favouring</w:t>
      </w:r>
      <w:proofErr w:type="spellEnd"/>
      <w:r w:rsidRPr="001B1E2C">
        <w:rPr>
          <w:sz w:val="16"/>
        </w:rPr>
        <w:t xml:space="preserve">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 xml:space="preserve">The tendency towards the </w:t>
      </w:r>
      <w:proofErr w:type="spellStart"/>
      <w:r w:rsidRPr="00496F30">
        <w:rPr>
          <w:rStyle w:val="StyleUnderline"/>
        </w:rPr>
        <w:t>centralisation</w:t>
      </w:r>
      <w:proofErr w:type="spellEnd"/>
      <w:r w:rsidRPr="00496F30">
        <w:rPr>
          <w:rStyle w:val="StyleUnderline"/>
        </w:rPr>
        <w:t xml:space="preserve">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CB7D05">
        <w:rPr>
          <w:rStyle w:val="Emphasis"/>
          <w:highlight w:val="green"/>
        </w:rPr>
        <w:t>Capital produces without considering</w:t>
      </w:r>
      <w:r w:rsidRPr="00496F30">
        <w:rPr>
          <w:rStyle w:val="Emphasis"/>
        </w:rPr>
        <w:t xml:space="preserve"> its </w:t>
      </w:r>
      <w:r w:rsidRPr="00CB7D05">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 xml:space="preserve">there can be no unified bourgeoisie exploiting markets around the world in an </w:t>
      </w:r>
      <w:proofErr w:type="spellStart"/>
      <w:r w:rsidRPr="004F7FE0">
        <w:rPr>
          <w:rStyle w:val="StyleUnderline"/>
        </w:rPr>
        <w:t>organised</w:t>
      </w:r>
      <w:proofErr w:type="spellEnd"/>
      <w:r w:rsidRPr="004F7FE0">
        <w:rPr>
          <w:rStyle w:val="StyleUnderline"/>
        </w:rPr>
        <w:t xml:space="preserve"> way, capable of suppressing economic crises and their economic-social consequences</w:t>
      </w:r>
      <w:r w:rsidRPr="001B1E2C">
        <w:rPr>
          <w:sz w:val="16"/>
        </w:rPr>
        <w:t xml:space="preserve">. In fact, the upsurge of capital </w:t>
      </w:r>
      <w:proofErr w:type="spellStart"/>
      <w:r w:rsidRPr="001B1E2C">
        <w:rPr>
          <w:sz w:val="16"/>
        </w:rPr>
        <w:t>internationalisation</w:t>
      </w:r>
      <w:proofErr w:type="spellEnd"/>
      <w:r w:rsidRPr="001B1E2C">
        <w:rPr>
          <w:sz w:val="16"/>
        </w:rPr>
        <w:t xml:space="preserve">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w:t>
      </w:r>
      <w:proofErr w:type="spellStart"/>
      <w:r w:rsidRPr="001B1E2C">
        <w:rPr>
          <w:sz w:val="16"/>
        </w:rPr>
        <w:t>Gindin’s</w:t>
      </w:r>
      <w:proofErr w:type="spellEnd"/>
      <w:r w:rsidRPr="001B1E2C">
        <w:rPr>
          <w:sz w:val="16"/>
        </w:rPr>
        <w:t xml:space="preserve"> idea that the USA serves the interests of a world capitalist class first and foremost. Therefore, </w:t>
      </w:r>
      <w:r w:rsidRPr="004F7FE0">
        <w:rPr>
          <w:rStyle w:val="StyleUnderline"/>
        </w:rPr>
        <w:t>in contrast to ‘</w:t>
      </w:r>
      <w:proofErr w:type="spellStart"/>
      <w:r w:rsidRPr="004F7FE0">
        <w:rPr>
          <w:rStyle w:val="StyleUnderline"/>
        </w:rPr>
        <w:t>globalisation</w:t>
      </w:r>
      <w:proofErr w:type="spellEnd"/>
      <w:r w:rsidRPr="004F7FE0">
        <w:rPr>
          <w:rStyle w:val="StyleUnderline"/>
        </w:rPr>
        <w:t>’,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w:t>
      </w:r>
      <w:proofErr w:type="spellStart"/>
      <w:r w:rsidRPr="001B1E2C">
        <w:rPr>
          <w:sz w:val="16"/>
        </w:rPr>
        <w:t>Milios</w:t>
      </w:r>
      <w:proofErr w:type="spellEnd"/>
      <w:r w:rsidRPr="001B1E2C">
        <w:rPr>
          <w:sz w:val="16"/>
        </w:rPr>
        <w:t xml:space="preserve">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CB7D05">
        <w:rPr>
          <w:rStyle w:val="Emphasis"/>
          <w:highlight w:val="green"/>
        </w:rPr>
        <w:t xml:space="preserve">capitalism could never be </w:t>
      </w:r>
      <w:r w:rsidRPr="00254419">
        <w:rPr>
          <w:rStyle w:val="Emphasis"/>
        </w:rPr>
        <w:t xml:space="preserve">a </w:t>
      </w:r>
      <w:r w:rsidRPr="00CB7D05">
        <w:rPr>
          <w:rStyle w:val="Emphasis"/>
          <w:highlight w:val="green"/>
        </w:rPr>
        <w:t>stable</w:t>
      </w:r>
      <w:r w:rsidRPr="004F7FE0">
        <w:rPr>
          <w:rStyle w:val="Emphasis"/>
        </w:rPr>
        <w:t xml:space="preserve"> system because </w:t>
      </w:r>
      <w:r w:rsidRPr="00CB7D05">
        <w:rPr>
          <w:rStyle w:val="Emphasis"/>
          <w:highlight w:val="green"/>
        </w:rPr>
        <w:t>uneven development</w:t>
      </w:r>
      <w:r w:rsidRPr="004F7FE0">
        <w:rPr>
          <w:rStyle w:val="Emphasis"/>
        </w:rPr>
        <w:t xml:space="preserve"> causes changes in the correlation of forces of the more advanced nations, tending to </w:t>
      </w:r>
      <w:r w:rsidRPr="00CB7D05">
        <w:rPr>
          <w:rStyle w:val="Emphasis"/>
          <w:highlight w:val="green"/>
        </w:rPr>
        <w:t>erode</w:t>
      </w:r>
      <w:r w:rsidRPr="004F7FE0">
        <w:rPr>
          <w:rStyle w:val="Emphasis"/>
        </w:rPr>
        <w:t xml:space="preserve"> the </w:t>
      </w:r>
      <w:proofErr w:type="spellStart"/>
      <w:r w:rsidRPr="004F7FE0">
        <w:rPr>
          <w:rStyle w:val="Emphasis"/>
        </w:rPr>
        <w:t>centre’s</w:t>
      </w:r>
      <w:proofErr w:type="spellEnd"/>
      <w:r w:rsidRPr="004F7FE0">
        <w:rPr>
          <w:rStyle w:val="Emphasis"/>
        </w:rPr>
        <w:t xml:space="preserve"> </w:t>
      </w:r>
      <w:r w:rsidRPr="00CB7D05">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w:t>
      </w:r>
      <w:r w:rsidRPr="004F7FE0">
        <w:rPr>
          <w:rStyle w:val="StyleUnderline"/>
        </w:rPr>
        <w:lastRenderedPageBreak/>
        <w:t xml:space="preserve">chain. </w:t>
      </w:r>
      <w:r w:rsidRPr="00CB7D05">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w:t>
      </w:r>
      <w:proofErr w:type="spellStart"/>
      <w:r w:rsidRPr="001B1E2C">
        <w:rPr>
          <w:sz w:val="16"/>
        </w:rPr>
        <w:t>Poulantzas</w:t>
      </w:r>
      <w:proofErr w:type="spellEnd"/>
      <w:r w:rsidRPr="001B1E2C">
        <w:rPr>
          <w:sz w:val="16"/>
        </w:rPr>
        <w:t xml:space="preserve">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w:t>
      </w:r>
      <w:proofErr w:type="spellStart"/>
      <w:r w:rsidRPr="004F7FE0">
        <w:rPr>
          <w:rStyle w:val="StyleUnderline"/>
        </w:rPr>
        <w:t>globalisation</w:t>
      </w:r>
      <w:proofErr w:type="spellEnd"/>
      <w:r w:rsidRPr="004F7FE0">
        <w:rPr>
          <w:rStyle w:val="StyleUnderline"/>
        </w:rPr>
        <w:t>’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proofErr w:type="gramStart"/>
      <w:r w:rsidRPr="004F7FE0">
        <w:rPr>
          <w:rStyle w:val="StyleUnderline"/>
        </w:rPr>
        <w:t>Later on</w:t>
      </w:r>
      <w:proofErr w:type="gramEnd"/>
      <w:r w:rsidRPr="004F7FE0">
        <w:rPr>
          <w:rStyle w:val="StyleUnderline"/>
        </w:rPr>
        <w:t>,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 xml:space="preserve">but this was soon followed by the US </w:t>
      </w:r>
      <w:proofErr w:type="spellStart"/>
      <w:r w:rsidRPr="004F7FE0">
        <w:rPr>
          <w:rStyle w:val="Emphasis"/>
        </w:rPr>
        <w:t>subprimecrisis</w:t>
      </w:r>
      <w:proofErr w:type="spellEnd"/>
      <w:r w:rsidRPr="004F7FE0">
        <w:rPr>
          <w:rStyle w:val="Emphasis"/>
        </w:rPr>
        <w:t xml:space="preserve"> in 2007, triggering the greatest global economic crisis since the Great Depression of the 1930s</w:t>
      </w:r>
      <w:r w:rsidRPr="001B1E2C">
        <w:rPr>
          <w:sz w:val="16"/>
        </w:rPr>
        <w:t xml:space="preserve">. The crisis began in the USA, the </w:t>
      </w:r>
      <w:proofErr w:type="spellStart"/>
      <w:r w:rsidRPr="001B1E2C">
        <w:rPr>
          <w:sz w:val="16"/>
        </w:rPr>
        <w:t>centre</w:t>
      </w:r>
      <w:proofErr w:type="spellEnd"/>
      <w:r w:rsidRPr="001B1E2C">
        <w:rPr>
          <w:sz w:val="16"/>
        </w:rPr>
        <w:t xml:space="preserve"> of capitalism, and affected a major part of Europe as well as other world regions. </w:t>
      </w:r>
      <w:r w:rsidRPr="004F7FE0">
        <w:rPr>
          <w:rStyle w:val="Emphasis"/>
        </w:rPr>
        <w:t xml:space="preserve">This </w:t>
      </w:r>
      <w:r w:rsidRPr="00CB7D05">
        <w:rPr>
          <w:rStyle w:val="Emphasis"/>
          <w:highlight w:val="green"/>
        </w:rPr>
        <w:t>exposed</w:t>
      </w:r>
      <w:r w:rsidRPr="004F7FE0">
        <w:rPr>
          <w:rStyle w:val="Emphasis"/>
        </w:rPr>
        <w:t xml:space="preserve"> the </w:t>
      </w:r>
      <w:r w:rsidRPr="00CB7D05">
        <w:rPr>
          <w:rStyle w:val="Emphasis"/>
          <w:highlight w:val="green"/>
        </w:rPr>
        <w:t>fragility of</w:t>
      </w:r>
      <w:r w:rsidRPr="004F7FE0">
        <w:rPr>
          <w:rStyle w:val="Emphasis"/>
        </w:rPr>
        <w:t xml:space="preserve"> the global financial </w:t>
      </w:r>
      <w:proofErr w:type="gramStart"/>
      <w:r w:rsidRPr="00CB7D05">
        <w:rPr>
          <w:rStyle w:val="Emphasis"/>
          <w:highlight w:val="green"/>
        </w:rPr>
        <w:t>architecture</w:t>
      </w:r>
      <w:r w:rsidRPr="004F7FE0">
        <w:rPr>
          <w:rStyle w:val="Emphasis"/>
        </w:rPr>
        <w:t>, and</w:t>
      </w:r>
      <w:proofErr w:type="gramEnd"/>
      <w:r w:rsidRPr="004F7FE0">
        <w:rPr>
          <w:rStyle w:val="Emphasis"/>
        </w:rPr>
        <w:t xml:space="preserve">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CB7D05">
        <w:rPr>
          <w:rStyle w:val="StyleUnderline"/>
          <w:highlight w:val="green"/>
        </w:rPr>
        <w:t>low</w:t>
      </w:r>
      <w:r w:rsidRPr="004F7FE0">
        <w:rPr>
          <w:rStyle w:val="StyleUnderline"/>
        </w:rPr>
        <w:t xml:space="preserve"> levels of economic </w:t>
      </w:r>
      <w:r w:rsidRPr="00CB7D05">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CB7D05">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CB7D05">
        <w:rPr>
          <w:rStyle w:val="Emphasis"/>
          <w:highlight w:val="green"/>
        </w:rPr>
        <w:t>did not make the US</w:t>
      </w:r>
      <w:r w:rsidRPr="004F7FE0">
        <w:rPr>
          <w:rStyle w:val="Emphasis"/>
        </w:rPr>
        <w:t xml:space="preserve"> state </w:t>
      </w:r>
      <w:r w:rsidRPr="00CB7D05">
        <w:rPr>
          <w:rStyle w:val="Emphasis"/>
          <w:highlight w:val="green"/>
        </w:rPr>
        <w:t>more friendly</w:t>
      </w:r>
      <w:r w:rsidRPr="001B1E2C">
        <w:rPr>
          <w:sz w:val="16"/>
        </w:rPr>
        <w:t xml:space="preserve">, as Fiori (2008), Gowan (2004), and </w:t>
      </w:r>
      <w:proofErr w:type="spellStart"/>
      <w:r w:rsidRPr="001B1E2C">
        <w:rPr>
          <w:sz w:val="16"/>
        </w:rPr>
        <w:t>Sakellaropoulos</w:t>
      </w:r>
      <w:proofErr w:type="spellEnd"/>
      <w:r w:rsidRPr="001B1E2C">
        <w:rPr>
          <w:sz w:val="16"/>
        </w:rPr>
        <w:t xml:space="preserve">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w:t>
      </w:r>
      <w:proofErr w:type="spellStart"/>
      <w:r w:rsidRPr="001B1E2C">
        <w:rPr>
          <w:sz w:val="16"/>
        </w:rPr>
        <w:t>Sakellaropoulos</w:t>
      </w:r>
      <w:proofErr w:type="spellEnd"/>
      <w:r w:rsidRPr="001B1E2C">
        <w:rPr>
          <w:sz w:val="16"/>
        </w:rPr>
        <w:t xml:space="preserve">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w:t>
      </w:r>
      <w:proofErr w:type="spellStart"/>
      <w:r w:rsidRPr="001B1E2C">
        <w:rPr>
          <w:sz w:val="16"/>
        </w:rPr>
        <w:t>multipolarisation</w:t>
      </w:r>
      <w:proofErr w:type="spellEnd"/>
      <w:r w:rsidRPr="001B1E2C">
        <w:rPr>
          <w:sz w:val="16"/>
        </w:rPr>
        <w:t xml:space="preserve">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CB7D05">
        <w:rPr>
          <w:rStyle w:val="Emphasis"/>
          <w:highlight w:val="green"/>
        </w:rPr>
        <w:t>explain the growing reaction against</w:t>
      </w:r>
      <w:r w:rsidRPr="004F7FE0">
        <w:rPr>
          <w:rStyle w:val="Emphasis"/>
        </w:rPr>
        <w:t xml:space="preserve"> </w:t>
      </w:r>
      <w:r w:rsidRPr="00CB7D05">
        <w:rPr>
          <w:rStyle w:val="Emphasis"/>
          <w:highlight w:val="green"/>
        </w:rPr>
        <w:t>US</w:t>
      </w:r>
      <w:r w:rsidRPr="004F7FE0">
        <w:rPr>
          <w:rStyle w:val="Emphasis"/>
        </w:rPr>
        <w:t xml:space="preserve"> foreign policy, which after ‘</w:t>
      </w:r>
      <w:r w:rsidRPr="00CB7D05">
        <w:rPr>
          <w:rStyle w:val="Emphasis"/>
          <w:highlight w:val="green"/>
        </w:rPr>
        <w:t>09/11’</w:t>
      </w:r>
      <w:r w:rsidRPr="004F7FE0">
        <w:rPr>
          <w:rStyle w:val="Emphasis"/>
        </w:rPr>
        <w:t xml:space="preserve"> began to use a </w:t>
      </w:r>
      <w:r w:rsidRPr="00CB7D05">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w:t>
      </w:r>
      <w:proofErr w:type="gramStart"/>
      <w:r w:rsidRPr="001B1E2C">
        <w:rPr>
          <w:sz w:val="16"/>
        </w:rPr>
        <w:t>Britain</w:t>
      </w:r>
      <w:proofErr w:type="gramEnd"/>
      <w:r w:rsidRPr="001B1E2C">
        <w:rPr>
          <w:sz w:val="16"/>
        </w:rPr>
        <w:t xml:space="preserve">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CB7D05">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CB7D05">
        <w:rPr>
          <w:rStyle w:val="Emphasis"/>
          <w:highlight w:val="green"/>
        </w:rPr>
        <w:t>countries</w:t>
      </w:r>
      <w:r w:rsidRPr="004F7FE0">
        <w:rPr>
          <w:rStyle w:val="Emphasis"/>
        </w:rPr>
        <w:t xml:space="preserve"> – continue to </w:t>
      </w:r>
      <w:r w:rsidRPr="00CB7D05">
        <w:rPr>
          <w:rStyle w:val="Emphasis"/>
          <w:highlight w:val="green"/>
        </w:rPr>
        <w:t>spend</w:t>
      </w:r>
      <w:r w:rsidRPr="004F7FE0">
        <w:rPr>
          <w:rStyle w:val="Emphasis"/>
        </w:rPr>
        <w:t xml:space="preserve"> </w:t>
      </w:r>
      <w:r w:rsidRPr="004F7FE0">
        <w:rPr>
          <w:rStyle w:val="Emphasis"/>
        </w:rPr>
        <w:lastRenderedPageBreak/>
        <w:t xml:space="preserve">a lot of </w:t>
      </w:r>
      <w:r w:rsidRPr="00CB7D05">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This was the first increase since 2011. But before that, expenditure grew steadily for 13 years between 1998 and 2011 (</w:t>
      </w:r>
      <w:proofErr w:type="spellStart"/>
      <w:r w:rsidRPr="001B1E2C">
        <w:rPr>
          <w:sz w:val="16"/>
        </w:rPr>
        <w:t>Perlo</w:t>
      </w:r>
      <w:proofErr w:type="spellEnd"/>
      <w:r w:rsidRPr="001B1E2C">
        <w:rPr>
          <w:sz w:val="16"/>
        </w:rPr>
        <w:t xml:space="preserve">-Freeman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w:t>
      </w:r>
      <w:proofErr w:type="spellStart"/>
      <w:r w:rsidRPr="001B1E2C">
        <w:rPr>
          <w:sz w:val="16"/>
        </w:rPr>
        <w:t>Slijper</w:t>
      </w:r>
      <w:proofErr w:type="spellEnd"/>
      <w:r w:rsidRPr="001B1E2C">
        <w:rPr>
          <w:sz w:val="16"/>
        </w:rPr>
        <w:t xml:space="preserve"> (2013), the military spending of countries such as Spain, </w:t>
      </w:r>
      <w:proofErr w:type="gramStart"/>
      <w:r w:rsidRPr="001B1E2C">
        <w:rPr>
          <w:sz w:val="16"/>
        </w:rPr>
        <w:t>Greece</w:t>
      </w:r>
      <w:proofErr w:type="gramEnd"/>
      <w:r w:rsidRPr="001B1E2C">
        <w:rPr>
          <w:sz w:val="16"/>
        </w:rPr>
        <w:t xml:space="preserve"> and Italy, which were at the </w:t>
      </w:r>
      <w:proofErr w:type="spellStart"/>
      <w:r w:rsidRPr="001B1E2C">
        <w:rPr>
          <w:sz w:val="16"/>
        </w:rPr>
        <w:t>epicentre</w:t>
      </w:r>
      <w:proofErr w:type="spellEnd"/>
      <w:r w:rsidRPr="001B1E2C">
        <w:rPr>
          <w:sz w:val="16"/>
        </w:rPr>
        <w:t xml:space="preserve"> of the crisis in the euro area and have struggled to implement economic austerity </w:t>
      </w:r>
      <w:proofErr w:type="spellStart"/>
      <w:r w:rsidRPr="001B1E2C">
        <w:rPr>
          <w:sz w:val="16"/>
        </w:rPr>
        <w:t>programmes</w:t>
      </w:r>
      <w:proofErr w:type="spellEnd"/>
      <w:r w:rsidRPr="001B1E2C">
        <w:rPr>
          <w:sz w:val="16"/>
        </w:rPr>
        <w:t xml:space="preserve"> at great social cost, remains impressively high. </w:t>
      </w:r>
      <w:r w:rsidRPr="001B1E2C">
        <w:rPr>
          <w:rStyle w:val="StyleUnderline"/>
        </w:rPr>
        <w:t xml:space="preserve">This clearly contradicts the </w:t>
      </w:r>
      <w:proofErr w:type="spellStart"/>
      <w:r w:rsidRPr="001B1E2C">
        <w:rPr>
          <w:rStyle w:val="StyleUnderline"/>
        </w:rPr>
        <w:t>Kautskyan</w:t>
      </w:r>
      <w:proofErr w:type="spellEnd"/>
      <w:r w:rsidRPr="001B1E2C">
        <w:rPr>
          <w:rStyle w:val="StyleUnderline"/>
        </w:rPr>
        <w:t xml:space="preserve"> perspective, which predicted a reduction in military spending as a primary result of ultra-imperialism.</w:t>
      </w:r>
    </w:p>
    <w:p w14:paraId="501C0762" w14:textId="77777777" w:rsidR="000D7B93" w:rsidRDefault="000D7B93" w:rsidP="000D7B93"/>
    <w:p w14:paraId="5E5421ED" w14:textId="77777777" w:rsidR="000D7B93" w:rsidRPr="00343F49" w:rsidRDefault="000D7B93" w:rsidP="000D7B93">
      <w:pPr>
        <w:pStyle w:val="Heading4"/>
      </w:pPr>
      <w:r>
        <w:t>11. Private entities have replaced science with expansion- Mars can be the site of societal transformation</w:t>
      </w:r>
    </w:p>
    <w:p w14:paraId="5CA66D71" w14:textId="77777777" w:rsidR="000D7B93" w:rsidRPr="00F0697D" w:rsidRDefault="000D7B93" w:rsidP="000D7B93">
      <w:pPr>
        <w:rPr>
          <w:rStyle w:val="Style13ptBold"/>
        </w:rPr>
      </w:pPr>
      <w:proofErr w:type="spellStart"/>
      <w:r w:rsidRPr="00F0697D">
        <w:rPr>
          <w:rStyle w:val="Style13ptBold"/>
        </w:rPr>
        <w:t>Calanchi</w:t>
      </w:r>
      <w:proofErr w:type="spellEnd"/>
      <w:r w:rsidRPr="00F0697D">
        <w:rPr>
          <w:rStyle w:val="Style13ptBold"/>
        </w:rPr>
        <w:t xml:space="preserve"> 2</w:t>
      </w:r>
      <w:r>
        <w:rPr>
          <w:rStyle w:val="Style13ptBold"/>
        </w:rPr>
        <w:t>1</w:t>
      </w:r>
    </w:p>
    <w:p w14:paraId="77C17AEA" w14:textId="77777777" w:rsidR="000D7B93" w:rsidRDefault="000D7B93" w:rsidP="000D7B93">
      <w:pPr>
        <w:rPr>
          <w:sz w:val="16"/>
        </w:rPr>
      </w:pPr>
      <w:r>
        <w:rPr>
          <w:sz w:val="16"/>
        </w:rPr>
        <w:t xml:space="preserve">Alexandra </w:t>
      </w:r>
      <w:proofErr w:type="spellStart"/>
      <w:r>
        <w:rPr>
          <w:sz w:val="16"/>
        </w:rPr>
        <w:t>Calanchi</w:t>
      </w:r>
      <w:proofErr w:type="spellEnd"/>
      <w:r>
        <w:rPr>
          <w:sz w:val="16"/>
        </w:rPr>
        <w:t xml:space="preserve"> (PhD Professor in International Studies @ some </w:t>
      </w:r>
      <w:proofErr w:type="spellStart"/>
      <w:r>
        <w:rPr>
          <w:sz w:val="16"/>
        </w:rPr>
        <w:t>italian</w:t>
      </w:r>
      <w:proofErr w:type="spellEnd"/>
      <w:r>
        <w:rPr>
          <w:sz w:val="16"/>
        </w:rPr>
        <w:t xml:space="preserve"> university), published 26 oct 2021, </w:t>
      </w:r>
      <w:proofErr w:type="gramStart"/>
      <w:r w:rsidRPr="00F0697D">
        <w:rPr>
          <w:sz w:val="16"/>
        </w:rPr>
        <w:t>https://www.tandfonline.com/doi/full/10.1080/14688417.2021.1982401?scroll=top&amp;needAccess=true</w:t>
      </w:r>
      <w:r>
        <w:rPr>
          <w:sz w:val="16"/>
        </w:rPr>
        <w:t xml:space="preserve">  /</w:t>
      </w:r>
      <w:proofErr w:type="gramEnd"/>
      <w:r>
        <w:rPr>
          <w:sz w:val="16"/>
        </w:rPr>
        <w:t>/ HW AW</w:t>
      </w:r>
    </w:p>
    <w:p w14:paraId="54954E4E" w14:textId="77777777" w:rsidR="000D7B93" w:rsidRDefault="000D7B93" w:rsidP="000D7B93">
      <w:pPr>
        <w:rPr>
          <w:sz w:val="16"/>
        </w:rPr>
      </w:pPr>
      <w:r w:rsidRPr="00140F09">
        <w:rPr>
          <w:u w:val="single"/>
        </w:rPr>
        <w:t xml:space="preserve">For more than a century </w:t>
      </w:r>
      <w:r w:rsidRPr="00CB7D05">
        <w:rPr>
          <w:highlight w:val="green"/>
          <w:u w:val="single"/>
        </w:rPr>
        <w:t xml:space="preserve">Mars has been at the </w:t>
      </w:r>
      <w:proofErr w:type="spellStart"/>
      <w:r w:rsidRPr="00CB7D05">
        <w:rPr>
          <w:highlight w:val="green"/>
          <w:u w:val="single"/>
        </w:rPr>
        <w:t>centre</w:t>
      </w:r>
      <w:proofErr w:type="spellEnd"/>
      <w:r w:rsidRPr="00CB7D05">
        <w:rPr>
          <w:highlight w:val="green"/>
          <w:u w:val="single"/>
        </w:rPr>
        <w:t xml:space="preserve"> of scientific</w:t>
      </w:r>
      <w:r w:rsidRPr="00140F09">
        <w:rPr>
          <w:u w:val="single"/>
        </w:rPr>
        <w:t xml:space="preserve"> and </w:t>
      </w:r>
      <w:proofErr w:type="spellStart"/>
      <w:r w:rsidRPr="00140F09">
        <w:rPr>
          <w:u w:val="single"/>
        </w:rPr>
        <w:t>philoso</w:t>
      </w:r>
      <w:proofErr w:type="spellEnd"/>
      <w:r w:rsidRPr="00140F09">
        <w:rPr>
          <w:u w:val="single"/>
        </w:rPr>
        <w:t xml:space="preserve">- </w:t>
      </w:r>
      <w:proofErr w:type="spellStart"/>
      <w:r w:rsidRPr="00140F09">
        <w:rPr>
          <w:u w:val="single"/>
        </w:rPr>
        <w:t>phical</w:t>
      </w:r>
      <w:proofErr w:type="spellEnd"/>
      <w:r w:rsidRPr="00140F09">
        <w:rPr>
          <w:u w:val="single"/>
        </w:rPr>
        <w:t xml:space="preserve"> </w:t>
      </w:r>
      <w:r w:rsidRPr="00CB7D05">
        <w:rPr>
          <w:highlight w:val="green"/>
          <w:u w:val="single"/>
        </w:rPr>
        <w:t>debate</w:t>
      </w:r>
      <w:r w:rsidRPr="00140F09">
        <w:rPr>
          <w:u w:val="single"/>
        </w:rPr>
        <w:t xml:space="preserve"> about </w:t>
      </w:r>
      <w:proofErr w:type="gramStart"/>
      <w:r w:rsidRPr="00140F09">
        <w:rPr>
          <w:u w:val="single"/>
        </w:rPr>
        <w:t>human kind’s</w:t>
      </w:r>
      <w:proofErr w:type="gramEnd"/>
      <w:r w:rsidRPr="00140F09">
        <w:rPr>
          <w:u w:val="single"/>
        </w:rPr>
        <w:t xml:space="preserve"> place in the cosmos,</w:t>
      </w:r>
      <w:r w:rsidRPr="00140F09">
        <w:rPr>
          <w:sz w:val="16"/>
        </w:rPr>
        <w:t xml:space="preserve"> also soliciting scientific articles, novels and movies (Markley 2005). Robert Markley was interested in high- lighting the </w:t>
      </w:r>
      <w:r w:rsidRPr="00CB7D05">
        <w:rPr>
          <w:highlight w:val="green"/>
          <w:u w:val="single"/>
        </w:rPr>
        <w:t xml:space="preserve">importance </w:t>
      </w:r>
      <w:r w:rsidRPr="00F56508">
        <w:rPr>
          <w:u w:val="single"/>
        </w:rPr>
        <w:t>of the red planet as</w:t>
      </w:r>
      <w:r w:rsidRPr="00140F09">
        <w:rPr>
          <w:u w:val="single"/>
        </w:rPr>
        <w:t xml:space="preserve"> a foil </w:t>
      </w:r>
      <w:r w:rsidRPr="00CB7D05">
        <w:rPr>
          <w:highlight w:val="green"/>
          <w:u w:val="single"/>
        </w:rPr>
        <w:t>to better understand Earth</w:t>
      </w:r>
      <w:r w:rsidRPr="00140F09">
        <w:rPr>
          <w:sz w:val="16"/>
        </w:rPr>
        <w:t xml:space="preserve"> and as a screen on which human beings projected their hopes and fears. Persuaded of the importance of interdisciplinary planetary research, and aware of the political </w:t>
      </w:r>
      <w:proofErr w:type="spellStart"/>
      <w:r w:rsidRPr="00140F09">
        <w:rPr>
          <w:sz w:val="16"/>
        </w:rPr>
        <w:t>implica</w:t>
      </w:r>
      <w:proofErr w:type="spellEnd"/>
      <w:r w:rsidRPr="00140F09">
        <w:rPr>
          <w:sz w:val="16"/>
        </w:rPr>
        <w:t xml:space="preserve">- </w:t>
      </w:r>
      <w:proofErr w:type="spellStart"/>
      <w:r w:rsidRPr="00140F09">
        <w:rPr>
          <w:sz w:val="16"/>
        </w:rPr>
        <w:t>tions</w:t>
      </w:r>
      <w:proofErr w:type="spellEnd"/>
      <w:r w:rsidRPr="00140F09">
        <w:rPr>
          <w:sz w:val="16"/>
        </w:rPr>
        <w:t xml:space="preserve"> of SF, he encouraged ‘frequent crossings of the boundaries between science and science fiction’ (Markley 2005, 5). He also </w:t>
      </w:r>
      <w:r w:rsidRPr="00140F09">
        <w:rPr>
          <w:u w:val="single"/>
        </w:rPr>
        <w:t>recommended that Mars could and should enter the orbit of environmentalism.</w:t>
      </w:r>
      <w:r w:rsidRPr="00140F09">
        <w:rPr>
          <w:sz w:val="16"/>
        </w:rPr>
        <w:t xml:space="preserve"> As the struggle between space advocates and environmentalists demonstrates, however, </w:t>
      </w:r>
      <w:r w:rsidRPr="00140F09">
        <w:rPr>
          <w:u w:val="single"/>
        </w:rPr>
        <w:t>the risk of repeating the errors of the past does exist</w:t>
      </w:r>
      <w:r w:rsidRPr="00140F09">
        <w:rPr>
          <w:sz w:val="16"/>
        </w:rPr>
        <w:t xml:space="preserve">. Such risk also affects both the dynamics of communication and the written and visual representation/s. The above mentioned fertile cross-over between science and science fiction also inspired Robert Crossley, who wrote a comprehensive literary history of the red planet assuming that ‘Mars is part of our cultural history, a repository of human desire, a reflection of our aspirations, confusions, and anxieties’ (2011, 7). However, his book, more than environmentalism, focuses on the opportunities given by a new </w:t>
      </w:r>
      <w:proofErr w:type="spellStart"/>
      <w:r w:rsidRPr="00140F09">
        <w:rPr>
          <w:sz w:val="16"/>
        </w:rPr>
        <w:t>colonisation</w:t>
      </w:r>
      <w:proofErr w:type="spellEnd"/>
      <w:r w:rsidRPr="00140F09">
        <w:rPr>
          <w:sz w:val="16"/>
        </w:rPr>
        <w:t xml:space="preserve"> on unprecedented grounds: </w:t>
      </w:r>
      <w:r w:rsidRPr="00CB7D05">
        <w:rPr>
          <w:highlight w:val="green"/>
          <w:u w:val="single"/>
        </w:rPr>
        <w:t>Mars is</w:t>
      </w:r>
      <w:r w:rsidRPr="00140F09">
        <w:rPr>
          <w:u w:val="single"/>
        </w:rPr>
        <w:t xml:space="preserve"> not only a locale, a symbol, a mythos, it is also a </w:t>
      </w:r>
      <w:r w:rsidRPr="00CB7D05">
        <w:rPr>
          <w:highlight w:val="green"/>
          <w:u w:val="single"/>
        </w:rPr>
        <w:t>tabula rasa</w:t>
      </w:r>
      <w:r w:rsidRPr="00140F09">
        <w:rPr>
          <w:sz w:val="16"/>
        </w:rPr>
        <w:t xml:space="preserve">. It is a place with a past but without a history. [. . .] Mars is an empty page on which </w:t>
      </w:r>
      <w:r w:rsidRPr="00140F09">
        <w:rPr>
          <w:b/>
          <w:bCs/>
          <w:u w:val="single"/>
        </w:rPr>
        <w:t xml:space="preserve">writers can </w:t>
      </w:r>
      <w:r w:rsidRPr="00CB7D05">
        <w:rPr>
          <w:b/>
          <w:bCs/>
          <w:highlight w:val="green"/>
          <w:u w:val="single"/>
        </w:rPr>
        <w:t>sketch a critique</w:t>
      </w:r>
      <w:r w:rsidRPr="00140F09">
        <w:rPr>
          <w:b/>
          <w:bCs/>
          <w:u w:val="single"/>
        </w:rPr>
        <w:t xml:space="preserve"> of things as they have been and are in our own world, a vacant stage on which </w:t>
      </w:r>
      <w:r w:rsidRPr="00CB7D05">
        <w:rPr>
          <w:b/>
          <w:bCs/>
          <w:highlight w:val="green"/>
          <w:u w:val="single"/>
        </w:rPr>
        <w:t>alternative modes of human organization and conduct can be enacted</w:t>
      </w:r>
      <w:r w:rsidRPr="00140F09">
        <w:rPr>
          <w:sz w:val="16"/>
        </w:rPr>
        <w:t xml:space="preserve">. [. . .] If humanity establishes a permanent presence on Mars in the coming decades and centuries, the early literature about the planet will constitute that new civilization’s mythology. [. . .] A great many fictions about Mars imagine the moment when the first human beings set foot on the planet. (Crossley 2011, 16-17) </w:t>
      </w:r>
      <w:r w:rsidRPr="00CB7D05">
        <w:rPr>
          <w:rStyle w:val="StyleUnderline"/>
          <w:highlight w:val="green"/>
        </w:rPr>
        <w:t>Today</w:t>
      </w:r>
      <w:r w:rsidRPr="00140F09">
        <w:rPr>
          <w:sz w:val="16"/>
        </w:rPr>
        <w:t xml:space="preserve">, the </w:t>
      </w:r>
      <w:r w:rsidRPr="00CB7D05">
        <w:rPr>
          <w:highlight w:val="green"/>
          <w:u w:val="single"/>
        </w:rPr>
        <w:t>purposes of</w:t>
      </w:r>
      <w:r w:rsidRPr="00F0697D">
        <w:rPr>
          <w:u w:val="single"/>
        </w:rPr>
        <w:t xml:space="preserve"> </w:t>
      </w:r>
      <w:r w:rsidRPr="00CB7D05">
        <w:rPr>
          <w:highlight w:val="green"/>
          <w:u w:val="single"/>
        </w:rPr>
        <w:t>hypothetical</w:t>
      </w:r>
      <w:r w:rsidRPr="00F0697D">
        <w:rPr>
          <w:u w:val="single"/>
        </w:rPr>
        <w:t xml:space="preserve"> human </w:t>
      </w:r>
      <w:r w:rsidRPr="00CB7D05">
        <w:rPr>
          <w:highlight w:val="green"/>
          <w:u w:val="single"/>
        </w:rPr>
        <w:t>missions are</w:t>
      </w:r>
      <w:r w:rsidRPr="00F0697D">
        <w:rPr>
          <w:u w:val="single"/>
        </w:rPr>
        <w:t xml:space="preserve"> human </w:t>
      </w:r>
      <w:r w:rsidRPr="00CB7D05">
        <w:rPr>
          <w:highlight w:val="green"/>
          <w:u w:val="single"/>
        </w:rPr>
        <w:t>expansion and economic exploitation</w:t>
      </w:r>
      <w:r w:rsidRPr="00140F09">
        <w:rPr>
          <w:sz w:val="16"/>
        </w:rPr>
        <w:t xml:space="preserve">. </w:t>
      </w:r>
      <w:r w:rsidRPr="00CB7D05">
        <w:rPr>
          <w:highlight w:val="green"/>
          <w:u w:val="single"/>
        </w:rPr>
        <w:t>Our planet is being destroyed</w:t>
      </w:r>
      <w:r w:rsidRPr="00F0697D">
        <w:rPr>
          <w:u w:val="single"/>
        </w:rPr>
        <w:t xml:space="preserve"> by environmental crises, overpopulation, and natural catastrophes enhanced by human </w:t>
      </w:r>
      <w:proofErr w:type="gramStart"/>
      <w:r w:rsidRPr="00F0697D">
        <w:rPr>
          <w:u w:val="single"/>
        </w:rPr>
        <w:t>intervention,</w:t>
      </w:r>
      <w:proofErr w:type="gramEnd"/>
      <w:r w:rsidRPr="00F0697D">
        <w:rPr>
          <w:u w:val="single"/>
        </w:rPr>
        <w:t xml:space="preserve"> pandemics included</w:t>
      </w:r>
      <w:r w:rsidRPr="00140F09">
        <w:rPr>
          <w:sz w:val="16"/>
        </w:rPr>
        <w:t xml:space="preserve">. Either we succeed in making geoengineering take control (McNeill and </w:t>
      </w:r>
      <w:proofErr w:type="spellStart"/>
      <w:r w:rsidRPr="00140F09">
        <w:rPr>
          <w:sz w:val="16"/>
        </w:rPr>
        <w:t>Engelke</w:t>
      </w:r>
      <w:proofErr w:type="spellEnd"/>
      <w:r w:rsidRPr="00140F09">
        <w:rPr>
          <w:sz w:val="16"/>
        </w:rPr>
        <w:t xml:space="preserve"> 2014) or we look outside the window – so to say – and look for other places to ‘conquer’ (sic! May 2017) or simply to go to (Roach 2010). Unfortunately, </w:t>
      </w:r>
      <w:r w:rsidRPr="00CB7D05">
        <w:rPr>
          <w:b/>
          <w:bCs/>
          <w:highlight w:val="green"/>
          <w:u w:val="single"/>
        </w:rPr>
        <w:t>nobody can</w:t>
      </w:r>
      <w:r w:rsidRPr="00F0697D">
        <w:rPr>
          <w:b/>
          <w:bCs/>
          <w:u w:val="single"/>
        </w:rPr>
        <w:t xml:space="preserve"> really </w:t>
      </w:r>
      <w:r w:rsidRPr="00CB7D05">
        <w:rPr>
          <w:b/>
          <w:bCs/>
          <w:highlight w:val="green"/>
          <w:u w:val="single"/>
        </w:rPr>
        <w:t>guarantee</w:t>
      </w:r>
      <w:r w:rsidRPr="00F0697D">
        <w:rPr>
          <w:b/>
          <w:bCs/>
          <w:u w:val="single"/>
        </w:rPr>
        <w:t xml:space="preserve"> that today’s </w:t>
      </w:r>
      <w:r w:rsidRPr="00CB7D05">
        <w:rPr>
          <w:b/>
          <w:bCs/>
          <w:highlight w:val="green"/>
          <w:u w:val="single"/>
        </w:rPr>
        <w:t>investors</w:t>
      </w:r>
      <w:r w:rsidRPr="00F0697D">
        <w:rPr>
          <w:b/>
          <w:bCs/>
          <w:u w:val="single"/>
        </w:rPr>
        <w:t xml:space="preserve"> </w:t>
      </w:r>
      <w:r w:rsidRPr="00CB7D05">
        <w:rPr>
          <w:b/>
          <w:bCs/>
          <w:highlight w:val="green"/>
          <w:u w:val="single"/>
        </w:rPr>
        <w:t>and</w:t>
      </w:r>
      <w:r w:rsidRPr="00F0697D">
        <w:rPr>
          <w:b/>
          <w:bCs/>
          <w:u w:val="single"/>
        </w:rPr>
        <w:t xml:space="preserve"> tomorrow’s </w:t>
      </w:r>
      <w:r w:rsidRPr="00CB7D05">
        <w:rPr>
          <w:b/>
          <w:bCs/>
          <w:highlight w:val="green"/>
          <w:u w:val="single"/>
        </w:rPr>
        <w:t>settlers will</w:t>
      </w:r>
      <w:r w:rsidRPr="00F0697D">
        <w:rPr>
          <w:b/>
          <w:bCs/>
          <w:u w:val="single"/>
        </w:rPr>
        <w:t xml:space="preserve"> show more </w:t>
      </w:r>
      <w:r w:rsidRPr="00CB7D05">
        <w:rPr>
          <w:b/>
          <w:bCs/>
          <w:highlight w:val="green"/>
          <w:u w:val="single"/>
        </w:rPr>
        <w:t>respect</w:t>
      </w:r>
      <w:r w:rsidRPr="00F0697D">
        <w:rPr>
          <w:b/>
          <w:bCs/>
          <w:u w:val="single"/>
        </w:rPr>
        <w:t xml:space="preserve"> to </w:t>
      </w:r>
      <w:r w:rsidRPr="00CB7D05">
        <w:rPr>
          <w:b/>
          <w:bCs/>
          <w:highlight w:val="green"/>
          <w:u w:val="single"/>
        </w:rPr>
        <w:t>the environment</w:t>
      </w:r>
      <w:r w:rsidRPr="00F0697D">
        <w:rPr>
          <w:b/>
          <w:bCs/>
          <w:u w:val="single"/>
        </w:rPr>
        <w:t xml:space="preserve"> than we have granted our own home-planet so far</w:t>
      </w:r>
      <w:r w:rsidRPr="00140F09">
        <w:rPr>
          <w:sz w:val="16"/>
        </w:rPr>
        <w:t xml:space="preserve"> (</w:t>
      </w:r>
      <w:proofErr w:type="spellStart"/>
      <w:r w:rsidRPr="00140F09">
        <w:rPr>
          <w:sz w:val="16"/>
        </w:rPr>
        <w:t>Barbanti</w:t>
      </w:r>
      <w:proofErr w:type="spellEnd"/>
      <w:r w:rsidRPr="00140F09">
        <w:rPr>
          <w:sz w:val="16"/>
        </w:rPr>
        <w:t xml:space="preserve">, </w:t>
      </w:r>
      <w:proofErr w:type="spellStart"/>
      <w:r w:rsidRPr="00140F09">
        <w:rPr>
          <w:sz w:val="16"/>
        </w:rPr>
        <w:t>Calanchi</w:t>
      </w:r>
      <w:proofErr w:type="spellEnd"/>
      <w:r w:rsidRPr="00140F09">
        <w:rPr>
          <w:sz w:val="16"/>
        </w:rPr>
        <w:t xml:space="preserve"> and Farina 2017). At the same time, </w:t>
      </w:r>
      <w:r w:rsidRPr="00F0697D">
        <w:rPr>
          <w:b/>
          <w:bCs/>
          <w:u w:val="single"/>
        </w:rPr>
        <w:t xml:space="preserve">the </w:t>
      </w:r>
      <w:r w:rsidRPr="00CB7D05">
        <w:rPr>
          <w:b/>
          <w:bCs/>
          <w:highlight w:val="green"/>
          <w:u w:val="single"/>
        </w:rPr>
        <w:t>language</w:t>
      </w:r>
      <w:r w:rsidRPr="00F0697D">
        <w:rPr>
          <w:b/>
          <w:bCs/>
          <w:u w:val="single"/>
        </w:rPr>
        <w:t xml:space="preserve"> of space exploration </w:t>
      </w:r>
      <w:r w:rsidRPr="00CB7D05">
        <w:rPr>
          <w:b/>
          <w:bCs/>
          <w:highlight w:val="green"/>
          <w:u w:val="single"/>
        </w:rPr>
        <w:t>reflects</w:t>
      </w:r>
      <w:r w:rsidRPr="00F0697D">
        <w:rPr>
          <w:b/>
          <w:bCs/>
          <w:u w:val="single"/>
        </w:rPr>
        <w:t xml:space="preserve"> an underlying </w:t>
      </w:r>
      <w:r w:rsidRPr="00CB7D05">
        <w:rPr>
          <w:b/>
          <w:bCs/>
          <w:highlight w:val="green"/>
          <w:u w:val="single"/>
        </w:rPr>
        <w:t>racism and gender discrimination</w:t>
      </w:r>
      <w:r w:rsidRPr="00140F09">
        <w:rPr>
          <w:sz w:val="16"/>
        </w:rPr>
        <w:t xml:space="preserve"> which are </w:t>
      </w:r>
      <w:proofErr w:type="gramStart"/>
      <w:r w:rsidRPr="00140F09">
        <w:rPr>
          <w:sz w:val="16"/>
        </w:rPr>
        <w:t>really hard</w:t>
      </w:r>
      <w:proofErr w:type="gramEnd"/>
      <w:r w:rsidRPr="00140F09">
        <w:rPr>
          <w:sz w:val="16"/>
        </w:rPr>
        <w:t xml:space="preserve"> to overcome (Haskins 2018). </w:t>
      </w:r>
    </w:p>
    <w:p w14:paraId="7EE9E45E" w14:textId="77777777" w:rsidR="000D7B93" w:rsidRDefault="000D7B93" w:rsidP="000D7B93">
      <w:pPr>
        <w:pStyle w:val="Heading4"/>
      </w:pPr>
      <w:r>
        <w:lastRenderedPageBreak/>
        <w:t>12. The burden of proof is on the negative to justify their arguments for space expansion</w:t>
      </w:r>
    </w:p>
    <w:p w14:paraId="6DEAE8C6" w14:textId="77777777" w:rsidR="000D7B93" w:rsidRPr="00A858B3" w:rsidRDefault="000D7B93" w:rsidP="000D7B93">
      <w:pPr>
        <w:rPr>
          <w:rStyle w:val="Style13ptBold"/>
        </w:rPr>
      </w:pPr>
      <w:r w:rsidRPr="00A858B3">
        <w:rPr>
          <w:rStyle w:val="Style13ptBold"/>
        </w:rPr>
        <w:t xml:space="preserve">Williston, PhD, 20 </w:t>
      </w:r>
    </w:p>
    <w:p w14:paraId="67F0F33B" w14:textId="77777777" w:rsidR="000D7B93" w:rsidRPr="00D44DC3" w:rsidRDefault="000D7B93" w:rsidP="000D7B93">
      <w:pPr>
        <w:rPr>
          <w:sz w:val="16"/>
        </w:rPr>
      </w:pPr>
      <w:r w:rsidRPr="00A858B3">
        <w:rPr>
          <w:sz w:val="16"/>
        </w:rPr>
        <w:t xml:space="preserve">(Byron Williston is Professor of Philosophy at Wilfrid Laurier University and a member of the Interdisciplinary Centre on Climate Change at the University of Waterloo, </w:t>
      </w:r>
      <w:hyperlink r:id="rId26" w:history="1">
        <w:r w:rsidRPr="00A858B3">
          <w:rPr>
            <w:rStyle w:val="Hyperlink"/>
            <w:sz w:val="16"/>
          </w:rPr>
          <w:t>https://bostonreview.net/articles/byron-williston-taking-space-back-space-cadets/</w:t>
        </w:r>
      </w:hyperlink>
      <w:r w:rsidRPr="00A858B3">
        <w:rPr>
          <w:sz w:val="16"/>
        </w:rPr>
        <w:t>, 5-26)</w:t>
      </w:r>
    </w:p>
    <w:p w14:paraId="21B00FA7" w14:textId="77777777" w:rsidR="000D7B93" w:rsidRPr="00DD618B" w:rsidRDefault="000D7B93" w:rsidP="000D7B93">
      <w:r w:rsidRPr="0062552F">
        <w:rPr>
          <w:rStyle w:val="StyleUnderline"/>
        </w:rPr>
        <w:t xml:space="preserve">Contemporary </w:t>
      </w:r>
      <w:r w:rsidRPr="00CB7D05">
        <w:rPr>
          <w:rStyle w:val="StyleUnderline"/>
          <w:highlight w:val="green"/>
        </w:rPr>
        <w:t>space expansionists</w:t>
      </w:r>
      <w:r w:rsidRPr="0062552F">
        <w:rPr>
          <w:rStyle w:val="StyleUnderline"/>
        </w:rPr>
        <w:t xml:space="preserve"> will bristle at</w:t>
      </w:r>
      <w:r w:rsidRPr="00D44DC3">
        <w:rPr>
          <w:sz w:val="16"/>
        </w:rPr>
        <w:t xml:space="preserve"> this, not least at </w:t>
      </w:r>
      <w:r w:rsidRPr="0062552F">
        <w:rPr>
          <w:rStyle w:val="Emphasis"/>
        </w:rPr>
        <w:t xml:space="preserve">being </w:t>
      </w:r>
      <w:r w:rsidRPr="00CB7D05">
        <w:rPr>
          <w:rStyle w:val="Emphasis"/>
          <w:highlight w:val="green"/>
        </w:rPr>
        <w:t>associated with a</w:t>
      </w:r>
      <w:r w:rsidRPr="0062552F">
        <w:rPr>
          <w:rStyle w:val="Emphasis"/>
        </w:rPr>
        <w:t xml:space="preserve"> </w:t>
      </w:r>
      <w:r w:rsidRPr="00CB7D05">
        <w:rPr>
          <w:rStyle w:val="Emphasis"/>
          <w:highlight w:val="green"/>
        </w:rPr>
        <w:t>Nazi</w:t>
      </w:r>
      <w:r w:rsidRPr="0062552F">
        <w:rPr>
          <w:rStyle w:val="Emphasis"/>
        </w:rPr>
        <w:t xml:space="preserve"> rocket engineer</w:t>
      </w:r>
      <w:r w:rsidRPr="00D44DC3">
        <w:rPr>
          <w:sz w:val="16"/>
        </w:rPr>
        <w:t xml:space="preserve">. </w:t>
      </w:r>
      <w:r w:rsidRPr="0062552F">
        <w:rPr>
          <w:rStyle w:val="Emphasis"/>
        </w:rPr>
        <w:t>But the shoe fits</w:t>
      </w:r>
      <w:r w:rsidRPr="0062552F">
        <w:rPr>
          <w:rStyle w:val="StyleUnderline"/>
        </w:rPr>
        <w:t>. Von Braun</w:t>
      </w:r>
      <w:r w:rsidRPr="00D44DC3">
        <w:rPr>
          <w:sz w:val="16"/>
        </w:rPr>
        <w:t xml:space="preserve">, recall, </w:t>
      </w:r>
      <w:r w:rsidRPr="0062552F">
        <w:rPr>
          <w:rStyle w:val="StyleUnderline"/>
        </w:rPr>
        <w:t>said infamously</w:t>
      </w:r>
      <w:r w:rsidRPr="00D44DC3">
        <w:rPr>
          <w:sz w:val="16"/>
        </w:rPr>
        <w:t xml:space="preserve"> that </w:t>
      </w:r>
      <w:r w:rsidRPr="0062552F">
        <w:rPr>
          <w:rStyle w:val="Emphasis"/>
        </w:rPr>
        <w:t>where the rockets come down was “not my department</w:t>
      </w:r>
      <w:r w:rsidRPr="00D44DC3">
        <w:rPr>
          <w:sz w:val="16"/>
        </w:rPr>
        <w:t>” (an attitude lampooned memorably by Tom Lehrer). B</w:t>
      </w:r>
      <w:r w:rsidRPr="0062552F">
        <w:rPr>
          <w:rStyle w:val="StyleUnderline"/>
        </w:rPr>
        <w:t xml:space="preserve">y highlighting the </w:t>
      </w:r>
      <w:r w:rsidRPr="00CB7D05">
        <w:rPr>
          <w:rStyle w:val="StyleUnderline"/>
          <w:highlight w:val="green"/>
        </w:rPr>
        <w:t>lack of</w:t>
      </w:r>
      <w:r w:rsidRPr="0062552F">
        <w:rPr>
          <w:rStyle w:val="StyleUnderline"/>
        </w:rPr>
        <w:t xml:space="preserve"> serious </w:t>
      </w:r>
      <w:r w:rsidRPr="00CB7D05">
        <w:rPr>
          <w:rStyle w:val="StyleUnderline"/>
          <w:highlight w:val="green"/>
        </w:rPr>
        <w:t>ethical thinking</w:t>
      </w:r>
      <w:r w:rsidRPr="0062552F">
        <w:rPr>
          <w:rStyle w:val="StyleUnderline"/>
        </w:rPr>
        <w:t xml:space="preserve"> about consequences running through this entire tradition, </w:t>
      </w:r>
      <w:proofErr w:type="spellStart"/>
      <w:r w:rsidRPr="0062552F">
        <w:rPr>
          <w:rStyle w:val="StyleUnderline"/>
        </w:rPr>
        <w:t>Deudney</w:t>
      </w:r>
      <w:proofErr w:type="spellEnd"/>
      <w:r w:rsidRPr="0062552F">
        <w:rPr>
          <w:rStyle w:val="StyleUnderline"/>
        </w:rPr>
        <w:t xml:space="preserve"> forges plausible connections among otherwise disparate figures and ideas. Many </w:t>
      </w:r>
      <w:r w:rsidRPr="00CB7D05">
        <w:rPr>
          <w:rStyle w:val="StyleUnderline"/>
          <w:highlight w:val="green"/>
        </w:rPr>
        <w:t xml:space="preserve">space expansionists have </w:t>
      </w:r>
      <w:r w:rsidRPr="00CB7D05">
        <w:rPr>
          <w:rStyle w:val="Emphasis"/>
          <w:highlight w:val="green"/>
        </w:rPr>
        <w:t>expressed</w:t>
      </w:r>
      <w:r w:rsidRPr="0062552F">
        <w:rPr>
          <w:rStyle w:val="Emphasis"/>
        </w:rPr>
        <w:t xml:space="preserve"> moving </w:t>
      </w:r>
      <w:r w:rsidRPr="00CB7D05">
        <w:rPr>
          <w:rStyle w:val="Emphasis"/>
          <w:highlight w:val="green"/>
        </w:rPr>
        <w:t>visions of scientific progress</w:t>
      </w:r>
      <w:r w:rsidRPr="0062552F">
        <w:rPr>
          <w:rStyle w:val="Emphasis"/>
        </w:rPr>
        <w:t xml:space="preserve"> in lofty and inspiring rhetoric</w:t>
      </w:r>
      <w:r w:rsidRPr="0062552F">
        <w:rPr>
          <w:rStyle w:val="StyleUnderline"/>
        </w:rPr>
        <w:t xml:space="preserve">, but the </w:t>
      </w:r>
      <w:r w:rsidRPr="00CB7D05">
        <w:rPr>
          <w:rStyle w:val="StyleUnderline"/>
          <w:highlight w:val="green"/>
        </w:rPr>
        <w:t>uglier realities</w:t>
      </w:r>
      <w:r w:rsidRPr="0062552F">
        <w:rPr>
          <w:rStyle w:val="StyleUnderline"/>
        </w:rPr>
        <w:t xml:space="preserve"> of nature and geopolitics </w:t>
      </w:r>
      <w:r w:rsidRPr="00CB7D05">
        <w:rPr>
          <w:rStyle w:val="StyleUnderline"/>
          <w:highlight w:val="green"/>
        </w:rPr>
        <w:t xml:space="preserve">have a way of </w:t>
      </w:r>
      <w:r w:rsidRPr="00CB7D05">
        <w:rPr>
          <w:rStyle w:val="Emphasis"/>
          <w:highlight w:val="green"/>
        </w:rPr>
        <w:t>hijacking good intentions</w:t>
      </w:r>
      <w:r w:rsidRPr="00CB7D05">
        <w:rPr>
          <w:rStyle w:val="StyleUnderline"/>
          <w:highlight w:val="green"/>
        </w:rPr>
        <w:t>.</w:t>
      </w:r>
      <w:r>
        <w:rPr>
          <w:rStyle w:val="StyleUnderline"/>
        </w:rPr>
        <w:t xml:space="preserve"> </w:t>
      </w:r>
      <w:r w:rsidRPr="0062552F">
        <w:rPr>
          <w:rStyle w:val="Emphasis"/>
        </w:rPr>
        <w:t xml:space="preserve">The </w:t>
      </w:r>
      <w:r w:rsidRPr="00CB7D05">
        <w:rPr>
          <w:rStyle w:val="Emphasis"/>
          <w:highlight w:val="green"/>
        </w:rPr>
        <w:t>political naiveté</w:t>
      </w:r>
      <w:r w:rsidRPr="0062552F">
        <w:rPr>
          <w:rStyle w:val="Emphasis"/>
        </w:rPr>
        <w:t xml:space="preserve"> of our fantasy-engorged billionaires </w:t>
      </w:r>
      <w:r w:rsidRPr="00CB7D05">
        <w:rPr>
          <w:rStyle w:val="Emphasis"/>
          <w:highlight w:val="green"/>
        </w:rPr>
        <w:t>might just get the rest of us killed or enslaved</w:t>
      </w:r>
      <w:r w:rsidRPr="00D44DC3">
        <w:rPr>
          <w:sz w:val="16"/>
        </w:rPr>
        <w:t xml:space="preserve">. As </w:t>
      </w:r>
      <w:proofErr w:type="spellStart"/>
      <w:r w:rsidRPr="00D44DC3">
        <w:rPr>
          <w:sz w:val="16"/>
        </w:rPr>
        <w:t>Deudney</w:t>
      </w:r>
      <w:proofErr w:type="spellEnd"/>
      <w:r w:rsidRPr="00D44DC3">
        <w:rPr>
          <w:sz w:val="16"/>
        </w:rPr>
        <w:t xml:space="preserve"> says, </w:t>
      </w:r>
      <w:r w:rsidRPr="0062552F">
        <w:rPr>
          <w:rStyle w:val="StyleUnderline"/>
        </w:rPr>
        <w:t xml:space="preserve">“though </w:t>
      </w:r>
      <w:r w:rsidRPr="00CB7D05">
        <w:rPr>
          <w:rStyle w:val="StyleUnderline"/>
          <w:highlight w:val="green"/>
        </w:rPr>
        <w:t>they aim for the stars</w:t>
      </w:r>
      <w:r w:rsidRPr="0062552F">
        <w:rPr>
          <w:rStyle w:val="StyleUnderline"/>
        </w:rPr>
        <w:t xml:space="preserve">, they </w:t>
      </w:r>
      <w:r w:rsidRPr="00CB7D05">
        <w:rPr>
          <w:rStyle w:val="StyleUnderline"/>
          <w:highlight w:val="green"/>
        </w:rPr>
        <w:t xml:space="preserve">might </w:t>
      </w:r>
      <w:r w:rsidRPr="00CB7D05">
        <w:rPr>
          <w:rStyle w:val="Emphasis"/>
          <w:highlight w:val="green"/>
        </w:rPr>
        <w:t>obliterate the Earth.</w:t>
      </w:r>
      <w:r w:rsidRPr="0062552F">
        <w:rPr>
          <w:rStyle w:val="Emphasis"/>
        </w:rPr>
        <w:t>”</w:t>
      </w:r>
      <w:r w:rsidRPr="00D44DC3">
        <w:rPr>
          <w:sz w:val="16"/>
        </w:rPr>
        <w:t xml:space="preserve"> </w:t>
      </w:r>
      <w:r w:rsidRPr="0062552F">
        <w:rPr>
          <w:rStyle w:val="StyleUnderline"/>
        </w:rPr>
        <w:t xml:space="preserve">It’s </w:t>
      </w:r>
      <w:r w:rsidRPr="00CB7D05">
        <w:rPr>
          <w:rStyle w:val="StyleUnderline"/>
          <w:highlight w:val="green"/>
        </w:rPr>
        <w:t xml:space="preserve">time to take the </w:t>
      </w:r>
      <w:r w:rsidRPr="00CB7D05">
        <w:rPr>
          <w:rStyle w:val="Emphasis"/>
          <w:highlight w:val="green"/>
        </w:rPr>
        <w:t>space toys</w:t>
      </w:r>
      <w:r w:rsidRPr="00CB7D05">
        <w:rPr>
          <w:rStyle w:val="StyleUnderline"/>
          <w:highlight w:val="green"/>
        </w:rPr>
        <w:t xml:space="preserve"> away</w:t>
      </w:r>
      <w:r w:rsidRPr="0062552F">
        <w:rPr>
          <w:rStyle w:val="StyleUnderline"/>
        </w:rPr>
        <w:t xml:space="preserve"> from them</w:t>
      </w:r>
      <w:r w:rsidRPr="00D44DC3">
        <w:rPr>
          <w:sz w:val="16"/>
        </w:rPr>
        <w:t xml:space="preserve">. At the very least </w:t>
      </w:r>
      <w:r w:rsidRPr="00D44DC3">
        <w:rPr>
          <w:rStyle w:val="StyleUnderline"/>
        </w:rPr>
        <w:t>this</w:t>
      </w:r>
      <w:r w:rsidRPr="00D44DC3">
        <w:rPr>
          <w:sz w:val="16"/>
        </w:rPr>
        <w:t xml:space="preserve"> searching study </w:t>
      </w:r>
      <w:r w:rsidRPr="00D44DC3">
        <w:rPr>
          <w:rStyle w:val="StyleUnderline"/>
        </w:rPr>
        <w:t xml:space="preserve">should compel them to drop their uncritical appeals to inevitable technological progress, propped up by a bit of bowdlerized Darwin, and instead provide some real arguments for their grand visions of galactic dispersal. </w:t>
      </w:r>
      <w:r w:rsidRPr="00D44DC3">
        <w:rPr>
          <w:sz w:val="16"/>
        </w:rPr>
        <w:t>Much more than the latest rocket design, that would mark a genuine advance in our understanding of this cosmically important issue.</w:t>
      </w:r>
    </w:p>
    <w:p w14:paraId="7A553EC0" w14:textId="77777777" w:rsidR="000D7B93" w:rsidRPr="00674FDA" w:rsidRDefault="000D7B93" w:rsidP="000D7B93"/>
    <w:p w14:paraId="335537B9" w14:textId="77777777" w:rsidR="000D7B93" w:rsidRDefault="000D7B93" w:rsidP="000D7B93">
      <w:pPr>
        <w:pStyle w:val="Heading4"/>
      </w:pPr>
      <w:r>
        <w:t>1ar theory is legit – only way to check infinite abuse</w:t>
      </w:r>
    </w:p>
    <w:p w14:paraId="6747844E" w14:textId="77777777" w:rsidR="000D7B93" w:rsidRDefault="000D7B93" w:rsidP="000D7B93">
      <w:pPr>
        <w:pStyle w:val="Heading4"/>
      </w:pPr>
      <w:r>
        <w:t xml:space="preserve">We’re reasonably topical – Appropriation of outer space refers to claims of sovereignty, not just flying around – mars </w:t>
      </w:r>
      <w:proofErr w:type="gramStart"/>
      <w:r>
        <w:t>is</w:t>
      </w:r>
      <w:proofErr w:type="gramEnd"/>
      <w:r>
        <w:t xml:space="preserve"> the only place practical claims of </w:t>
      </w:r>
      <w:proofErr w:type="spellStart"/>
      <w:r>
        <w:t>sovereignity</w:t>
      </w:r>
      <w:proofErr w:type="spellEnd"/>
      <w:r>
        <w:t xml:space="preserve"> by private entities are happening. We don’t change any limits or </w:t>
      </w:r>
      <w:proofErr w:type="gramStart"/>
      <w:r>
        <w:t>predictability,</w:t>
      </w:r>
      <w:proofErr w:type="gramEnd"/>
      <w:r>
        <w:t xml:space="preserve"> we just specify which is good -</w:t>
      </w:r>
    </w:p>
    <w:p w14:paraId="3DAB84D8" w14:textId="77777777" w:rsidR="000D7B93" w:rsidRDefault="000D7B93" w:rsidP="000D7B93">
      <w:pPr>
        <w:pStyle w:val="Heading4"/>
        <w:numPr>
          <w:ilvl w:val="0"/>
          <w:numId w:val="16"/>
        </w:numPr>
        <w:tabs>
          <w:tab w:val="num" w:pos="360"/>
        </w:tabs>
        <w:ind w:left="360"/>
      </w:pPr>
      <w:r>
        <w:t>Spec means clash – musk has a huge base of both fans and haters</w:t>
      </w:r>
    </w:p>
    <w:p w14:paraId="78142A82" w14:textId="77777777" w:rsidR="000D7B93" w:rsidRDefault="000D7B93" w:rsidP="000D7B93">
      <w:pPr>
        <w:pStyle w:val="Heading4"/>
        <w:numPr>
          <w:ilvl w:val="0"/>
          <w:numId w:val="16"/>
        </w:numPr>
        <w:tabs>
          <w:tab w:val="num" w:pos="360"/>
        </w:tabs>
        <w:ind w:left="360"/>
      </w:pPr>
      <w:r>
        <w:t xml:space="preserve">Means we can’t squirrel out of DA links – a phrase can still be unjust even if you win a DA, but in this </w:t>
      </w:r>
      <w:proofErr w:type="gramStart"/>
      <w:r>
        <w:t>debate</w:t>
      </w:r>
      <w:proofErr w:type="gramEnd"/>
      <w:r>
        <w:t xml:space="preserve"> you get to prove the plan wrong</w:t>
      </w:r>
    </w:p>
    <w:p w14:paraId="38AFA77A" w14:textId="7A4A2CB6" w:rsidR="000D7B93" w:rsidRDefault="000D7B93" w:rsidP="000D7B93">
      <w:pPr>
        <w:pStyle w:val="Heading4"/>
        <w:numPr>
          <w:ilvl w:val="0"/>
          <w:numId w:val="16"/>
        </w:numPr>
        <w:tabs>
          <w:tab w:val="num" w:pos="360"/>
        </w:tabs>
        <w:ind w:left="360"/>
      </w:pPr>
      <w:r>
        <w:t xml:space="preserve">Prevents PICs which are bad because they shift to the fringes of the literature </w:t>
      </w:r>
    </w:p>
    <w:p w14:paraId="7C339E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66951"/>
    <w:multiLevelType w:val="hybridMultilevel"/>
    <w:tmpl w:val="5142D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276C17"/>
    <w:multiLevelType w:val="hybridMultilevel"/>
    <w:tmpl w:val="2CB202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B15CED"/>
    <w:multiLevelType w:val="hybridMultilevel"/>
    <w:tmpl w:val="7FC67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09218C"/>
    <w:multiLevelType w:val="hybridMultilevel"/>
    <w:tmpl w:val="51323EF6"/>
    <w:lvl w:ilvl="0" w:tplc="C7F6C2DE">
      <w:start w:val="1"/>
      <w:numFmt w:val="decimal"/>
      <w:lvlText w:val="%1."/>
      <w:lvlJc w:val="left"/>
      <w:pPr>
        <w:ind w:left="720" w:hanging="360"/>
      </w:pPr>
      <w:rPr>
        <w:rFonts w:asciiTheme="majorHAnsi" w:eastAsia="Times New Roman"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98691B"/>
    <w:multiLevelType w:val="hybridMultilevel"/>
    <w:tmpl w:val="97F4F8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0B4DF1"/>
    <w:multiLevelType w:val="hybridMultilevel"/>
    <w:tmpl w:val="107CDB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0D1DAA"/>
    <w:multiLevelType w:val="hybridMultilevel"/>
    <w:tmpl w:val="F1BEB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A833FD"/>
    <w:multiLevelType w:val="hybridMultilevel"/>
    <w:tmpl w:val="B30C6A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E25CA5"/>
    <w:multiLevelType w:val="hybridMultilevel"/>
    <w:tmpl w:val="B85C5214"/>
    <w:lvl w:ilvl="0" w:tplc="075CC1BA">
      <w:start w:val="1"/>
      <w:numFmt w:val="lowerLetter"/>
      <w:lvlText w:val="%1."/>
      <w:lvlJc w:val="left"/>
      <w:pPr>
        <w:ind w:left="1020" w:hanging="360"/>
      </w:pPr>
      <w:rPr>
        <w:rFonts w:asciiTheme="majorHAnsi" w:eastAsia="Times New Roman" w:hAnsiTheme="majorHAnsi" w:cstheme="majorHAnsi" w:hint="default"/>
        <w:color w:val="1D1C1D"/>
        <w:sz w:val="26"/>
        <w:u w:val="none"/>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1"/>
  </w:num>
  <w:num w:numId="14">
    <w:abstractNumId w:val="16"/>
  </w:num>
  <w:num w:numId="15">
    <w:abstractNumId w:val="17"/>
  </w:num>
  <w:num w:numId="16">
    <w:abstractNumId w:val="13"/>
  </w:num>
  <w:num w:numId="17">
    <w:abstractNumId w:val="11"/>
  </w:num>
  <w:num w:numId="18">
    <w:abstractNumId w:val="12"/>
  </w:num>
  <w:num w:numId="19">
    <w:abstractNumId w:val="20"/>
  </w:num>
  <w:num w:numId="20">
    <w:abstractNumId w:val="18"/>
  </w:num>
  <w:num w:numId="21">
    <w:abstractNumId w:val="1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0C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B9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D2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CEF"/>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DA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8FA"/>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8424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D82"/>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14D"/>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9D9DE6"/>
  <w14:defaultImageDpi w14:val="300"/>
  <w15:docId w15:val="{4C85F7D7-168B-E340-90AB-8AF114FEC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7B9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0C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0C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3E0C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9"/>
    <w:unhideWhenUsed/>
    <w:qFormat/>
    <w:rsid w:val="003E0C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0C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0CEF"/>
  </w:style>
  <w:style w:type="character" w:customStyle="1" w:styleId="Heading1Char">
    <w:name w:val="Heading 1 Char"/>
    <w:aliases w:val="Pocket Char"/>
    <w:basedOn w:val="DefaultParagraphFont"/>
    <w:link w:val="Heading1"/>
    <w:uiPriority w:val="9"/>
    <w:rsid w:val="003E0C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0CE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3E0CE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3E0C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0CEF"/>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3E0CE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20"/>
    <w:qFormat/>
    <w:rsid w:val="003E0CE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E0CE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link w:val="NoSpacing"/>
    <w:uiPriority w:val="99"/>
    <w:unhideWhenUsed/>
    <w:rsid w:val="003E0CEF"/>
    <w:rPr>
      <w:color w:val="auto"/>
      <w:u w:val="none"/>
    </w:rPr>
  </w:style>
  <w:style w:type="paragraph" w:styleId="DocumentMap">
    <w:name w:val="Document Map"/>
    <w:basedOn w:val="Normal"/>
    <w:link w:val="DocumentMapChar"/>
    <w:uiPriority w:val="99"/>
    <w:semiHidden/>
    <w:unhideWhenUsed/>
    <w:rsid w:val="003E0C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0CEF"/>
    <w:rPr>
      <w:rFonts w:ascii="Lucida Grande" w:hAnsi="Lucida Grande" w:cs="Lucida Grande"/>
    </w:rPr>
  </w:style>
  <w:style w:type="paragraph" w:customStyle="1" w:styleId="textbold">
    <w:name w:val="text bold"/>
    <w:basedOn w:val="Normal"/>
    <w:link w:val="Emphasis"/>
    <w:uiPriority w:val="20"/>
    <w:qFormat/>
    <w:rsid w:val="000D7B93"/>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0D7B9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D7B93"/>
    <w:pPr>
      <w:ind w:left="720"/>
      <w:contextualSpacing/>
    </w:pPr>
  </w:style>
  <w:style w:type="character" w:customStyle="1" w:styleId="c-timestamplabel">
    <w:name w:val="c-timestamp__label"/>
    <w:basedOn w:val="DefaultParagraphFont"/>
    <w:rsid w:val="000D7B93"/>
  </w:style>
  <w:style w:type="paragraph" w:styleId="Revision">
    <w:name w:val="Revision"/>
    <w:hidden/>
    <w:uiPriority w:val="99"/>
    <w:semiHidden/>
    <w:rsid w:val="000D7B93"/>
    <w:rPr>
      <w:rFonts w:ascii="Calibri" w:hAnsi="Calibri" w:cs="Calibri"/>
      <w:sz w:val="22"/>
    </w:rPr>
  </w:style>
  <w:style w:type="paragraph" w:customStyle="1" w:styleId="dcr-o5gy41">
    <w:name w:val="dcr-o5gy41"/>
    <w:basedOn w:val="Normal"/>
    <w:rsid w:val="000D7B93"/>
    <w:pPr>
      <w:spacing w:before="100" w:beforeAutospacing="1" w:after="100" w:afterAutospacing="1"/>
    </w:pPr>
  </w:style>
  <w:style w:type="character" w:customStyle="1" w:styleId="dcr-19x4pdv">
    <w:name w:val="dcr-19x4pdv"/>
    <w:basedOn w:val="DefaultParagraphFont"/>
    <w:rsid w:val="000D7B93"/>
  </w:style>
  <w:style w:type="paragraph" w:styleId="NormalWeb">
    <w:name w:val="Normal (Web)"/>
    <w:basedOn w:val="Normal"/>
    <w:uiPriority w:val="99"/>
    <w:unhideWhenUsed/>
    <w:rsid w:val="000D7B93"/>
    <w:pPr>
      <w:spacing w:before="100" w:beforeAutospacing="1" w:after="100" w:afterAutospacing="1"/>
    </w:pPr>
  </w:style>
  <w:style w:type="paragraph" w:customStyle="1" w:styleId="c-article-author-affiliationaddress">
    <w:name w:val="c-article-author-affiliation__address"/>
    <w:basedOn w:val="Normal"/>
    <w:rsid w:val="000D7B93"/>
    <w:pPr>
      <w:spacing w:before="100" w:beforeAutospacing="1" w:after="100" w:afterAutospacing="1"/>
    </w:pPr>
  </w:style>
  <w:style w:type="paragraph" w:customStyle="1" w:styleId="c-article-author-affiliationauthors-list">
    <w:name w:val="c-article-author-affiliation__authors-list"/>
    <w:basedOn w:val="Normal"/>
    <w:rsid w:val="000D7B93"/>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D7B93"/>
    <w:rPr>
      <w:sz w:val="22"/>
      <w:u w:val="single"/>
    </w:rPr>
  </w:style>
  <w:style w:type="paragraph" w:customStyle="1" w:styleId="Emphasize">
    <w:name w:val="Emphasize"/>
    <w:basedOn w:val="Normal"/>
    <w:uiPriority w:val="7"/>
    <w:qFormat/>
    <w:rsid w:val="000D7B9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0D7B93"/>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0D7B93"/>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0D7B93"/>
    <w:rPr>
      <w:color w:val="605E5C"/>
      <w:shd w:val="clear" w:color="auto" w:fill="E1DFDD"/>
    </w:rPr>
  </w:style>
  <w:style w:type="character" w:styleId="Strong">
    <w:name w:val="Strong"/>
    <w:basedOn w:val="DefaultParagraphFont"/>
    <w:uiPriority w:val="22"/>
    <w:qFormat/>
    <w:rsid w:val="000D7B93"/>
    <w:rPr>
      <w:b/>
      <w:bCs/>
    </w:rPr>
  </w:style>
  <w:style w:type="character" w:customStyle="1" w:styleId="related-itemeyebrow">
    <w:name w:val="related-item__eyebrow"/>
    <w:basedOn w:val="DefaultParagraphFont"/>
    <w:rsid w:val="000D7B93"/>
  </w:style>
  <w:style w:type="character" w:customStyle="1" w:styleId="inline-videodetail">
    <w:name w:val="inline-video__detail"/>
    <w:basedOn w:val="DefaultParagraphFont"/>
    <w:rsid w:val="000D7B93"/>
  </w:style>
  <w:style w:type="paragraph" w:customStyle="1" w:styleId="endmark">
    <w:name w:val="endmark"/>
    <w:basedOn w:val="Normal"/>
    <w:rsid w:val="000D7B93"/>
    <w:pPr>
      <w:spacing w:before="100" w:beforeAutospacing="1" w:after="100" w:afterAutospacing="1"/>
    </w:pPr>
  </w:style>
  <w:style w:type="paragraph" w:customStyle="1" w:styleId="gy">
    <w:name w:val="gy"/>
    <w:basedOn w:val="Normal"/>
    <w:rsid w:val="000D7B93"/>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0D7B93"/>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0D7B93"/>
  </w:style>
  <w:style w:type="paragraph" w:customStyle="1" w:styleId="more-ontitle">
    <w:name w:val="more-on__title"/>
    <w:basedOn w:val="Normal"/>
    <w:rsid w:val="000D7B93"/>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0D7B93"/>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0D7B93"/>
  </w:style>
  <w:style w:type="paragraph" w:customStyle="1" w:styleId="UnderlinePara">
    <w:name w:val="Underline Para"/>
    <w:basedOn w:val="Normal"/>
    <w:uiPriority w:val="1"/>
    <w:qFormat/>
    <w:rsid w:val="000D7B93"/>
    <w:pPr>
      <w:widowControl w:val="0"/>
      <w:suppressAutoHyphens/>
      <w:spacing w:after="200"/>
      <w:contextualSpacing/>
    </w:pPr>
    <w:rPr>
      <w:rFonts w:asciiTheme="minorHAnsi" w:eastAsiaTheme="minorHAnsi" w:hAnsiTheme="minorHAnsi"/>
      <w:szCs w:val="22"/>
      <w:u w:val="single"/>
    </w:rPr>
  </w:style>
  <w:style w:type="character" w:customStyle="1" w:styleId="s1">
    <w:name w:val="s1"/>
    <w:basedOn w:val="DefaultParagraphFont"/>
    <w:rsid w:val="000D7B93"/>
  </w:style>
  <w:style w:type="character" w:customStyle="1" w:styleId="cite-authors">
    <w:name w:val="cite-authors"/>
    <w:basedOn w:val="DefaultParagraphFont"/>
    <w:rsid w:val="000D7B93"/>
  </w:style>
  <w:style w:type="character" w:customStyle="1" w:styleId="author">
    <w:name w:val="author"/>
    <w:basedOn w:val="DefaultParagraphFont"/>
    <w:rsid w:val="000D7B93"/>
  </w:style>
  <w:style w:type="character" w:customStyle="1" w:styleId="cite-title">
    <w:name w:val="cite-title"/>
    <w:basedOn w:val="DefaultParagraphFont"/>
    <w:rsid w:val="000D7B93"/>
  </w:style>
  <w:style w:type="character" w:customStyle="1" w:styleId="cite-blog">
    <w:name w:val="cite-blog"/>
    <w:basedOn w:val="DefaultParagraphFont"/>
    <w:rsid w:val="000D7B93"/>
  </w:style>
  <w:style w:type="character" w:customStyle="1" w:styleId="cite-date">
    <w:name w:val="cite-date"/>
    <w:basedOn w:val="DefaultParagraphFont"/>
    <w:rsid w:val="000D7B93"/>
  </w:style>
  <w:style w:type="character" w:customStyle="1" w:styleId="doi">
    <w:name w:val="doi"/>
    <w:basedOn w:val="DefaultParagraphFont"/>
    <w:rsid w:val="000D7B93"/>
  </w:style>
  <w:style w:type="character" w:styleId="CommentReference">
    <w:name w:val="annotation reference"/>
    <w:basedOn w:val="DefaultParagraphFont"/>
    <w:uiPriority w:val="99"/>
    <w:semiHidden/>
    <w:unhideWhenUsed/>
    <w:rsid w:val="000D7B93"/>
    <w:rPr>
      <w:sz w:val="16"/>
      <w:szCs w:val="16"/>
    </w:rPr>
  </w:style>
  <w:style w:type="paragraph" w:styleId="CommentText">
    <w:name w:val="annotation text"/>
    <w:basedOn w:val="Normal"/>
    <w:link w:val="CommentTextChar"/>
    <w:uiPriority w:val="99"/>
    <w:semiHidden/>
    <w:unhideWhenUsed/>
    <w:rsid w:val="000D7B93"/>
    <w:pPr>
      <w:spacing w:line="240" w:lineRule="auto"/>
    </w:pPr>
    <w:rPr>
      <w:sz w:val="20"/>
      <w:szCs w:val="20"/>
    </w:rPr>
  </w:style>
  <w:style w:type="character" w:customStyle="1" w:styleId="CommentTextChar">
    <w:name w:val="Comment Text Char"/>
    <w:basedOn w:val="DefaultParagraphFont"/>
    <w:link w:val="CommentText"/>
    <w:uiPriority w:val="99"/>
    <w:semiHidden/>
    <w:rsid w:val="000D7B93"/>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D7B93"/>
    <w:rPr>
      <w:b/>
      <w:bCs/>
    </w:rPr>
  </w:style>
  <w:style w:type="character" w:customStyle="1" w:styleId="CommentSubjectChar">
    <w:name w:val="Comment Subject Char"/>
    <w:basedOn w:val="CommentTextChar"/>
    <w:link w:val="CommentSubject"/>
    <w:uiPriority w:val="99"/>
    <w:semiHidden/>
    <w:rsid w:val="000D7B93"/>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et.com/news/elon-musk-wants-to-preserve-humanity-in-space/?ftag=CAD090e536&amp;bhid=21042762719686224048097372147668" TargetMode="External"/><Relationship Id="rId18" Type="http://schemas.openxmlformats.org/officeDocument/2006/relationships/hyperlink" Target="https://www.salon.com/2018/02/12/the-case-for-nationalizing-elon-musk/" TargetMode="External"/><Relationship Id="rId26" Type="http://schemas.openxmlformats.org/officeDocument/2006/relationships/hyperlink" Target="https://bostonreview.net/articles/byron-williston-taking-space-back-space-cadets/" TargetMode="External"/><Relationship Id="rId3" Type="http://schemas.openxmlformats.org/officeDocument/2006/relationships/customXml" Target="../customXml/item3.xml"/><Relationship Id="rId21" Type="http://schemas.openxmlformats.org/officeDocument/2006/relationships/hyperlink" Target="https://www.sciencehistory.org/distillations/the-folly-of-the-martian-back-up-plan%208-17" TargetMode="External"/><Relationship Id="rId7" Type="http://schemas.openxmlformats.org/officeDocument/2006/relationships/settings" Target="settings.xml"/><Relationship Id="rId12" Type="http://schemas.openxmlformats.org/officeDocument/2006/relationships/hyperlink" Target="https://www.cbsnews.com/news/elon-musk-revises-spacex-mars-plans-hopes-for-flights-2022/" TargetMode="External"/><Relationship Id="rId17" Type="http://schemas.openxmlformats.org/officeDocument/2006/relationships/hyperlink" Target="https://www.cbsnews.com/news/elon-musk-mars-explorers-sxsw-south-by-southwest-austin-texas-today-2018-03-13/" TargetMode="External"/><Relationship Id="rId25" Type="http://schemas.openxmlformats.org/officeDocument/2006/relationships/hyperlink" Target="https://www.jacobinmag.com/2020/10/kim-stanley-robinson-ministry-future-science-fiction" TargetMode="External"/><Relationship Id="rId2" Type="http://schemas.openxmlformats.org/officeDocument/2006/relationships/customXml" Target="../customXml/item2.xml"/><Relationship Id="rId16" Type="http://schemas.openxmlformats.org/officeDocument/2006/relationships/hyperlink" Target="http://wallstreetonparade.com/2018/03/this-is-not-normal-markets-elon-musk-and-donald-trump/" TargetMode="External"/><Relationship Id="rId20" Type="http://schemas.openxmlformats.org/officeDocument/2006/relationships/hyperlink" Target="https://www.prio.org/Publications/Publication/?x=1053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blog/2018/aug/28/the-case-against-mars-colonisation%208-28" TargetMode="External"/><Relationship Id="rId24" Type="http://schemas.openxmlformats.org/officeDocument/2006/relationships/hyperlink" Target="https://bostonreview.net/articles/byron-williston-taking-space-back-space-cadets/" TargetMode="External"/><Relationship Id="rId5" Type="http://schemas.openxmlformats.org/officeDocument/2006/relationships/numbering" Target="numbering.xml"/><Relationship Id="rId15" Type="http://schemas.openxmlformats.org/officeDocument/2006/relationships/hyperlink" Target="http://inthesetimes.com/working/entry/20899/elon-musk-spacex-tesla-falcon-heavy-launch" TargetMode="External"/><Relationship Id="rId23" Type="http://schemas.openxmlformats.org/officeDocument/2006/relationships/hyperlink" Target="https://www.independent.co.uk/voices/bezos-musk-branson-space-billionaires-b1886741.html" TargetMode="External"/><Relationship Id="rId28" Type="http://schemas.openxmlformats.org/officeDocument/2006/relationships/theme" Target="theme/theme1.xml"/><Relationship Id="rId10" Type="http://schemas.openxmlformats.org/officeDocument/2006/relationships/hyperlink" Target="https://inthesetimes.com/article/space-privatization-future-technology-silicon-valley-elon-musk-jeff-bezos" TargetMode="External"/><Relationship Id="rId19" Type="http://schemas.openxmlformats.org/officeDocument/2006/relationships/hyperlink" Target="https://www.theverge.com/tldr/2018/2/1/16954950/elon-musk-flamethrowers-sold-out" TargetMode="External"/><Relationship Id="rId4" Type="http://schemas.openxmlformats.org/officeDocument/2006/relationships/customXml" Target="../customXml/item4.xml"/><Relationship Id="rId9" Type="http://schemas.openxmlformats.org/officeDocument/2006/relationships/hyperlink" Target="https://aninjusticemag.com/sorry-elon-musk-colonizing-mars-could-never-save-humanity-d2858cc486b9%209-13" TargetMode="External"/><Relationship Id="rId14" Type="http://schemas.openxmlformats.org/officeDocument/2006/relationships/hyperlink" Target="https://www.cnet.com/news/elon-musk-wants-to-preserve-humanity-in-space/?ftag=CAD090e536&amp;bhid=21042762719686224048097372147668" TargetMode="External"/><Relationship Id="rId22" Type="http://schemas.openxmlformats.org/officeDocument/2006/relationships/hyperlink" Target="https://aninjusticemag.com/sorry-elon-musk-colonizing-mars-could-never-save-humanity-d2858cc486b9%209-13"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19</Pages>
  <Words>11323</Words>
  <Characters>64544</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9</cp:revision>
  <dcterms:created xsi:type="dcterms:W3CDTF">2022-02-20T23:08:00Z</dcterms:created>
  <dcterms:modified xsi:type="dcterms:W3CDTF">2022-02-21T01:16:00Z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