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5C215" w14:textId="0811207A" w:rsidR="005A0ACE" w:rsidRDefault="005A0ACE" w:rsidP="005A0ACE">
      <w:pPr>
        <w:pStyle w:val="Heading2"/>
      </w:pPr>
      <w:r>
        <w:t>1</w:t>
      </w:r>
    </w:p>
    <w:p w14:paraId="7F24F97B" w14:textId="77777777" w:rsidR="005A0ACE" w:rsidRDefault="005A0ACE" w:rsidP="005A0ACE">
      <w:pPr>
        <w:pStyle w:val="Heading4"/>
      </w:pPr>
      <w:r>
        <w:t>A. Interpretation – medicine refers to substances only. Affirmatives must not reduce IP protections for other medicinal products.</w:t>
      </w:r>
    </w:p>
    <w:p w14:paraId="4883CFCE" w14:textId="77777777" w:rsidR="005A0ACE" w:rsidRPr="00D91949" w:rsidRDefault="005A0ACE" w:rsidP="005A0ACE">
      <w:proofErr w:type="spellStart"/>
      <w:r w:rsidRPr="00202DAF">
        <w:rPr>
          <w:rStyle w:val="Style13ptBold"/>
        </w:rPr>
        <w:t>Kurrer</w:t>
      </w:r>
      <w:proofErr w:type="spellEnd"/>
      <w:r w:rsidRPr="00202DAF">
        <w:rPr>
          <w:rStyle w:val="Style13ptBold"/>
        </w:rPr>
        <w:t xml:space="preserve"> 21</w:t>
      </w:r>
      <w:r>
        <w:t xml:space="preserve"> </w:t>
      </w:r>
      <w:r w:rsidRPr="00652754">
        <w:rPr>
          <w:sz w:val="16"/>
          <w:szCs w:val="16"/>
        </w:rPr>
        <w:t xml:space="preserve">[Christian </w:t>
      </w:r>
      <w:proofErr w:type="spellStart"/>
      <w:r w:rsidRPr="00652754">
        <w:rPr>
          <w:sz w:val="16"/>
          <w:szCs w:val="16"/>
        </w:rPr>
        <w:t>Kurrer</w:t>
      </w:r>
      <w:proofErr w:type="spellEnd"/>
      <w:r w:rsidRPr="00652754">
        <w:rPr>
          <w:sz w:val="16"/>
          <w:szCs w:val="16"/>
        </w:rPr>
        <w:t>, Policy Analyst at European Parliament. "Medicines and Medical Devices," European Parliament, 05-2021, accessed 9-2-2021, https://www.europarl.europa.eu/factsheets/en/sheet/50/medicines-and-medical-devices] HWIC</w:t>
      </w:r>
    </w:p>
    <w:p w14:paraId="03C7EFE0" w14:textId="77777777" w:rsidR="005A0ACE" w:rsidRPr="002B607F" w:rsidRDefault="005A0ACE" w:rsidP="005A0ACE">
      <w:pPr>
        <w:rPr>
          <w:sz w:val="16"/>
          <w:szCs w:val="16"/>
        </w:rPr>
      </w:pPr>
      <w:r w:rsidRPr="002B607F">
        <w:rPr>
          <w:sz w:val="16"/>
          <w:szCs w:val="16"/>
        </w:rPr>
        <w:t>A. General rules on medicines</w:t>
      </w:r>
    </w:p>
    <w:p w14:paraId="284A1647" w14:textId="77777777" w:rsidR="005A0ACE" w:rsidRDefault="005A0ACE" w:rsidP="005A0ACE">
      <w:pPr>
        <w:rPr>
          <w:sz w:val="16"/>
        </w:rPr>
      </w:pPr>
      <w:r w:rsidRPr="007B1505">
        <w:rPr>
          <w:rStyle w:val="StyleUnderline"/>
          <w:highlight w:val="green"/>
        </w:rPr>
        <w:t>A</w:t>
      </w:r>
      <w:r w:rsidRPr="003D174C">
        <w:rPr>
          <w:rStyle w:val="StyleUnderline"/>
        </w:rPr>
        <w:t xml:space="preserve"> medicinal product (</w:t>
      </w:r>
      <w:r w:rsidRPr="007B1505">
        <w:rPr>
          <w:rStyle w:val="StyleUnderline"/>
          <w:highlight w:val="green"/>
        </w:rPr>
        <w:t>medicine</w:t>
      </w:r>
      <w:r w:rsidRPr="002B607F">
        <w:rPr>
          <w:rStyle w:val="StyleUnderline"/>
        </w:rPr>
        <w:t xml:space="preserve">) </w:t>
      </w:r>
      <w:r w:rsidRPr="007B1505">
        <w:rPr>
          <w:rStyle w:val="StyleUnderline"/>
          <w:highlight w:val="green"/>
        </w:rPr>
        <w:t>is a substance</w:t>
      </w:r>
      <w:r w:rsidRPr="002B607F">
        <w:rPr>
          <w:rStyle w:val="StyleUnderline"/>
        </w:rPr>
        <w:t xml:space="preserve"> or combination of substances </w:t>
      </w:r>
      <w:r w:rsidRPr="002B607F">
        <w:rPr>
          <w:sz w:val="16"/>
        </w:rPr>
        <w:t xml:space="preserve">that is </w:t>
      </w:r>
      <w:r w:rsidRPr="007B1505">
        <w:rPr>
          <w:rStyle w:val="StyleUnderline"/>
          <w:highlight w:val="green"/>
        </w:rPr>
        <w:t>used for the treatment or prevention of diseases in human beings</w:t>
      </w:r>
      <w:r w:rsidRPr="002B607F">
        <w:rPr>
          <w:sz w:val="16"/>
        </w:rPr>
        <w:t xml:space="preserve">. With the aim of safeguarding public health, the market </w:t>
      </w:r>
      <w:proofErr w:type="spellStart"/>
      <w:r w:rsidRPr="002B607F">
        <w:rPr>
          <w:sz w:val="16"/>
        </w:rPr>
        <w:t>authorisation</w:t>
      </w:r>
      <w:proofErr w:type="spellEnd"/>
      <w:r w:rsidRPr="002B607F">
        <w:rPr>
          <w:sz w:val="16"/>
        </w:rPr>
        <w:t xml:space="preserve">, classification and labelling of medicines has been regulated in the EU since 1965. The evaluation of medicines has been </w:t>
      </w:r>
      <w:proofErr w:type="spellStart"/>
      <w:r w:rsidRPr="002B607F">
        <w:rPr>
          <w:sz w:val="16"/>
        </w:rPr>
        <w:t>centralised</w:t>
      </w:r>
      <w:proofErr w:type="spellEnd"/>
      <w:r w:rsidRPr="002B607F">
        <w:rPr>
          <w:sz w:val="16"/>
        </w:rPr>
        <w:t xml:space="preserve"> through the European Medicines Agency (EMA) since its creation in 1993 and a </w:t>
      </w:r>
      <w:proofErr w:type="spellStart"/>
      <w:r w:rsidRPr="002B607F">
        <w:rPr>
          <w:sz w:val="16"/>
        </w:rPr>
        <w:t>centralised</w:t>
      </w:r>
      <w:proofErr w:type="spellEnd"/>
      <w:r w:rsidRPr="002B607F">
        <w:rPr>
          <w:sz w:val="16"/>
        </w:rPr>
        <w:t xml:space="preserve"> </w:t>
      </w:r>
      <w:proofErr w:type="spellStart"/>
      <w:r w:rsidRPr="002B607F">
        <w:rPr>
          <w:sz w:val="16"/>
        </w:rPr>
        <w:t>authorisation</w:t>
      </w:r>
      <w:proofErr w:type="spellEnd"/>
      <w:r w:rsidRPr="002B607F">
        <w:rPr>
          <w:sz w:val="16"/>
        </w:rPr>
        <w:t xml:space="preserve"> procedure was put in place in 1995 to guarantee the highest level of public health and to secure the availability of medicinal products. The main pieces of legislation in this area are Directive 2001/83/EC</w:t>
      </w:r>
      <w:bookmarkStart w:id="0" w:name="_ftnref1"/>
      <w:r w:rsidRPr="002B607F">
        <w:rPr>
          <w:sz w:val="16"/>
        </w:rPr>
        <w:fldChar w:fldCharType="begin"/>
      </w:r>
      <w:r w:rsidRPr="002B607F">
        <w:rPr>
          <w:sz w:val="16"/>
        </w:rPr>
        <w:instrText xml:space="preserve"> HYPERLINK "https://www.europarl.europa.eu/factsheets/en/sheet/50/medicines-and-medical-devices" \l "_ftn1" </w:instrText>
      </w:r>
      <w:r w:rsidRPr="002B607F">
        <w:rPr>
          <w:sz w:val="16"/>
        </w:rPr>
        <w:fldChar w:fldCharType="separate"/>
      </w:r>
      <w:r w:rsidRPr="002B607F">
        <w:rPr>
          <w:rStyle w:val="Hyperlink"/>
          <w:sz w:val="16"/>
        </w:rPr>
        <w:t>[1]</w:t>
      </w:r>
      <w:r w:rsidRPr="002B607F">
        <w:rPr>
          <w:sz w:val="16"/>
        </w:rPr>
        <w:fldChar w:fldCharType="end"/>
      </w:r>
      <w:bookmarkEnd w:id="0"/>
      <w:r w:rsidRPr="002B607F">
        <w:rPr>
          <w:sz w:val="16"/>
        </w:rPr>
        <w:t> and Regulation (EC) No 726/2004</w:t>
      </w:r>
      <w:bookmarkStart w:id="1" w:name="_ftnref2"/>
      <w:r w:rsidRPr="002B607F">
        <w:rPr>
          <w:sz w:val="16"/>
        </w:rPr>
        <w:fldChar w:fldCharType="begin"/>
      </w:r>
      <w:r w:rsidRPr="002B607F">
        <w:rPr>
          <w:sz w:val="16"/>
        </w:rPr>
        <w:instrText xml:space="preserve"> HYPERLINK "https://www.europarl.europa.eu/factsheets/en/sheet/50/medicines-and-medical-devices" \l "_ftn2" </w:instrText>
      </w:r>
      <w:r w:rsidRPr="002B607F">
        <w:rPr>
          <w:sz w:val="16"/>
        </w:rPr>
        <w:fldChar w:fldCharType="separate"/>
      </w:r>
      <w:r w:rsidRPr="002B607F">
        <w:rPr>
          <w:rStyle w:val="Hyperlink"/>
          <w:sz w:val="16"/>
        </w:rPr>
        <w:t>[2]</w:t>
      </w:r>
      <w:r w:rsidRPr="002B607F">
        <w:rPr>
          <w:sz w:val="16"/>
        </w:rPr>
        <w:fldChar w:fldCharType="end"/>
      </w:r>
      <w:bookmarkEnd w:id="1"/>
      <w:r w:rsidRPr="002B607F">
        <w:rPr>
          <w:sz w:val="16"/>
        </w:rPr>
        <w:t xml:space="preserve">, which lay down the rules for establishing </w:t>
      </w:r>
      <w:proofErr w:type="spellStart"/>
      <w:r w:rsidRPr="002B607F">
        <w:rPr>
          <w:sz w:val="16"/>
        </w:rPr>
        <w:t>centralised</w:t>
      </w:r>
      <w:proofErr w:type="spellEnd"/>
      <w:r w:rsidRPr="002B607F">
        <w:rPr>
          <w:sz w:val="16"/>
        </w:rPr>
        <w:t xml:space="preserve"> and </w:t>
      </w:r>
      <w:proofErr w:type="spellStart"/>
      <w:r w:rsidRPr="002B607F">
        <w:rPr>
          <w:sz w:val="16"/>
        </w:rPr>
        <w:t>decentralised</w:t>
      </w:r>
      <w:proofErr w:type="spellEnd"/>
      <w:r w:rsidRPr="002B607F">
        <w:rPr>
          <w:sz w:val="16"/>
        </w:rPr>
        <w:t xml:space="preserve"> procedures.</w:t>
      </w:r>
    </w:p>
    <w:p w14:paraId="3D457A95" w14:textId="749FDE5F" w:rsidR="005A0ACE" w:rsidRDefault="005A0ACE" w:rsidP="005A0ACE">
      <w:pPr>
        <w:pStyle w:val="Heading4"/>
      </w:pPr>
      <w:r>
        <w:t xml:space="preserve">B. Violation: </w:t>
      </w:r>
      <w:r w:rsidR="003032D4">
        <w:t>they remove IP protections for everything, not just medicines</w:t>
      </w:r>
    </w:p>
    <w:p w14:paraId="2D7C8956" w14:textId="77777777" w:rsidR="005A0ACE" w:rsidRDefault="005A0ACE" w:rsidP="005A0ACE">
      <w:pPr>
        <w:pStyle w:val="Heading4"/>
      </w:pPr>
      <w:r>
        <w:t>C. Reasons to prefer</w:t>
      </w:r>
    </w:p>
    <w:p w14:paraId="1DAD6E9A" w14:textId="77777777" w:rsidR="005A0ACE" w:rsidRDefault="005A0ACE" w:rsidP="005A0ACE">
      <w:pPr>
        <w:pStyle w:val="Heading4"/>
      </w:pPr>
      <w:r>
        <w:t xml:space="preserve">1. Limits -- allowing any patented medical device includes testing and screening methods, PPE,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35F95F57" w14:textId="137ADEE2" w:rsidR="003032D4" w:rsidRDefault="005A0ACE" w:rsidP="003032D4">
      <w:pPr>
        <w:pStyle w:val="Heading4"/>
      </w:pPr>
      <w:r>
        <w:t>2. Precision -- we cite the European Parliament which proves common usage in trade and the law -- predictability is k2 pre-tournament prep and deep clash around the core topic controversy. Reject counter-</w:t>
      </w:r>
      <w:proofErr w:type="spellStart"/>
      <w:r>
        <w:t>in</w:t>
      </w:r>
      <w:proofErr w:type="spellEnd"/>
      <w:r>
        <w:t>terps wi</w:t>
      </w:r>
      <w:proofErr w:type="spellStart"/>
      <w:r>
        <w:t>thout a</w:t>
      </w:r>
      <w:proofErr w:type="spellEnd"/>
      <w:r>
        <w:t xml:space="preserve"> positive vision of the topic -- otherwise they can always shift the goalposts</w:t>
      </w:r>
    </w:p>
    <w:p w14:paraId="6BC5436A" w14:textId="29618C18" w:rsidR="0006142C" w:rsidRPr="0006142C" w:rsidRDefault="0006142C" w:rsidP="0006142C">
      <w:pPr>
        <w:pStyle w:val="Heading4"/>
      </w:pPr>
      <w:r>
        <w:t xml:space="preserve">3. Extra T- </w:t>
      </w:r>
      <w:proofErr w:type="gramStart"/>
      <w:r w:rsidRPr="0006142C">
        <w:t>And,</w:t>
      </w:r>
      <w:proofErr w:type="gramEnd"/>
      <w:r w:rsidRPr="0006142C">
        <w:t xml:space="preserve"> the </w:t>
      </w:r>
      <w:proofErr w:type="spellStart"/>
      <w:r w:rsidRPr="0006142C">
        <w:t>aff</w:t>
      </w:r>
      <w:proofErr w:type="spellEnd"/>
      <w:r w:rsidRPr="0006142C">
        <w:t xml:space="preserve"> is extra-topical. They've said the plan results in getting rid of all IP protections. This goes beyond the scope of the resolution-- extra T is an independent voter because it allows the </w:t>
      </w:r>
      <w:proofErr w:type="spellStart"/>
      <w:r w:rsidRPr="0006142C">
        <w:t>aff</w:t>
      </w:r>
      <w:proofErr w:type="spellEnd"/>
      <w:r w:rsidRPr="0006142C">
        <w:t xml:space="preserve"> to add on ANY extra mechanism or policy to the plan to solve capitalism and IP, which allows them to gain extra T advantages and better solvency. </w:t>
      </w:r>
      <w:proofErr w:type="spellStart"/>
      <w:r w:rsidRPr="0006142C">
        <w:t>thats</w:t>
      </w:r>
      <w:proofErr w:type="spellEnd"/>
      <w:r w:rsidRPr="0006142C">
        <w:t xml:space="preserve"> unpredictable and explodes limits because we </w:t>
      </w:r>
      <w:proofErr w:type="spellStart"/>
      <w:proofErr w:type="gramStart"/>
      <w:r w:rsidRPr="0006142C">
        <w:t>cant</w:t>
      </w:r>
      <w:proofErr w:type="spellEnd"/>
      <w:proofErr w:type="gramEnd"/>
      <w:r w:rsidRPr="0006142C">
        <w:t xml:space="preserve"> be prepared to answer the things they decide to tack on. It also takes away my ability to read those arguments as alt causes or advantage counterplans, which destroys competitive equity.</w:t>
      </w:r>
    </w:p>
    <w:p w14:paraId="3340A4CA" w14:textId="77777777" w:rsidR="005A0ACE" w:rsidRDefault="005A0ACE" w:rsidP="005A0ACE">
      <w:pPr>
        <w:pStyle w:val="Heading4"/>
      </w:pPr>
      <w:r>
        <w:t>D. Paradigm issues</w:t>
      </w:r>
    </w:p>
    <w:p w14:paraId="51FEB94A" w14:textId="77777777" w:rsidR="005A0ACE" w:rsidRDefault="005A0ACE" w:rsidP="005A0ACE">
      <w:pPr>
        <w:pStyle w:val="Heading4"/>
      </w:pPr>
      <w:r>
        <w:t xml:space="preserve">1. Drop the debater -- they skewed the debate from the </w:t>
      </w:r>
      <w:proofErr w:type="gramStart"/>
      <w:r>
        <w:t>1AC</w:t>
      </w:r>
      <w:proofErr w:type="gramEnd"/>
      <w:r>
        <w:t xml:space="preserve"> and T indicts their advocacy</w:t>
      </w:r>
    </w:p>
    <w:p w14:paraId="341738E8" w14:textId="77777777" w:rsidR="005A0ACE" w:rsidRDefault="005A0ACE" w:rsidP="005A0ACE">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79EEDAC5" w14:textId="77777777" w:rsidR="005A0ACE" w:rsidRPr="00D52AE3" w:rsidRDefault="005A0ACE" w:rsidP="005A0ACE">
      <w:pPr>
        <w:pStyle w:val="Heading4"/>
      </w:pPr>
      <w:r>
        <w:t>3. No RVIs -- forcing the 1NC to go all in kills substance education and discourages checking abuse</w:t>
      </w:r>
    </w:p>
    <w:p w14:paraId="5B4BA423" w14:textId="77777777" w:rsidR="005A0ACE" w:rsidRPr="006D31F3" w:rsidRDefault="005A0ACE" w:rsidP="005A0ACE"/>
    <w:p w14:paraId="14178EB0" w14:textId="23685E81" w:rsidR="005A0ACE" w:rsidRPr="005A0ACE" w:rsidRDefault="003032D4" w:rsidP="003032D4">
      <w:pPr>
        <w:pStyle w:val="Heading2"/>
      </w:pPr>
      <w:r>
        <w:t>2</w:t>
      </w:r>
    </w:p>
    <w:p w14:paraId="418E8374" w14:textId="146FAE13" w:rsidR="005A0ACE" w:rsidRDefault="005A0ACE" w:rsidP="005A0ACE">
      <w:pPr>
        <w:pStyle w:val="Heading4"/>
      </w:pPr>
      <w:r>
        <w:t>Text:</w:t>
      </w:r>
    </w:p>
    <w:p w14:paraId="1355CD96" w14:textId="77777777" w:rsidR="005A0ACE" w:rsidRPr="00DC6F8E" w:rsidRDefault="005A0ACE" w:rsidP="005A0ACE">
      <w:pPr>
        <w:pStyle w:val="Heading4"/>
      </w:pPr>
      <w:r>
        <w:t>1. The World Trade Organization ought to be abolished.</w:t>
      </w:r>
    </w:p>
    <w:p w14:paraId="5DBCC22A" w14:textId="37B593B8" w:rsidR="005A0ACE" w:rsidRDefault="005A0ACE" w:rsidP="005A0ACE">
      <w:pPr>
        <w:pStyle w:val="Heading4"/>
      </w:pPr>
      <w:r>
        <w:t xml:space="preserve">2. The following 164 countries listed in the speech doc ought to independently and without influence from international government </w:t>
      </w:r>
      <w:r w:rsidR="003032D4">
        <w:t>abolish all intellectual property protections.</w:t>
      </w:r>
    </w:p>
    <w:p w14:paraId="2D71BAD2" w14:textId="77777777" w:rsidR="005A0ACE" w:rsidRPr="00DC6F8E" w:rsidRDefault="005A0ACE" w:rsidP="005A0ACE"/>
    <w:p w14:paraId="7F18E3E6" w14:textId="77777777" w:rsidR="005A0ACE" w:rsidRPr="00DC6F8E" w:rsidRDefault="005A0ACE" w:rsidP="005A0ACE">
      <w:pPr>
        <w:rPr>
          <w:sz w:val="12"/>
          <w:szCs w:val="12"/>
        </w:rPr>
      </w:pPr>
      <w:r w:rsidRPr="00DC6F8E">
        <w:rPr>
          <w:sz w:val="12"/>
          <w:szCs w:val="12"/>
        </w:rPr>
        <w:t>Afghanistan</w:t>
      </w:r>
    </w:p>
    <w:p w14:paraId="78EBF80C" w14:textId="77777777" w:rsidR="005A0ACE" w:rsidRPr="00DC6F8E" w:rsidRDefault="005A0ACE" w:rsidP="005A0ACE">
      <w:pPr>
        <w:rPr>
          <w:sz w:val="12"/>
          <w:szCs w:val="12"/>
        </w:rPr>
      </w:pPr>
      <w:r w:rsidRPr="00DC6F8E">
        <w:rPr>
          <w:sz w:val="12"/>
          <w:szCs w:val="12"/>
        </w:rPr>
        <w:t>Albania</w:t>
      </w:r>
    </w:p>
    <w:p w14:paraId="0F97CA31" w14:textId="77777777" w:rsidR="005A0ACE" w:rsidRPr="00DC6F8E" w:rsidRDefault="005A0ACE" w:rsidP="005A0ACE">
      <w:pPr>
        <w:rPr>
          <w:sz w:val="12"/>
          <w:szCs w:val="12"/>
        </w:rPr>
      </w:pPr>
      <w:r w:rsidRPr="00DC6F8E">
        <w:rPr>
          <w:sz w:val="12"/>
          <w:szCs w:val="12"/>
        </w:rPr>
        <w:t>Angola</w:t>
      </w:r>
    </w:p>
    <w:p w14:paraId="4D346795" w14:textId="77777777" w:rsidR="005A0ACE" w:rsidRPr="00DC6F8E" w:rsidRDefault="005A0ACE" w:rsidP="005A0ACE">
      <w:pPr>
        <w:rPr>
          <w:sz w:val="12"/>
          <w:szCs w:val="12"/>
        </w:rPr>
      </w:pPr>
      <w:r w:rsidRPr="00DC6F8E">
        <w:rPr>
          <w:sz w:val="12"/>
          <w:szCs w:val="12"/>
        </w:rPr>
        <w:t>Antigua and Barbuda</w:t>
      </w:r>
    </w:p>
    <w:p w14:paraId="6E76984B" w14:textId="77777777" w:rsidR="005A0ACE" w:rsidRPr="00DC6F8E" w:rsidRDefault="005A0ACE" w:rsidP="005A0ACE">
      <w:pPr>
        <w:rPr>
          <w:sz w:val="12"/>
          <w:szCs w:val="12"/>
        </w:rPr>
      </w:pPr>
      <w:r w:rsidRPr="00DC6F8E">
        <w:rPr>
          <w:sz w:val="12"/>
          <w:szCs w:val="12"/>
        </w:rPr>
        <w:t>Argentina</w:t>
      </w:r>
    </w:p>
    <w:p w14:paraId="56BD54EE" w14:textId="77777777" w:rsidR="005A0ACE" w:rsidRPr="00DC6F8E" w:rsidRDefault="005A0ACE" w:rsidP="005A0ACE">
      <w:pPr>
        <w:rPr>
          <w:sz w:val="12"/>
          <w:szCs w:val="12"/>
        </w:rPr>
      </w:pPr>
      <w:r w:rsidRPr="00DC6F8E">
        <w:rPr>
          <w:sz w:val="12"/>
          <w:szCs w:val="12"/>
        </w:rPr>
        <w:t>Armenia</w:t>
      </w:r>
    </w:p>
    <w:p w14:paraId="387006A7" w14:textId="77777777" w:rsidR="005A0ACE" w:rsidRPr="00DC6F8E" w:rsidRDefault="005A0ACE" w:rsidP="005A0ACE">
      <w:pPr>
        <w:rPr>
          <w:sz w:val="12"/>
          <w:szCs w:val="12"/>
        </w:rPr>
      </w:pPr>
      <w:r w:rsidRPr="00DC6F8E">
        <w:rPr>
          <w:sz w:val="12"/>
          <w:szCs w:val="12"/>
        </w:rPr>
        <w:t>Australia</w:t>
      </w:r>
    </w:p>
    <w:p w14:paraId="3CBC067D" w14:textId="77777777" w:rsidR="005A0ACE" w:rsidRPr="00DC6F8E" w:rsidRDefault="005A0ACE" w:rsidP="005A0ACE">
      <w:pPr>
        <w:rPr>
          <w:sz w:val="12"/>
          <w:szCs w:val="12"/>
        </w:rPr>
      </w:pPr>
      <w:r w:rsidRPr="00DC6F8E">
        <w:rPr>
          <w:sz w:val="12"/>
          <w:szCs w:val="12"/>
        </w:rPr>
        <w:t>Austria</w:t>
      </w:r>
    </w:p>
    <w:p w14:paraId="1451D0BD" w14:textId="77777777" w:rsidR="005A0ACE" w:rsidRPr="00DC6F8E" w:rsidRDefault="005A0ACE" w:rsidP="005A0ACE">
      <w:pPr>
        <w:rPr>
          <w:sz w:val="12"/>
          <w:szCs w:val="12"/>
        </w:rPr>
      </w:pPr>
      <w:r w:rsidRPr="00DC6F8E">
        <w:rPr>
          <w:sz w:val="12"/>
          <w:szCs w:val="12"/>
        </w:rPr>
        <w:t>Bahrain, Kingdom of</w:t>
      </w:r>
    </w:p>
    <w:p w14:paraId="21C1A8A5" w14:textId="77777777" w:rsidR="005A0ACE" w:rsidRPr="00DC6F8E" w:rsidRDefault="005A0ACE" w:rsidP="005A0ACE">
      <w:pPr>
        <w:rPr>
          <w:sz w:val="12"/>
          <w:szCs w:val="12"/>
        </w:rPr>
      </w:pPr>
      <w:r w:rsidRPr="00DC6F8E">
        <w:rPr>
          <w:sz w:val="12"/>
          <w:szCs w:val="12"/>
        </w:rPr>
        <w:t>Bangladesh</w:t>
      </w:r>
    </w:p>
    <w:p w14:paraId="1D6F8E72" w14:textId="77777777" w:rsidR="005A0ACE" w:rsidRPr="00DC6F8E" w:rsidRDefault="005A0ACE" w:rsidP="005A0ACE">
      <w:pPr>
        <w:rPr>
          <w:sz w:val="12"/>
          <w:szCs w:val="12"/>
        </w:rPr>
      </w:pPr>
      <w:r w:rsidRPr="00DC6F8E">
        <w:rPr>
          <w:sz w:val="12"/>
          <w:szCs w:val="12"/>
        </w:rPr>
        <w:t>Barbados</w:t>
      </w:r>
    </w:p>
    <w:p w14:paraId="5BB87059" w14:textId="77777777" w:rsidR="005A0ACE" w:rsidRPr="00DC6F8E" w:rsidRDefault="005A0ACE" w:rsidP="005A0ACE">
      <w:pPr>
        <w:rPr>
          <w:sz w:val="12"/>
          <w:szCs w:val="12"/>
        </w:rPr>
      </w:pPr>
      <w:r w:rsidRPr="00DC6F8E">
        <w:rPr>
          <w:sz w:val="12"/>
          <w:szCs w:val="12"/>
        </w:rPr>
        <w:t>Belgium</w:t>
      </w:r>
    </w:p>
    <w:p w14:paraId="4DBAE45E" w14:textId="77777777" w:rsidR="005A0ACE" w:rsidRPr="00DC6F8E" w:rsidRDefault="005A0ACE" w:rsidP="005A0ACE">
      <w:pPr>
        <w:rPr>
          <w:sz w:val="12"/>
          <w:szCs w:val="12"/>
        </w:rPr>
      </w:pPr>
      <w:r w:rsidRPr="00DC6F8E">
        <w:rPr>
          <w:sz w:val="12"/>
          <w:szCs w:val="12"/>
        </w:rPr>
        <w:t>Belize</w:t>
      </w:r>
    </w:p>
    <w:p w14:paraId="15D7C26B" w14:textId="77777777" w:rsidR="005A0ACE" w:rsidRPr="00DC6F8E" w:rsidRDefault="005A0ACE" w:rsidP="005A0ACE">
      <w:pPr>
        <w:rPr>
          <w:sz w:val="12"/>
          <w:szCs w:val="12"/>
        </w:rPr>
      </w:pPr>
      <w:r w:rsidRPr="00DC6F8E">
        <w:rPr>
          <w:sz w:val="12"/>
          <w:szCs w:val="12"/>
        </w:rPr>
        <w:t>Benin</w:t>
      </w:r>
    </w:p>
    <w:p w14:paraId="114A354D" w14:textId="77777777" w:rsidR="005A0ACE" w:rsidRPr="00DC6F8E" w:rsidRDefault="005A0ACE" w:rsidP="005A0ACE">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66EB87D0" w14:textId="77777777" w:rsidR="005A0ACE" w:rsidRPr="00DC6F8E" w:rsidRDefault="005A0ACE" w:rsidP="005A0ACE">
      <w:pPr>
        <w:rPr>
          <w:sz w:val="12"/>
          <w:szCs w:val="12"/>
        </w:rPr>
      </w:pPr>
      <w:r w:rsidRPr="00DC6F8E">
        <w:rPr>
          <w:sz w:val="12"/>
          <w:szCs w:val="12"/>
        </w:rPr>
        <w:t>Botswana</w:t>
      </w:r>
    </w:p>
    <w:p w14:paraId="74C62348" w14:textId="77777777" w:rsidR="005A0ACE" w:rsidRPr="00DC6F8E" w:rsidRDefault="005A0ACE" w:rsidP="005A0ACE">
      <w:pPr>
        <w:rPr>
          <w:sz w:val="12"/>
          <w:szCs w:val="12"/>
        </w:rPr>
      </w:pPr>
      <w:r w:rsidRPr="00DC6F8E">
        <w:rPr>
          <w:sz w:val="12"/>
          <w:szCs w:val="12"/>
        </w:rPr>
        <w:t>Brazil</w:t>
      </w:r>
    </w:p>
    <w:p w14:paraId="7044707F" w14:textId="77777777" w:rsidR="005A0ACE" w:rsidRPr="00DC6F8E" w:rsidRDefault="005A0ACE" w:rsidP="005A0ACE">
      <w:pPr>
        <w:rPr>
          <w:sz w:val="12"/>
          <w:szCs w:val="12"/>
        </w:rPr>
      </w:pPr>
      <w:r w:rsidRPr="00DC6F8E">
        <w:rPr>
          <w:sz w:val="12"/>
          <w:szCs w:val="12"/>
        </w:rPr>
        <w:t>Brunei Darussalam</w:t>
      </w:r>
    </w:p>
    <w:p w14:paraId="0C9CB558" w14:textId="77777777" w:rsidR="005A0ACE" w:rsidRPr="00DC6F8E" w:rsidRDefault="005A0ACE" w:rsidP="005A0ACE">
      <w:pPr>
        <w:rPr>
          <w:sz w:val="12"/>
          <w:szCs w:val="12"/>
        </w:rPr>
      </w:pPr>
      <w:r w:rsidRPr="00DC6F8E">
        <w:rPr>
          <w:sz w:val="12"/>
          <w:szCs w:val="12"/>
        </w:rPr>
        <w:t>Bulgaria</w:t>
      </w:r>
    </w:p>
    <w:p w14:paraId="72E5B886" w14:textId="77777777" w:rsidR="005A0ACE" w:rsidRPr="00DC6F8E" w:rsidRDefault="005A0ACE" w:rsidP="005A0ACE">
      <w:pPr>
        <w:rPr>
          <w:sz w:val="12"/>
          <w:szCs w:val="12"/>
        </w:rPr>
      </w:pPr>
      <w:r w:rsidRPr="00DC6F8E">
        <w:rPr>
          <w:sz w:val="12"/>
          <w:szCs w:val="12"/>
        </w:rPr>
        <w:t>Burkina Faso</w:t>
      </w:r>
    </w:p>
    <w:p w14:paraId="71E4D86D" w14:textId="77777777" w:rsidR="005A0ACE" w:rsidRPr="00DC6F8E" w:rsidRDefault="005A0ACE" w:rsidP="005A0ACE">
      <w:pPr>
        <w:rPr>
          <w:sz w:val="12"/>
          <w:szCs w:val="12"/>
        </w:rPr>
      </w:pPr>
      <w:r w:rsidRPr="00DC6F8E">
        <w:rPr>
          <w:sz w:val="12"/>
          <w:szCs w:val="12"/>
        </w:rPr>
        <w:t>Burundi</w:t>
      </w:r>
    </w:p>
    <w:p w14:paraId="734FAF3A" w14:textId="77777777" w:rsidR="005A0ACE" w:rsidRPr="00DC6F8E" w:rsidRDefault="005A0ACE" w:rsidP="005A0ACE">
      <w:pPr>
        <w:rPr>
          <w:sz w:val="12"/>
          <w:szCs w:val="12"/>
        </w:rPr>
      </w:pPr>
      <w:r w:rsidRPr="00DC6F8E">
        <w:rPr>
          <w:sz w:val="12"/>
          <w:szCs w:val="12"/>
        </w:rPr>
        <w:t>Cabo Verde</w:t>
      </w:r>
    </w:p>
    <w:p w14:paraId="530237FC" w14:textId="77777777" w:rsidR="005A0ACE" w:rsidRPr="00DC6F8E" w:rsidRDefault="005A0ACE" w:rsidP="005A0ACE">
      <w:pPr>
        <w:rPr>
          <w:sz w:val="12"/>
          <w:szCs w:val="12"/>
        </w:rPr>
      </w:pPr>
      <w:r w:rsidRPr="00DC6F8E">
        <w:rPr>
          <w:sz w:val="12"/>
          <w:szCs w:val="12"/>
        </w:rPr>
        <w:t>Cambodia</w:t>
      </w:r>
    </w:p>
    <w:p w14:paraId="172A9864" w14:textId="77777777" w:rsidR="005A0ACE" w:rsidRPr="00DC6F8E" w:rsidRDefault="005A0ACE" w:rsidP="005A0ACE">
      <w:pPr>
        <w:rPr>
          <w:sz w:val="12"/>
          <w:szCs w:val="12"/>
        </w:rPr>
      </w:pPr>
      <w:r w:rsidRPr="00DC6F8E">
        <w:rPr>
          <w:sz w:val="12"/>
          <w:szCs w:val="12"/>
        </w:rPr>
        <w:t>Cameroon</w:t>
      </w:r>
    </w:p>
    <w:p w14:paraId="5824DFA3" w14:textId="77777777" w:rsidR="005A0ACE" w:rsidRPr="00DC6F8E" w:rsidRDefault="005A0ACE" w:rsidP="005A0ACE">
      <w:pPr>
        <w:rPr>
          <w:sz w:val="12"/>
          <w:szCs w:val="12"/>
        </w:rPr>
      </w:pPr>
      <w:r w:rsidRPr="00DC6F8E">
        <w:rPr>
          <w:sz w:val="12"/>
          <w:szCs w:val="12"/>
        </w:rPr>
        <w:t>Canada</w:t>
      </w:r>
    </w:p>
    <w:p w14:paraId="19A4499B" w14:textId="77777777" w:rsidR="005A0ACE" w:rsidRPr="00DC6F8E" w:rsidRDefault="005A0ACE" w:rsidP="005A0ACE">
      <w:pPr>
        <w:rPr>
          <w:sz w:val="12"/>
          <w:szCs w:val="12"/>
        </w:rPr>
      </w:pPr>
      <w:r w:rsidRPr="00DC6F8E">
        <w:rPr>
          <w:sz w:val="12"/>
          <w:szCs w:val="12"/>
        </w:rPr>
        <w:t>Central African Republic</w:t>
      </w:r>
    </w:p>
    <w:p w14:paraId="4EA88D88" w14:textId="77777777" w:rsidR="005A0ACE" w:rsidRPr="00DC6F8E" w:rsidRDefault="005A0ACE" w:rsidP="005A0ACE">
      <w:pPr>
        <w:rPr>
          <w:sz w:val="12"/>
          <w:szCs w:val="12"/>
        </w:rPr>
      </w:pPr>
      <w:r w:rsidRPr="00DC6F8E">
        <w:rPr>
          <w:sz w:val="12"/>
          <w:szCs w:val="12"/>
        </w:rPr>
        <w:t>Chad</w:t>
      </w:r>
    </w:p>
    <w:p w14:paraId="334A8C86" w14:textId="77777777" w:rsidR="005A0ACE" w:rsidRPr="00DC6F8E" w:rsidRDefault="005A0ACE" w:rsidP="005A0ACE">
      <w:pPr>
        <w:rPr>
          <w:sz w:val="12"/>
          <w:szCs w:val="12"/>
        </w:rPr>
      </w:pPr>
      <w:r w:rsidRPr="00DC6F8E">
        <w:rPr>
          <w:sz w:val="12"/>
          <w:szCs w:val="12"/>
        </w:rPr>
        <w:t>Chile</w:t>
      </w:r>
    </w:p>
    <w:p w14:paraId="4DFDBCA8" w14:textId="77777777" w:rsidR="005A0ACE" w:rsidRPr="00DC6F8E" w:rsidRDefault="005A0ACE" w:rsidP="005A0ACE">
      <w:pPr>
        <w:rPr>
          <w:sz w:val="12"/>
          <w:szCs w:val="12"/>
        </w:rPr>
      </w:pPr>
      <w:r w:rsidRPr="00DC6F8E">
        <w:rPr>
          <w:sz w:val="12"/>
          <w:szCs w:val="12"/>
        </w:rPr>
        <w:t>China</w:t>
      </w:r>
    </w:p>
    <w:p w14:paraId="1A3B59EB" w14:textId="77777777" w:rsidR="005A0ACE" w:rsidRPr="00DC6F8E" w:rsidRDefault="005A0ACE" w:rsidP="005A0ACE">
      <w:pPr>
        <w:rPr>
          <w:sz w:val="12"/>
          <w:szCs w:val="12"/>
        </w:rPr>
      </w:pPr>
      <w:r w:rsidRPr="00DC6F8E">
        <w:rPr>
          <w:sz w:val="12"/>
          <w:szCs w:val="12"/>
        </w:rPr>
        <w:t>Colombia</w:t>
      </w:r>
    </w:p>
    <w:p w14:paraId="71F53A86" w14:textId="77777777" w:rsidR="005A0ACE" w:rsidRPr="00DC6F8E" w:rsidRDefault="005A0ACE" w:rsidP="005A0ACE">
      <w:pPr>
        <w:rPr>
          <w:sz w:val="12"/>
          <w:szCs w:val="12"/>
        </w:rPr>
      </w:pPr>
      <w:r w:rsidRPr="00DC6F8E">
        <w:rPr>
          <w:sz w:val="12"/>
          <w:szCs w:val="12"/>
        </w:rPr>
        <w:t>Congo</w:t>
      </w:r>
    </w:p>
    <w:p w14:paraId="67D322AF" w14:textId="77777777" w:rsidR="005A0ACE" w:rsidRPr="00DC6F8E" w:rsidRDefault="005A0ACE" w:rsidP="005A0ACE">
      <w:pPr>
        <w:rPr>
          <w:sz w:val="12"/>
          <w:szCs w:val="12"/>
        </w:rPr>
      </w:pPr>
      <w:r w:rsidRPr="00DC6F8E">
        <w:rPr>
          <w:sz w:val="12"/>
          <w:szCs w:val="12"/>
        </w:rPr>
        <w:t>Costa Rica</w:t>
      </w:r>
    </w:p>
    <w:p w14:paraId="29E68518" w14:textId="77777777" w:rsidR="005A0ACE" w:rsidRPr="00DC6F8E" w:rsidRDefault="005A0ACE" w:rsidP="005A0ACE">
      <w:pPr>
        <w:rPr>
          <w:sz w:val="12"/>
          <w:szCs w:val="12"/>
        </w:rPr>
      </w:pPr>
      <w:r w:rsidRPr="00DC6F8E">
        <w:rPr>
          <w:sz w:val="12"/>
          <w:szCs w:val="12"/>
        </w:rPr>
        <w:t>Côte d’Ivoire</w:t>
      </w:r>
    </w:p>
    <w:p w14:paraId="0B8CA451" w14:textId="77777777" w:rsidR="005A0ACE" w:rsidRPr="00DC6F8E" w:rsidRDefault="005A0ACE" w:rsidP="005A0ACE">
      <w:pPr>
        <w:rPr>
          <w:sz w:val="12"/>
          <w:szCs w:val="12"/>
        </w:rPr>
      </w:pPr>
      <w:r w:rsidRPr="00DC6F8E">
        <w:rPr>
          <w:sz w:val="12"/>
          <w:szCs w:val="12"/>
        </w:rPr>
        <w:t>Croatia</w:t>
      </w:r>
    </w:p>
    <w:p w14:paraId="2D886C8D" w14:textId="77777777" w:rsidR="005A0ACE" w:rsidRPr="00DC6F8E" w:rsidRDefault="005A0ACE" w:rsidP="005A0ACE">
      <w:pPr>
        <w:rPr>
          <w:sz w:val="12"/>
          <w:szCs w:val="12"/>
        </w:rPr>
      </w:pPr>
      <w:r w:rsidRPr="00DC6F8E">
        <w:rPr>
          <w:sz w:val="12"/>
          <w:szCs w:val="12"/>
        </w:rPr>
        <w:t>Cuba</w:t>
      </w:r>
    </w:p>
    <w:p w14:paraId="65B92EBE" w14:textId="77777777" w:rsidR="005A0ACE" w:rsidRPr="00DC6F8E" w:rsidRDefault="005A0ACE" w:rsidP="005A0ACE">
      <w:pPr>
        <w:rPr>
          <w:sz w:val="12"/>
          <w:szCs w:val="12"/>
        </w:rPr>
      </w:pPr>
      <w:r w:rsidRPr="00DC6F8E">
        <w:rPr>
          <w:sz w:val="12"/>
          <w:szCs w:val="12"/>
        </w:rPr>
        <w:t>Cyprus</w:t>
      </w:r>
    </w:p>
    <w:p w14:paraId="0C4320D8" w14:textId="77777777" w:rsidR="005A0ACE" w:rsidRPr="00DC6F8E" w:rsidRDefault="005A0ACE" w:rsidP="005A0ACE">
      <w:pPr>
        <w:rPr>
          <w:sz w:val="12"/>
          <w:szCs w:val="12"/>
        </w:rPr>
      </w:pPr>
      <w:r w:rsidRPr="00DC6F8E">
        <w:rPr>
          <w:sz w:val="12"/>
          <w:szCs w:val="12"/>
        </w:rPr>
        <w:t>Czech Republic</w:t>
      </w:r>
    </w:p>
    <w:p w14:paraId="064FAE94" w14:textId="77777777" w:rsidR="005A0ACE" w:rsidRPr="00DC6F8E" w:rsidRDefault="005A0ACE" w:rsidP="005A0ACE">
      <w:pPr>
        <w:rPr>
          <w:sz w:val="12"/>
          <w:szCs w:val="12"/>
        </w:rPr>
      </w:pPr>
      <w:r w:rsidRPr="00DC6F8E">
        <w:rPr>
          <w:sz w:val="12"/>
          <w:szCs w:val="12"/>
        </w:rPr>
        <w:t>Democratic Republic of the Congo</w:t>
      </w:r>
    </w:p>
    <w:p w14:paraId="39E90868" w14:textId="77777777" w:rsidR="005A0ACE" w:rsidRPr="00DC6F8E" w:rsidRDefault="005A0ACE" w:rsidP="005A0ACE">
      <w:pPr>
        <w:rPr>
          <w:sz w:val="12"/>
          <w:szCs w:val="12"/>
        </w:rPr>
      </w:pPr>
      <w:r w:rsidRPr="00DC6F8E">
        <w:rPr>
          <w:sz w:val="12"/>
          <w:szCs w:val="12"/>
        </w:rPr>
        <w:t>Denmark</w:t>
      </w:r>
    </w:p>
    <w:p w14:paraId="3BF450CD" w14:textId="77777777" w:rsidR="005A0ACE" w:rsidRPr="00DC6F8E" w:rsidRDefault="005A0ACE" w:rsidP="005A0ACE">
      <w:pPr>
        <w:rPr>
          <w:sz w:val="12"/>
          <w:szCs w:val="12"/>
        </w:rPr>
      </w:pPr>
      <w:r w:rsidRPr="00DC6F8E">
        <w:rPr>
          <w:sz w:val="12"/>
          <w:szCs w:val="12"/>
        </w:rPr>
        <w:t>Djibouti</w:t>
      </w:r>
    </w:p>
    <w:p w14:paraId="26CCAC34" w14:textId="77777777" w:rsidR="005A0ACE" w:rsidRPr="00DC6F8E" w:rsidRDefault="005A0ACE" w:rsidP="005A0ACE">
      <w:pPr>
        <w:rPr>
          <w:sz w:val="12"/>
          <w:szCs w:val="12"/>
        </w:rPr>
      </w:pPr>
      <w:r w:rsidRPr="00DC6F8E">
        <w:rPr>
          <w:sz w:val="12"/>
          <w:szCs w:val="12"/>
        </w:rPr>
        <w:t>Dominica</w:t>
      </w:r>
    </w:p>
    <w:p w14:paraId="14F717AB" w14:textId="77777777" w:rsidR="005A0ACE" w:rsidRPr="00DC6F8E" w:rsidRDefault="005A0ACE" w:rsidP="005A0ACE">
      <w:pPr>
        <w:rPr>
          <w:sz w:val="12"/>
          <w:szCs w:val="12"/>
        </w:rPr>
      </w:pPr>
      <w:r w:rsidRPr="00DC6F8E">
        <w:rPr>
          <w:sz w:val="12"/>
          <w:szCs w:val="12"/>
        </w:rPr>
        <w:t>Dominican Republic</w:t>
      </w:r>
    </w:p>
    <w:p w14:paraId="6653A740" w14:textId="77777777" w:rsidR="005A0ACE" w:rsidRPr="00DC6F8E" w:rsidRDefault="005A0ACE" w:rsidP="005A0ACE">
      <w:pPr>
        <w:rPr>
          <w:sz w:val="12"/>
          <w:szCs w:val="12"/>
        </w:rPr>
      </w:pPr>
      <w:r w:rsidRPr="00DC6F8E">
        <w:rPr>
          <w:sz w:val="12"/>
          <w:szCs w:val="12"/>
        </w:rPr>
        <w:t>Ecuador</w:t>
      </w:r>
    </w:p>
    <w:p w14:paraId="324441EE" w14:textId="77777777" w:rsidR="005A0ACE" w:rsidRPr="00DC6F8E" w:rsidRDefault="005A0ACE" w:rsidP="005A0ACE">
      <w:pPr>
        <w:rPr>
          <w:sz w:val="12"/>
          <w:szCs w:val="12"/>
        </w:rPr>
      </w:pPr>
      <w:r w:rsidRPr="00DC6F8E">
        <w:rPr>
          <w:sz w:val="12"/>
          <w:szCs w:val="12"/>
        </w:rPr>
        <w:t>Egypt</w:t>
      </w:r>
    </w:p>
    <w:p w14:paraId="7FA20EB7" w14:textId="77777777" w:rsidR="005A0ACE" w:rsidRPr="00DC6F8E" w:rsidRDefault="005A0ACE" w:rsidP="005A0ACE">
      <w:pPr>
        <w:rPr>
          <w:sz w:val="12"/>
          <w:szCs w:val="12"/>
        </w:rPr>
      </w:pPr>
      <w:r w:rsidRPr="00DC6F8E">
        <w:rPr>
          <w:sz w:val="12"/>
          <w:szCs w:val="12"/>
        </w:rPr>
        <w:t>El Salvador</w:t>
      </w:r>
    </w:p>
    <w:p w14:paraId="071B78B9" w14:textId="77777777" w:rsidR="005A0ACE" w:rsidRPr="00DC6F8E" w:rsidRDefault="005A0ACE" w:rsidP="005A0ACE">
      <w:pPr>
        <w:rPr>
          <w:sz w:val="12"/>
          <w:szCs w:val="12"/>
        </w:rPr>
      </w:pPr>
      <w:r w:rsidRPr="00DC6F8E">
        <w:rPr>
          <w:sz w:val="12"/>
          <w:szCs w:val="12"/>
        </w:rPr>
        <w:t>Estonia</w:t>
      </w:r>
    </w:p>
    <w:p w14:paraId="43F2F699" w14:textId="77777777" w:rsidR="005A0ACE" w:rsidRPr="00DC6F8E" w:rsidRDefault="005A0ACE" w:rsidP="005A0ACE">
      <w:pPr>
        <w:rPr>
          <w:sz w:val="12"/>
          <w:szCs w:val="12"/>
        </w:rPr>
      </w:pPr>
      <w:r w:rsidRPr="00DC6F8E">
        <w:rPr>
          <w:sz w:val="12"/>
          <w:szCs w:val="12"/>
        </w:rPr>
        <w:t>Eswatini</w:t>
      </w:r>
    </w:p>
    <w:p w14:paraId="5AEB178F" w14:textId="77777777" w:rsidR="005A0ACE" w:rsidRPr="00DC6F8E" w:rsidRDefault="005A0ACE" w:rsidP="005A0ACE">
      <w:pPr>
        <w:rPr>
          <w:sz w:val="12"/>
          <w:szCs w:val="12"/>
        </w:rPr>
      </w:pPr>
      <w:r w:rsidRPr="00DC6F8E">
        <w:rPr>
          <w:sz w:val="12"/>
          <w:szCs w:val="12"/>
        </w:rPr>
        <w:t>European Union (formerly EC)</w:t>
      </w:r>
    </w:p>
    <w:p w14:paraId="07F3A9D6" w14:textId="77777777" w:rsidR="005A0ACE" w:rsidRPr="00DC6F8E" w:rsidRDefault="005A0ACE" w:rsidP="005A0ACE">
      <w:pPr>
        <w:rPr>
          <w:sz w:val="12"/>
          <w:szCs w:val="12"/>
        </w:rPr>
      </w:pPr>
      <w:r w:rsidRPr="00DC6F8E">
        <w:rPr>
          <w:sz w:val="12"/>
          <w:szCs w:val="12"/>
        </w:rPr>
        <w:t>Fiji</w:t>
      </w:r>
    </w:p>
    <w:p w14:paraId="29C724E6" w14:textId="77777777" w:rsidR="005A0ACE" w:rsidRPr="00DC6F8E" w:rsidRDefault="005A0ACE" w:rsidP="005A0ACE">
      <w:pPr>
        <w:rPr>
          <w:sz w:val="12"/>
          <w:szCs w:val="12"/>
        </w:rPr>
      </w:pPr>
      <w:r w:rsidRPr="00DC6F8E">
        <w:rPr>
          <w:sz w:val="12"/>
          <w:szCs w:val="12"/>
        </w:rPr>
        <w:t>Finland</w:t>
      </w:r>
    </w:p>
    <w:p w14:paraId="57DF6132" w14:textId="77777777" w:rsidR="005A0ACE" w:rsidRPr="00DC6F8E" w:rsidRDefault="005A0ACE" w:rsidP="005A0ACE">
      <w:pPr>
        <w:rPr>
          <w:sz w:val="12"/>
          <w:szCs w:val="12"/>
        </w:rPr>
      </w:pPr>
      <w:r w:rsidRPr="00DC6F8E">
        <w:rPr>
          <w:sz w:val="12"/>
          <w:szCs w:val="12"/>
        </w:rPr>
        <w:t>France</w:t>
      </w:r>
    </w:p>
    <w:p w14:paraId="2FA0AC9B" w14:textId="77777777" w:rsidR="005A0ACE" w:rsidRPr="00DC6F8E" w:rsidRDefault="005A0ACE" w:rsidP="005A0ACE">
      <w:pPr>
        <w:rPr>
          <w:sz w:val="12"/>
          <w:szCs w:val="12"/>
        </w:rPr>
      </w:pPr>
      <w:r w:rsidRPr="00DC6F8E">
        <w:rPr>
          <w:sz w:val="12"/>
          <w:szCs w:val="12"/>
        </w:rPr>
        <w:t>Gabon</w:t>
      </w:r>
    </w:p>
    <w:p w14:paraId="420A904C" w14:textId="77777777" w:rsidR="005A0ACE" w:rsidRPr="00DC6F8E" w:rsidRDefault="005A0ACE" w:rsidP="005A0ACE">
      <w:pPr>
        <w:rPr>
          <w:sz w:val="12"/>
          <w:szCs w:val="12"/>
        </w:rPr>
      </w:pPr>
      <w:r w:rsidRPr="00DC6F8E">
        <w:rPr>
          <w:sz w:val="12"/>
          <w:szCs w:val="12"/>
        </w:rPr>
        <w:t>Gambia</w:t>
      </w:r>
    </w:p>
    <w:p w14:paraId="2A4E9338" w14:textId="77777777" w:rsidR="005A0ACE" w:rsidRPr="00DC6F8E" w:rsidRDefault="005A0ACE" w:rsidP="005A0ACE">
      <w:pPr>
        <w:rPr>
          <w:sz w:val="12"/>
          <w:szCs w:val="12"/>
        </w:rPr>
      </w:pPr>
      <w:r w:rsidRPr="00DC6F8E">
        <w:rPr>
          <w:sz w:val="12"/>
          <w:szCs w:val="12"/>
        </w:rPr>
        <w:t>Georgia</w:t>
      </w:r>
    </w:p>
    <w:p w14:paraId="23729C7E" w14:textId="77777777" w:rsidR="005A0ACE" w:rsidRPr="00DC6F8E" w:rsidRDefault="005A0ACE" w:rsidP="005A0ACE">
      <w:pPr>
        <w:rPr>
          <w:sz w:val="12"/>
          <w:szCs w:val="12"/>
        </w:rPr>
      </w:pPr>
      <w:r w:rsidRPr="00DC6F8E">
        <w:rPr>
          <w:sz w:val="12"/>
          <w:szCs w:val="12"/>
        </w:rPr>
        <w:t>Germany</w:t>
      </w:r>
    </w:p>
    <w:p w14:paraId="7EEA5CBF" w14:textId="77777777" w:rsidR="005A0ACE" w:rsidRPr="00DC6F8E" w:rsidRDefault="005A0ACE" w:rsidP="005A0ACE">
      <w:pPr>
        <w:rPr>
          <w:sz w:val="12"/>
          <w:szCs w:val="12"/>
        </w:rPr>
      </w:pPr>
      <w:r w:rsidRPr="00DC6F8E">
        <w:rPr>
          <w:sz w:val="12"/>
          <w:szCs w:val="12"/>
        </w:rPr>
        <w:t>Ghana</w:t>
      </w:r>
    </w:p>
    <w:p w14:paraId="7FF4F675" w14:textId="77777777" w:rsidR="005A0ACE" w:rsidRPr="00DC6F8E" w:rsidRDefault="005A0ACE" w:rsidP="005A0ACE">
      <w:pPr>
        <w:rPr>
          <w:sz w:val="12"/>
          <w:szCs w:val="12"/>
        </w:rPr>
      </w:pPr>
      <w:r w:rsidRPr="00DC6F8E">
        <w:rPr>
          <w:sz w:val="12"/>
          <w:szCs w:val="12"/>
        </w:rPr>
        <w:t>Greece</w:t>
      </w:r>
    </w:p>
    <w:p w14:paraId="739FD612" w14:textId="77777777" w:rsidR="005A0ACE" w:rsidRPr="00DC6F8E" w:rsidRDefault="005A0ACE" w:rsidP="005A0ACE">
      <w:pPr>
        <w:rPr>
          <w:sz w:val="12"/>
          <w:szCs w:val="12"/>
        </w:rPr>
      </w:pPr>
      <w:r w:rsidRPr="00DC6F8E">
        <w:rPr>
          <w:sz w:val="12"/>
          <w:szCs w:val="12"/>
        </w:rPr>
        <w:t>Grenada</w:t>
      </w:r>
    </w:p>
    <w:p w14:paraId="55E45C36" w14:textId="77777777" w:rsidR="005A0ACE" w:rsidRPr="00DC6F8E" w:rsidRDefault="005A0ACE" w:rsidP="005A0ACE">
      <w:pPr>
        <w:rPr>
          <w:sz w:val="12"/>
          <w:szCs w:val="12"/>
        </w:rPr>
      </w:pPr>
      <w:r w:rsidRPr="00DC6F8E">
        <w:rPr>
          <w:sz w:val="12"/>
          <w:szCs w:val="12"/>
        </w:rPr>
        <w:t>Guatemala</w:t>
      </w:r>
    </w:p>
    <w:p w14:paraId="34B25E35" w14:textId="77777777" w:rsidR="005A0ACE" w:rsidRPr="00DC6F8E" w:rsidRDefault="005A0ACE" w:rsidP="005A0ACE">
      <w:pPr>
        <w:rPr>
          <w:sz w:val="12"/>
          <w:szCs w:val="12"/>
        </w:rPr>
      </w:pPr>
      <w:r w:rsidRPr="00DC6F8E">
        <w:rPr>
          <w:sz w:val="12"/>
          <w:szCs w:val="12"/>
        </w:rPr>
        <w:t>Guinea</w:t>
      </w:r>
    </w:p>
    <w:p w14:paraId="39D4E1E2" w14:textId="77777777" w:rsidR="005A0ACE" w:rsidRPr="00DC6F8E" w:rsidRDefault="005A0ACE" w:rsidP="005A0ACE">
      <w:pPr>
        <w:rPr>
          <w:sz w:val="12"/>
          <w:szCs w:val="12"/>
        </w:rPr>
      </w:pPr>
      <w:r w:rsidRPr="00DC6F8E">
        <w:rPr>
          <w:sz w:val="12"/>
          <w:szCs w:val="12"/>
        </w:rPr>
        <w:t>Guinea-Bissau</w:t>
      </w:r>
    </w:p>
    <w:p w14:paraId="36EA71A5" w14:textId="77777777" w:rsidR="005A0ACE" w:rsidRPr="00DC6F8E" w:rsidRDefault="005A0ACE" w:rsidP="005A0ACE">
      <w:pPr>
        <w:rPr>
          <w:sz w:val="12"/>
          <w:szCs w:val="12"/>
        </w:rPr>
      </w:pPr>
      <w:r w:rsidRPr="00DC6F8E">
        <w:rPr>
          <w:sz w:val="12"/>
          <w:szCs w:val="12"/>
        </w:rPr>
        <w:t>Guyana</w:t>
      </w:r>
    </w:p>
    <w:p w14:paraId="5B1698E9" w14:textId="77777777" w:rsidR="005A0ACE" w:rsidRPr="00DC6F8E" w:rsidRDefault="005A0ACE" w:rsidP="005A0ACE">
      <w:pPr>
        <w:rPr>
          <w:sz w:val="12"/>
          <w:szCs w:val="12"/>
        </w:rPr>
      </w:pPr>
      <w:r w:rsidRPr="00DC6F8E">
        <w:rPr>
          <w:sz w:val="12"/>
          <w:szCs w:val="12"/>
        </w:rPr>
        <w:t>Haiti</w:t>
      </w:r>
    </w:p>
    <w:p w14:paraId="0CF517E9" w14:textId="77777777" w:rsidR="005A0ACE" w:rsidRPr="00DC6F8E" w:rsidRDefault="005A0ACE" w:rsidP="005A0ACE">
      <w:pPr>
        <w:rPr>
          <w:sz w:val="12"/>
          <w:szCs w:val="12"/>
        </w:rPr>
      </w:pPr>
      <w:r w:rsidRPr="00DC6F8E">
        <w:rPr>
          <w:sz w:val="12"/>
          <w:szCs w:val="12"/>
        </w:rPr>
        <w:t>Honduras</w:t>
      </w:r>
    </w:p>
    <w:p w14:paraId="31A30363" w14:textId="77777777" w:rsidR="005A0ACE" w:rsidRPr="00DC6F8E" w:rsidRDefault="005A0ACE" w:rsidP="005A0ACE">
      <w:pPr>
        <w:rPr>
          <w:sz w:val="12"/>
          <w:szCs w:val="12"/>
        </w:rPr>
      </w:pPr>
      <w:r w:rsidRPr="00DC6F8E">
        <w:rPr>
          <w:sz w:val="12"/>
          <w:szCs w:val="12"/>
        </w:rPr>
        <w:t>Hong Kong, China</w:t>
      </w:r>
    </w:p>
    <w:p w14:paraId="55C5BA37" w14:textId="77777777" w:rsidR="005A0ACE" w:rsidRPr="00DC6F8E" w:rsidRDefault="005A0ACE" w:rsidP="005A0ACE">
      <w:pPr>
        <w:rPr>
          <w:sz w:val="12"/>
          <w:szCs w:val="12"/>
        </w:rPr>
      </w:pPr>
      <w:r w:rsidRPr="00DC6F8E">
        <w:rPr>
          <w:sz w:val="12"/>
          <w:szCs w:val="12"/>
        </w:rPr>
        <w:t>Hungary</w:t>
      </w:r>
    </w:p>
    <w:p w14:paraId="1D85B43D" w14:textId="77777777" w:rsidR="005A0ACE" w:rsidRPr="00DC6F8E" w:rsidRDefault="005A0ACE" w:rsidP="005A0ACE">
      <w:pPr>
        <w:rPr>
          <w:sz w:val="12"/>
          <w:szCs w:val="12"/>
        </w:rPr>
      </w:pPr>
      <w:r w:rsidRPr="00DC6F8E">
        <w:rPr>
          <w:sz w:val="12"/>
          <w:szCs w:val="12"/>
        </w:rPr>
        <w:t>Iceland</w:t>
      </w:r>
    </w:p>
    <w:p w14:paraId="2D603CFC" w14:textId="77777777" w:rsidR="005A0ACE" w:rsidRPr="00DC6F8E" w:rsidRDefault="005A0ACE" w:rsidP="005A0ACE">
      <w:pPr>
        <w:rPr>
          <w:sz w:val="12"/>
          <w:szCs w:val="12"/>
        </w:rPr>
      </w:pPr>
      <w:r w:rsidRPr="00DC6F8E">
        <w:rPr>
          <w:sz w:val="12"/>
          <w:szCs w:val="12"/>
        </w:rPr>
        <w:t>India</w:t>
      </w:r>
    </w:p>
    <w:p w14:paraId="60106B8F" w14:textId="77777777" w:rsidR="005A0ACE" w:rsidRPr="00DC6F8E" w:rsidRDefault="005A0ACE" w:rsidP="005A0ACE">
      <w:pPr>
        <w:rPr>
          <w:sz w:val="12"/>
          <w:szCs w:val="12"/>
        </w:rPr>
      </w:pPr>
      <w:r w:rsidRPr="00DC6F8E">
        <w:rPr>
          <w:sz w:val="12"/>
          <w:szCs w:val="12"/>
        </w:rPr>
        <w:t>Indonesia</w:t>
      </w:r>
    </w:p>
    <w:p w14:paraId="70FB28E2" w14:textId="77777777" w:rsidR="005A0ACE" w:rsidRPr="00DC6F8E" w:rsidRDefault="005A0ACE" w:rsidP="005A0ACE">
      <w:pPr>
        <w:rPr>
          <w:sz w:val="12"/>
          <w:szCs w:val="12"/>
        </w:rPr>
      </w:pPr>
      <w:r w:rsidRPr="00DC6F8E">
        <w:rPr>
          <w:sz w:val="12"/>
          <w:szCs w:val="12"/>
        </w:rPr>
        <w:t>Ireland</w:t>
      </w:r>
    </w:p>
    <w:p w14:paraId="6E5C616E" w14:textId="77777777" w:rsidR="005A0ACE" w:rsidRPr="00DC6F8E" w:rsidRDefault="005A0ACE" w:rsidP="005A0ACE">
      <w:pPr>
        <w:rPr>
          <w:sz w:val="12"/>
          <w:szCs w:val="12"/>
        </w:rPr>
      </w:pPr>
      <w:r w:rsidRPr="00DC6F8E">
        <w:rPr>
          <w:sz w:val="12"/>
          <w:szCs w:val="12"/>
        </w:rPr>
        <w:t>Israel</w:t>
      </w:r>
    </w:p>
    <w:p w14:paraId="6912B890" w14:textId="77777777" w:rsidR="005A0ACE" w:rsidRPr="00DC6F8E" w:rsidRDefault="005A0ACE" w:rsidP="005A0ACE">
      <w:pPr>
        <w:rPr>
          <w:sz w:val="12"/>
          <w:szCs w:val="12"/>
        </w:rPr>
      </w:pPr>
      <w:r w:rsidRPr="00DC6F8E">
        <w:rPr>
          <w:sz w:val="12"/>
          <w:szCs w:val="12"/>
        </w:rPr>
        <w:t>Italy</w:t>
      </w:r>
    </w:p>
    <w:p w14:paraId="0E3F530B" w14:textId="77777777" w:rsidR="005A0ACE" w:rsidRPr="00DC6F8E" w:rsidRDefault="005A0ACE" w:rsidP="005A0ACE">
      <w:pPr>
        <w:rPr>
          <w:sz w:val="12"/>
          <w:szCs w:val="12"/>
        </w:rPr>
      </w:pPr>
      <w:r w:rsidRPr="00DC6F8E">
        <w:rPr>
          <w:sz w:val="12"/>
          <w:szCs w:val="12"/>
        </w:rPr>
        <w:t>Jamaica</w:t>
      </w:r>
    </w:p>
    <w:p w14:paraId="2E618199" w14:textId="77777777" w:rsidR="005A0ACE" w:rsidRPr="00DC6F8E" w:rsidRDefault="005A0ACE" w:rsidP="005A0ACE">
      <w:pPr>
        <w:rPr>
          <w:sz w:val="12"/>
          <w:szCs w:val="12"/>
        </w:rPr>
      </w:pPr>
      <w:r w:rsidRPr="00DC6F8E">
        <w:rPr>
          <w:sz w:val="12"/>
          <w:szCs w:val="12"/>
        </w:rPr>
        <w:t>Japan</w:t>
      </w:r>
    </w:p>
    <w:p w14:paraId="6DB591B0" w14:textId="77777777" w:rsidR="005A0ACE" w:rsidRPr="00DC6F8E" w:rsidRDefault="005A0ACE" w:rsidP="005A0ACE">
      <w:pPr>
        <w:rPr>
          <w:sz w:val="12"/>
          <w:szCs w:val="12"/>
        </w:rPr>
      </w:pPr>
      <w:r w:rsidRPr="00DC6F8E">
        <w:rPr>
          <w:sz w:val="12"/>
          <w:szCs w:val="12"/>
        </w:rPr>
        <w:t>Jordan</w:t>
      </w:r>
    </w:p>
    <w:p w14:paraId="69A2F53C" w14:textId="77777777" w:rsidR="005A0ACE" w:rsidRPr="00DC6F8E" w:rsidRDefault="005A0ACE" w:rsidP="005A0ACE">
      <w:pPr>
        <w:rPr>
          <w:sz w:val="12"/>
          <w:szCs w:val="12"/>
        </w:rPr>
      </w:pPr>
      <w:r w:rsidRPr="00DC6F8E">
        <w:rPr>
          <w:sz w:val="12"/>
          <w:szCs w:val="12"/>
        </w:rPr>
        <w:t>Kazakhstan</w:t>
      </w:r>
    </w:p>
    <w:p w14:paraId="2BA6F902" w14:textId="77777777" w:rsidR="005A0ACE" w:rsidRPr="00DC6F8E" w:rsidRDefault="005A0ACE" w:rsidP="005A0ACE">
      <w:pPr>
        <w:rPr>
          <w:sz w:val="12"/>
          <w:szCs w:val="12"/>
        </w:rPr>
      </w:pPr>
      <w:r w:rsidRPr="00DC6F8E">
        <w:rPr>
          <w:sz w:val="12"/>
          <w:szCs w:val="12"/>
        </w:rPr>
        <w:t>Kenya</w:t>
      </w:r>
    </w:p>
    <w:p w14:paraId="3FAB7F05" w14:textId="77777777" w:rsidR="005A0ACE" w:rsidRPr="00DC6F8E" w:rsidRDefault="005A0ACE" w:rsidP="005A0ACE">
      <w:pPr>
        <w:rPr>
          <w:sz w:val="12"/>
          <w:szCs w:val="12"/>
        </w:rPr>
      </w:pPr>
      <w:r w:rsidRPr="00DC6F8E">
        <w:rPr>
          <w:sz w:val="12"/>
          <w:szCs w:val="12"/>
        </w:rPr>
        <w:t>Korea, Republic of</w:t>
      </w:r>
    </w:p>
    <w:p w14:paraId="3134AC9F" w14:textId="77777777" w:rsidR="005A0ACE" w:rsidRPr="00DC6F8E" w:rsidRDefault="005A0ACE" w:rsidP="005A0ACE">
      <w:pPr>
        <w:rPr>
          <w:sz w:val="12"/>
          <w:szCs w:val="12"/>
        </w:rPr>
      </w:pPr>
      <w:r w:rsidRPr="00DC6F8E">
        <w:rPr>
          <w:sz w:val="12"/>
          <w:szCs w:val="12"/>
        </w:rPr>
        <w:t>Kuwait, the State of</w:t>
      </w:r>
    </w:p>
    <w:p w14:paraId="4CCF2661" w14:textId="77777777" w:rsidR="005A0ACE" w:rsidRPr="00DC6F8E" w:rsidRDefault="005A0ACE" w:rsidP="005A0ACE">
      <w:pPr>
        <w:rPr>
          <w:sz w:val="12"/>
          <w:szCs w:val="12"/>
        </w:rPr>
      </w:pPr>
      <w:r w:rsidRPr="00DC6F8E">
        <w:rPr>
          <w:sz w:val="12"/>
          <w:szCs w:val="12"/>
        </w:rPr>
        <w:t>Kyrgyz Republic</w:t>
      </w:r>
    </w:p>
    <w:p w14:paraId="4200302E" w14:textId="77777777" w:rsidR="005A0ACE" w:rsidRPr="00DC6F8E" w:rsidRDefault="005A0ACE" w:rsidP="005A0ACE">
      <w:pPr>
        <w:rPr>
          <w:sz w:val="12"/>
          <w:szCs w:val="12"/>
        </w:rPr>
      </w:pPr>
      <w:r w:rsidRPr="00DC6F8E">
        <w:rPr>
          <w:sz w:val="12"/>
          <w:szCs w:val="12"/>
        </w:rPr>
        <w:t>Lao People’s Democratic Republic</w:t>
      </w:r>
    </w:p>
    <w:p w14:paraId="1C451F7E" w14:textId="77777777" w:rsidR="005A0ACE" w:rsidRPr="00DC6F8E" w:rsidRDefault="005A0ACE" w:rsidP="005A0ACE">
      <w:pPr>
        <w:rPr>
          <w:sz w:val="12"/>
          <w:szCs w:val="12"/>
        </w:rPr>
      </w:pPr>
      <w:r w:rsidRPr="00DC6F8E">
        <w:rPr>
          <w:sz w:val="12"/>
          <w:szCs w:val="12"/>
        </w:rPr>
        <w:t>Latvia</w:t>
      </w:r>
    </w:p>
    <w:p w14:paraId="22D5E2E4" w14:textId="77777777" w:rsidR="005A0ACE" w:rsidRPr="00DC6F8E" w:rsidRDefault="005A0ACE" w:rsidP="005A0ACE">
      <w:pPr>
        <w:rPr>
          <w:sz w:val="12"/>
          <w:szCs w:val="12"/>
        </w:rPr>
      </w:pPr>
      <w:r w:rsidRPr="00DC6F8E">
        <w:rPr>
          <w:sz w:val="12"/>
          <w:szCs w:val="12"/>
        </w:rPr>
        <w:t>Lesotho</w:t>
      </w:r>
    </w:p>
    <w:p w14:paraId="026E0E90" w14:textId="77777777" w:rsidR="005A0ACE" w:rsidRPr="00DC6F8E" w:rsidRDefault="005A0ACE" w:rsidP="005A0ACE">
      <w:pPr>
        <w:rPr>
          <w:sz w:val="12"/>
          <w:szCs w:val="12"/>
        </w:rPr>
      </w:pPr>
      <w:r w:rsidRPr="00DC6F8E">
        <w:rPr>
          <w:sz w:val="12"/>
          <w:szCs w:val="12"/>
        </w:rPr>
        <w:t>Liberia</w:t>
      </w:r>
    </w:p>
    <w:p w14:paraId="53315399" w14:textId="77777777" w:rsidR="005A0ACE" w:rsidRPr="00DC6F8E" w:rsidRDefault="005A0ACE" w:rsidP="005A0ACE">
      <w:pPr>
        <w:rPr>
          <w:sz w:val="12"/>
          <w:szCs w:val="12"/>
        </w:rPr>
      </w:pPr>
      <w:r w:rsidRPr="00DC6F8E">
        <w:rPr>
          <w:sz w:val="12"/>
          <w:szCs w:val="12"/>
        </w:rPr>
        <w:t>Liechtenstein</w:t>
      </w:r>
    </w:p>
    <w:p w14:paraId="2660F1A6" w14:textId="77777777" w:rsidR="005A0ACE" w:rsidRPr="00DC6F8E" w:rsidRDefault="005A0ACE" w:rsidP="005A0ACE">
      <w:pPr>
        <w:rPr>
          <w:sz w:val="12"/>
          <w:szCs w:val="12"/>
        </w:rPr>
      </w:pPr>
      <w:r w:rsidRPr="00DC6F8E">
        <w:rPr>
          <w:sz w:val="12"/>
          <w:szCs w:val="12"/>
        </w:rPr>
        <w:t>Lithuania</w:t>
      </w:r>
    </w:p>
    <w:p w14:paraId="70232858" w14:textId="77777777" w:rsidR="005A0ACE" w:rsidRPr="00DC6F8E" w:rsidRDefault="005A0ACE" w:rsidP="005A0ACE">
      <w:pPr>
        <w:rPr>
          <w:sz w:val="12"/>
          <w:szCs w:val="12"/>
        </w:rPr>
      </w:pPr>
      <w:r w:rsidRPr="00DC6F8E">
        <w:rPr>
          <w:sz w:val="12"/>
          <w:szCs w:val="12"/>
        </w:rPr>
        <w:t>Luxembourg</w:t>
      </w:r>
    </w:p>
    <w:p w14:paraId="0FCFBD45" w14:textId="77777777" w:rsidR="005A0ACE" w:rsidRPr="00DC6F8E" w:rsidRDefault="005A0ACE" w:rsidP="005A0ACE">
      <w:pPr>
        <w:rPr>
          <w:sz w:val="12"/>
          <w:szCs w:val="12"/>
        </w:rPr>
      </w:pPr>
      <w:r w:rsidRPr="00DC6F8E">
        <w:rPr>
          <w:sz w:val="12"/>
          <w:szCs w:val="12"/>
        </w:rPr>
        <w:t>Macao, China</w:t>
      </w:r>
    </w:p>
    <w:p w14:paraId="2F9CB8F0" w14:textId="77777777" w:rsidR="005A0ACE" w:rsidRPr="00DC6F8E" w:rsidRDefault="005A0ACE" w:rsidP="005A0ACE">
      <w:pPr>
        <w:rPr>
          <w:sz w:val="12"/>
          <w:szCs w:val="12"/>
        </w:rPr>
      </w:pPr>
      <w:r w:rsidRPr="00DC6F8E">
        <w:rPr>
          <w:sz w:val="12"/>
          <w:szCs w:val="12"/>
        </w:rPr>
        <w:t>Madagascar</w:t>
      </w:r>
    </w:p>
    <w:p w14:paraId="2A6FA3DC" w14:textId="77777777" w:rsidR="005A0ACE" w:rsidRPr="00DC6F8E" w:rsidRDefault="005A0ACE" w:rsidP="005A0ACE">
      <w:pPr>
        <w:rPr>
          <w:sz w:val="12"/>
          <w:szCs w:val="12"/>
        </w:rPr>
      </w:pPr>
      <w:r w:rsidRPr="00DC6F8E">
        <w:rPr>
          <w:sz w:val="12"/>
          <w:szCs w:val="12"/>
        </w:rPr>
        <w:t>Malawi</w:t>
      </w:r>
    </w:p>
    <w:p w14:paraId="17EDEC24" w14:textId="77777777" w:rsidR="005A0ACE" w:rsidRPr="00DC6F8E" w:rsidRDefault="005A0ACE" w:rsidP="005A0ACE">
      <w:pPr>
        <w:rPr>
          <w:sz w:val="12"/>
          <w:szCs w:val="12"/>
        </w:rPr>
      </w:pPr>
      <w:r w:rsidRPr="00DC6F8E">
        <w:rPr>
          <w:sz w:val="12"/>
          <w:szCs w:val="12"/>
        </w:rPr>
        <w:t>Malaysia</w:t>
      </w:r>
    </w:p>
    <w:p w14:paraId="1D88E3EB" w14:textId="77777777" w:rsidR="005A0ACE" w:rsidRPr="00DC6F8E" w:rsidRDefault="005A0ACE" w:rsidP="005A0ACE">
      <w:pPr>
        <w:rPr>
          <w:sz w:val="12"/>
          <w:szCs w:val="12"/>
        </w:rPr>
      </w:pPr>
      <w:r w:rsidRPr="00DC6F8E">
        <w:rPr>
          <w:sz w:val="12"/>
          <w:szCs w:val="12"/>
        </w:rPr>
        <w:t>Maldives</w:t>
      </w:r>
    </w:p>
    <w:p w14:paraId="279C62BF" w14:textId="77777777" w:rsidR="005A0ACE" w:rsidRPr="00DC6F8E" w:rsidRDefault="005A0ACE" w:rsidP="005A0ACE">
      <w:pPr>
        <w:rPr>
          <w:sz w:val="12"/>
          <w:szCs w:val="12"/>
        </w:rPr>
      </w:pPr>
      <w:r w:rsidRPr="00DC6F8E">
        <w:rPr>
          <w:sz w:val="12"/>
          <w:szCs w:val="12"/>
        </w:rPr>
        <w:t>Mali</w:t>
      </w:r>
    </w:p>
    <w:p w14:paraId="358511F4" w14:textId="77777777" w:rsidR="005A0ACE" w:rsidRPr="00DC6F8E" w:rsidRDefault="005A0ACE" w:rsidP="005A0ACE">
      <w:pPr>
        <w:rPr>
          <w:sz w:val="12"/>
          <w:szCs w:val="12"/>
        </w:rPr>
      </w:pPr>
      <w:r w:rsidRPr="00DC6F8E">
        <w:rPr>
          <w:sz w:val="12"/>
          <w:szCs w:val="12"/>
        </w:rPr>
        <w:t>Malta</w:t>
      </w:r>
    </w:p>
    <w:p w14:paraId="4D0E8BF1" w14:textId="77777777" w:rsidR="005A0ACE" w:rsidRPr="00DC6F8E" w:rsidRDefault="005A0ACE" w:rsidP="005A0ACE">
      <w:pPr>
        <w:rPr>
          <w:sz w:val="12"/>
          <w:szCs w:val="12"/>
        </w:rPr>
      </w:pPr>
      <w:r w:rsidRPr="00DC6F8E">
        <w:rPr>
          <w:sz w:val="12"/>
          <w:szCs w:val="12"/>
        </w:rPr>
        <w:t>Mauritania</w:t>
      </w:r>
    </w:p>
    <w:p w14:paraId="421B6F46" w14:textId="77777777" w:rsidR="005A0ACE" w:rsidRPr="00DC6F8E" w:rsidRDefault="005A0ACE" w:rsidP="005A0ACE">
      <w:pPr>
        <w:rPr>
          <w:sz w:val="12"/>
          <w:szCs w:val="12"/>
        </w:rPr>
      </w:pPr>
      <w:r w:rsidRPr="00DC6F8E">
        <w:rPr>
          <w:sz w:val="12"/>
          <w:szCs w:val="12"/>
        </w:rPr>
        <w:t>Mauritius</w:t>
      </w:r>
    </w:p>
    <w:p w14:paraId="3188984A" w14:textId="77777777" w:rsidR="005A0ACE" w:rsidRPr="00DC6F8E" w:rsidRDefault="005A0ACE" w:rsidP="005A0ACE">
      <w:pPr>
        <w:rPr>
          <w:sz w:val="12"/>
          <w:szCs w:val="12"/>
        </w:rPr>
      </w:pPr>
      <w:r w:rsidRPr="00DC6F8E">
        <w:rPr>
          <w:sz w:val="12"/>
          <w:szCs w:val="12"/>
        </w:rPr>
        <w:t>Mexico</w:t>
      </w:r>
    </w:p>
    <w:p w14:paraId="604709C6" w14:textId="77777777" w:rsidR="005A0ACE" w:rsidRPr="00DC6F8E" w:rsidRDefault="005A0ACE" w:rsidP="005A0ACE">
      <w:pPr>
        <w:rPr>
          <w:sz w:val="12"/>
          <w:szCs w:val="12"/>
        </w:rPr>
      </w:pPr>
      <w:r w:rsidRPr="00DC6F8E">
        <w:rPr>
          <w:sz w:val="12"/>
          <w:szCs w:val="12"/>
        </w:rPr>
        <w:t>Moldova, Republic of</w:t>
      </w:r>
    </w:p>
    <w:p w14:paraId="204EE84B" w14:textId="77777777" w:rsidR="005A0ACE" w:rsidRPr="00DC6F8E" w:rsidRDefault="005A0ACE" w:rsidP="005A0ACE">
      <w:pPr>
        <w:rPr>
          <w:sz w:val="12"/>
          <w:szCs w:val="12"/>
        </w:rPr>
      </w:pPr>
      <w:r w:rsidRPr="00DC6F8E">
        <w:rPr>
          <w:sz w:val="12"/>
          <w:szCs w:val="12"/>
        </w:rPr>
        <w:t>Mongolia</w:t>
      </w:r>
    </w:p>
    <w:p w14:paraId="0E32464A" w14:textId="77777777" w:rsidR="005A0ACE" w:rsidRPr="00DC6F8E" w:rsidRDefault="005A0ACE" w:rsidP="005A0ACE">
      <w:pPr>
        <w:rPr>
          <w:sz w:val="12"/>
          <w:szCs w:val="12"/>
        </w:rPr>
      </w:pPr>
      <w:r w:rsidRPr="00DC6F8E">
        <w:rPr>
          <w:sz w:val="12"/>
          <w:szCs w:val="12"/>
        </w:rPr>
        <w:t>Montenegro</w:t>
      </w:r>
    </w:p>
    <w:p w14:paraId="39BF2B79" w14:textId="77777777" w:rsidR="005A0ACE" w:rsidRPr="00DC6F8E" w:rsidRDefault="005A0ACE" w:rsidP="005A0ACE">
      <w:pPr>
        <w:rPr>
          <w:sz w:val="12"/>
          <w:szCs w:val="12"/>
        </w:rPr>
      </w:pPr>
      <w:r w:rsidRPr="00DC6F8E">
        <w:rPr>
          <w:sz w:val="12"/>
          <w:szCs w:val="12"/>
        </w:rPr>
        <w:t>Morocco</w:t>
      </w:r>
    </w:p>
    <w:p w14:paraId="75F38956" w14:textId="77777777" w:rsidR="005A0ACE" w:rsidRPr="00DC6F8E" w:rsidRDefault="005A0ACE" w:rsidP="005A0ACE">
      <w:pPr>
        <w:rPr>
          <w:sz w:val="12"/>
          <w:szCs w:val="12"/>
        </w:rPr>
      </w:pPr>
      <w:r w:rsidRPr="00DC6F8E">
        <w:rPr>
          <w:sz w:val="12"/>
          <w:szCs w:val="12"/>
        </w:rPr>
        <w:t>Mozambique</w:t>
      </w:r>
    </w:p>
    <w:p w14:paraId="1AE893EB" w14:textId="77777777" w:rsidR="005A0ACE" w:rsidRPr="00DC6F8E" w:rsidRDefault="005A0ACE" w:rsidP="005A0ACE">
      <w:pPr>
        <w:rPr>
          <w:sz w:val="12"/>
          <w:szCs w:val="12"/>
        </w:rPr>
      </w:pPr>
      <w:r w:rsidRPr="00DC6F8E">
        <w:rPr>
          <w:sz w:val="12"/>
          <w:szCs w:val="12"/>
        </w:rPr>
        <w:t>Myanmar</w:t>
      </w:r>
    </w:p>
    <w:p w14:paraId="677F5298" w14:textId="77777777" w:rsidR="005A0ACE" w:rsidRPr="00DC6F8E" w:rsidRDefault="005A0ACE" w:rsidP="005A0ACE">
      <w:pPr>
        <w:rPr>
          <w:sz w:val="12"/>
          <w:szCs w:val="12"/>
        </w:rPr>
      </w:pPr>
      <w:r w:rsidRPr="00DC6F8E">
        <w:rPr>
          <w:sz w:val="12"/>
          <w:szCs w:val="12"/>
        </w:rPr>
        <w:t>Namibia</w:t>
      </w:r>
    </w:p>
    <w:p w14:paraId="1A908237" w14:textId="77777777" w:rsidR="005A0ACE" w:rsidRPr="00DC6F8E" w:rsidRDefault="005A0ACE" w:rsidP="005A0ACE">
      <w:pPr>
        <w:rPr>
          <w:sz w:val="12"/>
          <w:szCs w:val="12"/>
        </w:rPr>
      </w:pPr>
      <w:r w:rsidRPr="00DC6F8E">
        <w:rPr>
          <w:sz w:val="12"/>
          <w:szCs w:val="12"/>
        </w:rPr>
        <w:t>Nepal</w:t>
      </w:r>
    </w:p>
    <w:p w14:paraId="34E02829" w14:textId="77777777" w:rsidR="005A0ACE" w:rsidRPr="00DC6F8E" w:rsidRDefault="005A0ACE" w:rsidP="005A0ACE">
      <w:pPr>
        <w:rPr>
          <w:sz w:val="12"/>
          <w:szCs w:val="12"/>
        </w:rPr>
      </w:pPr>
      <w:r w:rsidRPr="00DC6F8E">
        <w:rPr>
          <w:sz w:val="12"/>
          <w:szCs w:val="12"/>
        </w:rPr>
        <w:t>Netherlands</w:t>
      </w:r>
    </w:p>
    <w:p w14:paraId="16717EDE" w14:textId="77777777" w:rsidR="005A0ACE" w:rsidRPr="00DC6F8E" w:rsidRDefault="005A0ACE" w:rsidP="005A0ACE">
      <w:pPr>
        <w:rPr>
          <w:sz w:val="12"/>
          <w:szCs w:val="12"/>
        </w:rPr>
      </w:pPr>
      <w:r w:rsidRPr="00DC6F8E">
        <w:rPr>
          <w:sz w:val="12"/>
          <w:szCs w:val="12"/>
        </w:rPr>
        <w:t>New Zealand</w:t>
      </w:r>
    </w:p>
    <w:p w14:paraId="1B1CD98D" w14:textId="77777777" w:rsidR="005A0ACE" w:rsidRPr="00DC6F8E" w:rsidRDefault="005A0ACE" w:rsidP="005A0ACE">
      <w:pPr>
        <w:rPr>
          <w:sz w:val="12"/>
          <w:szCs w:val="12"/>
        </w:rPr>
      </w:pPr>
      <w:r w:rsidRPr="00DC6F8E">
        <w:rPr>
          <w:sz w:val="12"/>
          <w:szCs w:val="12"/>
        </w:rPr>
        <w:t>Nicaragua</w:t>
      </w:r>
    </w:p>
    <w:p w14:paraId="3CD2B3F7" w14:textId="77777777" w:rsidR="005A0ACE" w:rsidRPr="00DC6F8E" w:rsidRDefault="005A0ACE" w:rsidP="005A0ACE">
      <w:pPr>
        <w:rPr>
          <w:sz w:val="12"/>
          <w:szCs w:val="12"/>
        </w:rPr>
      </w:pPr>
      <w:r w:rsidRPr="00DC6F8E">
        <w:rPr>
          <w:sz w:val="12"/>
          <w:szCs w:val="12"/>
        </w:rPr>
        <w:t>Niger</w:t>
      </w:r>
    </w:p>
    <w:p w14:paraId="7A4ED7FA" w14:textId="77777777" w:rsidR="005A0ACE" w:rsidRPr="00DC6F8E" w:rsidRDefault="005A0ACE" w:rsidP="005A0ACE">
      <w:pPr>
        <w:rPr>
          <w:sz w:val="12"/>
          <w:szCs w:val="12"/>
        </w:rPr>
      </w:pPr>
      <w:r w:rsidRPr="00DC6F8E">
        <w:rPr>
          <w:sz w:val="12"/>
          <w:szCs w:val="12"/>
        </w:rPr>
        <w:t>Nigeria</w:t>
      </w:r>
    </w:p>
    <w:p w14:paraId="3DC09C70" w14:textId="77777777" w:rsidR="005A0ACE" w:rsidRPr="00DC6F8E" w:rsidRDefault="005A0ACE" w:rsidP="005A0ACE">
      <w:pPr>
        <w:rPr>
          <w:sz w:val="12"/>
          <w:szCs w:val="12"/>
        </w:rPr>
      </w:pPr>
      <w:r w:rsidRPr="00DC6F8E">
        <w:rPr>
          <w:sz w:val="12"/>
          <w:szCs w:val="12"/>
        </w:rPr>
        <w:t>North Macedonia</w:t>
      </w:r>
    </w:p>
    <w:p w14:paraId="213E5007" w14:textId="77777777" w:rsidR="005A0ACE" w:rsidRPr="00DC6F8E" w:rsidRDefault="005A0ACE" w:rsidP="005A0ACE">
      <w:pPr>
        <w:rPr>
          <w:sz w:val="12"/>
          <w:szCs w:val="12"/>
        </w:rPr>
      </w:pPr>
      <w:r w:rsidRPr="00DC6F8E">
        <w:rPr>
          <w:sz w:val="12"/>
          <w:szCs w:val="12"/>
        </w:rPr>
        <w:t>Norway</w:t>
      </w:r>
    </w:p>
    <w:p w14:paraId="6E90E020" w14:textId="77777777" w:rsidR="005A0ACE" w:rsidRPr="00DC6F8E" w:rsidRDefault="005A0ACE" w:rsidP="005A0ACE">
      <w:pPr>
        <w:rPr>
          <w:sz w:val="12"/>
          <w:szCs w:val="12"/>
        </w:rPr>
      </w:pPr>
      <w:r w:rsidRPr="00DC6F8E">
        <w:rPr>
          <w:sz w:val="12"/>
          <w:szCs w:val="12"/>
        </w:rPr>
        <w:t>Oman</w:t>
      </w:r>
    </w:p>
    <w:p w14:paraId="46F325AF" w14:textId="77777777" w:rsidR="005A0ACE" w:rsidRPr="00DC6F8E" w:rsidRDefault="005A0ACE" w:rsidP="005A0ACE">
      <w:pPr>
        <w:rPr>
          <w:sz w:val="12"/>
          <w:szCs w:val="12"/>
        </w:rPr>
      </w:pPr>
      <w:r w:rsidRPr="00DC6F8E">
        <w:rPr>
          <w:sz w:val="12"/>
          <w:szCs w:val="12"/>
        </w:rPr>
        <w:t>Pakistan</w:t>
      </w:r>
    </w:p>
    <w:p w14:paraId="78F9805D" w14:textId="77777777" w:rsidR="005A0ACE" w:rsidRPr="00DC6F8E" w:rsidRDefault="005A0ACE" w:rsidP="005A0ACE">
      <w:pPr>
        <w:rPr>
          <w:sz w:val="12"/>
          <w:szCs w:val="12"/>
        </w:rPr>
      </w:pPr>
      <w:r w:rsidRPr="00DC6F8E">
        <w:rPr>
          <w:sz w:val="12"/>
          <w:szCs w:val="12"/>
        </w:rPr>
        <w:t>Panama</w:t>
      </w:r>
    </w:p>
    <w:p w14:paraId="16BE6F2B" w14:textId="77777777" w:rsidR="005A0ACE" w:rsidRPr="00DC6F8E" w:rsidRDefault="005A0ACE" w:rsidP="005A0ACE">
      <w:pPr>
        <w:rPr>
          <w:sz w:val="12"/>
          <w:szCs w:val="12"/>
        </w:rPr>
      </w:pPr>
      <w:r w:rsidRPr="00DC6F8E">
        <w:rPr>
          <w:sz w:val="12"/>
          <w:szCs w:val="12"/>
        </w:rPr>
        <w:t>Papua New Guinea</w:t>
      </w:r>
    </w:p>
    <w:p w14:paraId="22BB7002" w14:textId="77777777" w:rsidR="005A0ACE" w:rsidRPr="00DC6F8E" w:rsidRDefault="005A0ACE" w:rsidP="005A0ACE">
      <w:pPr>
        <w:rPr>
          <w:sz w:val="12"/>
          <w:szCs w:val="12"/>
        </w:rPr>
      </w:pPr>
      <w:r w:rsidRPr="00DC6F8E">
        <w:rPr>
          <w:sz w:val="12"/>
          <w:szCs w:val="12"/>
        </w:rPr>
        <w:t>Paraguay</w:t>
      </w:r>
    </w:p>
    <w:p w14:paraId="0BC4B6B9" w14:textId="77777777" w:rsidR="005A0ACE" w:rsidRPr="00DC6F8E" w:rsidRDefault="005A0ACE" w:rsidP="005A0ACE">
      <w:pPr>
        <w:rPr>
          <w:sz w:val="12"/>
          <w:szCs w:val="12"/>
        </w:rPr>
      </w:pPr>
      <w:r w:rsidRPr="00DC6F8E">
        <w:rPr>
          <w:sz w:val="12"/>
          <w:szCs w:val="12"/>
        </w:rPr>
        <w:t>Peru</w:t>
      </w:r>
    </w:p>
    <w:p w14:paraId="14A2A150" w14:textId="77777777" w:rsidR="005A0ACE" w:rsidRPr="00DC6F8E" w:rsidRDefault="005A0ACE" w:rsidP="005A0ACE">
      <w:pPr>
        <w:rPr>
          <w:sz w:val="12"/>
          <w:szCs w:val="12"/>
        </w:rPr>
      </w:pPr>
      <w:r w:rsidRPr="00DC6F8E">
        <w:rPr>
          <w:sz w:val="12"/>
          <w:szCs w:val="12"/>
        </w:rPr>
        <w:t>Philippines</w:t>
      </w:r>
    </w:p>
    <w:p w14:paraId="3E134631" w14:textId="77777777" w:rsidR="005A0ACE" w:rsidRPr="00DC6F8E" w:rsidRDefault="005A0ACE" w:rsidP="005A0ACE">
      <w:pPr>
        <w:rPr>
          <w:sz w:val="12"/>
          <w:szCs w:val="12"/>
        </w:rPr>
      </w:pPr>
      <w:r w:rsidRPr="00DC6F8E">
        <w:rPr>
          <w:sz w:val="12"/>
          <w:szCs w:val="12"/>
        </w:rPr>
        <w:t>Poland</w:t>
      </w:r>
    </w:p>
    <w:p w14:paraId="04788E43" w14:textId="77777777" w:rsidR="005A0ACE" w:rsidRPr="00DC6F8E" w:rsidRDefault="005A0ACE" w:rsidP="005A0ACE">
      <w:pPr>
        <w:rPr>
          <w:sz w:val="12"/>
          <w:szCs w:val="12"/>
        </w:rPr>
      </w:pPr>
      <w:r w:rsidRPr="00DC6F8E">
        <w:rPr>
          <w:sz w:val="12"/>
          <w:szCs w:val="12"/>
        </w:rPr>
        <w:t>Portugal</w:t>
      </w:r>
    </w:p>
    <w:p w14:paraId="1FF64641" w14:textId="77777777" w:rsidR="005A0ACE" w:rsidRPr="00DC6F8E" w:rsidRDefault="005A0ACE" w:rsidP="005A0ACE">
      <w:pPr>
        <w:rPr>
          <w:sz w:val="12"/>
          <w:szCs w:val="12"/>
        </w:rPr>
      </w:pPr>
      <w:r w:rsidRPr="00DC6F8E">
        <w:rPr>
          <w:sz w:val="12"/>
          <w:szCs w:val="12"/>
        </w:rPr>
        <w:t>Qatar</w:t>
      </w:r>
    </w:p>
    <w:p w14:paraId="45F20201" w14:textId="77777777" w:rsidR="005A0ACE" w:rsidRPr="00DC6F8E" w:rsidRDefault="005A0ACE" w:rsidP="005A0ACE">
      <w:pPr>
        <w:rPr>
          <w:sz w:val="12"/>
          <w:szCs w:val="12"/>
        </w:rPr>
      </w:pPr>
      <w:r w:rsidRPr="00DC6F8E">
        <w:rPr>
          <w:sz w:val="12"/>
          <w:szCs w:val="12"/>
        </w:rPr>
        <w:t>Romania</w:t>
      </w:r>
    </w:p>
    <w:p w14:paraId="7043CAC2" w14:textId="77777777" w:rsidR="005A0ACE" w:rsidRPr="00DC6F8E" w:rsidRDefault="005A0ACE" w:rsidP="005A0ACE">
      <w:pPr>
        <w:rPr>
          <w:sz w:val="12"/>
          <w:szCs w:val="12"/>
        </w:rPr>
      </w:pPr>
      <w:r w:rsidRPr="00DC6F8E">
        <w:rPr>
          <w:sz w:val="12"/>
          <w:szCs w:val="12"/>
        </w:rPr>
        <w:t>Russian Federation</w:t>
      </w:r>
    </w:p>
    <w:p w14:paraId="73C671FB" w14:textId="77777777" w:rsidR="005A0ACE" w:rsidRPr="00DC6F8E" w:rsidRDefault="005A0ACE" w:rsidP="005A0ACE">
      <w:pPr>
        <w:rPr>
          <w:sz w:val="12"/>
          <w:szCs w:val="12"/>
        </w:rPr>
      </w:pPr>
      <w:r w:rsidRPr="00DC6F8E">
        <w:rPr>
          <w:sz w:val="12"/>
          <w:szCs w:val="12"/>
        </w:rPr>
        <w:t>Rwanda</w:t>
      </w:r>
    </w:p>
    <w:p w14:paraId="1F0F8D9E" w14:textId="77777777" w:rsidR="005A0ACE" w:rsidRPr="00DC6F8E" w:rsidRDefault="005A0ACE" w:rsidP="005A0ACE">
      <w:pPr>
        <w:rPr>
          <w:sz w:val="12"/>
          <w:szCs w:val="12"/>
        </w:rPr>
      </w:pPr>
      <w:r w:rsidRPr="00DC6F8E">
        <w:rPr>
          <w:sz w:val="12"/>
          <w:szCs w:val="12"/>
        </w:rPr>
        <w:t>Saint Kitts and Nevis</w:t>
      </w:r>
    </w:p>
    <w:p w14:paraId="32B89B60" w14:textId="77777777" w:rsidR="005A0ACE" w:rsidRPr="00DC6F8E" w:rsidRDefault="005A0ACE" w:rsidP="005A0ACE">
      <w:pPr>
        <w:rPr>
          <w:sz w:val="12"/>
          <w:szCs w:val="12"/>
        </w:rPr>
      </w:pPr>
      <w:r w:rsidRPr="00DC6F8E">
        <w:rPr>
          <w:sz w:val="12"/>
          <w:szCs w:val="12"/>
        </w:rPr>
        <w:t>Saint Lucia</w:t>
      </w:r>
    </w:p>
    <w:p w14:paraId="6F2D7575" w14:textId="77777777" w:rsidR="005A0ACE" w:rsidRPr="00DC6F8E" w:rsidRDefault="005A0ACE" w:rsidP="005A0ACE">
      <w:pPr>
        <w:rPr>
          <w:sz w:val="12"/>
          <w:szCs w:val="12"/>
        </w:rPr>
      </w:pPr>
      <w:r w:rsidRPr="00DC6F8E">
        <w:rPr>
          <w:sz w:val="12"/>
          <w:szCs w:val="12"/>
        </w:rPr>
        <w:t>Saint Vincent and the Grenadines</w:t>
      </w:r>
    </w:p>
    <w:p w14:paraId="3E000390" w14:textId="77777777" w:rsidR="005A0ACE" w:rsidRPr="00DC6F8E" w:rsidRDefault="005A0ACE" w:rsidP="005A0ACE">
      <w:pPr>
        <w:rPr>
          <w:sz w:val="12"/>
          <w:szCs w:val="12"/>
        </w:rPr>
      </w:pPr>
      <w:r w:rsidRPr="00DC6F8E">
        <w:rPr>
          <w:sz w:val="12"/>
          <w:szCs w:val="12"/>
        </w:rPr>
        <w:t>Samoa</w:t>
      </w:r>
    </w:p>
    <w:p w14:paraId="2195811C" w14:textId="77777777" w:rsidR="005A0ACE" w:rsidRPr="00DC6F8E" w:rsidRDefault="005A0ACE" w:rsidP="005A0ACE">
      <w:pPr>
        <w:rPr>
          <w:sz w:val="12"/>
          <w:szCs w:val="12"/>
        </w:rPr>
      </w:pPr>
      <w:r w:rsidRPr="00DC6F8E">
        <w:rPr>
          <w:sz w:val="12"/>
          <w:szCs w:val="12"/>
        </w:rPr>
        <w:t>Saudi Arabia, Kingdom of</w:t>
      </w:r>
    </w:p>
    <w:p w14:paraId="7F86C1D2" w14:textId="77777777" w:rsidR="005A0ACE" w:rsidRPr="00DC6F8E" w:rsidRDefault="005A0ACE" w:rsidP="005A0ACE">
      <w:pPr>
        <w:rPr>
          <w:sz w:val="12"/>
          <w:szCs w:val="12"/>
        </w:rPr>
      </w:pPr>
      <w:r w:rsidRPr="00DC6F8E">
        <w:rPr>
          <w:sz w:val="12"/>
          <w:szCs w:val="12"/>
        </w:rPr>
        <w:t>Senegal</w:t>
      </w:r>
    </w:p>
    <w:p w14:paraId="6FC68D66" w14:textId="77777777" w:rsidR="005A0ACE" w:rsidRPr="00DC6F8E" w:rsidRDefault="005A0ACE" w:rsidP="005A0ACE">
      <w:pPr>
        <w:rPr>
          <w:sz w:val="12"/>
          <w:szCs w:val="12"/>
        </w:rPr>
      </w:pPr>
      <w:r w:rsidRPr="00DC6F8E">
        <w:rPr>
          <w:sz w:val="12"/>
          <w:szCs w:val="12"/>
        </w:rPr>
        <w:t>Seychelles</w:t>
      </w:r>
    </w:p>
    <w:p w14:paraId="2F2B627D" w14:textId="77777777" w:rsidR="005A0ACE" w:rsidRPr="00DC6F8E" w:rsidRDefault="005A0ACE" w:rsidP="005A0ACE">
      <w:pPr>
        <w:rPr>
          <w:sz w:val="12"/>
          <w:szCs w:val="12"/>
        </w:rPr>
      </w:pPr>
      <w:r w:rsidRPr="00DC6F8E">
        <w:rPr>
          <w:sz w:val="12"/>
          <w:szCs w:val="12"/>
        </w:rPr>
        <w:t>Sierra Leone</w:t>
      </w:r>
    </w:p>
    <w:p w14:paraId="2E6E268F" w14:textId="77777777" w:rsidR="005A0ACE" w:rsidRPr="00DC6F8E" w:rsidRDefault="005A0ACE" w:rsidP="005A0ACE">
      <w:pPr>
        <w:rPr>
          <w:sz w:val="12"/>
          <w:szCs w:val="12"/>
        </w:rPr>
      </w:pPr>
      <w:r w:rsidRPr="00DC6F8E">
        <w:rPr>
          <w:sz w:val="12"/>
          <w:szCs w:val="12"/>
        </w:rPr>
        <w:t>Singapore</w:t>
      </w:r>
    </w:p>
    <w:p w14:paraId="52CA0AEC" w14:textId="77777777" w:rsidR="005A0ACE" w:rsidRPr="00DC6F8E" w:rsidRDefault="005A0ACE" w:rsidP="005A0ACE">
      <w:pPr>
        <w:rPr>
          <w:sz w:val="12"/>
          <w:szCs w:val="12"/>
        </w:rPr>
      </w:pPr>
      <w:r w:rsidRPr="00DC6F8E">
        <w:rPr>
          <w:sz w:val="12"/>
          <w:szCs w:val="12"/>
        </w:rPr>
        <w:t>Slovak Republic</w:t>
      </w:r>
    </w:p>
    <w:p w14:paraId="2C11EACF" w14:textId="77777777" w:rsidR="005A0ACE" w:rsidRPr="00DC6F8E" w:rsidRDefault="005A0ACE" w:rsidP="005A0ACE">
      <w:pPr>
        <w:rPr>
          <w:sz w:val="12"/>
          <w:szCs w:val="12"/>
        </w:rPr>
      </w:pPr>
      <w:r w:rsidRPr="00DC6F8E">
        <w:rPr>
          <w:sz w:val="12"/>
          <w:szCs w:val="12"/>
        </w:rPr>
        <w:t>Slovenia</w:t>
      </w:r>
    </w:p>
    <w:p w14:paraId="4669D054" w14:textId="77777777" w:rsidR="005A0ACE" w:rsidRPr="00DC6F8E" w:rsidRDefault="005A0ACE" w:rsidP="005A0ACE">
      <w:pPr>
        <w:rPr>
          <w:sz w:val="12"/>
          <w:szCs w:val="12"/>
        </w:rPr>
      </w:pPr>
      <w:r w:rsidRPr="00DC6F8E">
        <w:rPr>
          <w:sz w:val="12"/>
          <w:szCs w:val="12"/>
        </w:rPr>
        <w:t>Solomon Islands</w:t>
      </w:r>
    </w:p>
    <w:p w14:paraId="646A0B24" w14:textId="77777777" w:rsidR="005A0ACE" w:rsidRPr="00DC6F8E" w:rsidRDefault="005A0ACE" w:rsidP="005A0ACE">
      <w:pPr>
        <w:rPr>
          <w:sz w:val="12"/>
          <w:szCs w:val="12"/>
        </w:rPr>
      </w:pPr>
      <w:r w:rsidRPr="00DC6F8E">
        <w:rPr>
          <w:sz w:val="12"/>
          <w:szCs w:val="12"/>
        </w:rPr>
        <w:t>South Africa</w:t>
      </w:r>
    </w:p>
    <w:p w14:paraId="533A621B" w14:textId="77777777" w:rsidR="005A0ACE" w:rsidRPr="00DC6F8E" w:rsidRDefault="005A0ACE" w:rsidP="005A0ACE">
      <w:pPr>
        <w:rPr>
          <w:sz w:val="12"/>
          <w:szCs w:val="12"/>
        </w:rPr>
      </w:pPr>
      <w:r w:rsidRPr="00DC6F8E">
        <w:rPr>
          <w:sz w:val="12"/>
          <w:szCs w:val="12"/>
        </w:rPr>
        <w:t>Spain</w:t>
      </w:r>
    </w:p>
    <w:p w14:paraId="01D29395" w14:textId="77777777" w:rsidR="005A0ACE" w:rsidRPr="00DC6F8E" w:rsidRDefault="005A0ACE" w:rsidP="005A0ACE">
      <w:pPr>
        <w:rPr>
          <w:sz w:val="12"/>
          <w:szCs w:val="12"/>
        </w:rPr>
      </w:pPr>
      <w:r w:rsidRPr="00DC6F8E">
        <w:rPr>
          <w:sz w:val="12"/>
          <w:szCs w:val="12"/>
        </w:rPr>
        <w:t>Sri Lanka</w:t>
      </w:r>
    </w:p>
    <w:p w14:paraId="06747294" w14:textId="77777777" w:rsidR="005A0ACE" w:rsidRPr="00DC6F8E" w:rsidRDefault="005A0ACE" w:rsidP="005A0ACE">
      <w:pPr>
        <w:rPr>
          <w:sz w:val="12"/>
          <w:szCs w:val="12"/>
        </w:rPr>
      </w:pPr>
      <w:r w:rsidRPr="00DC6F8E">
        <w:rPr>
          <w:sz w:val="12"/>
          <w:szCs w:val="12"/>
        </w:rPr>
        <w:t>Suriname</w:t>
      </w:r>
    </w:p>
    <w:p w14:paraId="3C5C5B21" w14:textId="77777777" w:rsidR="005A0ACE" w:rsidRPr="00DC6F8E" w:rsidRDefault="005A0ACE" w:rsidP="005A0ACE">
      <w:pPr>
        <w:rPr>
          <w:sz w:val="12"/>
          <w:szCs w:val="12"/>
        </w:rPr>
      </w:pPr>
      <w:r w:rsidRPr="00DC6F8E">
        <w:rPr>
          <w:sz w:val="12"/>
          <w:szCs w:val="12"/>
        </w:rPr>
        <w:t>Sweden</w:t>
      </w:r>
    </w:p>
    <w:p w14:paraId="3E20D6C6" w14:textId="77777777" w:rsidR="005A0ACE" w:rsidRPr="00DC6F8E" w:rsidRDefault="005A0ACE" w:rsidP="005A0ACE">
      <w:pPr>
        <w:rPr>
          <w:sz w:val="12"/>
          <w:szCs w:val="12"/>
        </w:rPr>
      </w:pPr>
      <w:r w:rsidRPr="00DC6F8E">
        <w:rPr>
          <w:sz w:val="12"/>
          <w:szCs w:val="12"/>
        </w:rPr>
        <w:t>Switzerland</w:t>
      </w:r>
    </w:p>
    <w:p w14:paraId="0CDC33AA" w14:textId="77777777" w:rsidR="005A0ACE" w:rsidRPr="00DC6F8E" w:rsidRDefault="005A0ACE" w:rsidP="005A0ACE">
      <w:pPr>
        <w:rPr>
          <w:sz w:val="12"/>
          <w:szCs w:val="12"/>
        </w:rPr>
      </w:pPr>
      <w:r w:rsidRPr="00DC6F8E">
        <w:rPr>
          <w:sz w:val="12"/>
          <w:szCs w:val="12"/>
        </w:rPr>
        <w:t>Chinese Taipei</w:t>
      </w:r>
    </w:p>
    <w:p w14:paraId="76B6AA0A" w14:textId="77777777" w:rsidR="005A0ACE" w:rsidRPr="00DC6F8E" w:rsidRDefault="005A0ACE" w:rsidP="005A0ACE">
      <w:pPr>
        <w:rPr>
          <w:sz w:val="12"/>
          <w:szCs w:val="12"/>
        </w:rPr>
      </w:pPr>
      <w:r w:rsidRPr="00DC6F8E">
        <w:rPr>
          <w:sz w:val="12"/>
          <w:szCs w:val="12"/>
        </w:rPr>
        <w:t>Tajikistan</w:t>
      </w:r>
    </w:p>
    <w:p w14:paraId="58A6450E" w14:textId="77777777" w:rsidR="005A0ACE" w:rsidRPr="00DC6F8E" w:rsidRDefault="005A0ACE" w:rsidP="005A0ACE">
      <w:pPr>
        <w:rPr>
          <w:sz w:val="12"/>
          <w:szCs w:val="12"/>
        </w:rPr>
      </w:pPr>
      <w:r w:rsidRPr="00DC6F8E">
        <w:rPr>
          <w:sz w:val="12"/>
          <w:szCs w:val="12"/>
        </w:rPr>
        <w:t>Tanzania</w:t>
      </w:r>
    </w:p>
    <w:p w14:paraId="7DB41B00" w14:textId="77777777" w:rsidR="005A0ACE" w:rsidRPr="00DC6F8E" w:rsidRDefault="005A0ACE" w:rsidP="005A0ACE">
      <w:pPr>
        <w:rPr>
          <w:sz w:val="12"/>
          <w:szCs w:val="12"/>
        </w:rPr>
      </w:pPr>
      <w:r w:rsidRPr="00DC6F8E">
        <w:rPr>
          <w:sz w:val="12"/>
          <w:szCs w:val="12"/>
        </w:rPr>
        <w:t>Thailand</w:t>
      </w:r>
    </w:p>
    <w:p w14:paraId="017CC4F1" w14:textId="77777777" w:rsidR="005A0ACE" w:rsidRPr="00DC6F8E" w:rsidRDefault="005A0ACE" w:rsidP="005A0ACE">
      <w:pPr>
        <w:rPr>
          <w:sz w:val="12"/>
          <w:szCs w:val="12"/>
        </w:rPr>
      </w:pPr>
      <w:r w:rsidRPr="00DC6F8E">
        <w:rPr>
          <w:sz w:val="12"/>
          <w:szCs w:val="12"/>
        </w:rPr>
        <w:t>Togo</w:t>
      </w:r>
    </w:p>
    <w:p w14:paraId="2A9C016E" w14:textId="77777777" w:rsidR="005A0ACE" w:rsidRPr="00DC6F8E" w:rsidRDefault="005A0ACE" w:rsidP="005A0ACE">
      <w:pPr>
        <w:rPr>
          <w:sz w:val="12"/>
          <w:szCs w:val="12"/>
        </w:rPr>
      </w:pPr>
      <w:r w:rsidRPr="00DC6F8E">
        <w:rPr>
          <w:sz w:val="12"/>
          <w:szCs w:val="12"/>
        </w:rPr>
        <w:t>Tonga</w:t>
      </w:r>
    </w:p>
    <w:p w14:paraId="3DEFB56D" w14:textId="77777777" w:rsidR="005A0ACE" w:rsidRPr="00DC6F8E" w:rsidRDefault="005A0ACE" w:rsidP="005A0ACE">
      <w:pPr>
        <w:rPr>
          <w:sz w:val="12"/>
          <w:szCs w:val="12"/>
        </w:rPr>
      </w:pPr>
      <w:r w:rsidRPr="00DC6F8E">
        <w:rPr>
          <w:sz w:val="12"/>
          <w:szCs w:val="12"/>
        </w:rPr>
        <w:t>Trinidad and Tobago</w:t>
      </w:r>
    </w:p>
    <w:p w14:paraId="300FDB1F" w14:textId="77777777" w:rsidR="005A0ACE" w:rsidRPr="00DC6F8E" w:rsidRDefault="005A0ACE" w:rsidP="005A0ACE">
      <w:pPr>
        <w:rPr>
          <w:sz w:val="12"/>
          <w:szCs w:val="12"/>
        </w:rPr>
      </w:pPr>
      <w:r w:rsidRPr="00DC6F8E">
        <w:rPr>
          <w:sz w:val="12"/>
          <w:szCs w:val="12"/>
        </w:rPr>
        <w:t>Tunisia</w:t>
      </w:r>
    </w:p>
    <w:p w14:paraId="6B55FF30" w14:textId="77777777" w:rsidR="005A0ACE" w:rsidRPr="00DC6F8E" w:rsidRDefault="005A0ACE" w:rsidP="005A0ACE">
      <w:pPr>
        <w:rPr>
          <w:sz w:val="12"/>
          <w:szCs w:val="12"/>
        </w:rPr>
      </w:pPr>
      <w:r w:rsidRPr="00DC6F8E">
        <w:rPr>
          <w:sz w:val="12"/>
          <w:szCs w:val="12"/>
        </w:rPr>
        <w:t>Turkey</w:t>
      </w:r>
    </w:p>
    <w:p w14:paraId="5D2BC6DA" w14:textId="77777777" w:rsidR="005A0ACE" w:rsidRPr="00DC6F8E" w:rsidRDefault="005A0ACE" w:rsidP="005A0ACE">
      <w:pPr>
        <w:rPr>
          <w:sz w:val="12"/>
          <w:szCs w:val="12"/>
        </w:rPr>
      </w:pPr>
      <w:r w:rsidRPr="00DC6F8E">
        <w:rPr>
          <w:sz w:val="12"/>
          <w:szCs w:val="12"/>
        </w:rPr>
        <w:t>Uganda</w:t>
      </w:r>
    </w:p>
    <w:p w14:paraId="7378811E" w14:textId="77777777" w:rsidR="005A0ACE" w:rsidRPr="00DC6F8E" w:rsidRDefault="005A0ACE" w:rsidP="005A0ACE">
      <w:pPr>
        <w:rPr>
          <w:sz w:val="12"/>
          <w:szCs w:val="12"/>
        </w:rPr>
      </w:pPr>
      <w:r w:rsidRPr="00DC6F8E">
        <w:rPr>
          <w:sz w:val="12"/>
          <w:szCs w:val="12"/>
        </w:rPr>
        <w:t>Ukraine</w:t>
      </w:r>
    </w:p>
    <w:p w14:paraId="70FE59A0" w14:textId="77777777" w:rsidR="005A0ACE" w:rsidRPr="00DC6F8E" w:rsidRDefault="005A0ACE" w:rsidP="005A0ACE">
      <w:pPr>
        <w:rPr>
          <w:sz w:val="12"/>
          <w:szCs w:val="12"/>
        </w:rPr>
      </w:pPr>
      <w:r w:rsidRPr="00DC6F8E">
        <w:rPr>
          <w:sz w:val="12"/>
          <w:szCs w:val="12"/>
        </w:rPr>
        <w:t>United Arab Emirates</w:t>
      </w:r>
    </w:p>
    <w:p w14:paraId="68C14788" w14:textId="77777777" w:rsidR="005A0ACE" w:rsidRPr="00DC6F8E" w:rsidRDefault="005A0ACE" w:rsidP="005A0ACE">
      <w:pPr>
        <w:rPr>
          <w:sz w:val="12"/>
          <w:szCs w:val="12"/>
        </w:rPr>
      </w:pPr>
      <w:r w:rsidRPr="00DC6F8E">
        <w:rPr>
          <w:sz w:val="12"/>
          <w:szCs w:val="12"/>
        </w:rPr>
        <w:t>United Kingdom</w:t>
      </w:r>
    </w:p>
    <w:p w14:paraId="59E228B6" w14:textId="77777777" w:rsidR="005A0ACE" w:rsidRPr="00DC6F8E" w:rsidRDefault="005A0ACE" w:rsidP="005A0ACE">
      <w:pPr>
        <w:rPr>
          <w:sz w:val="12"/>
          <w:szCs w:val="12"/>
        </w:rPr>
      </w:pPr>
      <w:r w:rsidRPr="00DC6F8E">
        <w:rPr>
          <w:sz w:val="12"/>
          <w:szCs w:val="12"/>
        </w:rPr>
        <w:t>United States</w:t>
      </w:r>
    </w:p>
    <w:p w14:paraId="5440B511" w14:textId="77777777" w:rsidR="005A0ACE" w:rsidRPr="00DC6F8E" w:rsidRDefault="005A0ACE" w:rsidP="005A0ACE">
      <w:pPr>
        <w:rPr>
          <w:sz w:val="12"/>
          <w:szCs w:val="12"/>
        </w:rPr>
      </w:pPr>
      <w:r w:rsidRPr="00DC6F8E">
        <w:rPr>
          <w:sz w:val="12"/>
          <w:szCs w:val="12"/>
        </w:rPr>
        <w:t>Uruguay</w:t>
      </w:r>
    </w:p>
    <w:p w14:paraId="516F3D0B" w14:textId="77777777" w:rsidR="005A0ACE" w:rsidRPr="00DC6F8E" w:rsidRDefault="005A0ACE" w:rsidP="005A0ACE">
      <w:pPr>
        <w:rPr>
          <w:sz w:val="12"/>
          <w:szCs w:val="12"/>
        </w:rPr>
      </w:pPr>
      <w:r w:rsidRPr="00DC6F8E">
        <w:rPr>
          <w:sz w:val="12"/>
          <w:szCs w:val="12"/>
        </w:rPr>
        <w:t>Vanuatu</w:t>
      </w:r>
    </w:p>
    <w:p w14:paraId="3385B01B" w14:textId="77777777" w:rsidR="005A0ACE" w:rsidRPr="00DC6F8E" w:rsidRDefault="005A0ACE" w:rsidP="005A0ACE">
      <w:pPr>
        <w:rPr>
          <w:sz w:val="12"/>
          <w:szCs w:val="12"/>
        </w:rPr>
      </w:pPr>
      <w:r w:rsidRPr="00DC6F8E">
        <w:rPr>
          <w:sz w:val="12"/>
          <w:szCs w:val="12"/>
        </w:rPr>
        <w:t>Venezuela, Bolivarian Republic of</w:t>
      </w:r>
    </w:p>
    <w:p w14:paraId="2AC1BEDF" w14:textId="77777777" w:rsidR="005A0ACE" w:rsidRPr="00DC6F8E" w:rsidRDefault="005A0ACE" w:rsidP="005A0ACE">
      <w:pPr>
        <w:rPr>
          <w:sz w:val="12"/>
          <w:szCs w:val="12"/>
        </w:rPr>
      </w:pPr>
      <w:r w:rsidRPr="00DC6F8E">
        <w:rPr>
          <w:sz w:val="12"/>
          <w:szCs w:val="12"/>
        </w:rPr>
        <w:t>Viet Nam</w:t>
      </w:r>
    </w:p>
    <w:p w14:paraId="65C43A4A" w14:textId="77777777" w:rsidR="005A0ACE" w:rsidRPr="00DC6F8E" w:rsidRDefault="005A0ACE" w:rsidP="005A0ACE">
      <w:pPr>
        <w:rPr>
          <w:sz w:val="12"/>
          <w:szCs w:val="12"/>
        </w:rPr>
      </w:pPr>
      <w:r w:rsidRPr="00DC6F8E">
        <w:rPr>
          <w:sz w:val="12"/>
          <w:szCs w:val="12"/>
        </w:rPr>
        <w:t>Yemen</w:t>
      </w:r>
    </w:p>
    <w:p w14:paraId="33FD1B73" w14:textId="77777777" w:rsidR="005A0ACE" w:rsidRPr="00DC6F8E" w:rsidRDefault="005A0ACE" w:rsidP="005A0ACE">
      <w:pPr>
        <w:rPr>
          <w:sz w:val="12"/>
          <w:szCs w:val="12"/>
        </w:rPr>
      </w:pPr>
      <w:r w:rsidRPr="00DC6F8E">
        <w:rPr>
          <w:sz w:val="12"/>
          <w:szCs w:val="12"/>
        </w:rPr>
        <w:t>Zambia</w:t>
      </w:r>
    </w:p>
    <w:p w14:paraId="1012DA34" w14:textId="77777777" w:rsidR="005A0ACE" w:rsidRDefault="005A0ACE" w:rsidP="005A0ACE">
      <w:pPr>
        <w:rPr>
          <w:sz w:val="12"/>
          <w:szCs w:val="12"/>
        </w:rPr>
      </w:pPr>
      <w:r w:rsidRPr="00DC6F8E">
        <w:rPr>
          <w:sz w:val="12"/>
          <w:szCs w:val="12"/>
        </w:rPr>
        <w:t>Zimbabwe</w:t>
      </w:r>
    </w:p>
    <w:p w14:paraId="3E49C50C" w14:textId="77777777" w:rsidR="005A0ACE" w:rsidRDefault="005A0ACE" w:rsidP="005A0ACE">
      <w:pPr>
        <w:rPr>
          <w:sz w:val="12"/>
          <w:szCs w:val="12"/>
        </w:rPr>
      </w:pPr>
    </w:p>
    <w:p w14:paraId="2F193421" w14:textId="77777777" w:rsidR="005A0ACE" w:rsidRPr="0065023F" w:rsidRDefault="005A0ACE" w:rsidP="005A0ACE">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74F19680" w14:textId="77777777" w:rsidR="005A0ACE" w:rsidRPr="00E44987" w:rsidRDefault="005A0ACE" w:rsidP="005A0ACE">
      <w:pPr>
        <w:rPr>
          <w:sz w:val="16"/>
          <w:szCs w:val="16"/>
        </w:rPr>
      </w:pPr>
      <w:r w:rsidRPr="0065023F">
        <w:rPr>
          <w:sz w:val="16"/>
          <w:szCs w:val="16"/>
        </w:rPr>
        <w:t>(Josh, 5-5, https://www.nytimes.com/2020/05/05/opinion/hawley-abolish-wto-china.html)</w:t>
      </w:r>
    </w:p>
    <w:p w14:paraId="73279566" w14:textId="77777777" w:rsidR="005A0ACE" w:rsidRDefault="005A0ACE" w:rsidP="005A0ACE">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9643A4">
        <w:rPr>
          <w:rStyle w:val="StyleUnderline"/>
          <w:highlight w:val="green"/>
        </w:rPr>
        <w:t>The global economic system</w:t>
      </w:r>
      <w:r w:rsidRPr="00E44987">
        <w:rPr>
          <w:sz w:val="16"/>
        </w:rPr>
        <w:t xml:space="preserve"> as we know it is a relic; it </w:t>
      </w:r>
      <w:r w:rsidRPr="009643A4">
        <w:rPr>
          <w:rStyle w:val="StyleUnderline"/>
          <w:highlight w:val="green"/>
        </w:rPr>
        <w:t>requires reform</w:t>
      </w:r>
      <w:r w:rsidRPr="00D341AA">
        <w:rPr>
          <w:rStyle w:val="StyleUnderline"/>
        </w:rPr>
        <w:t>, top to bottom</w:t>
      </w:r>
      <w:r w:rsidRPr="00E44987">
        <w:rPr>
          <w:sz w:val="16"/>
        </w:rPr>
        <w:t xml:space="preserve">. </w:t>
      </w:r>
      <w:r w:rsidRPr="009643A4">
        <w:rPr>
          <w:rStyle w:val="StyleUnderline"/>
          <w:highlight w:val="green"/>
        </w:rPr>
        <w:t>We should begin with</w:t>
      </w:r>
      <w:r w:rsidRPr="00D341AA">
        <w:rPr>
          <w:rStyle w:val="StyleUnderline"/>
        </w:rPr>
        <w:t xml:space="preserve"> one of its leading institutions, </w:t>
      </w:r>
      <w:r w:rsidRPr="009643A4">
        <w:rPr>
          <w:rStyle w:val="Emphasis"/>
          <w:highlight w:val="green"/>
        </w:rPr>
        <w:t>the W</w:t>
      </w:r>
      <w:r w:rsidRPr="00D341AA">
        <w:rPr>
          <w:rStyle w:val="Emphasis"/>
        </w:rPr>
        <w:t xml:space="preserve">orld </w:t>
      </w:r>
      <w:r w:rsidRPr="009643A4">
        <w:rPr>
          <w:rStyle w:val="Emphasis"/>
          <w:highlight w:val="green"/>
        </w:rPr>
        <w:t>T</w:t>
      </w:r>
      <w:r w:rsidRPr="00D341AA">
        <w:rPr>
          <w:rStyle w:val="Emphasis"/>
        </w:rPr>
        <w:t xml:space="preserve">rade </w:t>
      </w:r>
      <w:r w:rsidRPr="009643A4">
        <w:rPr>
          <w:rStyle w:val="Emphasis"/>
          <w:highlight w:val="green"/>
        </w:rPr>
        <w:t>O</w:t>
      </w:r>
      <w:r w:rsidRPr="00D341AA">
        <w:rPr>
          <w:rStyle w:val="Emphasis"/>
        </w:rPr>
        <w:t>rganization.</w:t>
      </w:r>
      <w:r>
        <w:rPr>
          <w:rStyle w:val="Emphasis"/>
        </w:rPr>
        <w:t xml:space="preserve"> </w:t>
      </w:r>
      <w:r w:rsidRPr="009643A4">
        <w:rPr>
          <w:rStyle w:val="Emphasis"/>
          <w:highlight w:val="green"/>
        </w:rPr>
        <w:t>We should abolish it.</w:t>
      </w:r>
    </w:p>
    <w:p w14:paraId="509B4F48" w14:textId="77777777" w:rsidR="005A0ACE" w:rsidRDefault="005A0ACE" w:rsidP="005A0ACE">
      <w:pPr>
        <w:rPr>
          <w:sz w:val="12"/>
          <w:szCs w:val="12"/>
        </w:rPr>
      </w:pPr>
    </w:p>
    <w:p w14:paraId="666CBF46" w14:textId="77777777" w:rsidR="005A0ACE" w:rsidRPr="007C02EF" w:rsidRDefault="005A0ACE" w:rsidP="005A0ACE">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74F2C8E0" w14:textId="77777777" w:rsidR="005A0ACE" w:rsidRPr="007C02EF" w:rsidRDefault="005A0ACE" w:rsidP="005A0ACE">
      <w:pPr>
        <w:rPr>
          <w:b/>
          <w:bCs/>
          <w:sz w:val="26"/>
        </w:rPr>
      </w:pPr>
      <w:r w:rsidRPr="007C02EF">
        <w:rPr>
          <w:b/>
          <w:bCs/>
          <w:sz w:val="26"/>
        </w:rPr>
        <w:t>Bello, PhD, 2000</w:t>
      </w:r>
    </w:p>
    <w:p w14:paraId="21114186" w14:textId="77777777" w:rsidR="005A0ACE" w:rsidRPr="007C02EF" w:rsidRDefault="005A0ACE" w:rsidP="005A0ACE">
      <w:pPr>
        <w:rPr>
          <w:sz w:val="16"/>
          <w:szCs w:val="16"/>
        </w:rPr>
      </w:pPr>
      <w:r w:rsidRPr="007C02EF">
        <w:rPr>
          <w:sz w:val="16"/>
          <w:szCs w:val="16"/>
        </w:rPr>
        <w:t>(Walden, Sociology @ Stanford, https://users.ox.ac.uk/~magd1352/ecologist/Should%20WTO%20be%20abolished.pdf)</w:t>
      </w:r>
    </w:p>
    <w:p w14:paraId="2E0B66CE" w14:textId="77777777" w:rsidR="005A0ACE" w:rsidRPr="007C02EF" w:rsidRDefault="005A0ACE" w:rsidP="005A0ACE">
      <w:pPr>
        <w:rPr>
          <w:u w:val="single"/>
        </w:rPr>
      </w:pPr>
      <w:r w:rsidRPr="007C02EF">
        <w:rPr>
          <w:u w:val="single"/>
        </w:rPr>
        <w:t xml:space="preserve">The idea that the world needs the World Trade </w:t>
      </w:r>
      <w:proofErr w:type="spellStart"/>
      <w:r w:rsidRPr="007C02EF">
        <w:rPr>
          <w:u w:val="single"/>
        </w:rPr>
        <w:t>Organisation</w:t>
      </w:r>
      <w:proofErr w:type="spellEnd"/>
      <w:r w:rsidRPr="007C02EF">
        <w:rPr>
          <w:u w:val="single"/>
        </w:rPr>
        <w:t xml:space="preserve">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w:t>
      </w:r>
      <w:proofErr w:type="spellStart"/>
      <w:r w:rsidRPr="007C02EF">
        <w:rPr>
          <w:sz w:val="14"/>
        </w:rPr>
        <w:t>Organisation</w:t>
      </w:r>
      <w:proofErr w:type="spellEnd"/>
      <w:r w:rsidRPr="007C02EF">
        <w:rPr>
          <w:sz w:val="14"/>
        </w:rPr>
        <w:t xml:space="preserve">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xml:space="preserve">. The flexible GATT (General Agreement on Tariffs and Trade) system, which preceded the WTO, had allowed the emergence of Europe and East Asia as competing industrial </w:t>
      </w:r>
      <w:proofErr w:type="spellStart"/>
      <w:r w:rsidRPr="007C02EF">
        <w:rPr>
          <w:sz w:val="14"/>
        </w:rPr>
        <w:t>centres</w:t>
      </w:r>
      <w:proofErr w:type="spellEnd"/>
      <w:r w:rsidRPr="007C02EF">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w:t>
      </w:r>
      <w:proofErr w:type="spellStart"/>
      <w:r w:rsidRPr="007C02EF">
        <w:rPr>
          <w:u w:val="single"/>
        </w:rPr>
        <w:t>industrialise</w:t>
      </w:r>
      <w:proofErr w:type="spellEnd"/>
      <w:r w:rsidRPr="007C02EF">
        <w:rPr>
          <w:u w:val="single"/>
        </w:rPr>
        <w:t xml:space="preserv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 xml:space="preserve">not be </w:t>
      </w:r>
      <w:proofErr w:type="spellStart"/>
      <w:r w:rsidRPr="007C02EF">
        <w:rPr>
          <w:highlight w:val="green"/>
          <w:u w:val="single"/>
        </w:rPr>
        <w:t>marginalised</w:t>
      </w:r>
      <w:proofErr w:type="spellEnd"/>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w:t>
      </w:r>
      <w:proofErr w:type="gramStart"/>
      <w:r w:rsidRPr="007C02EF">
        <w:rPr>
          <w:sz w:val="14"/>
        </w:rPr>
        <w:t>a period of time</w:t>
      </w:r>
      <w:proofErr w:type="gramEnd"/>
      <w:r w:rsidRPr="007C02EF">
        <w:rPr>
          <w:sz w:val="14"/>
        </w:rPr>
        <w:t xml:space="preserve">. </w:t>
      </w:r>
      <w:r w:rsidRPr="007C02EF">
        <w:rPr>
          <w:u w:val="single"/>
        </w:rPr>
        <w:t>TRIPs</w:t>
      </w:r>
      <w:r w:rsidRPr="007C02EF">
        <w:rPr>
          <w:sz w:val="14"/>
        </w:rPr>
        <w:t xml:space="preserve">, however, </w:t>
      </w:r>
      <w:r w:rsidRPr="007C02EF">
        <w:rPr>
          <w:u w:val="single"/>
        </w:rPr>
        <w:t xml:space="preserve">goes beyond this to </w:t>
      </w:r>
      <w:proofErr w:type="spellStart"/>
      <w:r w:rsidRPr="007C02EF">
        <w:rPr>
          <w:u w:val="single"/>
        </w:rPr>
        <w:t>institutionalise</w:t>
      </w:r>
      <w:proofErr w:type="spellEnd"/>
      <w:r w:rsidRPr="007C02EF">
        <w:rPr>
          <w:u w:val="single"/>
        </w:rPr>
        <w:t xml:space="preserv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w:t>
      </w:r>
      <w:proofErr w:type="gramStart"/>
      <w:r w:rsidRPr="007C02EF">
        <w:rPr>
          <w:sz w:val="14"/>
        </w:rPr>
        <w:t>provides</w:t>
      </w:r>
      <w:proofErr w:type="gramEnd"/>
      <w:r w:rsidRPr="007C02EF">
        <w:rPr>
          <w:sz w:val="14"/>
        </w:rPr>
        <w:t xml:space="preserve"> a </w:t>
      </w:r>
      <w:proofErr w:type="spellStart"/>
      <w:r w:rsidRPr="007C02EF">
        <w:rPr>
          <w:sz w:val="14"/>
        </w:rPr>
        <w:t>generalised</w:t>
      </w:r>
      <w:proofErr w:type="spellEnd"/>
      <w:r w:rsidRPr="007C02EF">
        <w:rPr>
          <w:sz w:val="14"/>
        </w:rPr>
        <w:t xml:space="preserve">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 xml:space="preserve">It makes </w:t>
      </w:r>
      <w:proofErr w:type="spellStart"/>
      <w:r w:rsidRPr="007C02EF">
        <w:rPr>
          <w:u w:val="single"/>
        </w:rPr>
        <w:t>industrialisation</w:t>
      </w:r>
      <w:proofErr w:type="spellEnd"/>
      <w:r w:rsidRPr="007C02EF">
        <w:rPr>
          <w:u w:val="single"/>
        </w:rPr>
        <w:t xml:space="preserve"> by imitation</w:t>
      </w:r>
      <w:r w:rsidRPr="007C02EF">
        <w:rPr>
          <w:sz w:val="14"/>
        </w:rPr>
        <w:t xml:space="preserve"> </w:t>
      </w:r>
      <w:r w:rsidRPr="007C02EF">
        <w:rPr>
          <w:u w:val="single"/>
        </w:rPr>
        <w:t>or</w:t>
      </w:r>
      <w:r w:rsidRPr="007C02EF">
        <w:rPr>
          <w:sz w:val="14"/>
        </w:rPr>
        <w:t xml:space="preserve"> </w:t>
      </w:r>
      <w:proofErr w:type="spellStart"/>
      <w:r w:rsidRPr="007C02EF">
        <w:rPr>
          <w:sz w:val="14"/>
        </w:rPr>
        <w:t>industrialisation</w:t>
      </w:r>
      <w:proofErr w:type="spellEnd"/>
      <w:r w:rsidRPr="007C02EF">
        <w:rPr>
          <w:sz w:val="14"/>
        </w:rPr>
        <w:t xml:space="preserve">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w:t>
      </w:r>
      <w:proofErr w:type="spellStart"/>
      <w:r w:rsidRPr="007C02EF">
        <w:rPr>
          <w:sz w:val="14"/>
        </w:rPr>
        <w:t>industrialisation</w:t>
      </w:r>
      <w:proofErr w:type="spellEnd"/>
      <w:r w:rsidRPr="007C02EF">
        <w:rPr>
          <w:sz w:val="14"/>
        </w:rPr>
        <w:t xml:space="preserve">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0673BE5D" w14:textId="77777777" w:rsidR="005A0ACE" w:rsidRPr="007C02EF" w:rsidRDefault="005A0ACE" w:rsidP="005A0ACE">
      <w:pPr>
        <w:rPr>
          <w:u w:val="single"/>
        </w:rPr>
      </w:pPr>
    </w:p>
    <w:p w14:paraId="215A9AE0" w14:textId="77777777" w:rsidR="005A0ACE" w:rsidRPr="007C02EF" w:rsidRDefault="005A0ACE" w:rsidP="005A0ACE">
      <w:pPr>
        <w:keepNext/>
        <w:keepLines/>
        <w:spacing w:before="40" w:after="0"/>
        <w:outlineLvl w:val="3"/>
        <w:rPr>
          <w:rFonts w:eastAsiaTheme="majorEastAsia" w:cstheme="majorBidi"/>
          <w:b/>
          <w:iCs/>
          <w:sz w:val="26"/>
        </w:rPr>
      </w:pPr>
      <w:r w:rsidRPr="007C02EF">
        <w:rPr>
          <w:rFonts w:eastAsiaTheme="majorEastAsia" w:cstheme="majorBidi"/>
          <w:b/>
          <w:iCs/>
          <w:sz w:val="26"/>
        </w:rPr>
        <w:t xml:space="preserve">Primacy causes endless war, terror, authoritarianism, </w:t>
      </w:r>
      <w:proofErr w:type="spellStart"/>
      <w:r w:rsidRPr="007C02EF">
        <w:rPr>
          <w:rFonts w:eastAsiaTheme="majorEastAsia" w:cstheme="majorBidi"/>
          <w:b/>
          <w:iCs/>
          <w:sz w:val="26"/>
        </w:rPr>
        <w:t>prolif</w:t>
      </w:r>
      <w:proofErr w:type="spellEnd"/>
      <w:r w:rsidRPr="007C02EF">
        <w:rPr>
          <w:rFonts w:eastAsiaTheme="majorEastAsia" w:cstheme="majorBidi"/>
          <w:b/>
          <w:iCs/>
          <w:sz w:val="26"/>
        </w:rPr>
        <w:t>, and Russia-China aggression.</w:t>
      </w:r>
    </w:p>
    <w:p w14:paraId="2BF459D8" w14:textId="77777777" w:rsidR="005A0ACE" w:rsidRPr="007C02EF" w:rsidRDefault="005A0ACE" w:rsidP="005A0ACE">
      <w:pPr>
        <w:rPr>
          <w:b/>
          <w:bCs/>
          <w:sz w:val="26"/>
        </w:rPr>
      </w:pPr>
      <w:r w:rsidRPr="007C02EF">
        <w:rPr>
          <w:b/>
          <w:bCs/>
          <w:sz w:val="26"/>
        </w:rPr>
        <w:t>Ashford, PhD, 19</w:t>
      </w:r>
    </w:p>
    <w:p w14:paraId="58277E79" w14:textId="77777777" w:rsidR="005A0ACE" w:rsidRPr="007C02EF" w:rsidRDefault="005A0ACE" w:rsidP="005A0ACE">
      <w:pPr>
        <w:rPr>
          <w:sz w:val="16"/>
          <w:szCs w:val="16"/>
        </w:rPr>
      </w:pPr>
      <w:r w:rsidRPr="007C02EF">
        <w:rPr>
          <w:sz w:val="16"/>
          <w:szCs w:val="16"/>
        </w:rPr>
        <w:t xml:space="preserve">(Emma, </w:t>
      </w:r>
      <w:proofErr w:type="spellStart"/>
      <w:r w:rsidRPr="007C02EF">
        <w:rPr>
          <w:sz w:val="16"/>
          <w:szCs w:val="16"/>
        </w:rPr>
        <w:t>PoliSci@UVA</w:t>
      </w:r>
      <w:proofErr w:type="spellEnd"/>
      <w:r w:rsidRPr="007C02EF">
        <w:rPr>
          <w:sz w:val="16"/>
          <w:szCs w:val="16"/>
        </w:rPr>
        <w:t xml:space="preserve">, </w:t>
      </w:r>
      <w:proofErr w:type="spellStart"/>
      <w:r w:rsidRPr="007C02EF">
        <w:rPr>
          <w:sz w:val="16"/>
          <w:szCs w:val="16"/>
        </w:rPr>
        <w:t>Fellow@CATO</w:t>
      </w:r>
      <w:proofErr w:type="spellEnd"/>
      <w:r w:rsidRPr="007C02EF">
        <w:rPr>
          <w:sz w:val="16"/>
          <w:szCs w:val="16"/>
        </w:rPr>
        <w:t>,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7E2BBAF9" w14:textId="77777777" w:rsidR="005A0ACE" w:rsidRPr="007C02EF" w:rsidRDefault="005A0ACE" w:rsidP="005A0ACE">
      <w:pPr>
        <w:rPr>
          <w:sz w:val="16"/>
        </w:rPr>
      </w:pPr>
      <w:r w:rsidRPr="007C02EF">
        <w:rPr>
          <w:b/>
          <w:iCs/>
          <w:u w:val="single"/>
        </w:rPr>
        <w:t>Humility is a virtue</w:t>
      </w:r>
      <w:r w:rsidRPr="007C02EF">
        <w:rPr>
          <w:sz w:val="16"/>
        </w:rPr>
        <w:t xml:space="preserve">. </w:t>
      </w:r>
      <w:r w:rsidRPr="007C02EF">
        <w:rPr>
          <w:u w:val="single"/>
        </w:rPr>
        <w:t>Yet</w:t>
      </w:r>
      <w:r w:rsidRPr="007C02EF">
        <w:rPr>
          <w:sz w:val="16"/>
        </w:rPr>
        <w:t xml:space="preserve"> in the last quarter century, </w:t>
      </w:r>
      <w:r w:rsidRPr="007C02EF">
        <w:rPr>
          <w:u w:val="single"/>
        </w:rPr>
        <w:t xml:space="preserve">American policymakers have </w:t>
      </w:r>
      <w:r w:rsidRPr="007C02EF">
        <w:rPr>
          <w:sz w:val="16"/>
        </w:rPr>
        <w:t xml:space="preserve">been far more likely to </w:t>
      </w:r>
      <w:r w:rsidRPr="007C02EF">
        <w:rPr>
          <w:u w:val="single"/>
        </w:rPr>
        <w:t>embrace the notion of America as the “indispensable nation</w:t>
      </w:r>
      <w:r w:rsidRPr="007C02EF">
        <w:rPr>
          <w:sz w:val="16"/>
        </w:rPr>
        <w:t xml:space="preserve">,” </w:t>
      </w:r>
      <w:r w:rsidRPr="007C02EF">
        <w:rPr>
          <w:u w:val="single"/>
        </w:rPr>
        <w:t xml:space="preserve">responsible for protecting allies, promoting democracy </w:t>
      </w:r>
      <w:r w:rsidRPr="007C02EF">
        <w:rPr>
          <w:sz w:val="16"/>
        </w:rPr>
        <w:t xml:space="preserve">and human rights, </w:t>
      </w:r>
      <w:r w:rsidRPr="007C02EF">
        <w:rPr>
          <w:u w:val="single"/>
        </w:rPr>
        <w:t>tamping down conflicts, and generally managing global affairs.</w:t>
      </w:r>
      <w:r w:rsidRPr="007C02EF">
        <w:rPr>
          <w:sz w:val="16"/>
        </w:rPr>
        <w:t xml:space="preserve"> </w:t>
      </w:r>
      <w:r w:rsidRPr="007C02EF">
        <w:rPr>
          <w:u w:val="single"/>
        </w:rPr>
        <w:t>Compare this ideal to the U.S. track record</w:t>
      </w:r>
      <w:r w:rsidRPr="007C02EF">
        <w:rPr>
          <w:sz w:val="16"/>
        </w:rPr>
        <w:t xml:space="preserve"> – </w:t>
      </w:r>
      <w:r w:rsidRPr="007C02EF">
        <w:rPr>
          <w:b/>
          <w:iCs/>
          <w:highlight w:val="green"/>
          <w:u w:val="single"/>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7C02EF">
        <w:rPr>
          <w:u w:val="single"/>
        </w:rPr>
        <w:t xml:space="preserve">the </w:t>
      </w:r>
      <w:r w:rsidRPr="007C02EF">
        <w:rPr>
          <w:highlight w:val="green"/>
          <w:u w:val="single"/>
        </w:rPr>
        <w:t>failures of U.S. foreign policy speak for themselves</w:t>
      </w:r>
      <w:r w:rsidRPr="007C02EF">
        <w:rPr>
          <w:sz w:val="16"/>
        </w:rPr>
        <w:t xml:space="preserve">. As the daily drumbeat of bad news attests, </w:t>
      </w:r>
      <w:r w:rsidRPr="007C02EF">
        <w:rPr>
          <w:highlight w:val="green"/>
          <w:u w:val="single"/>
        </w:rPr>
        <w:t>interventions</w:t>
      </w:r>
      <w:r w:rsidRPr="007C02EF">
        <w:rPr>
          <w:u w:val="single"/>
        </w:rPr>
        <w:t xml:space="preserve"> in Iraq and Libya </w:t>
      </w:r>
      <w:r w:rsidRPr="007C02EF">
        <w:rPr>
          <w:highlight w:val="green"/>
          <w:u w:val="single"/>
        </w:rPr>
        <w:t xml:space="preserve">were </w:t>
      </w:r>
      <w:r w:rsidRPr="007C02EF">
        <w:rPr>
          <w:b/>
          <w:iCs/>
          <w:highlight w:val="green"/>
          <w:u w:val="single"/>
        </w:rPr>
        <w:t>not victories for human rights</w:t>
      </w:r>
      <w:r w:rsidRPr="007C02EF">
        <w:rPr>
          <w:b/>
          <w:iCs/>
          <w:u w:val="single"/>
        </w:rPr>
        <w:t xml:space="preserve"> or democracy, </w:t>
      </w:r>
      <w:r w:rsidRPr="007C02EF">
        <w:rPr>
          <w:b/>
          <w:iCs/>
          <w:highlight w:val="green"/>
          <w:u w:val="single"/>
        </w:rPr>
        <w:t>but rather massively destabilizing</w:t>
      </w:r>
      <w:r w:rsidRPr="007C02EF">
        <w:rPr>
          <w:u w:val="single"/>
        </w:rPr>
        <w:t xml:space="preserve"> for the Middle East as a whole</w:t>
      </w:r>
      <w:r w:rsidRPr="007C02EF">
        <w:rPr>
          <w:sz w:val="16"/>
        </w:rPr>
        <w:t xml:space="preserve">. </w:t>
      </w:r>
      <w:r w:rsidRPr="007C02EF">
        <w:rPr>
          <w:u w:val="single"/>
        </w:rPr>
        <w:t>Afghanistan</w:t>
      </w:r>
      <w:r w:rsidRPr="007C02EF">
        <w:rPr>
          <w:sz w:val="16"/>
        </w:rPr>
        <w:t xml:space="preserve"> – despite initial military successes – </w:t>
      </w:r>
      <w:r w:rsidRPr="007C02EF">
        <w:rPr>
          <w:u w:val="single"/>
        </w:rPr>
        <w:t xml:space="preserve">has become a quagmire, highlighting the futility of nation- building. </w:t>
      </w:r>
      <w:r w:rsidRPr="007C02EF">
        <w:rPr>
          <w:sz w:val="16"/>
        </w:rPr>
        <w:t xml:space="preserve">Other failures of America’s grand strategy are less visible, but no less damaging. </w:t>
      </w:r>
      <w:r w:rsidRPr="007C02EF">
        <w:rPr>
          <w:u w:val="single"/>
        </w:rPr>
        <w:t>NATO expansion into Eastern Europe helped to reignite hostility between Russia and the West</w:t>
      </w:r>
      <w:r w:rsidRPr="007C02EF">
        <w:rPr>
          <w:sz w:val="16"/>
        </w:rPr>
        <w:t xml:space="preserve">. Worse, </w:t>
      </w:r>
      <w:r w:rsidRPr="007C02EF">
        <w:rPr>
          <w:u w:val="single"/>
        </w:rPr>
        <w:t xml:space="preserve">it has diluted the alliance’s defensive capacity and its democratic character. </w:t>
      </w:r>
      <w:r w:rsidRPr="007C02EF">
        <w:rPr>
          <w:sz w:val="16"/>
        </w:rPr>
        <w:t xml:space="preserve">And even as </w:t>
      </w:r>
      <w:r w:rsidRPr="007C02EF">
        <w:rPr>
          <w:u w:val="single"/>
        </w:rPr>
        <w:t>the war on terror</w:t>
      </w:r>
      <w:r w:rsidRPr="007C02EF">
        <w:rPr>
          <w:sz w:val="16"/>
        </w:rPr>
        <w:t xml:space="preserve"> fades from public view, it </w:t>
      </w:r>
      <w:r w:rsidRPr="007C02EF">
        <w:rPr>
          <w:u w:val="single"/>
        </w:rPr>
        <w:t>remains as open-ended as ever</w:t>
      </w:r>
      <w:r w:rsidRPr="007C02EF">
        <w:rPr>
          <w:sz w:val="16"/>
        </w:rPr>
        <w:t xml:space="preserve">: Today, </w:t>
      </w:r>
      <w:r w:rsidRPr="007C02EF">
        <w:rPr>
          <w:highlight w:val="green"/>
          <w:u w:val="single"/>
        </w:rPr>
        <w:t>the U</w:t>
      </w:r>
      <w:r w:rsidRPr="007C02EF">
        <w:rPr>
          <w:sz w:val="16"/>
        </w:rPr>
        <w:t xml:space="preserve">nited </w:t>
      </w:r>
      <w:r w:rsidRPr="007C02EF">
        <w:rPr>
          <w:highlight w:val="green"/>
          <w:u w:val="single"/>
        </w:rPr>
        <w:t>S</w:t>
      </w:r>
      <w:r w:rsidRPr="007C02EF">
        <w:rPr>
          <w:sz w:val="16"/>
        </w:rPr>
        <w:t xml:space="preserve">tates </w:t>
      </w:r>
      <w:r w:rsidRPr="007C02EF">
        <w:rPr>
          <w:highlight w:val="green"/>
          <w:u w:val="single"/>
        </w:rPr>
        <w:t xml:space="preserve">is </w:t>
      </w:r>
      <w:r w:rsidRPr="007C02EF">
        <w:rPr>
          <w:b/>
          <w:iCs/>
          <w:highlight w:val="green"/>
          <w:u w:val="single"/>
        </w:rPr>
        <w:t>at war in seven countries and engaged in “combating terrorism’ in more than 80</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7C02EF">
        <w:rPr>
          <w:u w:val="single"/>
        </w:rPr>
        <w:t>Much of the explanation is the natural outcome of changing constraints</w:t>
      </w:r>
      <w:r w:rsidRPr="007C02EF">
        <w:rPr>
          <w:sz w:val="16"/>
        </w:rPr>
        <w:t xml:space="preserve">. </w:t>
      </w:r>
      <w:r w:rsidRPr="007C02EF">
        <w:rPr>
          <w:b/>
          <w:iCs/>
          <w:highlight w:val="green"/>
          <w:u w:val="single"/>
        </w:rPr>
        <w:t>Iraq and Libya should not be viewed as regrettable anomalies, but rather the logical outcome of unipolarity</w:t>
      </w:r>
      <w:r w:rsidRPr="007C02EF">
        <w:rPr>
          <w:b/>
          <w:iCs/>
          <w:u w:val="single"/>
        </w:rPr>
        <w:t xml:space="preserve"> and America’s liberal internationalist inclination to solve every global problem. </w:t>
      </w:r>
      <w:r w:rsidRPr="007C02EF">
        <w:rPr>
          <w:u w:val="single"/>
        </w:rPr>
        <w:t xml:space="preserve">It’s also a reliance on </w:t>
      </w:r>
      <w:r w:rsidRPr="007C02EF">
        <w:rPr>
          <w:b/>
          <w:iCs/>
          <w:u w:val="single"/>
        </w:rPr>
        <w:t>flawed assumptions</w:t>
      </w:r>
      <w:r w:rsidRPr="007C02EF">
        <w:rPr>
          <w:sz w:val="16"/>
        </w:rPr>
        <w:t xml:space="preserve"> – </w:t>
      </w:r>
      <w:r w:rsidRPr="007C02EF">
        <w:rPr>
          <w:u w:val="single"/>
        </w:rPr>
        <w:t xml:space="preserve">that what is good for </w:t>
      </w:r>
      <w:r w:rsidRPr="007C02EF">
        <w:rPr>
          <w:highlight w:val="green"/>
          <w:u w:val="single"/>
        </w:rPr>
        <w:t>America</w:t>
      </w:r>
      <w:r w:rsidRPr="007C02EF">
        <w:rPr>
          <w:u w:val="single"/>
        </w:rPr>
        <w:t xml:space="preserve"> is always good for the world</w:t>
      </w:r>
      <w:r w:rsidRPr="007C02EF">
        <w:rPr>
          <w:sz w:val="16"/>
        </w:rPr>
        <w:t xml:space="preserve">, for example. </w:t>
      </w:r>
      <w:r w:rsidRPr="007C02EF">
        <w:rPr>
          <w:u w:val="single"/>
        </w:rPr>
        <w:t>Support for dangerous sovereignty-undermining norms adds to the problem</w:t>
      </w:r>
      <w:r w:rsidRPr="007C02EF">
        <w:rPr>
          <w:sz w:val="16"/>
        </w:rPr>
        <w:t xml:space="preserve">; just look at </w:t>
      </w:r>
      <w:r w:rsidRPr="007C02EF">
        <w:rPr>
          <w:u w:val="single"/>
        </w:rPr>
        <w:t>the Responsibility to Protect</w:t>
      </w:r>
      <w:r w:rsidRPr="007C02EF">
        <w:rPr>
          <w:sz w:val="16"/>
        </w:rPr>
        <w:t xml:space="preserve"> (R2P), which </w:t>
      </w:r>
      <w:r w:rsidRPr="007C02EF">
        <w:rPr>
          <w:u w:val="single"/>
        </w:rPr>
        <w:t xml:space="preserve">has </w:t>
      </w:r>
      <w:r w:rsidRPr="007C02EF">
        <w:rPr>
          <w:highlight w:val="green"/>
          <w:u w:val="single"/>
        </w:rPr>
        <w:t>proved not to protect populations or stabilize</w:t>
      </w:r>
      <w:r w:rsidRPr="007C02EF">
        <w:rPr>
          <w:u w:val="single"/>
        </w:rPr>
        <w:t xml:space="preserve"> fragile states, </w:t>
      </w:r>
      <w:r w:rsidRPr="007C02EF">
        <w:rPr>
          <w:highlight w:val="green"/>
          <w:u w:val="single"/>
        </w:rPr>
        <w:t xml:space="preserve">but to </w:t>
      </w:r>
      <w:r w:rsidRPr="007C02EF">
        <w:rPr>
          <w:b/>
          <w:iCs/>
          <w:highlight w:val="green"/>
          <w:u w:val="single"/>
        </w:rPr>
        <w:t>provoke chaos, encourage nuclear prolif</w:t>
      </w:r>
      <w:r w:rsidRPr="007C02EF">
        <w:rPr>
          <w:b/>
          <w:iCs/>
          <w:u w:val="single"/>
        </w:rPr>
        <w:t xml:space="preserve">eration, </w:t>
      </w:r>
      <w:r w:rsidRPr="007C02EF">
        <w:rPr>
          <w:b/>
          <w:iCs/>
          <w:highlight w:val="green"/>
          <w:u w:val="single"/>
        </w:rPr>
        <w:t>and undermine the international institutions</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7C02EF">
        <w:rPr>
          <w:u w:val="single"/>
        </w:rPr>
        <w:t>international politics are undergoing a period of profound transformation, from unipolarity to regional or even global multipolarity</w:t>
      </w:r>
      <w:r w:rsidRPr="007C02EF">
        <w:rPr>
          <w:sz w:val="16"/>
        </w:rPr>
        <w:t xml:space="preserve">. </w:t>
      </w:r>
      <w:r w:rsidRPr="007C02EF">
        <w:rPr>
          <w:b/>
          <w:iCs/>
          <w:highlight w:val="green"/>
          <w:u w:val="single"/>
        </w:rPr>
        <w:t>Primacy</w:t>
      </w:r>
      <w:r w:rsidRPr="007C02EF">
        <w:rPr>
          <w:sz w:val="16"/>
        </w:rPr>
        <w:t xml:space="preserve"> – </w:t>
      </w:r>
      <w:r w:rsidRPr="007C02EF">
        <w:rPr>
          <w:u w:val="single"/>
        </w:rPr>
        <w:t>and the consistent drumbeat of calls</w:t>
      </w:r>
      <w:r w:rsidRPr="007C02EF">
        <w:rPr>
          <w:sz w:val="16"/>
        </w:rPr>
        <w:t xml:space="preserve"> in Washington </w:t>
      </w:r>
      <w:r w:rsidRPr="007C02EF">
        <w:rPr>
          <w:u w:val="single"/>
        </w:rPr>
        <w:t>to do more, always and everywhere</w:t>
      </w:r>
      <w:r w:rsidRPr="007C02EF">
        <w:rPr>
          <w:sz w:val="16"/>
        </w:rPr>
        <w:t xml:space="preserve"> </w:t>
      </w:r>
      <w:r w:rsidRPr="007C02EF">
        <w:rPr>
          <w:sz w:val="16"/>
          <w:highlight w:val="green"/>
        </w:rPr>
        <w:t xml:space="preserve">– </w:t>
      </w:r>
      <w:r w:rsidRPr="007C02EF">
        <w:rPr>
          <w:b/>
          <w:iCs/>
          <w:highlight w:val="green"/>
          <w:u w:val="single"/>
        </w:rPr>
        <w:t>is neither sustainable nor prudent.</w:t>
      </w:r>
      <w:r w:rsidRPr="007C02EF">
        <w:rPr>
          <w:sz w:val="16"/>
        </w:rPr>
        <w:t xml:space="preserve"> Nor can we fall back on warmed-over Cold War–era strategies better suited to an era of bipolar superpower competition.</w:t>
      </w:r>
    </w:p>
    <w:p w14:paraId="1045568D" w14:textId="010D9012" w:rsidR="00E42E4C" w:rsidRDefault="00E42E4C" w:rsidP="002511B3"/>
    <w:p w14:paraId="4C152C5C" w14:textId="386B6D37" w:rsidR="00FB06B1" w:rsidRDefault="00FB06B1" w:rsidP="00FB06B1">
      <w:pPr>
        <w:pStyle w:val="Heading2"/>
      </w:pPr>
      <w:r>
        <w:t>Case</w:t>
      </w:r>
    </w:p>
    <w:p w14:paraId="0C49B5B1" w14:textId="11381CE3" w:rsidR="00834E9E" w:rsidRPr="00834E9E" w:rsidRDefault="00834E9E" w:rsidP="00834E9E">
      <w:pPr>
        <w:pStyle w:val="Heading3"/>
      </w:pPr>
      <w:r>
        <w:t>War</w:t>
      </w:r>
    </w:p>
    <w:p w14:paraId="63539AC3" w14:textId="77777777" w:rsidR="00FB06B1" w:rsidRPr="009B02A0" w:rsidRDefault="00FB06B1" w:rsidP="00FB06B1">
      <w:pPr>
        <w:keepNext/>
        <w:keepLines/>
        <w:spacing w:before="40" w:after="0"/>
        <w:outlineLvl w:val="3"/>
        <w:rPr>
          <w:rFonts w:eastAsiaTheme="majorEastAsia" w:cstheme="majorBidi"/>
          <w:b/>
          <w:iCs/>
          <w:sz w:val="26"/>
        </w:rPr>
      </w:pPr>
      <w:r w:rsidRPr="009B02A0">
        <w:rPr>
          <w:rFonts w:eastAsiaTheme="majorEastAsia" w:cstheme="majorBidi"/>
          <w:b/>
          <w:iCs/>
          <w:sz w:val="26"/>
        </w:rPr>
        <w:t xml:space="preserve">Cap solves war on a massive scale – it creates lock-in mechanisms that bind countries together and economically dampens conflict – robust studies </w:t>
      </w:r>
    </w:p>
    <w:p w14:paraId="196526C6" w14:textId="77777777" w:rsidR="00FB06B1" w:rsidRPr="009B02A0" w:rsidRDefault="00FB06B1" w:rsidP="00FB06B1">
      <w:pPr>
        <w:rPr>
          <w:sz w:val="12"/>
          <w:szCs w:val="12"/>
        </w:rPr>
      </w:pPr>
      <w:r w:rsidRPr="009B02A0">
        <w:rPr>
          <w:b/>
          <w:bCs/>
          <w:sz w:val="26"/>
        </w:rPr>
        <w:t xml:space="preserve">Dafoe &amp; Kelsey, Political Science and International Economics, ’14 </w:t>
      </w:r>
      <w:r w:rsidRPr="009B02A0">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10" w:history="1">
        <w:r w:rsidRPr="009B02A0">
          <w:rPr>
            <w:sz w:val="12"/>
            <w:szCs w:val="12"/>
          </w:rPr>
          <w:t>http://jpr.sagepub.com.proxy.lib.umich.edu/content/51/5/619.full</w:t>
        </w:r>
      </w:hyperlink>
      <w:r w:rsidRPr="009B02A0">
        <w:rPr>
          <w:sz w:val="12"/>
          <w:szCs w:val="12"/>
        </w:rPr>
        <w:t>)</w:t>
      </w:r>
    </w:p>
    <w:p w14:paraId="588D3E0A" w14:textId="77777777" w:rsidR="00FB06B1" w:rsidRPr="009B02A0" w:rsidRDefault="00FB06B1" w:rsidP="00FB06B1">
      <w:pPr>
        <w:rPr>
          <w:b/>
          <w:sz w:val="12"/>
          <w:szCs w:val="12"/>
        </w:rPr>
      </w:pPr>
      <w:r w:rsidRPr="009B02A0">
        <w:rPr>
          <w:sz w:val="12"/>
          <w:szCs w:val="12"/>
        </w:rPr>
        <w:t>1. Interdependence, 2. Resolve through economic costs, 3. Third parties intervene, 4. Want to avoid costs b/c $$$</w:t>
      </w:r>
    </w:p>
    <w:p w14:paraId="3D91E3BE" w14:textId="77777777" w:rsidR="00FB06B1" w:rsidRDefault="00FB06B1" w:rsidP="00FB06B1">
      <w:pPr>
        <w:rPr>
          <w:sz w:val="16"/>
        </w:rPr>
      </w:pPr>
      <w:r w:rsidRPr="004A4E8B">
        <w:rPr>
          <w:highlight w:val="green"/>
          <w:u w:val="single"/>
        </w:rPr>
        <w:t>Countries with liberal</w:t>
      </w:r>
      <w:r w:rsidRPr="009B02A0">
        <w:rPr>
          <w:u w:val="single"/>
        </w:rPr>
        <w:t xml:space="preserve"> political and </w:t>
      </w:r>
      <w:r w:rsidRPr="004A4E8B">
        <w:rPr>
          <w:highlight w:val="green"/>
          <w:u w:val="single"/>
        </w:rPr>
        <w:t xml:space="preserve">economic systems </w:t>
      </w:r>
      <w:r w:rsidRPr="004A4E8B">
        <w:rPr>
          <w:b/>
          <w:iCs/>
          <w:highlight w:val="green"/>
          <w:u w:val="single"/>
        </w:rPr>
        <w:t>rarely use military force</w:t>
      </w:r>
      <w:r w:rsidRPr="004A4E8B">
        <w:rPr>
          <w:highlight w:val="green"/>
          <w:u w:val="single"/>
        </w:rPr>
        <w:t xml:space="preserve"> against each other</w:t>
      </w:r>
      <w:r w:rsidRPr="009B02A0">
        <w:rPr>
          <w:u w:val="single"/>
        </w:rPr>
        <w:t>.</w:t>
      </w:r>
      <w:r w:rsidRPr="009B02A0">
        <w:rPr>
          <w:sz w:val="16"/>
        </w:rPr>
        <w:t xml:space="preserve"> This anomalous </w:t>
      </w:r>
      <w:r w:rsidRPr="009B02A0">
        <w:rPr>
          <w:u w:val="single"/>
        </w:rPr>
        <w:t>peace has been most prominently attributed to the ‘democratic peace’</w:t>
      </w:r>
      <w:r w:rsidRPr="009B02A0">
        <w:rPr>
          <w:sz w:val="16"/>
        </w:rPr>
        <w:t xml:space="preserve"> – the apparent tendency for democratic countries to avoid militarized conflict with each other (</w:t>
      </w:r>
      <w:proofErr w:type="spellStart"/>
      <w:r w:rsidRPr="009B02A0">
        <w:rPr>
          <w:sz w:val="16"/>
        </w:rPr>
        <w:t>Maoz</w:t>
      </w:r>
      <w:proofErr w:type="spellEnd"/>
      <w:r w:rsidRPr="009B02A0">
        <w:rPr>
          <w:sz w:val="16"/>
        </w:rPr>
        <w:t xml:space="preserve"> &amp; </w:t>
      </w:r>
      <w:proofErr w:type="spellStart"/>
      <w:r w:rsidRPr="009B02A0">
        <w:rPr>
          <w:sz w:val="16"/>
        </w:rPr>
        <w:t>Russett</w:t>
      </w:r>
      <w:proofErr w:type="spellEnd"/>
      <w:r w:rsidRPr="009B02A0">
        <w:rPr>
          <w:sz w:val="16"/>
        </w:rPr>
        <w:t xml:space="preserve">, 1993; Ray, 1995; Dafoe, </w:t>
      </w:r>
      <w:proofErr w:type="spellStart"/>
      <w:r w:rsidRPr="009B02A0">
        <w:rPr>
          <w:sz w:val="16"/>
        </w:rPr>
        <w:t>Oneal</w:t>
      </w:r>
      <w:proofErr w:type="spellEnd"/>
      <w:r w:rsidRPr="009B02A0">
        <w:rPr>
          <w:sz w:val="16"/>
        </w:rPr>
        <w:t xml:space="preserve"> &amp; </w:t>
      </w:r>
      <w:proofErr w:type="spellStart"/>
      <w:r w:rsidRPr="009B02A0">
        <w:rPr>
          <w:sz w:val="16"/>
        </w:rPr>
        <w:t>Russett</w:t>
      </w:r>
      <w:proofErr w:type="spellEnd"/>
      <w:r w:rsidRPr="009B02A0">
        <w:rPr>
          <w:sz w:val="16"/>
        </w:rPr>
        <w:t xml:space="preserve">, 2013).More recently, however, </w:t>
      </w:r>
      <w:r w:rsidRPr="009B02A0">
        <w:rPr>
          <w:u w:val="single"/>
        </w:rPr>
        <w:t xml:space="preserve">scholars have proposed that the </w:t>
      </w:r>
      <w:r w:rsidRPr="004A4E8B">
        <w:rPr>
          <w:highlight w:val="green"/>
          <w:u w:val="single"/>
        </w:rPr>
        <w:t>liberal peace could be</w:t>
      </w:r>
      <w:r w:rsidRPr="009B02A0">
        <w:rPr>
          <w:sz w:val="16"/>
        </w:rPr>
        <w:t xml:space="preserve"> partly (</w:t>
      </w:r>
      <w:proofErr w:type="spellStart"/>
      <w:r w:rsidRPr="009B02A0">
        <w:rPr>
          <w:sz w:val="16"/>
        </w:rPr>
        <w:t>Russett</w:t>
      </w:r>
      <w:proofErr w:type="spellEnd"/>
      <w:r w:rsidRPr="009B02A0">
        <w:rPr>
          <w:sz w:val="16"/>
        </w:rPr>
        <w:t xml:space="preserve"> &amp; </w:t>
      </w:r>
      <w:proofErr w:type="spellStart"/>
      <w:r w:rsidRPr="009B02A0">
        <w:rPr>
          <w:sz w:val="16"/>
        </w:rPr>
        <w:t>Oneal</w:t>
      </w:r>
      <w:proofErr w:type="spellEnd"/>
      <w:r w:rsidRPr="009B02A0">
        <w:rPr>
          <w:sz w:val="16"/>
        </w:rPr>
        <w:t xml:space="preserve">, 2001) or </w:t>
      </w:r>
      <w:r w:rsidRPr="004A4E8B">
        <w:rPr>
          <w:highlight w:val="green"/>
          <w:u w:val="single"/>
        </w:rPr>
        <w:t>primarily</w:t>
      </w:r>
      <w:r w:rsidRPr="009B02A0">
        <w:rPr>
          <w:sz w:val="16"/>
        </w:rPr>
        <w:t xml:space="preserve"> (Gartzke, 2007; but see Dafoe, 2011) </w:t>
      </w:r>
      <w:r w:rsidRPr="004A4E8B">
        <w:rPr>
          <w:b/>
          <w:iCs/>
          <w:highlight w:val="green"/>
          <w:u w:val="single"/>
        </w:rPr>
        <w:t>attributed to</w:t>
      </w:r>
      <w:r w:rsidRPr="009B02A0">
        <w:rPr>
          <w:b/>
          <w:iCs/>
          <w:u w:val="single"/>
        </w:rPr>
        <w:t xml:space="preserve"> liberal </w:t>
      </w:r>
      <w:r w:rsidRPr="004A4E8B">
        <w:rPr>
          <w:b/>
          <w:iCs/>
          <w:highlight w:val="green"/>
          <w:u w:val="single"/>
        </w:rPr>
        <w:t>economic factors</w:t>
      </w:r>
      <w:r w:rsidRPr="009B02A0">
        <w:rPr>
          <w:sz w:val="16"/>
        </w:rPr>
        <w:t xml:space="preserve">, </w:t>
      </w:r>
      <w:r w:rsidRPr="004A4E8B">
        <w:rPr>
          <w:b/>
          <w:iCs/>
          <w:highlight w:val="green"/>
          <w:u w:val="single"/>
        </w:rPr>
        <w:t>such as commercial and financial interdependence</w:t>
      </w:r>
      <w:r w:rsidRPr="004A4E8B">
        <w:rPr>
          <w:sz w:val="16"/>
          <w:highlight w:val="green"/>
        </w:rPr>
        <w:t>.</w:t>
      </w:r>
      <w:r w:rsidRPr="009B02A0">
        <w:rPr>
          <w:sz w:val="16"/>
        </w:rPr>
        <w:t xml:space="preserve"> </w:t>
      </w:r>
      <w:proofErr w:type="gramStart"/>
      <w:r w:rsidRPr="009B02A0">
        <w:rPr>
          <w:sz w:val="16"/>
        </w:rPr>
        <w:t>In particular, Erik Gartzke</w:t>
      </w:r>
      <w:proofErr w:type="gramEnd"/>
      <w:r w:rsidRPr="009B02A0">
        <w:rPr>
          <w:sz w:val="16"/>
        </w:rPr>
        <w:t xml:space="preserve">, Quan Li &amp; Charles Boehmer (2001), henceforth referred to as GLB, have demonstrated that </w:t>
      </w:r>
      <w:r w:rsidRPr="009B02A0">
        <w:rPr>
          <w:u w:val="single"/>
        </w:rPr>
        <w:t xml:space="preserve">measures of </w:t>
      </w:r>
      <w:r w:rsidRPr="004A4E8B">
        <w:rPr>
          <w:highlight w:val="green"/>
          <w:u w:val="single"/>
        </w:rPr>
        <w:t>capital openness have</w:t>
      </w:r>
      <w:r w:rsidRPr="009B02A0">
        <w:rPr>
          <w:u w:val="single"/>
        </w:rPr>
        <w:t xml:space="preserve"> a substantial and </w:t>
      </w:r>
      <w:r w:rsidRPr="004A4E8B">
        <w:rPr>
          <w:b/>
          <w:iCs/>
          <w:highlight w:val="green"/>
          <w:u w:val="single"/>
        </w:rPr>
        <w:t>statistically significant association with peaceful</w:t>
      </w:r>
      <w:r w:rsidRPr="004A4E8B">
        <w:rPr>
          <w:highlight w:val="green"/>
          <w:u w:val="single"/>
        </w:rPr>
        <w:t xml:space="preserve"> dyadic relations</w:t>
      </w:r>
      <w:r w:rsidRPr="009B02A0">
        <w:rPr>
          <w:sz w:val="16"/>
        </w:rPr>
        <w:t>. Gartzke (2007</w:t>
      </w:r>
      <w:r w:rsidRPr="009B02A0">
        <w:rPr>
          <w:u w:val="single"/>
        </w:rPr>
        <w:t xml:space="preserve">) confirms that this association is robust to a large variety of model specifications. </w:t>
      </w:r>
      <w:r w:rsidRPr="009B02A0">
        <w:rPr>
          <w:sz w:val="16"/>
        </w:rPr>
        <w:t xml:space="preserve">To explain this correlation, GLB propose that countries </w:t>
      </w:r>
      <w:r w:rsidRPr="009B02A0">
        <w:rPr>
          <w:u w:val="single"/>
        </w:rPr>
        <w:t xml:space="preserve">with </w:t>
      </w:r>
      <w:r w:rsidRPr="004A4E8B">
        <w:rPr>
          <w:highlight w:val="green"/>
          <w:u w:val="single"/>
        </w:rPr>
        <w:t>open capital markets are more able to</w:t>
      </w:r>
      <w:r w:rsidRPr="009B02A0">
        <w:rPr>
          <w:u w:val="single"/>
        </w:rPr>
        <w:t xml:space="preserve"> credibly </w:t>
      </w:r>
      <w:r w:rsidRPr="004A4E8B">
        <w:rPr>
          <w:highlight w:val="green"/>
          <w:u w:val="single"/>
        </w:rPr>
        <w:t>signal</w:t>
      </w:r>
      <w:r w:rsidRPr="009B02A0">
        <w:rPr>
          <w:u w:val="single"/>
        </w:rPr>
        <w:t xml:space="preserve"> their </w:t>
      </w:r>
      <w:r w:rsidRPr="004A4E8B">
        <w:rPr>
          <w:highlight w:val="green"/>
          <w:u w:val="single"/>
        </w:rPr>
        <w:t xml:space="preserve">resolve through </w:t>
      </w:r>
      <w:r w:rsidRPr="004A4E8B">
        <w:rPr>
          <w:b/>
          <w:iCs/>
          <w:highlight w:val="green"/>
          <w:u w:val="single"/>
        </w:rPr>
        <w:t>the bearing of greater economic costs prior to the outbreak of militarized conflict.</w:t>
      </w:r>
      <w:r w:rsidRPr="009B02A0">
        <w:rPr>
          <w:b/>
          <w:iCs/>
          <w:u w:val="single"/>
        </w:rPr>
        <w:t xml:space="preserve"> </w:t>
      </w:r>
      <w:r w:rsidRPr="009B02A0">
        <w:rPr>
          <w:sz w:val="16"/>
        </w:rPr>
        <w:t xml:space="preserve">This explanation is novel and </w:t>
      </w:r>
      <w:proofErr w:type="gramStart"/>
      <w:r w:rsidRPr="009B02A0">
        <w:rPr>
          <w:sz w:val="16"/>
        </w:rPr>
        <w:t>plausible, and</w:t>
      </w:r>
      <w:proofErr w:type="gramEnd"/>
      <w:r w:rsidRPr="009B02A0">
        <w:rPr>
          <w:sz w:val="16"/>
        </w:rPr>
        <w:t xml:space="preserve"> resonates with the rationalist view of asymmetric information as a cause of conflict (Fearon, 1995). Moreover, it implies clear testable predictions on evidential domains different from those examined by GLB. In this article </w:t>
      </w:r>
      <w:r w:rsidRPr="009B02A0">
        <w:rPr>
          <w:u w:val="single"/>
        </w:rPr>
        <w:t xml:space="preserve">we exploit this opportunity by constructing a confirmatory test of GLB’s theory of </w:t>
      </w:r>
      <w:r w:rsidRPr="009B02A0">
        <w:rPr>
          <w:b/>
          <w:iCs/>
          <w:u w:val="single"/>
        </w:rPr>
        <w:t>market-mediated signaling</w:t>
      </w:r>
      <w:r w:rsidRPr="009B02A0">
        <w:rPr>
          <w:u w:val="single"/>
        </w:rPr>
        <w:t>. We first develop an innovative quantitative case selection technique to identify crucial cases where the mechanism of market-mediated signaling should be most easily observed</w:t>
      </w:r>
      <w:r w:rsidRPr="009B02A0">
        <w:rPr>
          <w:sz w:val="16"/>
        </w:rPr>
        <w:t xml:space="preserve">. Specifically, we employ quantitative data and the statistical models used to support the theory we are probing to create an impartial and </w:t>
      </w:r>
      <w:proofErr w:type="spellStart"/>
      <w:r w:rsidRPr="009B02A0">
        <w:rPr>
          <w:sz w:val="16"/>
        </w:rPr>
        <w:t>transparentmeans</w:t>
      </w:r>
      <w:proofErr w:type="spellEnd"/>
      <w:r w:rsidRPr="009B02A0">
        <w:rPr>
          <w:sz w:val="16"/>
        </w:rPr>
        <w:t xml:space="preserve"> of selecting cases in which the theory – as specified by the theory’s creators –makes its most confident </w:t>
      </w:r>
      <w:proofErr w:type="spellStart"/>
      <w:proofErr w:type="gramStart"/>
      <w:r w:rsidRPr="009B02A0">
        <w:rPr>
          <w:sz w:val="16"/>
        </w:rPr>
        <w:t>predictions.We</w:t>
      </w:r>
      <w:proofErr w:type="spellEnd"/>
      <w:proofErr w:type="gramEnd"/>
      <w:r w:rsidRPr="009B02A0">
        <w:rPr>
          <w:sz w:val="16"/>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9B02A0">
        <w:rPr>
          <w:sz w:val="16"/>
        </w:rPr>
        <w:t>signaling:</w:t>
      </w:r>
      <w:proofErr w:type="gramEnd"/>
      <w:r w:rsidRPr="009B02A0">
        <w:rPr>
          <w:sz w:val="16"/>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9B02A0">
        <w:rPr>
          <w:u w:val="single"/>
        </w:rPr>
        <w:t xml:space="preserve">our confirmatory test finds that while </w:t>
      </w:r>
      <w:r w:rsidRPr="004A4E8B">
        <w:rPr>
          <w:b/>
          <w:iCs/>
          <w:highlight w:val="green"/>
          <w:u w:val="single"/>
        </w:rPr>
        <w:t>market-mediated signaling may be operative in the most serious disputes, it was largely absent in the less serious disputes</w:t>
      </w:r>
      <w:r w:rsidRPr="009B02A0">
        <w:rPr>
          <w:b/>
          <w:iCs/>
          <w:u w:val="single"/>
        </w:rPr>
        <w:t xml:space="preserve"> </w:t>
      </w:r>
      <w:r w:rsidRPr="009B02A0">
        <w:rPr>
          <w:u w:val="single"/>
        </w:rPr>
        <w:t xml:space="preserve">that characterize most of the sample of militarized interstate disputes </w:t>
      </w:r>
      <w:r w:rsidRPr="009B02A0">
        <w:rPr>
          <w:sz w:val="16"/>
        </w:rPr>
        <w:t xml:space="preserve">(MIDs). </w:t>
      </w:r>
      <w:r w:rsidRPr="009B02A0">
        <w:rPr>
          <w:u w:val="single"/>
        </w:rPr>
        <w:t xml:space="preserve">This suggests either </w:t>
      </w:r>
      <w:proofErr w:type="gramStart"/>
      <w:r w:rsidRPr="009B02A0">
        <w:rPr>
          <w:u w:val="single"/>
        </w:rPr>
        <w:t>that other mechanisms</w:t>
      </w:r>
      <w:proofErr w:type="gramEnd"/>
      <w:r w:rsidRPr="009B02A0">
        <w:rPr>
          <w:u w:val="single"/>
        </w:rPr>
        <w:t xml:space="preserve"> account for the correlation between capital openness and peace, or that the scope conditions for market-mediated signaling are restrictive</w:t>
      </w:r>
      <w:r w:rsidRPr="009B02A0">
        <w:rPr>
          <w:sz w:val="16"/>
        </w:rPr>
        <w:t xml:space="preserve">. Of the signals that we observed, </w:t>
      </w:r>
      <w:proofErr w:type="spellStart"/>
      <w:r w:rsidRPr="004A4E8B">
        <w:rPr>
          <w:b/>
          <w:iCs/>
          <w:highlight w:val="green"/>
          <w:u w:val="single"/>
        </w:rPr>
        <w:t>strategicmarket</w:t>
      </w:r>
      <w:proofErr w:type="spellEnd"/>
      <w:r w:rsidRPr="004A4E8B">
        <w:rPr>
          <w:b/>
          <w:iCs/>
          <w:highlight w:val="green"/>
          <w:u w:val="single"/>
        </w:rPr>
        <w:t>-mediated signals were</w:t>
      </w:r>
      <w:r w:rsidRPr="009B02A0">
        <w:rPr>
          <w:b/>
          <w:iCs/>
          <w:u w:val="single"/>
        </w:rPr>
        <w:t xml:space="preserve"> relatively </w:t>
      </w:r>
      <w:r w:rsidRPr="004A4E8B">
        <w:rPr>
          <w:b/>
          <w:iCs/>
          <w:highlight w:val="green"/>
          <w:u w:val="single"/>
        </w:rPr>
        <w:t>more important than automatic</w:t>
      </w:r>
      <w:r w:rsidRPr="009B02A0">
        <w:rPr>
          <w:b/>
          <w:iCs/>
          <w:u w:val="single"/>
        </w:rPr>
        <w:t xml:space="preserve"> market-mediated signals </w:t>
      </w:r>
      <w:r w:rsidRPr="004A4E8B">
        <w:rPr>
          <w:b/>
          <w:iCs/>
          <w:highlight w:val="green"/>
          <w:u w:val="single"/>
        </w:rPr>
        <w:t>in the most serious conflicts</w:t>
      </w:r>
      <w:r w:rsidRPr="009B02A0">
        <w:rPr>
          <w:b/>
          <w:iCs/>
          <w:u w:val="single"/>
        </w:rPr>
        <w:t>.</w:t>
      </w:r>
      <w:r w:rsidRPr="009B02A0">
        <w:rPr>
          <w:sz w:val="16"/>
        </w:rPr>
        <w:t xml:space="preserve"> </w:t>
      </w:r>
      <w:r w:rsidRPr="009B02A0">
        <w:rPr>
          <w:u w:val="single"/>
        </w:rPr>
        <w:t>We identify</w:t>
      </w:r>
      <w:r w:rsidRPr="009B02A0">
        <w:rPr>
          <w:sz w:val="16"/>
        </w:rPr>
        <w:t xml:space="preserve"> </w:t>
      </w:r>
      <w:proofErr w:type="gramStart"/>
      <w:r w:rsidRPr="009B02A0">
        <w:rPr>
          <w:sz w:val="16"/>
        </w:rPr>
        <w:t>a number of</w:t>
      </w:r>
      <w:proofErr w:type="gramEnd"/>
      <w:r w:rsidRPr="009B02A0">
        <w:rPr>
          <w:sz w:val="16"/>
        </w:rPr>
        <w:t xml:space="preserve"> potential scope conditions, such as that (1) </w:t>
      </w:r>
      <w:r w:rsidRPr="009B02A0">
        <w:rPr>
          <w:u w:val="single"/>
        </w:rPr>
        <w:t>the conflict must be driven by bargaining failure arising from uncertainty and (2) the economic costs need to escalate gradually and need to be substantial, but less than the expected military costs of conflict</w:t>
      </w:r>
      <w:r w:rsidRPr="009B02A0">
        <w:rPr>
          <w:sz w:val="16"/>
        </w:rPr>
        <w:t xml:space="preserve">. Finally, there were a number of other explanations that seemed present in the cases we examined and could account for the capitalist peace: </w:t>
      </w:r>
      <w:r w:rsidRPr="004A4E8B">
        <w:rPr>
          <w:b/>
          <w:iCs/>
          <w:highlight w:val="green"/>
          <w:u w:val="single"/>
        </w:rPr>
        <w:t>capital openness is associated with greater anticipated economic costs of conflict</w:t>
      </w:r>
      <w:r w:rsidRPr="009B02A0">
        <w:rPr>
          <w:sz w:val="16"/>
        </w:rPr>
        <w:t xml:space="preserve">; </w:t>
      </w:r>
      <w:r w:rsidRPr="009B02A0">
        <w:rPr>
          <w:u w:val="single"/>
        </w:rPr>
        <w:t xml:space="preserve">capital openness leads </w:t>
      </w:r>
      <w:r w:rsidRPr="004A4E8B">
        <w:rPr>
          <w:b/>
          <w:iCs/>
          <w:highlight w:val="green"/>
          <w:u w:val="single"/>
        </w:rPr>
        <w:t>third parties</w:t>
      </w:r>
      <w:r w:rsidRPr="004A4E8B">
        <w:rPr>
          <w:highlight w:val="green"/>
          <w:u w:val="single"/>
        </w:rPr>
        <w:t xml:space="preserve"> to have a greater stake in</w:t>
      </w:r>
      <w:r w:rsidRPr="009B02A0">
        <w:rPr>
          <w:u w:val="single"/>
        </w:rPr>
        <w:t xml:space="preserve"> the </w:t>
      </w:r>
      <w:r w:rsidRPr="004A4E8B">
        <w:rPr>
          <w:highlight w:val="green"/>
          <w:u w:val="single"/>
        </w:rPr>
        <w:t>conflict</w:t>
      </w:r>
      <w:r w:rsidRPr="009B02A0">
        <w:rPr>
          <w:u w:val="single"/>
        </w:rPr>
        <w:t xml:space="preserve"> and </w:t>
      </w:r>
      <w:r w:rsidRPr="004A4E8B">
        <w:rPr>
          <w:highlight w:val="green"/>
          <w:u w:val="single"/>
        </w:rPr>
        <w:t>therefore</w:t>
      </w:r>
      <w:r w:rsidRPr="009B02A0">
        <w:rPr>
          <w:u w:val="single"/>
        </w:rPr>
        <w:t xml:space="preserve"> be </w:t>
      </w:r>
      <w:r w:rsidRPr="004A4E8B">
        <w:rPr>
          <w:highlight w:val="green"/>
          <w:u w:val="single"/>
        </w:rPr>
        <w:t>more willing to intervene</w:t>
      </w:r>
      <w:r w:rsidRPr="009B02A0">
        <w:rPr>
          <w:u w:val="single"/>
        </w:rPr>
        <w:t xml:space="preserve">; </w:t>
      </w:r>
      <w:r w:rsidRPr="009B02A0">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9B02A0">
        <w:rPr>
          <w:sz w:val="16"/>
        </w:rPr>
        <w:t>The</w:t>
      </w:r>
      <w:proofErr w:type="gramEnd"/>
      <w:r w:rsidRPr="009B02A0">
        <w:rPr>
          <w:sz w:val="16"/>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9B02A0">
        <w:rPr>
          <w:u w:val="single"/>
        </w:rPr>
        <w:t xml:space="preserve">that </w:t>
      </w:r>
      <w:r w:rsidRPr="004A4E8B">
        <w:rPr>
          <w:highlight w:val="green"/>
          <w:u w:val="single"/>
        </w:rPr>
        <w:t>financial interdependence could promote peace by facilitating</w:t>
      </w:r>
      <w:r w:rsidRPr="009B02A0">
        <w:rPr>
          <w:u w:val="single"/>
        </w:rPr>
        <w:t xml:space="preserve"> the </w:t>
      </w:r>
      <w:r w:rsidRPr="004A4E8B">
        <w:rPr>
          <w:highlight w:val="green"/>
          <w:u w:val="single"/>
        </w:rPr>
        <w:t xml:space="preserve">sending of </w:t>
      </w:r>
      <w:r w:rsidRPr="004A4E8B">
        <w:rPr>
          <w:b/>
          <w:iCs/>
          <w:highlight w:val="green"/>
          <w:u w:val="single"/>
        </w:rPr>
        <w:t>costly signals</w:t>
      </w:r>
      <w:r w:rsidRPr="009B02A0">
        <w:rPr>
          <w:u w:val="single"/>
        </w:rPr>
        <w:t xml:space="preserve">. As the probability of militarized conflict increases, states incur a variety of automatic and strategically imposed economic costs </w:t>
      </w:r>
      <w:proofErr w:type="gramStart"/>
      <w:r w:rsidRPr="009B02A0">
        <w:rPr>
          <w:u w:val="single"/>
        </w:rPr>
        <w:t>as a consequence of</w:t>
      </w:r>
      <w:proofErr w:type="gramEnd"/>
      <w:r w:rsidRPr="009B02A0">
        <w:rPr>
          <w:u w:val="single"/>
        </w:rPr>
        <w:t xml:space="preserve"> escalation toward conflict.</w:t>
      </w:r>
      <w:r w:rsidRPr="009B02A0">
        <w:rPr>
          <w:sz w:val="16"/>
        </w:rPr>
        <w:t xml:space="preserve"> </w:t>
      </w:r>
      <w:r w:rsidRPr="009B02A0">
        <w:rPr>
          <w:u w:val="single"/>
        </w:rPr>
        <w:t xml:space="preserve">Those </w:t>
      </w:r>
      <w:r w:rsidRPr="004A4E8B">
        <w:rPr>
          <w:highlight w:val="green"/>
          <w:u w:val="single"/>
        </w:rPr>
        <w:t>states that persist in</w:t>
      </w:r>
      <w:r w:rsidRPr="009B02A0">
        <w:rPr>
          <w:u w:val="single"/>
        </w:rPr>
        <w:t xml:space="preserve"> a </w:t>
      </w:r>
      <w:r w:rsidRPr="004A4E8B">
        <w:rPr>
          <w:highlight w:val="green"/>
          <w:u w:val="single"/>
        </w:rPr>
        <w:t>dispute</w:t>
      </w:r>
      <w:r w:rsidRPr="009B02A0">
        <w:rPr>
          <w:u w:val="single"/>
        </w:rPr>
        <w:t xml:space="preserve"> despite these costs will </w:t>
      </w:r>
      <w:r w:rsidRPr="004A4E8B">
        <w:rPr>
          <w:highlight w:val="green"/>
          <w:u w:val="single"/>
        </w:rPr>
        <w:t>reveal</w:t>
      </w:r>
      <w:r w:rsidRPr="009B02A0">
        <w:rPr>
          <w:u w:val="single"/>
        </w:rPr>
        <w:t xml:space="preserve"> their </w:t>
      </w:r>
      <w:r w:rsidRPr="004A4E8B">
        <w:rPr>
          <w:highlight w:val="green"/>
          <w:u w:val="single"/>
        </w:rPr>
        <w:t xml:space="preserve">willingness to tolerate them, and </w:t>
      </w:r>
      <w:r w:rsidRPr="004A4E8B">
        <w:rPr>
          <w:b/>
          <w:iCs/>
          <w:highlight w:val="green"/>
          <w:u w:val="single"/>
        </w:rPr>
        <w:t>hence signal resolve</w:t>
      </w:r>
      <w:r w:rsidRPr="009B02A0">
        <w:rPr>
          <w:sz w:val="16"/>
        </w:rPr>
        <w:t xml:space="preserve">. </w:t>
      </w:r>
      <w:r w:rsidRPr="009B02A0">
        <w:rPr>
          <w:u w:val="single"/>
        </w:rPr>
        <w:t xml:space="preserve">The greater the degree of economic interdependence, the more a resolved country could demonstrate its willingness to suffer costs ex ante to militarized conflict. </w:t>
      </w:r>
      <w:r w:rsidRPr="009B02A0">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9B02A0">
        <w:rPr>
          <w:u w:val="single"/>
        </w:rPr>
        <w:t xml:space="preserve">This theory predicts that these visible signals must arise in any escalating conflict, involving countries with high capital openness, in which this mechanism is operative </w:t>
      </w:r>
      <w:r w:rsidRPr="009B02A0">
        <w:rPr>
          <w:sz w:val="16"/>
        </w:rPr>
        <w:t xml:space="preserve">Clarifying the signaling mechanism Gartzke, Li &amp; Boehmer’s signaling mechanism is mostly conceptualized on an abstract, game-theoretic level (Gartzke, Li &amp; Boehmer, 2001). </w:t>
      </w:r>
      <w:proofErr w:type="gramStart"/>
      <w:r w:rsidRPr="009B02A0">
        <w:rPr>
          <w:sz w:val="16"/>
        </w:rPr>
        <w:t>In order to</w:t>
      </w:r>
      <w:proofErr w:type="gramEnd"/>
      <w:r w:rsidRPr="009B02A0">
        <w:rPr>
          <w:sz w:val="16"/>
        </w:rPr>
        <w:t xml:space="preserve"> elucidate the types of observations that could inform this theory’s validity, we discuss with greater specificity the possible ways in which such signaling might occur. </w:t>
      </w:r>
      <w:r w:rsidRPr="009B02A0">
        <w:rPr>
          <w:u w:val="single"/>
        </w:rPr>
        <w:t xml:space="preserve">A conceptual classification of costly signals </w:t>
      </w:r>
      <w:proofErr w:type="gramStart"/>
      <w:r w:rsidRPr="009B02A0">
        <w:rPr>
          <w:u w:val="single"/>
        </w:rPr>
        <w:t>The</w:t>
      </w:r>
      <w:proofErr w:type="gramEnd"/>
      <w:r w:rsidRPr="009B02A0">
        <w:rPr>
          <w:u w:val="single"/>
        </w:rPr>
        <w:t xml:space="preserve"> term signaling connotes an intentional communicative act by one party directed towards another</w:t>
      </w:r>
      <w:r w:rsidRPr="009B02A0">
        <w:rPr>
          <w:sz w:val="16"/>
        </w:rPr>
        <w:t xml:space="preserve">. Because the term signaling thus suggests a willful act, and </w:t>
      </w:r>
      <w:r w:rsidRPr="004A4E8B">
        <w:rPr>
          <w:b/>
          <w:iCs/>
          <w:highlight w:val="green"/>
          <w:u w:val="single"/>
        </w:rPr>
        <w:t>a signal of resolve is only credible if it is costly</w:t>
      </w:r>
      <w:r w:rsidRPr="009B02A0">
        <w:rPr>
          <w:sz w:val="16"/>
        </w:rPr>
        <w:t xml:space="preserve">, </w:t>
      </w:r>
      <w:r w:rsidRPr="009B02A0">
        <w:rPr>
          <w:u w:val="single"/>
        </w:rPr>
        <w:t>scholars have sometimes concluded that states involved in bargaining under incomplete information could advance their interests by imposing costs on themselves and thereby signaling their resolve</w:t>
      </w:r>
      <w:r w:rsidRPr="009B02A0">
        <w:rPr>
          <w:sz w:val="16"/>
        </w:rPr>
        <w:t xml:space="preserve"> (</w:t>
      </w:r>
      <w:proofErr w:type="gramStart"/>
      <w:r w:rsidRPr="009B02A0">
        <w:rPr>
          <w:sz w:val="16"/>
        </w:rPr>
        <w:t>e.g.</w:t>
      </w:r>
      <w:proofErr w:type="gramEnd"/>
      <w:r w:rsidRPr="009B02A0">
        <w:rPr>
          <w:sz w:val="16"/>
        </w:rPr>
        <w:t xml:space="preserve"> </w:t>
      </w:r>
      <w:proofErr w:type="spellStart"/>
      <w:r w:rsidRPr="009B02A0">
        <w:rPr>
          <w:sz w:val="16"/>
        </w:rPr>
        <w:t>Lektzian</w:t>
      </w:r>
      <w:proofErr w:type="spellEnd"/>
      <w:r w:rsidRPr="009B02A0">
        <w:rPr>
          <w:sz w:val="16"/>
        </w:rPr>
        <w:t xml:space="preserve"> &amp; Sprecher, 2007). However, the game-theoretic concept of signaling refers more generally to any situation in which an actor’s behavior reveals information about her private information. In fact, </w:t>
      </w:r>
      <w:r w:rsidRPr="009B02A0">
        <w:rPr>
          <w:u w:val="single"/>
        </w:rPr>
        <w:t>states frequently adopt sanctions with low costs to themselves and high costs to their rivals because doing so is often a rational bargaining tactic on other grounds: they are trying to coerce their rival to concede the issue.</w:t>
      </w:r>
      <w:r w:rsidRPr="009B02A0">
        <w:rPr>
          <w:sz w:val="16"/>
        </w:rPr>
        <w:t xml:space="preserve"> </w:t>
      </w:r>
      <w:r w:rsidRPr="009B02A0">
        <w:rPr>
          <w:u w:val="single"/>
        </w:rPr>
        <w:t xml:space="preserve">Bargaining encounters of this type can be conceptualized as a type of war-of-attrition game in which </w:t>
      </w:r>
      <w:r w:rsidRPr="004A4E8B">
        <w:rPr>
          <w:highlight w:val="green"/>
          <w:u w:val="single"/>
        </w:rPr>
        <w:t xml:space="preserve">each </w:t>
      </w:r>
      <w:r w:rsidRPr="004A4E8B">
        <w:rPr>
          <w:b/>
          <w:iCs/>
          <w:highlight w:val="green"/>
          <w:u w:val="single"/>
        </w:rPr>
        <w:t>actor attempts to coerce the other through the imposition of escalating costs</w:t>
      </w:r>
      <w:r w:rsidRPr="009B02A0">
        <w:rPr>
          <w:u w:val="single"/>
        </w:rPr>
        <w:t>.</w:t>
      </w:r>
      <w:r w:rsidRPr="009B02A0">
        <w:rPr>
          <w:sz w:val="16"/>
        </w:rPr>
        <w:t xml:space="preserve"> </w:t>
      </w:r>
      <w:r w:rsidRPr="009B02A0">
        <w:rPr>
          <w:u w:val="single"/>
        </w:rPr>
        <w:t xml:space="preserve">Such encounters also provide the opportunity for </w:t>
      </w:r>
      <w:proofErr w:type="gramStart"/>
      <w:r w:rsidRPr="009B02A0">
        <w:rPr>
          <w:u w:val="single"/>
        </w:rPr>
        <w:t>signaling:</w:t>
      </w:r>
      <w:proofErr w:type="gramEnd"/>
      <w:r w:rsidRPr="009B02A0">
        <w:rPr>
          <w:u w:val="single"/>
        </w:rPr>
        <w:t xml:space="preserve"> when states resist the costs imposed by their rivals, </w:t>
      </w:r>
      <w:r w:rsidRPr="004A4E8B">
        <w:rPr>
          <w:b/>
          <w:iCs/>
          <w:highlight w:val="green"/>
          <w:u w:val="single"/>
        </w:rPr>
        <w:t>they ‘signal’ their resolve</w:t>
      </w:r>
      <w:r w:rsidRPr="009B02A0">
        <w:rPr>
          <w:b/>
          <w:iCs/>
          <w:u w:val="single"/>
        </w:rPr>
        <w:t xml:space="preserve">. </w:t>
      </w:r>
      <w:r w:rsidRPr="009B02A0">
        <w:rPr>
          <w:sz w:val="16"/>
        </w:rPr>
        <w:t xml:space="preserve">If at some point one party perceives the conflict to have become too costly and steps back, that party ‘signals’ a lack of resolve. Thus, </w:t>
      </w:r>
      <w:r w:rsidRPr="009B02A0">
        <w:rPr>
          <w:u w:val="single"/>
        </w:rPr>
        <w:t>this kind of signaling arises as a by-product of another’s coercive attempts.</w:t>
      </w:r>
      <w:r w:rsidRPr="009B02A0">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9B02A0">
        <w:rPr>
          <w:u w:val="single"/>
        </w:rPr>
        <w:t>costs may arise as an automatic byproduct of escalation towards military conflict or may be a tool of statecraft that is strategically employed during a conflict.</w:t>
      </w:r>
      <w:r w:rsidRPr="009B02A0">
        <w:rPr>
          <w:sz w:val="16"/>
        </w:rPr>
        <w:t xml:space="preserve"> The automatic mechanism stipulates that as the probability of conflict increases, </w:t>
      </w:r>
      <w:r w:rsidRPr="004A4E8B">
        <w:rPr>
          <w:b/>
          <w:iCs/>
          <w:highlight w:val="green"/>
          <w:u w:val="single"/>
        </w:rPr>
        <w:t>various economic assets will lose value due to the risk of conflict and investor flight.</w:t>
      </w:r>
      <w:r w:rsidRPr="009B02A0">
        <w:rPr>
          <w:b/>
          <w:iCs/>
          <w:u w:val="single"/>
        </w:rPr>
        <w:t xml:space="preserve"> </w:t>
      </w:r>
      <w:r w:rsidRPr="009B02A0">
        <w:rPr>
          <w:sz w:val="16"/>
        </w:rPr>
        <w:t xml:space="preserve">However, the occurrence of these costs may also be intentional outcomes of specific escalatory decisions of the states, as in the case of deliberate sanctions; in this case they are strategic. </w:t>
      </w:r>
      <w:r w:rsidRPr="009B02A0">
        <w:rPr>
          <w:u w:val="single"/>
        </w:rPr>
        <w:t xml:space="preserve">Finally, at a practical level, we identify three different potential kinds of </w:t>
      </w:r>
      <w:r w:rsidRPr="004A4E8B">
        <w:rPr>
          <w:highlight w:val="green"/>
          <w:u w:val="single"/>
        </w:rPr>
        <w:t>economic costs of militarized conflict</w:t>
      </w:r>
      <w:r w:rsidRPr="009B02A0">
        <w:rPr>
          <w:u w:val="single"/>
        </w:rPr>
        <w:t xml:space="preserve"> </w:t>
      </w:r>
      <w:r w:rsidRPr="009B02A0">
        <w:rPr>
          <w:sz w:val="16"/>
        </w:rPr>
        <w:t xml:space="preserve">that may be mediated by open capital markets: </w:t>
      </w:r>
      <w:r w:rsidRPr="004A4E8B">
        <w:rPr>
          <w:b/>
          <w:iCs/>
          <w:highlight w:val="green"/>
          <w:u w:val="single"/>
        </w:rPr>
        <w:t>capital costs from political risk, monetary coercion, and business sanctions.</w:t>
      </w:r>
      <w:r w:rsidRPr="009B02A0">
        <w:rPr>
          <w:sz w:val="16"/>
        </w:rPr>
        <w:t xml:space="preserve"> </w:t>
      </w:r>
    </w:p>
    <w:p w14:paraId="20DACF42" w14:textId="77777777" w:rsidR="00FB06B1" w:rsidRDefault="00FB06B1" w:rsidP="00FB06B1">
      <w:pPr>
        <w:rPr>
          <w:sz w:val="16"/>
        </w:rPr>
      </w:pPr>
    </w:p>
    <w:p w14:paraId="054DEBA6" w14:textId="4A8C4840" w:rsidR="00FB06B1" w:rsidRDefault="00FB06B1" w:rsidP="00FB06B1">
      <w:pPr>
        <w:pStyle w:val="Heading3"/>
      </w:pPr>
      <w:r>
        <w:t>Environment</w:t>
      </w:r>
    </w:p>
    <w:p w14:paraId="1955FC86" w14:textId="77777777" w:rsidR="00FB06B1" w:rsidRPr="009B02A0" w:rsidRDefault="00FB06B1" w:rsidP="00FB06B1">
      <w:pPr>
        <w:keepNext/>
        <w:keepLines/>
        <w:spacing w:before="40" w:after="0"/>
        <w:outlineLvl w:val="3"/>
        <w:rPr>
          <w:rFonts w:eastAsiaTheme="majorEastAsia" w:cstheme="majorBidi"/>
          <w:b/>
          <w:iCs/>
          <w:sz w:val="26"/>
        </w:rPr>
      </w:pPr>
      <w:r w:rsidRPr="009B02A0">
        <w:rPr>
          <w:rFonts w:eastAsiaTheme="majorEastAsia" w:cstheme="majorBidi"/>
          <w:b/>
          <w:iCs/>
          <w:sz w:val="26"/>
        </w:rPr>
        <w:t xml:space="preserve">Uniqueness goes </w:t>
      </w:r>
      <w:proofErr w:type="spellStart"/>
      <w:r w:rsidRPr="009B02A0">
        <w:rPr>
          <w:rFonts w:eastAsiaTheme="majorEastAsia" w:cstheme="majorBidi"/>
          <w:b/>
          <w:iCs/>
          <w:sz w:val="26"/>
        </w:rPr>
        <w:t>aff</w:t>
      </w:r>
      <w:proofErr w:type="spellEnd"/>
      <w:r w:rsidRPr="009B02A0">
        <w:rPr>
          <w:rFonts w:eastAsiaTheme="majorEastAsia" w:cstheme="majorBidi"/>
          <w:b/>
          <w:iCs/>
          <w:sz w:val="26"/>
        </w:rPr>
        <w:t xml:space="preserve"> – the environment is getting better despite pessimism </w:t>
      </w:r>
    </w:p>
    <w:p w14:paraId="12C56385" w14:textId="77777777" w:rsidR="00FB06B1" w:rsidRPr="009B02A0" w:rsidRDefault="00FB06B1" w:rsidP="00FB06B1">
      <w:pPr>
        <w:rPr>
          <w:sz w:val="16"/>
          <w:szCs w:val="16"/>
        </w:rPr>
      </w:pPr>
      <w:r w:rsidRPr="009B02A0">
        <w:rPr>
          <w:b/>
          <w:bCs/>
          <w:sz w:val="26"/>
        </w:rPr>
        <w:t xml:space="preserve">Environmental Policy Alliance, ’15 </w:t>
      </w:r>
      <w:r w:rsidRPr="009B02A0">
        <w:rPr>
          <w:sz w:val="16"/>
          <w:szCs w:val="16"/>
        </w:rPr>
        <w:t xml:space="preserve">(Environmental Policy Alliance; 2/11/15; EPA, citing Bob </w:t>
      </w:r>
      <w:proofErr w:type="spellStart"/>
      <w:r w:rsidRPr="009B02A0">
        <w:rPr>
          <w:sz w:val="16"/>
          <w:szCs w:val="16"/>
        </w:rPr>
        <w:t>McKinnen</w:t>
      </w:r>
      <w:proofErr w:type="spellEnd"/>
      <w:r w:rsidRPr="009B02A0">
        <w:rPr>
          <w:sz w:val="16"/>
          <w:szCs w:val="16"/>
        </w:rPr>
        <w:t>, environmentalist; Environmental Policy Alliance, “THE ENVIRONMENT IS IMPROVING,” http://environmentalpolicyalliance.org/the-environment-is-improving/)</w:t>
      </w:r>
    </w:p>
    <w:p w14:paraId="398799B1" w14:textId="77777777" w:rsidR="00FB06B1" w:rsidRPr="009B02A0" w:rsidRDefault="00FB06B1" w:rsidP="00FB06B1">
      <w:pPr>
        <w:rPr>
          <w:u w:val="single"/>
        </w:rPr>
      </w:pPr>
      <w:r w:rsidRPr="009B02A0">
        <w:rPr>
          <w:u w:val="single"/>
        </w:rPr>
        <w:t xml:space="preserve">The crux of </w:t>
      </w:r>
      <w:proofErr w:type="gramStart"/>
      <w:r w:rsidRPr="009B02A0">
        <w:rPr>
          <w:u w:val="single"/>
        </w:rPr>
        <w:t>modern day</w:t>
      </w:r>
      <w:proofErr w:type="gramEnd"/>
      <w:r w:rsidRPr="009B02A0">
        <w:rPr>
          <w:u w:val="single"/>
        </w:rPr>
        <w:t xml:space="preserve"> environmentalism is that things are getting worse</w:t>
      </w:r>
      <w:r w:rsidRPr="009B02A0">
        <w:rPr>
          <w:sz w:val="16"/>
        </w:rPr>
        <w:t xml:space="preserve">. Today we hear all kinds of hyperbolic claims that without action to eliminate the use of fossil fuels, we’re facing mass extinction. However, not only have environmentalists been wrong for decades, </w:t>
      </w:r>
      <w:r w:rsidRPr="009B02A0">
        <w:rPr>
          <w:u w:val="single"/>
        </w:rPr>
        <w:t>b</w:t>
      </w:r>
      <w:r w:rsidRPr="009B02A0">
        <w:rPr>
          <w:sz w:val="16"/>
          <w:u w:val="single"/>
        </w:rPr>
        <w:t xml:space="preserve">ut </w:t>
      </w:r>
      <w:r w:rsidRPr="004A4E8B">
        <w:rPr>
          <w:highlight w:val="green"/>
          <w:u w:val="single"/>
        </w:rPr>
        <w:t>the environment has improved significantly</w:t>
      </w:r>
      <w:r w:rsidRPr="004A4E8B">
        <w:rPr>
          <w:sz w:val="16"/>
          <w:highlight w:val="green"/>
        </w:rPr>
        <w:t>.</w:t>
      </w:r>
      <w:r w:rsidRPr="009B02A0">
        <w:rPr>
          <w:sz w:val="16"/>
        </w:rPr>
        <w:t xml:space="preserve"> </w:t>
      </w:r>
      <w:r w:rsidRPr="009B02A0">
        <w:rPr>
          <w:u w:val="single"/>
        </w:rPr>
        <w:t xml:space="preserve">Environmentalists’ Doomsday Prophecies If you think environmentalists are overzealous today when they (falsely) link fracking to serious health and environmental problems, </w:t>
      </w:r>
      <w:proofErr w:type="gramStart"/>
      <w:r w:rsidRPr="009B02A0">
        <w:rPr>
          <w:u w:val="single"/>
        </w:rPr>
        <w:t>take a look</w:t>
      </w:r>
      <w:proofErr w:type="gramEnd"/>
      <w:r w:rsidRPr="009B02A0">
        <w:rPr>
          <w:u w:val="single"/>
        </w:rPr>
        <w:t xml:space="preserve"> at their long track record of silly </w:t>
      </w:r>
      <w:r w:rsidRPr="004A4E8B">
        <w:rPr>
          <w:highlight w:val="green"/>
          <w:u w:val="single"/>
        </w:rPr>
        <w:t>doomsday predictions</w:t>
      </w:r>
      <w:r w:rsidRPr="009B02A0">
        <w:rPr>
          <w:sz w:val="16"/>
        </w:rPr>
        <w:t xml:space="preserve">. Back in 1970, </w:t>
      </w:r>
      <w:r w:rsidRPr="004A4E8B">
        <w:rPr>
          <w:highlight w:val="green"/>
          <w:u w:val="single"/>
        </w:rPr>
        <w:t>in the lead up to the first Earth Day celebration</w:t>
      </w:r>
      <w:r w:rsidRPr="009B02A0">
        <w:rPr>
          <w:sz w:val="16"/>
        </w:rPr>
        <w:t xml:space="preserve">, environmentalists made a host of ridiculous claims. Harvard Biologist George Wald claimed, “Civilization will end within 15 or 30 years unless immediate action is taken against problems facing mankind.” </w:t>
      </w:r>
      <w:r w:rsidRPr="009B02A0">
        <w:rPr>
          <w:u w:val="single"/>
        </w:rPr>
        <w:t>Life Magazine predicted, “In a decade, urban dwellers will have to wear gas masks to survive air pollution… by 1985 air pollution will have reduced the amount of sunlight reaching earth by one half</w:t>
      </w:r>
      <w:r w:rsidRPr="009B02A0">
        <w:rPr>
          <w:sz w:val="16"/>
        </w:rPr>
        <w:t xml:space="preserve">.” Ecologist Kenneth Watt argued, </w:t>
      </w:r>
      <w:r w:rsidRPr="009B02A0">
        <w:rPr>
          <w:u w:val="single"/>
        </w:rPr>
        <w:t>“</w:t>
      </w:r>
      <w:r w:rsidRPr="009B02A0">
        <w:rPr>
          <w:sz w:val="16"/>
          <w:u w:val="single"/>
        </w:rPr>
        <w:t>By the year 2000</w:t>
      </w:r>
      <w:r w:rsidRPr="009B02A0">
        <w:rPr>
          <w:sz w:val="16"/>
        </w:rPr>
        <w:t xml:space="preserve">, if present trends continue, we will be using up crude oil at such a rate… that there won’t be any </w:t>
      </w:r>
      <w:proofErr w:type="gramStart"/>
      <w:r w:rsidRPr="009B02A0">
        <w:rPr>
          <w:sz w:val="16"/>
        </w:rPr>
        <w:t>more crude</w:t>
      </w:r>
      <w:proofErr w:type="gramEnd"/>
      <w:r w:rsidRPr="009B02A0">
        <w:rPr>
          <w:sz w:val="16"/>
        </w:rPr>
        <w:t xml:space="preserve"> oil. </w:t>
      </w:r>
      <w:r w:rsidRPr="009B02A0">
        <w:rPr>
          <w:sz w:val="16"/>
          <w:u w:val="single"/>
        </w:rPr>
        <w:t>You’ll drive up to the pump and say</w:t>
      </w:r>
      <w:r w:rsidRPr="009B02A0">
        <w:rPr>
          <w:sz w:val="16"/>
        </w:rPr>
        <w:t xml:space="preserve">, ‘Fill ‘er up, buddy,’ and he’ll say, ‘I am very sorry, there isn’t any.’” </w:t>
      </w:r>
      <w:r w:rsidRPr="004A4E8B">
        <w:rPr>
          <w:highlight w:val="green"/>
          <w:u w:val="single"/>
        </w:rPr>
        <w:t>Civilization hasn’t ended, urban dwellers aren’t wearing gas masks,</w:t>
      </w:r>
      <w:r w:rsidRPr="009B02A0">
        <w:rPr>
          <w:u w:val="single"/>
        </w:rPr>
        <w:t xml:space="preserve"> and </w:t>
      </w:r>
      <w:r w:rsidRPr="004A4E8B">
        <w:rPr>
          <w:highlight w:val="green"/>
          <w:u w:val="single"/>
        </w:rPr>
        <w:t>gas stations are well-stocked</w:t>
      </w:r>
      <w:r w:rsidRPr="004A4E8B">
        <w:rPr>
          <w:sz w:val="16"/>
          <w:highlight w:val="green"/>
        </w:rPr>
        <w:t xml:space="preserve">. </w:t>
      </w:r>
      <w:r w:rsidRPr="004A4E8B">
        <w:rPr>
          <w:highlight w:val="green"/>
          <w:u w:val="single"/>
        </w:rPr>
        <w:t>Despite little accuracy to</w:t>
      </w:r>
      <w:r w:rsidRPr="009B02A0">
        <w:rPr>
          <w:u w:val="single"/>
        </w:rPr>
        <w:t xml:space="preserve"> their </w:t>
      </w:r>
      <w:r w:rsidRPr="004A4E8B">
        <w:rPr>
          <w:highlight w:val="green"/>
          <w:u w:val="single"/>
        </w:rPr>
        <w:t>claims</w:t>
      </w:r>
      <w:r w:rsidRPr="009B02A0">
        <w:rPr>
          <w:u w:val="single"/>
        </w:rPr>
        <w:t xml:space="preserve">, </w:t>
      </w:r>
      <w:r w:rsidRPr="004A4E8B">
        <w:rPr>
          <w:highlight w:val="green"/>
          <w:u w:val="single"/>
        </w:rPr>
        <w:t>environmentalists continue</w:t>
      </w:r>
      <w:r w:rsidRPr="009B02A0">
        <w:rPr>
          <w:u w:val="single"/>
        </w:rPr>
        <w:t xml:space="preserve">d to make </w:t>
      </w:r>
      <w:r w:rsidRPr="004A4E8B">
        <w:rPr>
          <w:highlight w:val="green"/>
          <w:u w:val="single"/>
        </w:rPr>
        <w:t>outlandish predictions</w:t>
      </w:r>
      <w:r w:rsidRPr="009B02A0">
        <w:rPr>
          <w:sz w:val="16"/>
        </w:rPr>
        <w:t xml:space="preserve">. Environmentalist Bill McKibben (founder of 350.org) warned in the 1980s that “a few more decades of ungoverned fossil-fuel use and we burn up, to put it bluntly.” Amazingly, these environmentalists are holding strong to their false premonitions. Stanford University biologist Paul Ehrlich, </w:t>
      </w:r>
      <w:r w:rsidRPr="009B02A0">
        <w:rPr>
          <w:u w:val="single"/>
        </w:rPr>
        <w:t>one of the most outspoken doomsday prognosticators</w:t>
      </w:r>
      <w:r w:rsidRPr="009B02A0">
        <w:rPr>
          <w:sz w:val="16"/>
        </w:rPr>
        <w:t xml:space="preserve">, </w:t>
      </w:r>
      <w:r w:rsidRPr="009B02A0">
        <w:rPr>
          <w:u w:val="single"/>
        </w:rPr>
        <w:t>said in the 1970s, “Population will inevitably and completely outstrip whatever small increases in food supplies we make. The death rate will increase until at least 100-200 million people per year will be starving to death during the next ten years.”</w:t>
      </w:r>
      <w:r w:rsidRPr="009B02A0">
        <w:rPr>
          <w:sz w:val="16"/>
        </w:rPr>
        <w:t xml:space="preserve"> While that obviously failed to come true, Ehrlich stated that “My language would be even more apocalyptic today” in 2015 than it was decades earlier. Environment Improving as Fossil Fuel Use </w:t>
      </w:r>
      <w:proofErr w:type="gramStart"/>
      <w:r w:rsidRPr="009B02A0">
        <w:rPr>
          <w:sz w:val="16"/>
        </w:rPr>
        <w:t>Increases</w:t>
      </w:r>
      <w:proofErr w:type="gramEnd"/>
      <w:r w:rsidRPr="009B02A0">
        <w:rPr>
          <w:sz w:val="16"/>
        </w:rPr>
        <w:t xml:space="preserve"> We’ve heard doomsday predictions about mankind and energy use for 45 years. Yet over this </w:t>
      </w:r>
      <w:proofErr w:type="gramStart"/>
      <w:r w:rsidRPr="009B02A0">
        <w:rPr>
          <w:sz w:val="16"/>
        </w:rPr>
        <w:t>time period</w:t>
      </w:r>
      <w:proofErr w:type="gramEnd"/>
      <w:r w:rsidRPr="009B02A0">
        <w:rPr>
          <w:sz w:val="16"/>
        </w:rPr>
        <w:t xml:space="preserve">, we’ve increased our fossil fuel use while improving air quality at the same time. </w:t>
      </w:r>
      <w:r w:rsidRPr="004A4E8B">
        <w:rPr>
          <w:highlight w:val="green"/>
          <w:u w:val="single"/>
        </w:rPr>
        <w:t>Data from the U.S. E</w:t>
      </w:r>
      <w:r w:rsidRPr="009B02A0">
        <w:rPr>
          <w:u w:val="single"/>
        </w:rPr>
        <w:t xml:space="preserve">nvironmental </w:t>
      </w:r>
      <w:r w:rsidRPr="004A4E8B">
        <w:rPr>
          <w:highlight w:val="green"/>
          <w:u w:val="single"/>
        </w:rPr>
        <w:t>P</w:t>
      </w:r>
      <w:r w:rsidRPr="009B02A0">
        <w:rPr>
          <w:u w:val="single"/>
        </w:rPr>
        <w:t xml:space="preserve">rotection </w:t>
      </w:r>
      <w:r w:rsidRPr="004A4E8B">
        <w:rPr>
          <w:highlight w:val="green"/>
          <w:u w:val="single"/>
        </w:rPr>
        <w:t>A</w:t>
      </w:r>
      <w:r w:rsidRPr="009B02A0">
        <w:rPr>
          <w:u w:val="single"/>
        </w:rPr>
        <w:t xml:space="preserve">gency </w:t>
      </w:r>
      <w:r w:rsidRPr="004A4E8B">
        <w:rPr>
          <w:highlight w:val="green"/>
          <w:u w:val="single"/>
        </w:rPr>
        <w:t>show air quality has improved dramatically</w:t>
      </w:r>
      <w:r w:rsidRPr="009B02A0">
        <w:rPr>
          <w:u w:val="single"/>
        </w:rPr>
        <w:t xml:space="preserve"> since the 1970s</w:t>
      </w:r>
      <w:r w:rsidRPr="009B02A0">
        <w:rPr>
          <w:sz w:val="16"/>
        </w:rPr>
        <w:t xml:space="preserve">. </w:t>
      </w:r>
      <w:r w:rsidRPr="004A4E8B">
        <w:rPr>
          <w:highlight w:val="green"/>
          <w:u w:val="single"/>
        </w:rPr>
        <w:t>Measures of the six major pollutants</w:t>
      </w:r>
      <w:r w:rsidRPr="009B02A0">
        <w:rPr>
          <w:sz w:val="16"/>
        </w:rPr>
        <w:t xml:space="preserve">: carbon monoxide, ozone, lead, nitrogen dioxide, sulfur dioxide, and particulate matter (PM2.5) </w:t>
      </w:r>
      <w:r w:rsidRPr="004A4E8B">
        <w:rPr>
          <w:highlight w:val="green"/>
          <w:u w:val="single"/>
        </w:rPr>
        <w:t>have declined significantly over the past decades</w:t>
      </w:r>
      <w:r w:rsidRPr="009B02A0">
        <w:rPr>
          <w:u w:val="single"/>
        </w:rPr>
        <w:t>—even as the U</w:t>
      </w:r>
      <w:r w:rsidRPr="009B02A0">
        <w:rPr>
          <w:sz w:val="16"/>
        </w:rPr>
        <w:t xml:space="preserve">.S. population and its fossil fuel use has increased. We’ve also reduced our emissions intensity—that’s the ratio of carbon dioxide to economic output, usually expressed as emissions per dollar of gross domestic product. </w:t>
      </w:r>
      <w:r w:rsidRPr="009B02A0">
        <w:rPr>
          <w:u w:val="single"/>
        </w:rPr>
        <w:t>As data from the Energy Information Administration show</w:t>
      </w:r>
      <w:r w:rsidRPr="009B02A0">
        <w:rPr>
          <w:sz w:val="16"/>
        </w:rPr>
        <w:t xml:space="preserve">, </w:t>
      </w:r>
      <w:r w:rsidRPr="004A4E8B">
        <w:rPr>
          <w:highlight w:val="green"/>
          <w:u w:val="single"/>
        </w:rPr>
        <w:t>the carbon intensity of the U.S. economy has been decreasing steadily</w:t>
      </w:r>
      <w:r w:rsidRPr="009B02A0">
        <w:rPr>
          <w:u w:val="single"/>
        </w:rPr>
        <w:t xml:space="preserve"> since the late 1940s.</w:t>
      </w:r>
    </w:p>
    <w:p w14:paraId="221FF3DE" w14:textId="77777777" w:rsidR="00FB06B1" w:rsidRPr="00D30748" w:rsidRDefault="00FB06B1" w:rsidP="00FB06B1"/>
    <w:p w14:paraId="3EDB59F3" w14:textId="77777777" w:rsidR="00FB06B1" w:rsidRPr="009B02A0" w:rsidRDefault="00FB06B1" w:rsidP="00FB06B1">
      <w:pPr>
        <w:keepNext/>
        <w:keepLines/>
        <w:spacing w:before="40" w:after="0"/>
        <w:outlineLvl w:val="3"/>
        <w:rPr>
          <w:rFonts w:eastAsiaTheme="majorEastAsia" w:cstheme="majorBidi"/>
          <w:b/>
          <w:iCs/>
          <w:sz w:val="26"/>
        </w:rPr>
      </w:pPr>
      <w:r w:rsidRPr="009B02A0">
        <w:rPr>
          <w:rFonts w:eastAsiaTheme="majorEastAsia" w:cstheme="majorBidi"/>
          <w:b/>
          <w:iCs/>
          <w:sz w:val="26"/>
        </w:rPr>
        <w:t>Capitalism allows us to innovate and solve environmental crises</w:t>
      </w:r>
    </w:p>
    <w:p w14:paraId="00169201" w14:textId="77777777" w:rsidR="00FB06B1" w:rsidRPr="009B02A0" w:rsidRDefault="00FB06B1" w:rsidP="00FB06B1">
      <w:pPr>
        <w:rPr>
          <w:sz w:val="16"/>
          <w:szCs w:val="16"/>
        </w:rPr>
      </w:pPr>
      <w:r w:rsidRPr="009B02A0">
        <w:rPr>
          <w:b/>
          <w:bCs/>
          <w:sz w:val="26"/>
        </w:rPr>
        <w:t xml:space="preserve">Shireman, Eco Activist &amp; Author, ’15 </w:t>
      </w:r>
      <w:r w:rsidRPr="009B02A0">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7CEBD1DA" w14:textId="77777777" w:rsidR="00FB06B1" w:rsidRDefault="00FB06B1" w:rsidP="00FB06B1">
      <w:pPr>
        <w:rPr>
          <w:u w:val="single"/>
        </w:rPr>
      </w:pPr>
      <w:r w:rsidRPr="009B02A0">
        <w:rPr>
          <w:u w:val="single"/>
        </w:rPr>
        <w:t>When it comes to stories about the fate of the earth, headlines are usually dominated by tales of gloom and doom</w:t>
      </w:r>
      <w:r w:rsidRPr="009B02A0">
        <w:rPr>
          <w:sz w:val="16"/>
          <w:szCs w:val="16"/>
          <w:u w:val="single"/>
        </w:rPr>
        <w:t xml:space="preserve">. </w:t>
      </w:r>
      <w:r w:rsidRPr="009B02A0">
        <w:rPr>
          <w:sz w:val="16"/>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9B02A0">
        <w:rPr>
          <w:sz w:val="16"/>
          <w:szCs w:val="16"/>
          <w:u w:val="single"/>
        </w:rPr>
        <w:t xml:space="preserve"> </w:t>
      </w:r>
      <w:r w:rsidRPr="009B02A0">
        <w:rPr>
          <w:u w:val="single"/>
        </w:rPr>
        <w:t>bad news tends to drive action</w:t>
      </w:r>
      <w:r w:rsidRPr="009B02A0">
        <w:rPr>
          <w:sz w:val="16"/>
          <w:szCs w:val="16"/>
          <w:u w:val="single"/>
        </w:rPr>
        <w:t xml:space="preserve">. </w:t>
      </w:r>
      <w:r w:rsidRPr="009B02A0">
        <w:rPr>
          <w:sz w:val="16"/>
        </w:rPr>
        <w:t>According to research by my organization, sustainable business nonprofit Future 500,</w:t>
      </w:r>
      <w:r w:rsidRPr="009B02A0">
        <w:rPr>
          <w:sz w:val="16"/>
          <w:szCs w:val="16"/>
          <w:u w:val="single"/>
        </w:rPr>
        <w:t xml:space="preserve"> </w:t>
      </w:r>
      <w:r w:rsidRPr="004A4E8B">
        <w:rPr>
          <w:highlight w:val="green"/>
          <w:u w:val="single"/>
        </w:rPr>
        <w:t>negative messages</w:t>
      </w:r>
      <w:r w:rsidRPr="009B02A0">
        <w:rPr>
          <w:u w:val="single"/>
        </w:rPr>
        <w:t xml:space="preserve"> typically </w:t>
      </w:r>
      <w:r w:rsidRPr="004A4E8B">
        <w:rPr>
          <w:highlight w:val="green"/>
          <w:u w:val="single"/>
        </w:rPr>
        <w:t>yield two and a half times as much fundraising</w:t>
      </w:r>
      <w:r w:rsidRPr="009B02A0">
        <w:rPr>
          <w:sz w:val="16"/>
          <w:szCs w:val="16"/>
          <w:u w:val="single"/>
        </w:rPr>
        <w:t xml:space="preserve"> </w:t>
      </w:r>
      <w:r w:rsidRPr="009B02A0">
        <w:rPr>
          <w:u w:val="single"/>
        </w:rPr>
        <w:t xml:space="preserve">and </w:t>
      </w:r>
      <w:r w:rsidRPr="004A4E8B">
        <w:rPr>
          <w:highlight w:val="green"/>
          <w:u w:val="single"/>
        </w:rPr>
        <w:t>five times as much media</w:t>
      </w:r>
      <w:r w:rsidRPr="009B02A0">
        <w:rPr>
          <w:u w:val="single"/>
        </w:rPr>
        <w:t xml:space="preserve"> </w:t>
      </w:r>
      <w:r w:rsidRPr="009B02A0">
        <w:rPr>
          <w:sz w:val="16"/>
        </w:rPr>
        <w:t>attention as positive ones. But</w:t>
      </w:r>
      <w:r w:rsidRPr="009B02A0">
        <w:rPr>
          <w:sz w:val="16"/>
          <w:szCs w:val="16"/>
          <w:u w:val="single"/>
        </w:rPr>
        <w:t xml:space="preserve"> </w:t>
      </w:r>
      <w:r w:rsidRPr="009B02A0">
        <w:rPr>
          <w:u w:val="single"/>
        </w:rPr>
        <w:t>as effective as the doom-and-gloom storyline is, there’s another important environmental narrative that’s</w:t>
      </w:r>
      <w:r w:rsidRPr="009B02A0">
        <w:rPr>
          <w:sz w:val="16"/>
          <w:szCs w:val="16"/>
          <w:u w:val="single"/>
        </w:rPr>
        <w:t xml:space="preserve"> </w:t>
      </w:r>
      <w:r w:rsidRPr="009B02A0">
        <w:rPr>
          <w:sz w:val="16"/>
        </w:rPr>
        <w:t xml:space="preserve">waiting to be told. Following the work of environmental pioneers like William McDonough, Paul Hawken, Amory </w:t>
      </w:r>
      <w:proofErr w:type="spellStart"/>
      <w:proofErr w:type="gramStart"/>
      <w:r w:rsidRPr="009B02A0">
        <w:rPr>
          <w:sz w:val="16"/>
        </w:rPr>
        <w:t>Lovins</w:t>
      </w:r>
      <w:proofErr w:type="spellEnd"/>
      <w:proofErr w:type="gramEnd"/>
      <w:r w:rsidRPr="009B02A0">
        <w:rPr>
          <w:sz w:val="16"/>
        </w:rPr>
        <w:t xml:space="preserve"> and other eco-designers, it’s clear that there’s an audience – and a desperate need – for</w:t>
      </w:r>
      <w:r w:rsidRPr="009B02A0">
        <w:rPr>
          <w:sz w:val="16"/>
          <w:szCs w:val="16"/>
          <w:u w:val="single"/>
        </w:rPr>
        <w:t xml:space="preserve"> </w:t>
      </w:r>
      <w:r w:rsidRPr="009B02A0">
        <w:rPr>
          <w:u w:val="single"/>
        </w:rPr>
        <w:t>a new generation of realistic optimists to help us envision a genuinely prosperous post-carbon economy.</w:t>
      </w:r>
      <w:r w:rsidRPr="009B02A0">
        <w:rPr>
          <w:sz w:val="16"/>
          <w:szCs w:val="16"/>
          <w:u w:val="single"/>
        </w:rPr>
        <w:t xml:space="preserve"> </w:t>
      </w:r>
      <w:r w:rsidRPr="009B02A0">
        <w:rPr>
          <w:u w:val="single"/>
        </w:rPr>
        <w:t>There is much to be optimistic about</w:t>
      </w:r>
      <w:r w:rsidRPr="009B02A0">
        <w:rPr>
          <w:sz w:val="16"/>
          <w:szCs w:val="16"/>
          <w:u w:val="single"/>
        </w:rPr>
        <w:t xml:space="preserve">. </w:t>
      </w:r>
      <w:r w:rsidRPr="009B02A0">
        <w:rPr>
          <w:sz w:val="16"/>
        </w:rPr>
        <w:t xml:space="preserve">In its 2013 report </w:t>
      </w:r>
      <w:proofErr w:type="gramStart"/>
      <w:r w:rsidRPr="009B02A0">
        <w:rPr>
          <w:sz w:val="16"/>
        </w:rPr>
        <w:t>The</w:t>
      </w:r>
      <w:proofErr w:type="gramEnd"/>
      <w:r w:rsidRPr="009B02A0">
        <w:rPr>
          <w:sz w:val="16"/>
        </w:rPr>
        <w:t xml:space="preserve"> 3% Solution, wildlife nonprofit World Wildlife Fund says that</w:t>
      </w:r>
      <w:r w:rsidRPr="009B02A0">
        <w:rPr>
          <w:sz w:val="16"/>
          <w:szCs w:val="16"/>
          <w:u w:val="single"/>
        </w:rPr>
        <w:t xml:space="preserve"> </w:t>
      </w:r>
      <w:r w:rsidRPr="009B02A0">
        <w:rPr>
          <w:u w:val="single"/>
        </w:rPr>
        <w:t>the key challenge</w:t>
      </w:r>
      <w:r w:rsidRPr="009B02A0">
        <w:rPr>
          <w:sz w:val="16"/>
          <w:szCs w:val="16"/>
          <w:u w:val="single"/>
        </w:rPr>
        <w:t xml:space="preserve"> </w:t>
      </w:r>
      <w:r w:rsidRPr="009B02A0">
        <w:rPr>
          <w:sz w:val="16"/>
        </w:rPr>
        <w:t>facing developed countries</w:t>
      </w:r>
      <w:r w:rsidRPr="009B02A0">
        <w:rPr>
          <w:sz w:val="16"/>
          <w:szCs w:val="16"/>
          <w:u w:val="single"/>
        </w:rPr>
        <w:t xml:space="preserve"> </w:t>
      </w:r>
      <w:r w:rsidRPr="009B02A0">
        <w:rPr>
          <w:u w:val="single"/>
        </w:rPr>
        <w:t xml:space="preserve">is the need </w:t>
      </w:r>
      <w:r w:rsidRPr="004A4E8B">
        <w:rPr>
          <w:highlight w:val="green"/>
          <w:u w:val="single"/>
        </w:rPr>
        <w:t>to reduce carbon emissions by</w:t>
      </w:r>
      <w:r w:rsidRPr="009B02A0">
        <w:rPr>
          <w:u w:val="single"/>
        </w:rPr>
        <w:t xml:space="preserve"> roughly </w:t>
      </w:r>
      <w:r w:rsidRPr="004A4E8B">
        <w:rPr>
          <w:highlight w:val="green"/>
          <w:u w:val="single"/>
        </w:rPr>
        <w:t>3% a year</w:t>
      </w:r>
      <w:r w:rsidRPr="009B02A0">
        <w:rPr>
          <w:sz w:val="16"/>
          <w:szCs w:val="16"/>
          <w:u w:val="single"/>
        </w:rPr>
        <w:t xml:space="preserve">. </w:t>
      </w:r>
      <w:r w:rsidRPr="009B02A0">
        <w:rPr>
          <w:sz w:val="16"/>
        </w:rPr>
        <w:t>The McKinsey Global Institute says</w:t>
      </w:r>
      <w:r w:rsidRPr="009B02A0">
        <w:rPr>
          <w:sz w:val="16"/>
          <w:szCs w:val="16"/>
          <w:u w:val="single"/>
        </w:rPr>
        <w:t xml:space="preserve"> </w:t>
      </w:r>
      <w:r w:rsidRPr="004A4E8B">
        <w:rPr>
          <w:highlight w:val="green"/>
          <w:u w:val="single"/>
        </w:rPr>
        <w:t>that’s</w:t>
      </w:r>
      <w:r w:rsidRPr="009B02A0">
        <w:rPr>
          <w:u w:val="single"/>
        </w:rPr>
        <w:t xml:space="preserve"> not only </w:t>
      </w:r>
      <w:r w:rsidRPr="004A4E8B">
        <w:rPr>
          <w:highlight w:val="green"/>
          <w:u w:val="single"/>
        </w:rPr>
        <w:t>doable</w:t>
      </w:r>
      <w:r w:rsidRPr="009B02A0">
        <w:rPr>
          <w:u w:val="single"/>
        </w:rPr>
        <w:t xml:space="preserve">, but </w:t>
      </w:r>
      <w:r w:rsidRPr="004A4E8B">
        <w:rPr>
          <w:highlight w:val="green"/>
          <w:u w:val="single"/>
        </w:rPr>
        <w:t>it’s exactly what the economy needs to grow sustainably</w:t>
      </w:r>
      <w:r w:rsidRPr="009B02A0">
        <w:rPr>
          <w:u w:val="single"/>
        </w:rPr>
        <w:t xml:space="preserve"> and overcome its economic deficits</w:t>
      </w:r>
      <w:r w:rsidRPr="009B02A0">
        <w:rPr>
          <w:sz w:val="16"/>
          <w:szCs w:val="16"/>
          <w:u w:val="single"/>
        </w:rPr>
        <w:t xml:space="preserve">. </w:t>
      </w:r>
      <w:r w:rsidRPr="009B02A0">
        <w:rPr>
          <w:sz w:val="16"/>
        </w:rPr>
        <w:t xml:space="preserve">Specifically, it says, the US needs to squeeze a third more value out of the energy it uses in the next </w:t>
      </w:r>
      <w:proofErr w:type="gramStart"/>
      <w:r w:rsidRPr="009B02A0">
        <w:rPr>
          <w:sz w:val="16"/>
        </w:rPr>
        <w:t>decade, and</w:t>
      </w:r>
      <w:proofErr w:type="gramEnd"/>
      <w:r w:rsidRPr="009B02A0">
        <w:rPr>
          <w:sz w:val="16"/>
        </w:rPr>
        <w:t xml:space="preserve"> improve that efficiency by 3% a year or more thereafter, to avoid painful economic and environmental consequences.</w:t>
      </w:r>
      <w:r w:rsidRPr="009B02A0">
        <w:rPr>
          <w:sz w:val="16"/>
          <w:szCs w:val="16"/>
          <w:u w:val="single"/>
        </w:rPr>
        <w:t xml:space="preserve"> </w:t>
      </w:r>
      <w:r w:rsidRPr="004A4E8B">
        <w:rPr>
          <w:highlight w:val="green"/>
          <w:u w:val="single"/>
        </w:rPr>
        <w:t>The quest</w:t>
      </w:r>
      <w:r w:rsidRPr="009B02A0">
        <w:rPr>
          <w:u w:val="single"/>
        </w:rPr>
        <w:t xml:space="preserve"> for that 3% solution may prove challenging, but it </w:t>
      </w:r>
      <w:r w:rsidRPr="004A4E8B">
        <w:rPr>
          <w:highlight w:val="green"/>
          <w:u w:val="single"/>
        </w:rPr>
        <w:t>will</w:t>
      </w:r>
      <w:r w:rsidRPr="009B02A0">
        <w:rPr>
          <w:u w:val="single"/>
        </w:rPr>
        <w:t xml:space="preserve"> also </w:t>
      </w:r>
      <w:proofErr w:type="gramStart"/>
      <w:r w:rsidRPr="004A4E8B">
        <w:rPr>
          <w:highlight w:val="green"/>
          <w:u w:val="single"/>
        </w:rPr>
        <w:t>open</w:t>
      </w:r>
      <w:r w:rsidRPr="009B02A0">
        <w:rPr>
          <w:u w:val="single"/>
        </w:rPr>
        <w:t xml:space="preserve"> up</w:t>
      </w:r>
      <w:proofErr w:type="gramEnd"/>
      <w:r w:rsidRPr="009B02A0">
        <w:rPr>
          <w:u w:val="single"/>
        </w:rPr>
        <w:t xml:space="preserve"> a wide range of </w:t>
      </w:r>
      <w:r w:rsidRPr="004A4E8B">
        <w:rPr>
          <w:highlight w:val="green"/>
          <w:u w:val="single"/>
        </w:rPr>
        <w:t>business opportunities</w:t>
      </w:r>
      <w:r w:rsidRPr="009B02A0">
        <w:rPr>
          <w:sz w:val="16"/>
          <w:szCs w:val="16"/>
          <w:u w:val="single"/>
        </w:rPr>
        <w:t xml:space="preserve">. </w:t>
      </w:r>
      <w:r w:rsidRPr="009B02A0">
        <w:rPr>
          <w:sz w:val="16"/>
        </w:rPr>
        <w:t xml:space="preserve">Here are some of the biggest potential opportunities and the companies trying to tap them: Creating living farms, oceans and forests </w:t>
      </w:r>
      <w:proofErr w:type="gramStart"/>
      <w:r w:rsidRPr="009B02A0">
        <w:rPr>
          <w:sz w:val="16"/>
        </w:rPr>
        <w:t>The</w:t>
      </w:r>
      <w:proofErr w:type="gramEnd"/>
      <w:r w:rsidRPr="009B02A0">
        <w:rPr>
          <w:sz w:val="16"/>
          <w:szCs w:val="16"/>
          <w:u w:val="single"/>
        </w:rPr>
        <w:t xml:space="preserve"> </w:t>
      </w:r>
      <w:r w:rsidRPr="009B02A0">
        <w:rPr>
          <w:u w:val="single"/>
        </w:rPr>
        <w:t>industrial ag</w:t>
      </w:r>
      <w:r w:rsidRPr="009B02A0">
        <w:rPr>
          <w:sz w:val="16"/>
          <w:szCs w:val="16"/>
          <w:u w:val="single"/>
        </w:rPr>
        <w:t xml:space="preserve">riculture </w:t>
      </w:r>
      <w:r w:rsidRPr="009B02A0">
        <w:rPr>
          <w:sz w:val="16"/>
        </w:rPr>
        <w:t>system</w:t>
      </w:r>
      <w:r w:rsidRPr="009B02A0">
        <w:rPr>
          <w:sz w:val="16"/>
          <w:szCs w:val="16"/>
          <w:u w:val="single"/>
        </w:rPr>
        <w:t xml:space="preserve"> </w:t>
      </w:r>
      <w:r w:rsidRPr="009B02A0">
        <w:rPr>
          <w:u w:val="single"/>
        </w:rPr>
        <w:t>treats land like a machine</w:t>
      </w:r>
      <w:r w:rsidRPr="009B02A0">
        <w:rPr>
          <w:sz w:val="16"/>
          <w:szCs w:val="16"/>
          <w:u w:val="single"/>
        </w:rPr>
        <w:t>. I</w:t>
      </w:r>
      <w:r w:rsidRPr="009B02A0">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9B02A0">
        <w:rPr>
          <w:sz w:val="16"/>
          <w:szCs w:val="16"/>
          <w:u w:val="single"/>
        </w:rPr>
        <w:t xml:space="preserve"> </w:t>
      </w:r>
      <w:r w:rsidRPr="004A4E8B">
        <w:rPr>
          <w:highlight w:val="green"/>
          <w:u w:val="single"/>
        </w:rPr>
        <w:t xml:space="preserve">Farms, </w:t>
      </w:r>
      <w:proofErr w:type="gramStart"/>
      <w:r w:rsidRPr="004A4E8B">
        <w:rPr>
          <w:highlight w:val="green"/>
          <w:u w:val="single"/>
        </w:rPr>
        <w:t>forests</w:t>
      </w:r>
      <w:proofErr w:type="gramEnd"/>
      <w:r w:rsidRPr="004A4E8B">
        <w:rPr>
          <w:highlight w:val="green"/>
          <w:u w:val="single"/>
        </w:rPr>
        <w:t xml:space="preserve"> and oceans have</w:t>
      </w:r>
      <w:r w:rsidRPr="009B02A0">
        <w:rPr>
          <w:u w:val="single"/>
        </w:rPr>
        <w:t xml:space="preserve"> the </w:t>
      </w:r>
      <w:r w:rsidRPr="004A4E8B">
        <w:rPr>
          <w:highlight w:val="green"/>
          <w:u w:val="single"/>
        </w:rPr>
        <w:t>capacity to create more value than they consume</w:t>
      </w:r>
      <w:r w:rsidRPr="009B02A0">
        <w:rPr>
          <w:sz w:val="16"/>
          <w:szCs w:val="16"/>
          <w:u w:val="single"/>
        </w:rPr>
        <w:t xml:space="preserve">, </w:t>
      </w:r>
      <w:r w:rsidRPr="009B02A0">
        <w:rPr>
          <w:sz w:val="16"/>
        </w:rPr>
        <w:t xml:space="preserve">something that machines can’t do. What’s more, they’re inherently sustainable. </w:t>
      </w:r>
      <w:r w:rsidRPr="009B02A0">
        <w:rPr>
          <w:u w:val="single"/>
        </w:rPr>
        <w:t xml:space="preserve">One step that </w:t>
      </w:r>
      <w:r w:rsidRPr="004A4E8B">
        <w:rPr>
          <w:highlight w:val="green"/>
          <w:u w:val="single"/>
        </w:rPr>
        <w:t>large-scale agriculture could</w:t>
      </w:r>
      <w:r w:rsidRPr="009B02A0">
        <w:rPr>
          <w:u w:val="single"/>
        </w:rPr>
        <w:t xml:space="preserve"> take towards </w:t>
      </w:r>
      <w:r w:rsidRPr="004A4E8B">
        <w:rPr>
          <w:highlight w:val="green"/>
          <w:u w:val="single"/>
        </w:rPr>
        <w:t>adopt</w:t>
      </w:r>
      <w:r w:rsidRPr="009B02A0">
        <w:rPr>
          <w:u w:val="single"/>
        </w:rPr>
        <w:t xml:space="preserve">ing the </w:t>
      </w:r>
      <w:r w:rsidRPr="004A4E8B">
        <w:rPr>
          <w:highlight w:val="green"/>
          <w:u w:val="single"/>
        </w:rPr>
        <w:t>nature-based model</w:t>
      </w:r>
      <w:r w:rsidRPr="009B02A0">
        <w:rPr>
          <w:u w:val="single"/>
        </w:rPr>
        <w:t xml:space="preserve"> would be to shift to carbon-reducing agriculture</w:t>
      </w:r>
      <w:r w:rsidRPr="009B02A0">
        <w:rPr>
          <w:sz w:val="16"/>
          <w:szCs w:val="16"/>
          <w:u w:val="single"/>
        </w:rPr>
        <w:t xml:space="preserve">. </w:t>
      </w:r>
      <w:r w:rsidRPr="009B02A0">
        <w:rPr>
          <w:sz w:val="16"/>
        </w:rPr>
        <w:t xml:space="preserve">Fertile soil is a complex system with millions of carbon-sequestering microorganisms per square inch. Tilling, a common agricultural practice, burns fuel, releases poisonous exhaust </w:t>
      </w:r>
      <w:proofErr w:type="gramStart"/>
      <w:r w:rsidRPr="009B02A0">
        <w:rPr>
          <w:sz w:val="16"/>
        </w:rPr>
        <w:t>gasses</w:t>
      </w:r>
      <w:proofErr w:type="gramEnd"/>
      <w:r w:rsidRPr="009B02A0">
        <w:rPr>
          <w:sz w:val="16"/>
        </w:rPr>
        <w:t xml:space="preserve"> and strips the soil. The standard solution – pumping in pesticides, </w:t>
      </w:r>
      <w:proofErr w:type="gramStart"/>
      <w:r w:rsidRPr="009B02A0">
        <w:rPr>
          <w:sz w:val="16"/>
        </w:rPr>
        <w:t>herbicides</w:t>
      </w:r>
      <w:proofErr w:type="gramEnd"/>
      <w:r w:rsidRPr="009B02A0">
        <w:rPr>
          <w:sz w:val="16"/>
        </w:rPr>
        <w:t xml:space="preserve"> and nitrogen – only adds to the problem by contaminating groundwater and polluting oceans with runoff. Studies have shown that more natural soil amendments, like compost, </w:t>
      </w:r>
      <w:proofErr w:type="gramStart"/>
      <w:r w:rsidRPr="009B02A0">
        <w:rPr>
          <w:sz w:val="16"/>
        </w:rPr>
        <w:t>manure</w:t>
      </w:r>
      <w:proofErr w:type="gramEnd"/>
      <w:r w:rsidRPr="009B02A0">
        <w:rPr>
          <w:sz w:val="16"/>
        </w:rPr>
        <w:t xml:space="preserve"> and charcoal products, like those produced by the Biochar Company, can reduce atmospheric carbon and keep soils highly productive.</w:t>
      </w:r>
      <w:r w:rsidRPr="009B02A0">
        <w:rPr>
          <w:u w:val="single"/>
        </w:rPr>
        <w:t xml:space="preserve"> In terms of water usage, </w:t>
      </w:r>
      <w:r w:rsidRPr="004A4E8B">
        <w:rPr>
          <w:highlight w:val="green"/>
          <w:u w:val="single"/>
        </w:rPr>
        <w:t>treatment alternatives developed by companies</w:t>
      </w:r>
      <w:r w:rsidRPr="009B02A0">
        <w:rPr>
          <w:u w:val="single"/>
        </w:rPr>
        <w:t xml:space="preserve"> like Algae Systems </w:t>
      </w:r>
      <w:r w:rsidRPr="004A4E8B">
        <w:rPr>
          <w:highlight w:val="green"/>
          <w:u w:val="single"/>
        </w:rPr>
        <w:t>purify water at low cost</w:t>
      </w:r>
      <w:r w:rsidRPr="009B02A0">
        <w:rPr>
          <w:u w:val="single"/>
        </w:rPr>
        <w:t xml:space="preserve">, </w:t>
      </w:r>
      <w:r w:rsidRPr="004A4E8B">
        <w:rPr>
          <w:highlight w:val="green"/>
          <w:u w:val="single"/>
        </w:rPr>
        <w:t>while generating carbon-negative fuels and fertilizers</w:t>
      </w:r>
      <w:r w:rsidRPr="009B02A0">
        <w:rPr>
          <w:u w:val="single"/>
        </w:rPr>
        <w:t xml:space="preserve"> that are chemically identical to petroleum-based products. On the retail end, </w:t>
      </w:r>
      <w:r w:rsidRPr="004A4E8B">
        <w:rPr>
          <w:highlight w:val="green"/>
          <w:u w:val="single"/>
        </w:rPr>
        <w:t>Whole Foods is driving mainstream consumer demand</w:t>
      </w:r>
      <w:r w:rsidRPr="009B02A0">
        <w:rPr>
          <w:u w:val="single"/>
        </w:rPr>
        <w:t xml:space="preserve"> for approaches like these. </w:t>
      </w:r>
      <w:r w:rsidRPr="009B02A0">
        <w:rPr>
          <w:sz w:val="16"/>
        </w:rPr>
        <w:t>At the same time,</w:t>
      </w:r>
      <w:r w:rsidRPr="009B02A0">
        <w:rPr>
          <w:sz w:val="16"/>
          <w:szCs w:val="16"/>
          <w:u w:val="single"/>
        </w:rPr>
        <w:t xml:space="preserve"> </w:t>
      </w:r>
      <w:r w:rsidRPr="009B02A0">
        <w:rPr>
          <w:u w:val="single"/>
        </w:rPr>
        <w:t xml:space="preserve">organic, </w:t>
      </w:r>
      <w:proofErr w:type="gramStart"/>
      <w:r w:rsidRPr="009B02A0">
        <w:rPr>
          <w:u w:val="single"/>
        </w:rPr>
        <w:t>slow</w:t>
      </w:r>
      <w:proofErr w:type="gramEnd"/>
      <w:r w:rsidRPr="009B02A0">
        <w:rPr>
          <w:u w:val="single"/>
        </w:rPr>
        <w:t xml:space="preserve"> and local food movements are also continuing to gain momentum</w:t>
      </w:r>
      <w:r w:rsidRPr="009B02A0">
        <w:rPr>
          <w:sz w:val="16"/>
          <w:szCs w:val="16"/>
          <w:u w:val="single"/>
        </w:rPr>
        <w:t xml:space="preserve">. </w:t>
      </w:r>
      <w:r w:rsidRPr="009B02A0">
        <w:rPr>
          <w:sz w:val="16"/>
        </w:rPr>
        <w:t xml:space="preserve">For further-reaching substantive change, however, major food companies and manufacturers will need to get involved </w:t>
      </w:r>
      <w:proofErr w:type="gramStart"/>
      <w:r w:rsidRPr="009B02A0">
        <w:rPr>
          <w:sz w:val="16"/>
        </w:rPr>
        <w:t>in order to</w:t>
      </w:r>
      <w:proofErr w:type="gramEnd"/>
      <w:r w:rsidRPr="009B02A0">
        <w:rPr>
          <w:sz w:val="16"/>
        </w:rPr>
        <w:t xml:space="preserve"> make any broader systemic changes mainstream.</w:t>
      </w:r>
      <w:r w:rsidRPr="009B02A0">
        <w:rPr>
          <w:sz w:val="16"/>
          <w:szCs w:val="16"/>
          <w:u w:val="single"/>
        </w:rPr>
        <w:t xml:space="preserve"> </w:t>
      </w:r>
      <w:r w:rsidRPr="004A4E8B">
        <w:rPr>
          <w:highlight w:val="green"/>
          <w:u w:val="single"/>
        </w:rPr>
        <w:t xml:space="preserve">The sustainable seafood movement </w:t>
      </w:r>
      <w:r w:rsidRPr="009B02A0">
        <w:rPr>
          <w:u w:val="single"/>
        </w:rPr>
        <w:t>could offer a useful model for businesses and activists looking to change the agriculture system</w:t>
      </w:r>
      <w:r w:rsidRPr="009B02A0">
        <w:rPr>
          <w:sz w:val="16"/>
          <w:szCs w:val="16"/>
          <w:u w:val="single"/>
        </w:rPr>
        <w:t xml:space="preserve">. </w:t>
      </w:r>
      <w:r w:rsidRPr="009B02A0">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9B02A0">
        <w:rPr>
          <w:sz w:val="16"/>
        </w:rPr>
        <w:t>raging</w:t>
      </w:r>
      <w:proofErr w:type="gramEnd"/>
      <w:r w:rsidRPr="009B02A0">
        <w:rPr>
          <w:sz w:val="16"/>
        </w:rPr>
        <w:t xml:space="preserve"> and oceans are still in crisis. Carbon emissions are making them warmer, more </w:t>
      </w:r>
      <w:proofErr w:type="gramStart"/>
      <w:r w:rsidRPr="009B02A0">
        <w:rPr>
          <w:sz w:val="16"/>
        </w:rPr>
        <w:t>acidic</w:t>
      </w:r>
      <w:proofErr w:type="gramEnd"/>
      <w:r w:rsidRPr="009B02A0">
        <w:rPr>
          <w:sz w:val="16"/>
        </w:rPr>
        <w:t xml:space="preserve"> and less productive, and resource competition is driving fishing well beyond sustainable yields. So how can a living agriculture approach further benefit the seas? </w:t>
      </w:r>
      <w:r w:rsidRPr="009B02A0">
        <w:rPr>
          <w:u w:val="single"/>
        </w:rPr>
        <w:t xml:space="preserve">One way is to end the race for fish through “catch shares,” a </w:t>
      </w:r>
      <w:proofErr w:type="gramStart"/>
      <w:r w:rsidRPr="009B02A0">
        <w:rPr>
          <w:u w:val="single"/>
        </w:rPr>
        <w:t>market based</w:t>
      </w:r>
      <w:proofErr w:type="gramEnd"/>
      <w:r w:rsidRPr="009B02A0">
        <w:rPr>
          <w:u w:val="single"/>
        </w:rPr>
        <w:t xml:space="preserve"> system that sets aside a secure share of fish for individual fishermen, communities or fishing associations</w:t>
      </w:r>
      <w:r w:rsidRPr="009B02A0">
        <w:rPr>
          <w:sz w:val="16"/>
          <w:szCs w:val="16"/>
          <w:u w:val="single"/>
        </w:rPr>
        <w:t xml:space="preserve">. </w:t>
      </w:r>
      <w:r w:rsidRPr="009B02A0">
        <w:rPr>
          <w:u w:val="single"/>
        </w:rPr>
        <w:t xml:space="preserve">Forestry is another industry that could potentially offer a useful agricultural model. On the market end, brands like </w:t>
      </w:r>
      <w:r w:rsidRPr="004A4E8B">
        <w:rPr>
          <w:highlight w:val="green"/>
          <w:u w:val="single"/>
        </w:rPr>
        <w:t>Nestle and Staples</w:t>
      </w:r>
      <w:r w:rsidRPr="009B02A0">
        <w:rPr>
          <w:u w:val="single"/>
        </w:rPr>
        <w:t xml:space="preserve"> are helping to </w:t>
      </w:r>
      <w:r w:rsidRPr="004A4E8B">
        <w:rPr>
          <w:highlight w:val="green"/>
          <w:u w:val="single"/>
        </w:rPr>
        <w:t>shift the market to</w:t>
      </w:r>
      <w:r w:rsidRPr="009B02A0">
        <w:rPr>
          <w:u w:val="single"/>
        </w:rPr>
        <w:t xml:space="preserve">wards </w:t>
      </w:r>
      <w:r w:rsidRPr="004A4E8B">
        <w:rPr>
          <w:highlight w:val="green"/>
          <w:u w:val="single"/>
        </w:rPr>
        <w:t>more sustainable forest practices</w:t>
      </w:r>
      <w:r w:rsidRPr="009B02A0">
        <w:rPr>
          <w:sz w:val="16"/>
          <w:szCs w:val="16"/>
          <w:u w:val="single"/>
        </w:rPr>
        <w:t xml:space="preserve">. </w:t>
      </w:r>
      <w:r w:rsidRPr="009B02A0">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9B02A0">
        <w:rPr>
          <w:sz w:val="16"/>
          <w:szCs w:val="16"/>
          <w:u w:val="single"/>
        </w:rPr>
        <w:t xml:space="preserve"> </w:t>
      </w:r>
      <w:r w:rsidRPr="009B02A0">
        <w:rPr>
          <w:u w:val="single"/>
        </w:rPr>
        <w:t>Traditional business models are moored in consumption. The industrial economy</w:t>
      </w:r>
      <w:r w:rsidRPr="009B02A0">
        <w:rPr>
          <w:sz w:val="16"/>
        </w:rPr>
        <w:t xml:space="preserve">, for example, </w:t>
      </w:r>
      <w:r w:rsidRPr="009B02A0">
        <w:rPr>
          <w:u w:val="single"/>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9B02A0">
        <w:rPr>
          <w:sz w:val="16"/>
        </w:rPr>
        <w:t xml:space="preserve">. The internet of things is connecting computing devices and the Internet in factories, farms, </w:t>
      </w:r>
      <w:proofErr w:type="gramStart"/>
      <w:r w:rsidRPr="009B02A0">
        <w:rPr>
          <w:sz w:val="16"/>
        </w:rPr>
        <w:t>buildings</w:t>
      </w:r>
      <w:proofErr w:type="gramEnd"/>
      <w:r w:rsidRPr="009B02A0">
        <w:rPr>
          <w:sz w:val="16"/>
        </w:rPr>
        <w:t xml:space="preserve">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9B02A0">
        <w:rPr>
          <w:u w:val="single"/>
        </w:rPr>
        <w:t xml:space="preserve">Rather than following the traditional model of extracting complex raw materials from the earth, </w:t>
      </w:r>
      <w:r w:rsidRPr="004A4E8B">
        <w:rPr>
          <w:highlight w:val="green"/>
          <w:u w:val="single"/>
        </w:rPr>
        <w:t xml:space="preserve">AMD </w:t>
      </w:r>
      <w:r w:rsidRPr="009B02A0">
        <w:rPr>
          <w:u w:val="single"/>
        </w:rPr>
        <w:t xml:space="preserve">is producing microchips and </w:t>
      </w:r>
      <w:r w:rsidRPr="004A4E8B">
        <w:rPr>
          <w:highlight w:val="green"/>
          <w:u w:val="single"/>
        </w:rPr>
        <w:t xml:space="preserve">solar cells </w:t>
      </w:r>
      <w:r w:rsidRPr="009B02A0">
        <w:rPr>
          <w:u w:val="single"/>
        </w:rPr>
        <w:t>that take plentiful raw materials like silica and inscribe on them a value-creating design, building value up</w:t>
      </w:r>
      <w:r w:rsidRPr="009B02A0">
        <w:rPr>
          <w:sz w:val="16"/>
          <w:szCs w:val="16"/>
          <w:u w:val="single"/>
        </w:rPr>
        <w:t xml:space="preserve">. </w:t>
      </w:r>
      <w:r w:rsidRPr="009B02A0">
        <w:rPr>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9B02A0">
        <w:rPr>
          <w:sz w:val="16"/>
        </w:rPr>
        <w:t>come into contact with</w:t>
      </w:r>
      <w:proofErr w:type="gramEnd"/>
      <w:r w:rsidRPr="009B02A0">
        <w:rPr>
          <w:sz w:val="16"/>
        </w:rPr>
        <w:t xml:space="preserve"> consumptive industrial-era practices, the result can be positively disruptive.</w:t>
      </w:r>
      <w:r w:rsidRPr="009B02A0">
        <w:rPr>
          <w:sz w:val="16"/>
          <w:szCs w:val="16"/>
          <w:u w:val="single"/>
        </w:rPr>
        <w:t xml:space="preserve"> </w:t>
      </w:r>
      <w:r w:rsidRPr="009B02A0">
        <w:rPr>
          <w:u w:val="single"/>
        </w:rPr>
        <w:t xml:space="preserve">How many fewer hotels, rental </w:t>
      </w:r>
      <w:proofErr w:type="gramStart"/>
      <w:r w:rsidRPr="009B02A0">
        <w:rPr>
          <w:u w:val="single"/>
        </w:rPr>
        <w:t>cars, and</w:t>
      </w:r>
      <w:proofErr w:type="gramEnd"/>
      <w:r w:rsidRPr="009B02A0">
        <w:rPr>
          <w:u w:val="single"/>
        </w:rPr>
        <w:t xml:space="preserve"> taxis do we need, now that </w:t>
      </w:r>
      <w:proofErr w:type="spellStart"/>
      <w:r w:rsidRPr="009B02A0">
        <w:rPr>
          <w:u w:val="single"/>
        </w:rPr>
        <w:t>AirBNB</w:t>
      </w:r>
      <w:proofErr w:type="spellEnd"/>
      <w:r w:rsidRPr="009B02A0">
        <w:rPr>
          <w:u w:val="single"/>
        </w:rPr>
        <w:t>, Zipcar and Uber enable consumers to share what they already have?</w:t>
      </w:r>
      <w:r w:rsidRPr="009B02A0">
        <w:rPr>
          <w:sz w:val="16"/>
          <w:szCs w:val="16"/>
          <w:u w:val="single"/>
        </w:rPr>
        <w:t xml:space="preserve"> Putting a price on </w:t>
      </w:r>
      <w:r w:rsidRPr="009B02A0">
        <w:rPr>
          <w:u w:val="single"/>
        </w:rPr>
        <w:t xml:space="preserve">carbon </w:t>
      </w:r>
      <w:proofErr w:type="gramStart"/>
      <w:r w:rsidRPr="009B02A0">
        <w:rPr>
          <w:u w:val="single"/>
        </w:rPr>
        <w:t>The</w:t>
      </w:r>
      <w:proofErr w:type="gramEnd"/>
      <w:r w:rsidRPr="009B02A0">
        <w:rPr>
          <w:u w:val="single"/>
        </w:rPr>
        <w:t xml:space="preserve"> third strategy also applies a core principle of nature: feedback and adaptation</w:t>
      </w:r>
      <w:r w:rsidRPr="009B02A0">
        <w:rPr>
          <w:sz w:val="16"/>
          <w:szCs w:val="16"/>
          <w:u w:val="single"/>
        </w:rPr>
        <w:t xml:space="preserve">. </w:t>
      </w:r>
      <w:r w:rsidRPr="009B02A0">
        <w:rPr>
          <w:u w:val="single"/>
        </w:rPr>
        <w:t xml:space="preserve">While Congress delays on overarching federal climate policy, </w:t>
      </w:r>
      <w:r w:rsidRPr="004A4E8B">
        <w:rPr>
          <w:highlight w:val="green"/>
          <w:u w:val="single"/>
        </w:rPr>
        <w:t>hundreds of companies are acting on their own</w:t>
      </w:r>
      <w:r w:rsidRPr="009B02A0">
        <w:rPr>
          <w:u w:val="single"/>
        </w:rPr>
        <w:t>, supporting an internal carbon price that drives down energy costs and carbon emissions simultaneously</w:t>
      </w:r>
      <w:r w:rsidRPr="009B02A0">
        <w:rPr>
          <w:sz w:val="16"/>
          <w:szCs w:val="16"/>
          <w:u w:val="single"/>
        </w:rPr>
        <w:t xml:space="preserve">. </w:t>
      </w:r>
      <w:r w:rsidRPr="009B02A0">
        <w:rPr>
          <w:u w:val="single"/>
        </w:rPr>
        <w:t xml:space="preserve">Carbon taxes in British Columbia and Sweden, for example, outperform regulations and emission trading systems combined. </w:t>
      </w:r>
      <w:r w:rsidRPr="009B02A0">
        <w:rPr>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9B02A0">
        <w:rPr>
          <w:sz w:val="16"/>
          <w:szCs w:val="16"/>
          <w:u w:val="single"/>
        </w:rPr>
        <w:t xml:space="preserve"> </w:t>
      </w:r>
      <w:r w:rsidRPr="009B02A0">
        <w:rPr>
          <w:u w:val="single"/>
        </w:rPr>
        <w:t xml:space="preserve">Exxon Mobil’s data tells it that, in the long term, it’s smart policy to </w:t>
      </w:r>
      <w:proofErr w:type="gramStart"/>
      <w:r w:rsidRPr="009B02A0">
        <w:rPr>
          <w:u w:val="single"/>
        </w:rPr>
        <w:t>insure</w:t>
      </w:r>
      <w:proofErr w:type="gramEnd"/>
      <w:r w:rsidRPr="009B02A0">
        <w:rPr>
          <w:u w:val="single"/>
        </w:rPr>
        <w:t xml:space="preserve"> that carbon pays its way. Adopting a carbon tax shift is one systemic way to put a price on an atmospherically dangerous byproduct. And while </w:t>
      </w:r>
      <w:r w:rsidRPr="004A4E8B">
        <w:rPr>
          <w:highlight w:val="green"/>
          <w:u w:val="single"/>
        </w:rPr>
        <w:t>the quest for that</w:t>
      </w:r>
      <w:r w:rsidRPr="009B02A0">
        <w:rPr>
          <w:u w:val="single"/>
        </w:rPr>
        <w:t xml:space="preserve"> 3% </w:t>
      </w:r>
      <w:r w:rsidRPr="004A4E8B">
        <w:rPr>
          <w:highlight w:val="green"/>
          <w:u w:val="single"/>
        </w:rPr>
        <w:t>solution</w:t>
      </w:r>
      <w:r w:rsidRPr="009B02A0">
        <w:rPr>
          <w:u w:val="single"/>
        </w:rPr>
        <w:t xml:space="preserve"> will be difficult, it </w:t>
      </w:r>
      <w:r w:rsidRPr="004A4E8B">
        <w:rPr>
          <w:highlight w:val="green"/>
          <w:u w:val="single"/>
        </w:rPr>
        <w:t xml:space="preserve">will </w:t>
      </w:r>
      <w:proofErr w:type="gramStart"/>
      <w:r w:rsidRPr="004A4E8B">
        <w:rPr>
          <w:highlight w:val="green"/>
          <w:u w:val="single"/>
        </w:rPr>
        <w:t>open</w:t>
      </w:r>
      <w:r w:rsidRPr="009B02A0">
        <w:rPr>
          <w:u w:val="single"/>
        </w:rPr>
        <w:t xml:space="preserve"> up</w:t>
      </w:r>
      <w:proofErr w:type="gramEnd"/>
      <w:r w:rsidRPr="009B02A0">
        <w:rPr>
          <w:u w:val="single"/>
        </w:rPr>
        <w:t xml:space="preserve"> a wide range of </w:t>
      </w:r>
      <w:r w:rsidRPr="004A4E8B">
        <w:rPr>
          <w:highlight w:val="green"/>
          <w:u w:val="single"/>
        </w:rPr>
        <w:t>opportunities</w:t>
      </w:r>
      <w:r w:rsidRPr="009B02A0">
        <w:rPr>
          <w:u w:val="single"/>
        </w:rPr>
        <w:t xml:space="preserve"> as well. </w:t>
      </w:r>
      <w:proofErr w:type="gramStart"/>
      <w:r w:rsidRPr="009B02A0">
        <w:rPr>
          <w:u w:val="single"/>
        </w:rPr>
        <w:t>So</w:t>
      </w:r>
      <w:proofErr w:type="gramEnd"/>
      <w:r w:rsidRPr="009B02A0">
        <w:rPr>
          <w:u w:val="single"/>
        </w:rPr>
        <w:t xml:space="preserve"> let’s begin to think outside the standard gloom-and-doom mentality to make systemic, positive environmental changes that benefit multiple interests. When we do, </w:t>
      </w:r>
      <w:r w:rsidRPr="004A4E8B">
        <w:rPr>
          <w:highlight w:val="green"/>
          <w:u w:val="single"/>
        </w:rPr>
        <w:t>we might</w:t>
      </w:r>
      <w:r w:rsidRPr="009B02A0">
        <w:rPr>
          <w:u w:val="single"/>
        </w:rPr>
        <w:t xml:space="preserve"> very well </w:t>
      </w:r>
      <w:r w:rsidRPr="004A4E8B">
        <w:rPr>
          <w:highlight w:val="green"/>
          <w:u w:val="single"/>
        </w:rPr>
        <w:t>discover</w:t>
      </w:r>
      <w:r w:rsidRPr="009B02A0">
        <w:rPr>
          <w:u w:val="single"/>
        </w:rPr>
        <w:t xml:space="preserve"> that the </w:t>
      </w:r>
      <w:r w:rsidRPr="004A4E8B">
        <w:rPr>
          <w:highlight w:val="green"/>
          <w:u w:val="single"/>
        </w:rPr>
        <w:t>technological, corporate, and political support needed to save the planet</w:t>
      </w:r>
      <w:r w:rsidRPr="009B02A0">
        <w:rPr>
          <w:u w:val="single"/>
        </w:rPr>
        <w:t xml:space="preserve"> is well within our reach. </w:t>
      </w:r>
    </w:p>
    <w:p w14:paraId="175A9491" w14:textId="77777777" w:rsidR="00FB06B1" w:rsidRDefault="00FB06B1" w:rsidP="00FB06B1"/>
    <w:p w14:paraId="09023946" w14:textId="2376C6A5" w:rsidR="00FB06B1" w:rsidRDefault="00834E9E" w:rsidP="00FB06B1">
      <w:pPr>
        <w:pStyle w:val="Heading3"/>
      </w:pPr>
      <w:r>
        <w:t>Inequality</w:t>
      </w:r>
      <w:r w:rsidR="00FB06B1">
        <w:t xml:space="preserve"> </w:t>
      </w:r>
    </w:p>
    <w:p w14:paraId="355BE78E" w14:textId="77777777" w:rsidR="00FB06B1" w:rsidRPr="00266008" w:rsidRDefault="00FB06B1" w:rsidP="00FB06B1">
      <w:pPr>
        <w:pStyle w:val="Heading4"/>
      </w:pPr>
      <w:r w:rsidRPr="00266008">
        <w:t>Cap solves inequality – prefer a global scale</w:t>
      </w:r>
    </w:p>
    <w:p w14:paraId="21CF041C" w14:textId="77777777" w:rsidR="00FB06B1" w:rsidRPr="00266008" w:rsidRDefault="00FB06B1" w:rsidP="00FB06B1">
      <w:r w:rsidRPr="00266008">
        <w:rPr>
          <w:rStyle w:val="Style13ptBold"/>
        </w:rPr>
        <w:t xml:space="preserve">Cowen 14 </w:t>
      </w:r>
      <w:r w:rsidRPr="00266008">
        <w:t>(Tyler, professor of economics at George Mason University, 7/19/14, “Income Inequality Is Not Rising Globally. It's Falling.”, https://www.nytimes.com/2014/07/20/upshot/income-inequality-is-not-rising-globally-its-falling-.html, AZG)</w:t>
      </w:r>
    </w:p>
    <w:p w14:paraId="1DDD71A1" w14:textId="77777777" w:rsidR="00FB06B1" w:rsidRPr="00266008" w:rsidRDefault="00FB06B1" w:rsidP="00FB06B1">
      <w:pPr>
        <w:rPr>
          <w:sz w:val="10"/>
        </w:rPr>
      </w:pPr>
      <w:r w:rsidRPr="00266008">
        <w:rPr>
          <w:sz w:val="10"/>
        </w:rPr>
        <w:t xml:space="preserve">Income inequality has surged as a political and economic issue, but the numbers don’t show that inequality is rising from a global perspective. Yes, the problem has become more acute within most individual nations, yet </w:t>
      </w:r>
      <w:r w:rsidRPr="00266008">
        <w:rPr>
          <w:rStyle w:val="Emphasis"/>
        </w:rPr>
        <w:t xml:space="preserve">income </w:t>
      </w:r>
      <w:r w:rsidRPr="004A4E8B">
        <w:rPr>
          <w:rStyle w:val="Emphasis"/>
          <w:highlight w:val="green"/>
        </w:rPr>
        <w:t>inequality</w:t>
      </w:r>
      <w:r w:rsidRPr="00266008">
        <w:rPr>
          <w:rStyle w:val="Emphasis"/>
        </w:rPr>
        <w:t xml:space="preserve"> for the world </w:t>
      </w:r>
      <w:proofErr w:type="gramStart"/>
      <w:r w:rsidRPr="00266008">
        <w:rPr>
          <w:rStyle w:val="Emphasis"/>
        </w:rPr>
        <w:t xml:space="preserve">as a whole </w:t>
      </w:r>
      <w:r w:rsidRPr="004A4E8B">
        <w:rPr>
          <w:rStyle w:val="Emphasis"/>
          <w:highlight w:val="green"/>
        </w:rPr>
        <w:t>has</w:t>
      </w:r>
      <w:proofErr w:type="gramEnd"/>
      <w:r w:rsidRPr="004A4E8B">
        <w:rPr>
          <w:rStyle w:val="Emphasis"/>
          <w:highlight w:val="green"/>
        </w:rPr>
        <w:t xml:space="preserve"> been falling for</w:t>
      </w:r>
      <w:r w:rsidRPr="00266008">
        <w:rPr>
          <w:rStyle w:val="Emphasis"/>
        </w:rPr>
        <w:t xml:space="preserve"> most of the last </w:t>
      </w:r>
      <w:r w:rsidRPr="004A4E8B">
        <w:rPr>
          <w:rStyle w:val="Emphasis"/>
          <w:highlight w:val="green"/>
        </w:rPr>
        <w:t>20 years</w:t>
      </w:r>
      <w:r w:rsidRPr="00266008">
        <w:rPr>
          <w:rStyle w:val="Emphasis"/>
        </w:rPr>
        <w:t>.</w:t>
      </w:r>
      <w:r w:rsidRPr="00266008">
        <w:rPr>
          <w:sz w:val="10"/>
        </w:rPr>
        <w:t xml:space="preserve"> It’s a fact that hasn’t been noted often enough. The finding comes from a recent investigation by Christoph </w:t>
      </w:r>
      <w:proofErr w:type="spellStart"/>
      <w:r w:rsidRPr="00266008">
        <w:rPr>
          <w:sz w:val="10"/>
        </w:rPr>
        <w:t>Lakner</w:t>
      </w:r>
      <w:proofErr w:type="spellEnd"/>
      <w:r w:rsidRPr="00266008">
        <w:rPr>
          <w:sz w:val="10"/>
        </w:rPr>
        <w:t xml:space="preserve">, a consultant at the World Bank, and </w:t>
      </w:r>
      <w:proofErr w:type="spellStart"/>
      <w:r w:rsidRPr="00266008">
        <w:rPr>
          <w:sz w:val="10"/>
        </w:rPr>
        <w:t>Branko</w:t>
      </w:r>
      <w:proofErr w:type="spellEnd"/>
      <w:r w:rsidRPr="00266008">
        <w:rPr>
          <w:sz w:val="10"/>
        </w:rPr>
        <w:t xml:space="preserve"> Milanovic, senior scholar at the Luxembourg Income Study Center. And while such a framing may sound startling at first, it should be intuitive upon reflection. The economic surges of China, India and some other nations have been among the most egalitarian developments in history. Of course, no one should use this observation as an excuse to stop helping the less fortunate. But it can help us see that higher income inequality is not always the most relevant problem, even for strict egalitarians. </w:t>
      </w:r>
      <w:r w:rsidRPr="004A4E8B">
        <w:rPr>
          <w:rStyle w:val="StyleUnderline"/>
          <w:highlight w:val="green"/>
        </w:rPr>
        <w:t>Policies</w:t>
      </w:r>
      <w:r w:rsidRPr="00266008">
        <w:rPr>
          <w:sz w:val="10"/>
        </w:rPr>
        <w:t xml:space="preserve"> on </w:t>
      </w:r>
      <w:r w:rsidRPr="00266008">
        <w:rPr>
          <w:rStyle w:val="StyleUnderline"/>
        </w:rPr>
        <w:t>immigration and free trade</w:t>
      </w:r>
      <w:r w:rsidRPr="00266008">
        <w:rPr>
          <w:sz w:val="10"/>
        </w:rPr>
        <w:t xml:space="preserve">, for example, sometimes </w:t>
      </w:r>
      <w:r w:rsidRPr="004A4E8B">
        <w:rPr>
          <w:rStyle w:val="StyleUnderline"/>
          <w:highlight w:val="green"/>
        </w:rPr>
        <w:t>increase inequality within a nation, yet can make the world a better place and often decrease inequality</w:t>
      </w:r>
      <w:r w:rsidRPr="00266008">
        <w:rPr>
          <w:sz w:val="10"/>
        </w:rPr>
        <w:t xml:space="preserve"> on the </w:t>
      </w:r>
      <w:proofErr w:type="gramStart"/>
      <w:r w:rsidRPr="00266008">
        <w:rPr>
          <w:sz w:val="10"/>
        </w:rPr>
        <w:t>planet as a whole</w:t>
      </w:r>
      <w:proofErr w:type="gramEnd"/>
      <w:r w:rsidRPr="00266008">
        <w:rPr>
          <w:sz w:val="10"/>
        </w:rPr>
        <w:t xml:space="preserve">. </w:t>
      </w:r>
      <w:r w:rsidRPr="004A4E8B">
        <w:rPr>
          <w:rStyle w:val="StyleUnderline"/>
          <w:highlight w:val="green"/>
        </w:rPr>
        <w:t>International trade has drastically reduced poverty</w:t>
      </w:r>
      <w:r w:rsidRPr="00266008">
        <w:rPr>
          <w:sz w:val="10"/>
        </w:rPr>
        <w:t xml:space="preserve"> within developing nations, </w:t>
      </w:r>
      <w:r w:rsidRPr="00266008">
        <w:rPr>
          <w:rStyle w:val="StyleUnderline"/>
        </w:rPr>
        <w:t>as evidenced by the export-led growth of China and other countries.</w:t>
      </w:r>
      <w:r w:rsidRPr="00266008">
        <w:rPr>
          <w:sz w:val="10"/>
        </w:rPr>
        <w:t xml:space="preserve"> Yet contrary to what many economists had promised, there is now good evidence that the rise of Chinese exports has held down the wages of some parts of the American middle class. This was demonstrated in a recent paper by the economists David H. Autor of the Massachusetts Institute of Technology, David Dorn of the Center for Monetary and Financial Studies in Madrid, and Gordon H. Hanson of the University of California, San Diego. At the same time, Chinese economic growth has probably raised incomes of the top 1 percent in the United States, through exports that have increased the value of companies whose shares are often held by wealthy Americans. </w:t>
      </w:r>
      <w:proofErr w:type="gramStart"/>
      <w:r w:rsidRPr="00266008">
        <w:rPr>
          <w:sz w:val="10"/>
        </w:rPr>
        <w:t>So</w:t>
      </w:r>
      <w:proofErr w:type="gramEnd"/>
      <w:r w:rsidRPr="00266008">
        <w:rPr>
          <w:sz w:val="10"/>
        </w:rPr>
        <w:t xml:space="preserve"> while </w:t>
      </w:r>
      <w:r w:rsidRPr="00266008">
        <w:rPr>
          <w:rStyle w:val="StyleUnderline"/>
        </w:rPr>
        <w:t>Chinese growth has added to income inequality in the United States,</w:t>
      </w:r>
      <w:r w:rsidRPr="00266008">
        <w:rPr>
          <w:rStyle w:val="Emphasis"/>
        </w:rPr>
        <w:t xml:space="preserve"> it has also increased prosperity and income equality globally.</w:t>
      </w:r>
      <w:r w:rsidRPr="00266008">
        <w:rPr>
          <w:sz w:val="10"/>
        </w:rPr>
        <w:t xml:space="preserve"> The evidence also suggests that immigration of low-skilled workers to the United States has a modestly negative effect on the wages of American workers without a high school diploma, as shown, for instance, in research by George </w:t>
      </w:r>
      <w:proofErr w:type="spellStart"/>
      <w:r w:rsidRPr="00266008">
        <w:rPr>
          <w:sz w:val="10"/>
        </w:rPr>
        <w:t>Borjas</w:t>
      </w:r>
      <w:proofErr w:type="spellEnd"/>
      <w:r w:rsidRPr="00266008">
        <w:rPr>
          <w:sz w:val="10"/>
        </w:rPr>
        <w:t xml:space="preserve">, a Harvard economics professor. Yet that same immigration greatly benefits those who move to wealthy countries like the United States. (It probably also helps top American earners, who can hire household and child-care workers at cheaper prices.) Again, income inequality within the nation may rise but global inequality probably declines, especially if the new arrivals send money back home. From a narrowly nationalist point of view, these developments may not be auspicious for the United States. But that narrow viewpoint is the main problem. We have evolved a political debate where essentially nationalistic concerns have been hiding behind the gentler cloak of egalitarianism. To clear up this confusion, one recommendation would be to preface all discussions of inequality with a reminder that global inequality has been falling and that, in this regard, the world is headed in a fundamentally better direction. </w:t>
      </w:r>
      <w:r w:rsidRPr="00266008">
        <w:rPr>
          <w:rStyle w:val="StyleUnderline"/>
        </w:rPr>
        <w:t>The message</w:t>
      </w:r>
      <w:r w:rsidRPr="00266008">
        <w:rPr>
          <w:sz w:val="10"/>
        </w:rPr>
        <w:t xml:space="preserve"> from groups like Occupy Wall Street has been that inequality </w:t>
      </w:r>
      <w:r w:rsidRPr="00266008">
        <w:rPr>
          <w:rStyle w:val="StyleUnderline"/>
        </w:rPr>
        <w:t>is</w:t>
      </w:r>
      <w:r w:rsidRPr="00266008">
        <w:rPr>
          <w:sz w:val="10"/>
        </w:rPr>
        <w:t xml:space="preserve"> up and that </w:t>
      </w:r>
      <w:r w:rsidRPr="00266008">
        <w:rPr>
          <w:rStyle w:val="StyleUnderline"/>
        </w:rPr>
        <w:t xml:space="preserve">capitalism is failing us. </w:t>
      </w:r>
      <w:r w:rsidRPr="004A4E8B">
        <w:rPr>
          <w:rStyle w:val="StyleUnderline"/>
          <w:highlight w:val="green"/>
        </w:rPr>
        <w:t>A</w:t>
      </w:r>
      <w:r w:rsidRPr="00266008">
        <w:rPr>
          <w:rStyle w:val="StyleUnderline"/>
        </w:rPr>
        <w:t xml:space="preserve"> more </w:t>
      </w:r>
      <w:r w:rsidRPr="004A4E8B">
        <w:rPr>
          <w:rStyle w:val="StyleUnderline"/>
          <w:highlight w:val="green"/>
        </w:rPr>
        <w:t>correct and nuanced message</w:t>
      </w:r>
      <w:r w:rsidRPr="00266008">
        <w:rPr>
          <w:sz w:val="10"/>
        </w:rPr>
        <w:t xml:space="preserve"> is this: Although significant economic problems remain, </w:t>
      </w:r>
      <w:r w:rsidRPr="004A4E8B">
        <w:rPr>
          <w:rStyle w:val="Emphasis"/>
          <w:highlight w:val="green"/>
        </w:rPr>
        <w:t xml:space="preserve">we </w:t>
      </w:r>
      <w:r w:rsidRPr="00266008">
        <w:rPr>
          <w:rStyle w:val="Emphasis"/>
        </w:rPr>
        <w:t xml:space="preserve">have been </w:t>
      </w:r>
      <w:r w:rsidRPr="004A4E8B">
        <w:rPr>
          <w:rStyle w:val="Emphasis"/>
          <w:highlight w:val="green"/>
        </w:rPr>
        <w:t>liv</w:t>
      </w:r>
      <w:r w:rsidRPr="00266008">
        <w:rPr>
          <w:rStyle w:val="Emphasis"/>
        </w:rPr>
        <w:t>ing</w:t>
      </w:r>
      <w:r w:rsidRPr="004A4E8B">
        <w:rPr>
          <w:rStyle w:val="Emphasis"/>
          <w:highlight w:val="green"/>
        </w:rPr>
        <w:t xml:space="preserve"> in equalizing times</w:t>
      </w:r>
      <w:r w:rsidRPr="00266008">
        <w:rPr>
          <w:sz w:val="10"/>
        </w:rPr>
        <w:t xml:space="preserve"> for the world — a change that has been largely for the good. That may not make for convincing sloganeering, but it’s the truth. A common view is that high and rising inequality within nations brings political trouble, maybe through violence or even revolution. </w:t>
      </w:r>
      <w:proofErr w:type="gramStart"/>
      <w:r w:rsidRPr="00266008">
        <w:rPr>
          <w:sz w:val="10"/>
        </w:rPr>
        <w:t>So</w:t>
      </w:r>
      <w:proofErr w:type="gramEnd"/>
      <w:r w:rsidRPr="00266008">
        <w:rPr>
          <w:sz w:val="10"/>
        </w:rPr>
        <w:t xml:space="preserve"> one might argue that a nationalistic perspective is important. But it’s hardly obvious that such predictions of political turmoil are true, especially for aging societies like the United States that are showing falling rates of crime. Furthermore, public policy can adjust to accommodate some egalitarian concerns. We can improve our educational system, for example. Still, to the extent that political worry about rising domestic inequality is justified, it suggests yet another reframing. If our domestic politics can’t handle changes in income distribution, maybe the problem isn’t that capitalism is fundamentally flawed but rather that our political institutions are inflexible. Our politics need not collapse under the pressure of a world that, </w:t>
      </w:r>
      <w:proofErr w:type="gramStart"/>
      <w:r w:rsidRPr="00266008">
        <w:rPr>
          <w:sz w:val="10"/>
        </w:rPr>
        <w:t>over all</w:t>
      </w:r>
      <w:proofErr w:type="gramEnd"/>
      <w:r w:rsidRPr="00266008">
        <w:rPr>
          <w:sz w:val="10"/>
        </w:rPr>
        <w:t xml:space="preserve">, is becoming wealthier and fairer. Many egalitarians push for policies to redistribute some income within nations, including the United States. That’s worth considering, but with a cautionary note. Such initiatives will prove more beneficial on the global level if there is more wealth to redistribute. In the United States, </w:t>
      </w:r>
      <w:r w:rsidRPr="004A4E8B">
        <w:rPr>
          <w:rStyle w:val="Emphasis"/>
          <w:highlight w:val="green"/>
        </w:rPr>
        <w:t>greater wealth would maintain the nation’s ability to invest</w:t>
      </w:r>
      <w:r w:rsidRPr="00266008">
        <w:rPr>
          <w:rStyle w:val="Emphasis"/>
        </w:rPr>
        <w:t xml:space="preserve"> abroad, </w:t>
      </w:r>
      <w:r w:rsidRPr="004A4E8B">
        <w:rPr>
          <w:rStyle w:val="Emphasis"/>
          <w:highlight w:val="green"/>
        </w:rPr>
        <w:t>buy</w:t>
      </w:r>
      <w:r w:rsidRPr="00266008">
        <w:rPr>
          <w:rStyle w:val="Emphasis"/>
        </w:rPr>
        <w:t xml:space="preserve"> foreign products, absorb </w:t>
      </w:r>
      <w:proofErr w:type="gramStart"/>
      <w:r w:rsidRPr="00266008">
        <w:rPr>
          <w:rStyle w:val="Emphasis"/>
        </w:rPr>
        <w:t>immigrants</w:t>
      </w:r>
      <w:proofErr w:type="gramEnd"/>
      <w:r w:rsidRPr="00266008">
        <w:rPr>
          <w:rStyle w:val="Emphasis"/>
        </w:rPr>
        <w:t xml:space="preserve"> </w:t>
      </w:r>
      <w:r w:rsidRPr="004A4E8B">
        <w:rPr>
          <w:rStyle w:val="Emphasis"/>
          <w:highlight w:val="green"/>
        </w:rPr>
        <w:t>and generate innovation, with</w:t>
      </w:r>
      <w:r w:rsidRPr="00266008">
        <w:rPr>
          <w:rStyle w:val="Emphasis"/>
        </w:rPr>
        <w:t xml:space="preserve"> significant </w:t>
      </w:r>
      <w:r w:rsidRPr="004A4E8B">
        <w:rPr>
          <w:rStyle w:val="Emphasis"/>
          <w:highlight w:val="green"/>
        </w:rPr>
        <w:t>benefit for global</w:t>
      </w:r>
      <w:r w:rsidRPr="00266008">
        <w:rPr>
          <w:rStyle w:val="Emphasis"/>
        </w:rPr>
        <w:t xml:space="preserve"> income and </w:t>
      </w:r>
      <w:r w:rsidRPr="004A4E8B">
        <w:rPr>
          <w:rStyle w:val="Emphasis"/>
          <w:highlight w:val="green"/>
        </w:rPr>
        <w:t>equality.</w:t>
      </w:r>
      <w:r w:rsidRPr="00266008">
        <w:rPr>
          <w:rStyle w:val="Emphasis"/>
        </w:rPr>
        <w:t xml:space="preserve"> </w:t>
      </w:r>
      <w:r w:rsidRPr="00266008">
        <w:rPr>
          <w:sz w:val="10"/>
        </w:rPr>
        <w:t xml:space="preserve">In other words, the </w:t>
      </w:r>
      <w:r w:rsidRPr="00266008">
        <w:rPr>
          <w:rStyle w:val="StyleUnderline"/>
        </w:rPr>
        <w:t xml:space="preserve">true </w:t>
      </w:r>
      <w:r w:rsidRPr="004A4E8B">
        <w:rPr>
          <w:rStyle w:val="StyleUnderline"/>
          <w:highlight w:val="green"/>
        </w:rPr>
        <w:t>egalitarian should</w:t>
      </w:r>
      <w:r w:rsidRPr="00266008">
        <w:rPr>
          <w:rStyle w:val="StyleUnderline"/>
        </w:rPr>
        <w:t xml:space="preserve"> follow the economist’s inclination to </w:t>
      </w:r>
      <w:r w:rsidRPr="004A4E8B">
        <w:rPr>
          <w:rStyle w:val="StyleUnderline"/>
          <w:highlight w:val="green"/>
        </w:rPr>
        <w:t>seek wealth</w:t>
      </w:r>
      <w:r w:rsidRPr="00266008">
        <w:rPr>
          <w:rStyle w:val="StyleUnderline"/>
        </w:rPr>
        <w:t>-maximizing policies</w:t>
      </w:r>
      <w:r w:rsidRPr="00266008">
        <w:rPr>
          <w:sz w:val="10"/>
        </w:rPr>
        <w:t xml:space="preserve">, and that means worrying less about inequality within the nation. Yes, we might consider some useful revisions to current debates on inequality. But globally minded egalitarians should be more optimistic about recent history, realizing that </w:t>
      </w:r>
      <w:r w:rsidRPr="004A4E8B">
        <w:rPr>
          <w:rStyle w:val="Emphasis"/>
          <w:highlight w:val="green"/>
        </w:rPr>
        <w:t>capitalism and economic growth are</w:t>
      </w:r>
      <w:r w:rsidRPr="00266008">
        <w:rPr>
          <w:sz w:val="10"/>
        </w:rPr>
        <w:t xml:space="preserve"> continuing their historical roles as </w:t>
      </w:r>
      <w:r w:rsidRPr="004A4E8B">
        <w:rPr>
          <w:rStyle w:val="Emphasis"/>
          <w:highlight w:val="green"/>
        </w:rPr>
        <w:t>the</w:t>
      </w:r>
      <w:r w:rsidRPr="00266008">
        <w:rPr>
          <w:rStyle w:val="Emphasis"/>
        </w:rPr>
        <w:t xml:space="preserve"> greatest and </w:t>
      </w:r>
      <w:r w:rsidRPr="004A4E8B">
        <w:rPr>
          <w:rStyle w:val="Emphasis"/>
          <w:highlight w:val="green"/>
        </w:rPr>
        <w:t>most effective equalizers</w:t>
      </w:r>
      <w:r w:rsidRPr="00266008">
        <w:rPr>
          <w:sz w:val="10"/>
        </w:rPr>
        <w:t xml:space="preserve"> the world has </w:t>
      </w:r>
      <w:r w:rsidRPr="00266008">
        <w:rPr>
          <w:rStyle w:val="StyleUnderline"/>
        </w:rPr>
        <w:t>ever</w:t>
      </w:r>
      <w:r w:rsidRPr="00266008">
        <w:rPr>
          <w:sz w:val="10"/>
        </w:rPr>
        <w:t xml:space="preserve"> known.</w:t>
      </w:r>
    </w:p>
    <w:p w14:paraId="535CDD97" w14:textId="77777777" w:rsidR="00FB06B1" w:rsidRDefault="00FB06B1" w:rsidP="00FB06B1"/>
    <w:p w14:paraId="2CADDB39" w14:textId="77777777" w:rsidR="00FB06B1" w:rsidRPr="00266008" w:rsidRDefault="00FB06B1" w:rsidP="00FB06B1">
      <w:pPr>
        <w:pStyle w:val="Heading4"/>
      </w:pPr>
      <w:r w:rsidRPr="00266008">
        <w:t>Capitalism solves poverty – aggregate data</w:t>
      </w:r>
    </w:p>
    <w:p w14:paraId="24BFECBB" w14:textId="77777777" w:rsidR="00FB06B1" w:rsidRPr="00266008" w:rsidRDefault="00FB06B1" w:rsidP="00FB06B1">
      <w:pPr>
        <w:rPr>
          <w:rStyle w:val="Style13ptBold"/>
        </w:rPr>
      </w:pPr>
      <w:r w:rsidRPr="00266008">
        <w:rPr>
          <w:rStyle w:val="Style13ptBold"/>
        </w:rPr>
        <w:t xml:space="preserve">Arie </w:t>
      </w:r>
      <w:r>
        <w:rPr>
          <w:rStyle w:val="Style13ptBold"/>
        </w:rPr>
        <w:t>18</w:t>
      </w:r>
      <w:r w:rsidRPr="00266008">
        <w:rPr>
          <w:rStyle w:val="Style13ptBold"/>
        </w:rPr>
        <w:t xml:space="preserve"> </w:t>
      </w:r>
      <w:r w:rsidRPr="00266008">
        <w:t xml:space="preserve">(Benjamin, writer for Conservative Tribune, 6/27/18, “Extreme Poverty Has Dropped </w:t>
      </w:r>
      <w:proofErr w:type="gramStart"/>
      <w:r w:rsidRPr="00266008">
        <w:t>From</w:t>
      </w:r>
      <w:proofErr w:type="gramEnd"/>
      <w:r w:rsidRPr="00266008">
        <w:t xml:space="preserve"> 94% of World Pop. to 9.6% Thanks to Capitalism”, https://www.westernjournal.com/ct/extreme-poverty-has-dropped-from-94-of-world-pop-to-9-6-thanks-to-capitalism/, AZG)</w:t>
      </w:r>
    </w:p>
    <w:p w14:paraId="71E97F4C" w14:textId="77777777" w:rsidR="00FB06B1" w:rsidRPr="00266008" w:rsidRDefault="00FB06B1" w:rsidP="00FB06B1">
      <w:pPr>
        <w:rPr>
          <w:rStyle w:val="StyleUnderline"/>
        </w:rPr>
      </w:pPr>
      <w:r w:rsidRPr="00266008">
        <w:rPr>
          <w:rStyle w:val="StyleUnderline"/>
        </w:rPr>
        <w:t>Capitalism improves people’s lives and has changed the world for the better</w:t>
      </w:r>
      <w:r w:rsidRPr="00266008">
        <w:rPr>
          <w:sz w:val="10"/>
        </w:rPr>
        <w:t xml:space="preserve"> — but you won’t find many leftists admitting it any time soon. Instead, free-market economics are often blamed for causing the world’s ills, instead of curing them. Take one look at how close openly socialist Bernie Sanders came to being the Democrats’ nominee in the last presidential election to see that capitalism is bizarrely demonized instead of celebrated. It’s the same story in many European countries, while even our neighbors in Mexico appear poised to elect a far-left and socialist-leaning candidate as president on July 1. “The rich are getting richer, and the poor are getting poorer,” is the claim of anti-capitalists everywhere. But is it true? Not according to the facts. </w:t>
      </w:r>
      <w:r w:rsidRPr="00266008">
        <w:rPr>
          <w:rStyle w:val="Emphasis"/>
        </w:rPr>
        <w:t xml:space="preserve">It turns out that </w:t>
      </w:r>
      <w:r w:rsidRPr="004A4E8B">
        <w:rPr>
          <w:rStyle w:val="Emphasis"/>
          <w:highlight w:val="green"/>
        </w:rPr>
        <w:t>worldwide poverty is declining</w:t>
      </w:r>
      <w:r w:rsidRPr="00266008">
        <w:rPr>
          <w:rStyle w:val="Emphasis"/>
        </w:rPr>
        <w:t xml:space="preserve"> at an incredible rate, </w:t>
      </w:r>
      <w:r w:rsidRPr="004A4E8B">
        <w:rPr>
          <w:rStyle w:val="Emphasis"/>
          <w:highlight w:val="green"/>
        </w:rPr>
        <w:t>and</w:t>
      </w:r>
      <w:r w:rsidRPr="00266008">
        <w:rPr>
          <w:rStyle w:val="Emphasis"/>
        </w:rPr>
        <w:t xml:space="preserve"> Western-style </w:t>
      </w:r>
      <w:r w:rsidRPr="004A4E8B">
        <w:rPr>
          <w:rStyle w:val="Emphasis"/>
          <w:highlight w:val="green"/>
        </w:rPr>
        <w:t>capitalism is the</w:t>
      </w:r>
      <w:r w:rsidRPr="00266008">
        <w:rPr>
          <w:rStyle w:val="Emphasis"/>
        </w:rPr>
        <w:t xml:space="preserve"> main </w:t>
      </w:r>
      <w:r w:rsidRPr="004A4E8B">
        <w:rPr>
          <w:rStyle w:val="Emphasis"/>
          <w:highlight w:val="green"/>
        </w:rPr>
        <w:t>reason.</w:t>
      </w:r>
      <w:r w:rsidRPr="00266008">
        <w:rPr>
          <w:sz w:val="10"/>
        </w:rPr>
        <w:t xml:space="preserve"> “</w:t>
      </w:r>
      <w:r w:rsidRPr="004A4E8B">
        <w:rPr>
          <w:rStyle w:val="StyleUnderline"/>
          <w:highlight w:val="green"/>
        </w:rPr>
        <w:t>The speed of poverty alleviation</w:t>
      </w:r>
      <w:r w:rsidRPr="00266008">
        <w:rPr>
          <w:rStyle w:val="StyleUnderline"/>
        </w:rPr>
        <w:t xml:space="preserve"> in the last 25 years </w:t>
      </w:r>
      <w:r w:rsidRPr="004A4E8B">
        <w:rPr>
          <w:rStyle w:val="StyleUnderline"/>
          <w:highlight w:val="green"/>
        </w:rPr>
        <w:t>has been</w:t>
      </w:r>
      <w:r w:rsidRPr="00266008">
        <w:rPr>
          <w:rStyle w:val="StyleUnderline"/>
        </w:rPr>
        <w:t xml:space="preserve"> historically </w:t>
      </w:r>
      <w:r w:rsidRPr="004A4E8B">
        <w:rPr>
          <w:rStyle w:val="StyleUnderline"/>
          <w:highlight w:val="green"/>
        </w:rPr>
        <w:t>unprecedented</w:t>
      </w:r>
      <w:r w:rsidRPr="00266008">
        <w:rPr>
          <w:sz w:val="10"/>
        </w:rPr>
        <w:t>,” explained the Foundation for Economic Education, a pro-freedom think tank. “</w:t>
      </w:r>
      <w:r w:rsidRPr="00266008">
        <w:rPr>
          <w:rStyle w:val="StyleUnderline"/>
        </w:rPr>
        <w:t xml:space="preserve">Not only is </w:t>
      </w:r>
      <w:r w:rsidRPr="004A4E8B">
        <w:rPr>
          <w:rStyle w:val="StyleUnderline"/>
          <w:highlight w:val="green"/>
        </w:rPr>
        <w:t>the proportion of people in poverty at a record low</w:t>
      </w:r>
      <w:r w:rsidRPr="00266008">
        <w:rPr>
          <w:rStyle w:val="StyleUnderline"/>
        </w:rPr>
        <w:t xml:space="preserve">, </w:t>
      </w:r>
      <w:proofErr w:type="gramStart"/>
      <w:r w:rsidRPr="00266008">
        <w:rPr>
          <w:rStyle w:val="StyleUnderline"/>
        </w:rPr>
        <w:t>but,</w:t>
      </w:r>
      <w:proofErr w:type="gramEnd"/>
      <w:r w:rsidRPr="00266008">
        <w:rPr>
          <w:rStyle w:val="StyleUnderline"/>
        </w:rPr>
        <w:t xml:space="preserve"> in spite of adding 2 billion to the planet’s population, </w:t>
      </w:r>
      <w:r w:rsidRPr="004A4E8B">
        <w:rPr>
          <w:rStyle w:val="StyleUnderline"/>
          <w:highlight w:val="green"/>
        </w:rPr>
        <w:t>the overall number of people</w:t>
      </w:r>
      <w:r w:rsidRPr="00266008">
        <w:rPr>
          <w:rStyle w:val="StyleUnderline"/>
        </w:rPr>
        <w:t xml:space="preserve"> living </w:t>
      </w:r>
      <w:r w:rsidRPr="004A4E8B">
        <w:rPr>
          <w:rStyle w:val="StyleUnderline"/>
          <w:highlight w:val="green"/>
        </w:rPr>
        <w:t>in</w:t>
      </w:r>
      <w:r w:rsidRPr="00266008">
        <w:rPr>
          <w:rStyle w:val="StyleUnderline"/>
        </w:rPr>
        <w:t xml:space="preserve"> extreme </w:t>
      </w:r>
      <w:r w:rsidRPr="004A4E8B">
        <w:rPr>
          <w:rStyle w:val="StyleUnderline"/>
          <w:highlight w:val="green"/>
        </w:rPr>
        <w:t>poverty has fallen, too</w:t>
      </w:r>
      <w:r w:rsidRPr="00266008">
        <w:rPr>
          <w:sz w:val="10"/>
        </w:rPr>
        <w:t xml:space="preserve">,” FEE continued. The numbers speak for themselves. “In 1820, 94 percent of the world’s population lived in extreme poverty,” pointed out Alexander Hammond, a researcher for HumanProgress.org. “In 1990, this figure was 34.8 percent, and in 2015, just 9.6 percent.” We think of the 1800s as “olden times,” but in the large scheme of history and human events, it really wasn’t that long ago. </w:t>
      </w:r>
      <w:r w:rsidRPr="00266008">
        <w:rPr>
          <w:rStyle w:val="StyleUnderline"/>
        </w:rPr>
        <w:t>Most of human history</w:t>
      </w:r>
      <w:r w:rsidRPr="00266008">
        <w:rPr>
          <w:sz w:val="10"/>
        </w:rPr>
        <w:t xml:space="preserve">, if we’re being honest, </w:t>
      </w:r>
      <w:r w:rsidRPr="00266008">
        <w:rPr>
          <w:rStyle w:val="StyleUnderline"/>
        </w:rPr>
        <w:t xml:space="preserve">was marked by poverty and suffering by </w:t>
      </w:r>
      <w:proofErr w:type="gramStart"/>
      <w:r w:rsidRPr="00266008">
        <w:rPr>
          <w:rStyle w:val="StyleUnderline"/>
        </w:rPr>
        <w:t>the vast majority of</w:t>
      </w:r>
      <w:proofErr w:type="gramEnd"/>
      <w:r w:rsidRPr="00266008">
        <w:rPr>
          <w:rStyle w:val="StyleUnderline"/>
        </w:rPr>
        <w:t xml:space="preserve"> people on Earth. Lifespans were short and existence was brutal.</w:t>
      </w:r>
      <w:r w:rsidRPr="00266008">
        <w:rPr>
          <w:sz w:val="10"/>
        </w:rPr>
        <w:t xml:space="preserve"> Death, frustration, and sadness was the norm, not the exception. Just 200 years ago, almost </w:t>
      </w:r>
      <w:proofErr w:type="gramStart"/>
      <w:r w:rsidRPr="00266008">
        <w:rPr>
          <w:sz w:val="10"/>
        </w:rPr>
        <w:t>all of</w:t>
      </w:r>
      <w:proofErr w:type="gramEnd"/>
      <w:r w:rsidRPr="00266008">
        <w:rPr>
          <w:sz w:val="10"/>
        </w:rPr>
        <w:t xml:space="preserve"> the world’s population was resigned to live in poverty with no way out. There were a handful of elites — mainly the aristocracy — who were able to live relatively well, but even that “luxury” living was rough and uncomfortable by our modern standards. Then something changed — </w:t>
      </w:r>
      <w:r w:rsidRPr="00266008">
        <w:rPr>
          <w:rStyle w:val="Emphasis"/>
        </w:rPr>
        <w:t>capitalism spurred advancement, and it wasn’t limited to just the elite.</w:t>
      </w:r>
      <w:r w:rsidRPr="00266008">
        <w:rPr>
          <w:sz w:val="10"/>
        </w:rPr>
        <w:t xml:space="preserve"> “</w:t>
      </w:r>
      <w:r w:rsidRPr="00266008">
        <w:rPr>
          <w:rStyle w:val="StyleUnderline"/>
        </w:rPr>
        <w:t>In the last quarter century, more than 1.25 billion people escaped extreme poverty.</w:t>
      </w:r>
      <w:r w:rsidRPr="00266008">
        <w:rPr>
          <w:sz w:val="10"/>
        </w:rPr>
        <w:t xml:space="preserve"> That equates to over 138,000 people being lifted out of poverty every day,” FEE explained. “If it takes you five minutes to read this article, another 480 people will have escaped the shackles of extreme of poverty by the time you finish.” “In order to help the poorest, </w:t>
      </w:r>
      <w:r w:rsidRPr="00266008">
        <w:rPr>
          <w:rStyle w:val="StyleUnderline"/>
        </w:rPr>
        <w:t xml:space="preserve">consider the impact </w:t>
      </w:r>
      <w:r w:rsidRPr="004A4E8B">
        <w:rPr>
          <w:rStyle w:val="StyleUnderline"/>
          <w:highlight w:val="green"/>
        </w:rPr>
        <w:t>free-market capitalism has</w:t>
      </w:r>
      <w:r w:rsidRPr="00266008">
        <w:rPr>
          <w:rStyle w:val="StyleUnderline"/>
        </w:rPr>
        <w:t xml:space="preserve"> had in the last 200 years in alleviating extreme poverty</w:t>
      </w:r>
      <w:r w:rsidRPr="00266008">
        <w:rPr>
          <w:sz w:val="10"/>
        </w:rPr>
        <w:t>,” the foundation continued. “</w:t>
      </w:r>
      <w:r w:rsidRPr="00266008">
        <w:rPr>
          <w:rStyle w:val="StyleUnderline"/>
        </w:rPr>
        <w:t xml:space="preserve">The Industrial Revolution </w:t>
      </w:r>
      <w:r w:rsidRPr="004A4E8B">
        <w:rPr>
          <w:rStyle w:val="StyleUnderline"/>
          <w:highlight w:val="green"/>
        </w:rPr>
        <w:t>turned the once-impoverished Western countries into abundant societies.</w:t>
      </w:r>
      <w:r w:rsidRPr="00266008">
        <w:rPr>
          <w:sz w:val="10"/>
        </w:rPr>
        <w:t xml:space="preserve"> The new age of </w:t>
      </w:r>
      <w:r w:rsidRPr="004A4E8B">
        <w:rPr>
          <w:rStyle w:val="StyleUnderline"/>
          <w:highlight w:val="green"/>
        </w:rPr>
        <w:t>globalization</w:t>
      </w:r>
      <w:r w:rsidRPr="00266008">
        <w:rPr>
          <w:sz w:val="10"/>
        </w:rPr>
        <w:t xml:space="preserve">, which started around 1980, </w:t>
      </w:r>
      <w:r w:rsidRPr="004A4E8B">
        <w:rPr>
          <w:rStyle w:val="StyleUnderline"/>
          <w:highlight w:val="green"/>
        </w:rPr>
        <w:t>saw the</w:t>
      </w:r>
      <w:r w:rsidRPr="00266008">
        <w:rPr>
          <w:rStyle w:val="StyleUnderline"/>
        </w:rPr>
        <w:t xml:space="preserve"> developing world enter the global economy and resulted in the </w:t>
      </w:r>
      <w:r w:rsidRPr="004A4E8B">
        <w:rPr>
          <w:rStyle w:val="StyleUnderline"/>
          <w:highlight w:val="green"/>
        </w:rPr>
        <w:t>largest escape from poverty ever</w:t>
      </w:r>
      <w:r w:rsidRPr="00266008">
        <w:rPr>
          <w:rStyle w:val="StyleUnderline"/>
        </w:rPr>
        <w:t xml:space="preserve"> recorded.</w:t>
      </w:r>
      <w:r w:rsidRPr="00266008">
        <w:rPr>
          <w:sz w:val="10"/>
        </w:rPr>
        <w:t>” To put it simply, the rich may be getting richer … but the poor are also getting richer. The foundation pointed to India as a prime example of how Western principles and capitalism are accelerating people out of poverty at a rate that is historically unprecedented. “</w:t>
      </w:r>
      <w:r w:rsidRPr="004A4E8B">
        <w:rPr>
          <w:rStyle w:val="StyleUnderline"/>
          <w:highlight w:val="green"/>
        </w:rPr>
        <w:t>Since</w:t>
      </w:r>
      <w:r w:rsidRPr="00266008">
        <w:rPr>
          <w:sz w:val="10"/>
        </w:rPr>
        <w:t xml:space="preserve"> its </w:t>
      </w:r>
      <w:r w:rsidRPr="00266008">
        <w:rPr>
          <w:rStyle w:val="StyleUnderline"/>
        </w:rPr>
        <w:t xml:space="preserve">economic </w:t>
      </w:r>
      <w:r w:rsidRPr="004A4E8B">
        <w:rPr>
          <w:rStyle w:val="StyleUnderline"/>
          <w:highlight w:val="green"/>
        </w:rPr>
        <w:t>liberalization</w:t>
      </w:r>
      <w:r w:rsidRPr="00266008">
        <w:rPr>
          <w:sz w:val="10"/>
        </w:rPr>
        <w:t xml:space="preserve"> reforms </w:t>
      </w:r>
      <w:r w:rsidRPr="00266008">
        <w:rPr>
          <w:rStyle w:val="StyleUnderline"/>
        </w:rPr>
        <w:t xml:space="preserve">in 1991, </w:t>
      </w:r>
      <w:r w:rsidRPr="004A4E8B">
        <w:rPr>
          <w:rStyle w:val="StyleUnderline"/>
          <w:highlight w:val="green"/>
        </w:rPr>
        <w:t xml:space="preserve">India’s </w:t>
      </w:r>
      <w:r w:rsidRPr="00266008">
        <w:rPr>
          <w:rStyle w:val="StyleUnderline"/>
        </w:rPr>
        <w:t xml:space="preserve">average </w:t>
      </w:r>
      <w:r w:rsidRPr="004A4E8B">
        <w:rPr>
          <w:rStyle w:val="StyleUnderline"/>
          <w:highlight w:val="green"/>
        </w:rPr>
        <w:t>income has increased</w:t>
      </w:r>
      <w:r w:rsidRPr="00266008">
        <w:rPr>
          <w:rStyle w:val="StyleUnderline"/>
        </w:rPr>
        <w:t xml:space="preserve"> by 7.5 percent</w:t>
      </w:r>
      <w:r w:rsidRPr="00266008">
        <w:rPr>
          <w:sz w:val="10"/>
        </w:rPr>
        <w:t xml:space="preserve"> per year,” FEE explained. “That means that average income has more than tripled over the last quarter century. As wealth increased, the poverty rate in India declined by almost 24 percent.” “</w:t>
      </w:r>
      <w:r w:rsidRPr="00266008">
        <w:rPr>
          <w:rStyle w:val="Emphasis"/>
        </w:rPr>
        <w:t xml:space="preserve">It is </w:t>
      </w:r>
      <w:r w:rsidRPr="004A4E8B">
        <w:rPr>
          <w:rStyle w:val="Emphasis"/>
          <w:highlight w:val="green"/>
        </w:rPr>
        <w:t>the people at the very bottom</w:t>
      </w:r>
      <w:r w:rsidRPr="00266008">
        <w:rPr>
          <w:rStyle w:val="Emphasis"/>
        </w:rPr>
        <w:t xml:space="preserve"> of the social strata who </w:t>
      </w:r>
      <w:r w:rsidRPr="004A4E8B">
        <w:rPr>
          <w:rStyle w:val="Emphasis"/>
          <w:highlight w:val="green"/>
        </w:rPr>
        <w:t>are getting richer faster</w:t>
      </w:r>
      <w:r w:rsidRPr="00266008">
        <w:rPr>
          <w:sz w:val="10"/>
        </w:rPr>
        <w:t xml:space="preserve">,” the foundation summarized. At a time when it’s in vogue to bash capitalism and embrace disastrous socialism, it’s important to step back and look at the bigger picture. </w:t>
      </w:r>
      <w:r w:rsidRPr="00266008">
        <w:rPr>
          <w:rStyle w:val="StyleUnderline"/>
        </w:rPr>
        <w:t>Life is getting dramatically, measurably better in almost every part of the world, and Western capitalist principles are at the center of that renaissance.</w:t>
      </w:r>
    </w:p>
    <w:p w14:paraId="25C57DBF" w14:textId="77777777" w:rsidR="00FB06B1" w:rsidRDefault="00FB06B1" w:rsidP="00FB06B1"/>
    <w:p w14:paraId="2475DB09" w14:textId="0612E8F2" w:rsidR="00FB06B1" w:rsidRDefault="00834E9E" w:rsidP="00FB06B1">
      <w:pPr>
        <w:pStyle w:val="Heading3"/>
      </w:pPr>
      <w:r>
        <w:t>FW</w:t>
      </w:r>
    </w:p>
    <w:p w14:paraId="5860A928" w14:textId="77777777" w:rsidR="00FB06B1" w:rsidRDefault="00FB06B1" w:rsidP="00FB06B1">
      <w:pPr>
        <w:pStyle w:val="Heading4"/>
      </w:pPr>
      <w:r>
        <w:t>First, reject their framing. Their reasons why historical materialism is a good framework are entirely based off a maximization of pleasure and a minimization of pain. Thus, you should use a consequentialist ethics to evaluate this round, as anything else arbitrarily moots negative offense and skews the debate in favor of the AFF.</w:t>
      </w:r>
    </w:p>
    <w:p w14:paraId="0F4648EA" w14:textId="5BD74C3C" w:rsidR="00FB06B1" w:rsidRDefault="00FB06B1" w:rsidP="00FB06B1"/>
    <w:p w14:paraId="72504F74" w14:textId="77777777" w:rsidR="002511B3" w:rsidRPr="00A41D1E" w:rsidRDefault="002511B3" w:rsidP="002511B3">
      <w:pPr>
        <w:pStyle w:val="Heading4"/>
      </w:pPr>
      <w:r>
        <w:t xml:space="preserve">The standard is maximizing expected </w:t>
      </w:r>
      <w:proofErr w:type="spellStart"/>
      <w:r>
        <w:t>well being</w:t>
      </w:r>
      <w:proofErr w:type="spellEnd"/>
      <w:r>
        <w:t xml:space="preserve">. Prefer – </w:t>
      </w:r>
    </w:p>
    <w:p w14:paraId="0E0512F3" w14:textId="77777777" w:rsidR="002511B3" w:rsidRPr="00716136" w:rsidRDefault="002511B3" w:rsidP="002511B3">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73B4A6DA" w14:textId="77777777" w:rsidR="002511B3" w:rsidRPr="00716136" w:rsidRDefault="002511B3" w:rsidP="002511B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7471EA56" w14:textId="77777777" w:rsidR="002511B3" w:rsidRDefault="002511B3" w:rsidP="002511B3">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 xml:space="preserve">pleasure is intrinsically </w:t>
      </w:r>
      <w:proofErr w:type="gramStart"/>
      <w:r w:rsidRPr="004D0B23">
        <w:rPr>
          <w:rStyle w:val="StyleUnderline"/>
          <w:rFonts w:asciiTheme="majorHAnsi" w:hAnsiTheme="majorHAnsi" w:cstheme="majorHAnsi"/>
          <w:highlight w:val="green"/>
        </w:rPr>
        <w:t>valuable</w:t>
      </w:r>
      <w:proofErr w:type="gramEnd"/>
      <w:r w:rsidRPr="004D0B23">
        <w:rPr>
          <w:rStyle w:val="StyleUnderline"/>
          <w:rFonts w:asciiTheme="majorHAnsi" w:hAnsiTheme="majorHAnsi" w:cstheme="majorHAnsi"/>
          <w:highlight w:val="green"/>
        </w:rPr>
        <w:t xml:space="preserve"> and pain is intrinsically </w:t>
      </w:r>
      <w:proofErr w:type="spellStart"/>
      <w:r w:rsidRPr="004D0B23">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5137C9DF" w14:textId="77777777" w:rsidR="002511B3" w:rsidRPr="00716136" w:rsidRDefault="002511B3" w:rsidP="002511B3">
      <w:pPr>
        <w:rPr>
          <w:rStyle w:val="StyleUnderline"/>
          <w:rFonts w:asciiTheme="majorHAnsi" w:hAnsiTheme="majorHAnsi" w:cstheme="majorHAnsi"/>
        </w:rPr>
      </w:pPr>
    </w:p>
    <w:p w14:paraId="644847C0" w14:textId="77777777" w:rsidR="002511B3" w:rsidRPr="00D06177" w:rsidRDefault="002511B3" w:rsidP="002511B3">
      <w:pPr>
        <w:pStyle w:val="Heading4"/>
        <w:rPr>
          <w:rFonts w:cs="Calibri"/>
        </w:rPr>
      </w:pPr>
      <w:r>
        <w:t xml:space="preserve">2] The public nature of </w:t>
      </w:r>
      <w:proofErr w:type="gramStart"/>
      <w:r>
        <w:t>policy-making</w:t>
      </w:r>
      <w:proofErr w:type="gramEnd"/>
      <w:r>
        <w:t xml:space="preserve"> necessitates consequentialism. </w:t>
      </w:r>
    </w:p>
    <w:p w14:paraId="43F5857D" w14:textId="77777777" w:rsidR="002511B3" w:rsidRPr="005F0522" w:rsidRDefault="002511B3" w:rsidP="002511B3">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 xml:space="preserve">is an American philosopher, bioethicist, and professor emeritus. He is the Frances </w:t>
      </w:r>
      <w:proofErr w:type="spellStart"/>
      <w:r w:rsidRPr="005F0522">
        <w:rPr>
          <w:sz w:val="12"/>
          <w:szCs w:val="12"/>
        </w:rPr>
        <w:t>Glessner</w:t>
      </w:r>
      <w:proofErr w:type="spellEnd"/>
      <w:r w:rsidRPr="005F0522">
        <w:rPr>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3D0EE61A" w14:textId="77777777" w:rsidR="002511B3" w:rsidRDefault="002511B3" w:rsidP="002511B3">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7F9E372D" w14:textId="77777777" w:rsidR="002511B3" w:rsidRDefault="002511B3" w:rsidP="002511B3">
      <w:pPr>
        <w:rPr>
          <w:rFonts w:eastAsiaTheme="majorEastAsia" w:cstheme="majorBidi"/>
          <w:b/>
          <w:bCs/>
          <w:sz w:val="26"/>
          <w:szCs w:val="26"/>
        </w:rPr>
      </w:pPr>
    </w:p>
    <w:p w14:paraId="73B7C157" w14:textId="77777777" w:rsidR="002511B3" w:rsidRDefault="002511B3" w:rsidP="002511B3">
      <w:pPr>
        <w:pStyle w:val="Heading4"/>
      </w:pPr>
      <w:r>
        <w:t xml:space="preserve">3] </w:t>
      </w:r>
      <w:proofErr w:type="spellStart"/>
      <w:r>
        <w:t>Weighability</w:t>
      </w:r>
      <w:proofErr w:type="spellEnd"/>
      <w:r>
        <w:t xml:space="preserve"> – only consequentialism can explain the ethical difference in breaking a promise to take someone to the hospital and breaking a promise to take someone to lunch</w:t>
      </w:r>
    </w:p>
    <w:p w14:paraId="6B811A84" w14:textId="77777777" w:rsidR="002511B3" w:rsidRPr="00AD5AFE" w:rsidRDefault="002511B3" w:rsidP="002511B3"/>
    <w:p w14:paraId="52E33A28" w14:textId="25A02A2B" w:rsidR="002511B3" w:rsidRDefault="002511B3" w:rsidP="002511B3">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0C7E6AB2" w14:textId="77777777" w:rsidR="00DE1BAD" w:rsidRPr="00DE1BAD" w:rsidRDefault="00DE1BAD" w:rsidP="00DE1BAD"/>
    <w:p w14:paraId="33B07633" w14:textId="03A6B281" w:rsidR="000A3290" w:rsidRPr="00C65A5C" w:rsidRDefault="000A3290" w:rsidP="000A3290">
      <w:pPr>
        <w:pStyle w:val="Heading4"/>
        <w:numPr>
          <w:ilvl w:val="0"/>
          <w:numId w:val="12"/>
        </w:numPr>
      </w:pPr>
      <w:r>
        <w:t xml:space="preserve">Capitalism is </w:t>
      </w:r>
      <w:r w:rsidRPr="00886A24">
        <w:rPr>
          <w:u w:val="single"/>
        </w:rPr>
        <w:t>sustainable</w:t>
      </w:r>
      <w:r>
        <w:t xml:space="preserve"> and </w:t>
      </w:r>
      <w:r w:rsidRPr="00886A24">
        <w:rPr>
          <w:u w:val="single"/>
        </w:rPr>
        <w:t>self-correcting</w:t>
      </w:r>
      <w:r>
        <w:t xml:space="preserve">---alternatives are a </w:t>
      </w:r>
      <w:r w:rsidRPr="00DF4F8B">
        <w:rPr>
          <w:u w:val="single"/>
        </w:rPr>
        <w:t>false diagnosis</w:t>
      </w:r>
      <w:r w:rsidRPr="00DF4F8B">
        <w:t xml:space="preserve"> and the </w:t>
      </w:r>
      <w:r>
        <w:rPr>
          <w:u w:val="single"/>
        </w:rPr>
        <w:t>wrong solution</w:t>
      </w:r>
      <w:r>
        <w:t>.</w:t>
      </w:r>
    </w:p>
    <w:p w14:paraId="13B35CF8" w14:textId="77777777" w:rsidR="000A3290" w:rsidRDefault="000A3290" w:rsidP="000A3290">
      <w:r w:rsidRPr="00FD289C">
        <w:t xml:space="preserve">Allison </w:t>
      </w:r>
      <w:r w:rsidRPr="00FD289C">
        <w:rPr>
          <w:rStyle w:val="Style13ptBold"/>
        </w:rPr>
        <w:t>Schrager 20</w:t>
      </w:r>
      <w:r w:rsidRPr="00FD289C">
        <w:t xml:space="preserve">, an </w:t>
      </w:r>
      <w:proofErr w:type="gramStart"/>
      <w:r w:rsidRPr="00FD289C">
        <w:t>economist</w:t>
      </w:r>
      <w:proofErr w:type="gramEnd"/>
      <w:r>
        <w:t xml:space="preserve"> and s</w:t>
      </w:r>
      <w:r w:rsidRPr="00FD289C">
        <w:t>enior fellow at the Manhattan Institute, 1</w:t>
      </w:r>
      <w:r>
        <w:t>/</w:t>
      </w:r>
      <w:r w:rsidRPr="00FD289C">
        <w:t>15</w:t>
      </w:r>
      <w:r>
        <w:t>/</w:t>
      </w:r>
      <w:r w:rsidRPr="00FD289C">
        <w:t xml:space="preserve">2020, "Why Socialism Won’t Work," </w:t>
      </w:r>
      <w:r w:rsidRPr="0080716D">
        <w:t>https://foreignpolicy.com/2020/01/15/socialism-wont-work-capitalism-still-best/</w:t>
      </w:r>
      <w:r>
        <w:t>, Marsh</w:t>
      </w:r>
    </w:p>
    <w:p w14:paraId="630252C9" w14:textId="77777777" w:rsidR="000A3290" w:rsidRPr="00FD289C" w:rsidRDefault="000A3290" w:rsidP="000A3290">
      <w:pPr>
        <w:rPr>
          <w:sz w:val="16"/>
        </w:rPr>
      </w:pPr>
      <w:r w:rsidRPr="00134945">
        <w:rPr>
          <w:rStyle w:val="StyleUnderline"/>
          <w:highlight w:val="green"/>
        </w:rPr>
        <w:t>Capitalism</w:t>
      </w:r>
      <w:r w:rsidRPr="00FB2A30">
        <w:rPr>
          <w:rStyle w:val="StyleUnderline"/>
        </w:rPr>
        <w:t xml:space="preserve"> is</w:t>
      </w:r>
      <w:r w:rsidRPr="00B2753F">
        <w:rPr>
          <w:rStyle w:val="StyleUnderline"/>
        </w:rPr>
        <w:t xml:space="preserve"> </w:t>
      </w:r>
      <w:r w:rsidRPr="00134945">
        <w:rPr>
          <w:rStyle w:val="Emphasis"/>
          <w:highlight w:val="green"/>
        </w:rPr>
        <w:t>still</w:t>
      </w:r>
      <w:r w:rsidRPr="00134945">
        <w:rPr>
          <w:rStyle w:val="StyleUnderline"/>
          <w:highlight w:val="green"/>
        </w:rPr>
        <w:t xml:space="preserve"> the best way</w:t>
      </w:r>
      <w:r w:rsidRPr="00134945">
        <w:rPr>
          <w:sz w:val="16"/>
          <w:highlight w:val="green"/>
        </w:rPr>
        <w:t xml:space="preserve"> </w:t>
      </w:r>
      <w:r w:rsidRPr="00134945">
        <w:rPr>
          <w:rStyle w:val="StyleUnderline"/>
          <w:highlight w:val="green"/>
        </w:rPr>
        <w:t>to</w:t>
      </w:r>
      <w:r w:rsidRPr="00B2753F">
        <w:rPr>
          <w:rStyle w:val="StyleUnderline"/>
        </w:rPr>
        <w:t xml:space="preserve"> hand</w:t>
      </w:r>
      <w:r w:rsidRPr="00FB2A30">
        <w:rPr>
          <w:rStyle w:val="StyleUnderline"/>
        </w:rPr>
        <w:t xml:space="preserve">le </w:t>
      </w:r>
      <w:r w:rsidRPr="00B2753F">
        <w:rPr>
          <w:rStyle w:val="StyleUnderline"/>
        </w:rPr>
        <w:t xml:space="preserve">risk and </w:t>
      </w:r>
      <w:r w:rsidRPr="00134945">
        <w:rPr>
          <w:rStyle w:val="Emphasis"/>
          <w:highlight w:val="green"/>
        </w:rPr>
        <w:t>boost innovation</w:t>
      </w:r>
      <w:r w:rsidRPr="00134945">
        <w:rPr>
          <w:rStyle w:val="StyleUnderline"/>
          <w:highlight w:val="green"/>
        </w:rPr>
        <w:t xml:space="preserve"> and</w:t>
      </w:r>
      <w:r w:rsidRPr="00134945">
        <w:rPr>
          <w:sz w:val="16"/>
          <w:highlight w:val="green"/>
        </w:rPr>
        <w:t xml:space="preserve"> </w:t>
      </w:r>
      <w:r w:rsidRPr="00134945">
        <w:rPr>
          <w:rStyle w:val="Emphasis"/>
          <w:highlight w:val="green"/>
        </w:rPr>
        <w:t>productivity</w:t>
      </w:r>
      <w:r w:rsidRPr="00134945">
        <w:rPr>
          <w:sz w:val="16"/>
          <w:highlight w:val="green"/>
        </w:rPr>
        <w:t>.</w:t>
      </w:r>
    </w:p>
    <w:p w14:paraId="6B2EC7CD" w14:textId="77777777" w:rsidR="000A3290" w:rsidRPr="002B36C1" w:rsidRDefault="000A3290" w:rsidP="000A3290">
      <w:pPr>
        <w:rPr>
          <w:sz w:val="14"/>
        </w:rPr>
      </w:pPr>
      <w:r w:rsidRPr="002B36C1">
        <w:rPr>
          <w:sz w:val="14"/>
        </w:rPr>
        <w:t xml:space="preserve">With increasingly ubiquitous iPhones, internet, central air conditioning, flat-screen TVs, and indoor plumbing, few in the developed world would want to go back to life 100, 30, or even 10 years ago. Indeed, </w:t>
      </w:r>
      <w:r w:rsidRPr="00134945">
        <w:rPr>
          <w:rStyle w:val="StyleUnderline"/>
          <w:highlight w:val="green"/>
        </w:rPr>
        <w:t xml:space="preserve">around the </w:t>
      </w:r>
      <w:r w:rsidRPr="00134945">
        <w:rPr>
          <w:rStyle w:val="Emphasis"/>
          <w:highlight w:val="green"/>
        </w:rPr>
        <w:t>world</w:t>
      </w:r>
      <w:r w:rsidRPr="002B36C1">
        <w:rPr>
          <w:sz w:val="14"/>
        </w:rPr>
        <w:t xml:space="preserve">, the </w:t>
      </w:r>
      <w:r w:rsidRPr="00FD289C">
        <w:rPr>
          <w:rStyle w:val="StyleUnderline"/>
        </w:rPr>
        <w:t>last two centuries</w:t>
      </w:r>
      <w:r w:rsidRPr="002B36C1">
        <w:rPr>
          <w:sz w:val="14"/>
        </w:rPr>
        <w:t xml:space="preserve"> </w:t>
      </w:r>
      <w:r w:rsidRPr="00FD289C">
        <w:rPr>
          <w:rStyle w:val="StyleUnderline"/>
        </w:rPr>
        <w:t>have brought</w:t>
      </w:r>
      <w:r w:rsidRPr="002B36C1">
        <w:rPr>
          <w:sz w:val="14"/>
        </w:rPr>
        <w:t xml:space="preserve"> </w:t>
      </w:r>
      <w:r w:rsidRPr="00134945">
        <w:rPr>
          <w:rStyle w:val="Emphasis"/>
          <w:highlight w:val="green"/>
        </w:rPr>
        <w:t>vast improvements</w:t>
      </w:r>
      <w:r w:rsidRPr="00134945">
        <w:rPr>
          <w:sz w:val="14"/>
          <w:highlight w:val="green"/>
        </w:rPr>
        <w:t xml:space="preserve"> </w:t>
      </w:r>
      <w:r w:rsidRPr="00134945">
        <w:rPr>
          <w:rStyle w:val="StyleUnderline"/>
          <w:highlight w:val="green"/>
        </w:rPr>
        <w:t>in material living</w:t>
      </w:r>
      <w:r w:rsidRPr="00134945">
        <w:rPr>
          <w:sz w:val="14"/>
          <w:highlight w:val="green"/>
        </w:rPr>
        <w:t xml:space="preserve"> </w:t>
      </w:r>
      <w:r w:rsidRPr="00134945">
        <w:rPr>
          <w:rStyle w:val="StyleUnderline"/>
          <w:highlight w:val="green"/>
        </w:rPr>
        <w:t>standards</w:t>
      </w:r>
      <w:r w:rsidRPr="002B36C1">
        <w:rPr>
          <w:sz w:val="14"/>
        </w:rPr>
        <w:t xml:space="preserve">; </w:t>
      </w:r>
      <w:r w:rsidRPr="00134945">
        <w:rPr>
          <w:rStyle w:val="Emphasis"/>
          <w:highlight w:val="green"/>
        </w:rPr>
        <w:t>billions</w:t>
      </w:r>
      <w:r w:rsidRPr="002B36C1">
        <w:rPr>
          <w:sz w:val="14"/>
        </w:rPr>
        <w:t xml:space="preserve"> of people </w:t>
      </w:r>
      <w:r w:rsidRPr="00886A24">
        <w:rPr>
          <w:rStyle w:val="StyleUnderline"/>
        </w:rPr>
        <w:t xml:space="preserve">have been </w:t>
      </w:r>
      <w:r w:rsidRPr="00134945">
        <w:rPr>
          <w:rStyle w:val="Emphasis"/>
          <w:highlight w:val="green"/>
        </w:rPr>
        <w:t>lifted from poverty</w:t>
      </w:r>
      <w:r w:rsidRPr="00134945">
        <w:rPr>
          <w:sz w:val="14"/>
          <w:highlight w:val="green"/>
        </w:rPr>
        <w:t xml:space="preserve">, </w:t>
      </w:r>
      <w:r w:rsidRPr="00134945">
        <w:rPr>
          <w:rStyle w:val="StyleUnderline"/>
          <w:highlight w:val="green"/>
        </w:rPr>
        <w:t>and </w:t>
      </w:r>
      <w:r w:rsidRPr="00134945">
        <w:rPr>
          <w:rStyle w:val="Emphasis"/>
          <w:highlight w:val="green"/>
        </w:rPr>
        <w:t>life expectancy</w:t>
      </w:r>
      <w:r w:rsidRPr="00886A24">
        <w:rPr>
          <w:rStyle w:val="StyleUnderline"/>
        </w:rPr>
        <w:t> across income levels has</w:t>
      </w:r>
      <w:r w:rsidRPr="00FD289C">
        <w:rPr>
          <w:rStyle w:val="StyleUnderline"/>
        </w:rPr>
        <w:t xml:space="preserve"> broadly </w:t>
      </w:r>
      <w:r w:rsidRPr="00134945">
        <w:rPr>
          <w:rStyle w:val="StyleUnderline"/>
          <w:highlight w:val="green"/>
        </w:rPr>
        <w:t>risen</w:t>
      </w:r>
      <w:r w:rsidRPr="002B36C1">
        <w:rPr>
          <w:sz w:val="14"/>
        </w:rPr>
        <w:t xml:space="preserve">. Most of </w:t>
      </w:r>
      <w:r w:rsidRPr="00886A24">
        <w:rPr>
          <w:rStyle w:val="StyleUnderline"/>
        </w:rPr>
        <w:t xml:space="preserve">that </w:t>
      </w:r>
      <w:r w:rsidRPr="00134945">
        <w:rPr>
          <w:rStyle w:val="StyleUnderline"/>
          <w:highlight w:val="green"/>
        </w:rPr>
        <w:t>progress came from</w:t>
      </w:r>
      <w:r w:rsidRPr="00134945">
        <w:rPr>
          <w:sz w:val="14"/>
          <w:highlight w:val="green"/>
        </w:rPr>
        <w:t xml:space="preserve"> </w:t>
      </w:r>
      <w:r w:rsidRPr="00134945">
        <w:rPr>
          <w:rStyle w:val="Emphasis"/>
          <w:highlight w:val="green"/>
        </w:rPr>
        <w:t>capitalist economies</w:t>
      </w:r>
      <w:r w:rsidRPr="00134945">
        <w:rPr>
          <w:sz w:val="14"/>
          <w:highlight w:val="green"/>
        </w:rPr>
        <w:t>.</w:t>
      </w:r>
    </w:p>
    <w:p w14:paraId="7CB3FB0E" w14:textId="77777777" w:rsidR="000A3290" w:rsidRPr="002B36C1" w:rsidRDefault="000A3290" w:rsidP="000A3290">
      <w:pPr>
        <w:rPr>
          <w:sz w:val="14"/>
        </w:rPr>
      </w:pPr>
      <w:r w:rsidRPr="002B36C1">
        <w:rPr>
          <w:sz w:val="14"/>
        </w:rPr>
        <w:t xml:space="preserve">Yet </w:t>
      </w:r>
      <w:r w:rsidRPr="00886A24">
        <w:rPr>
          <w:rStyle w:val="StyleUnderline"/>
        </w:rPr>
        <w:t xml:space="preserve">those </w:t>
      </w:r>
      <w:r w:rsidRPr="00886A24">
        <w:rPr>
          <w:rStyle w:val="Emphasis"/>
        </w:rPr>
        <w:t>economies</w:t>
      </w:r>
      <w:r w:rsidRPr="00886A24">
        <w:rPr>
          <w:rStyle w:val="StyleUnderline"/>
        </w:rPr>
        <w:t xml:space="preserve"> are </w:t>
      </w:r>
      <w:r w:rsidRPr="00134945">
        <w:rPr>
          <w:rStyle w:val="StyleUnderline"/>
          <w:highlight w:val="green"/>
        </w:rPr>
        <w:t xml:space="preserve">not </w:t>
      </w:r>
      <w:r w:rsidRPr="00134945">
        <w:rPr>
          <w:rStyle w:val="Emphasis"/>
          <w:highlight w:val="green"/>
        </w:rPr>
        <w:t>without their problems</w:t>
      </w:r>
      <w:r w:rsidRPr="002B36C1">
        <w:rPr>
          <w:sz w:val="14"/>
        </w:rPr>
        <w:t>.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1FB34465" w14:textId="77777777" w:rsidR="000A3290" w:rsidRPr="002B36C1" w:rsidRDefault="000A3290" w:rsidP="000A3290">
      <w:pPr>
        <w:rPr>
          <w:sz w:val="14"/>
        </w:rPr>
      </w:pPr>
      <w:r w:rsidRPr="002B36C1">
        <w:rPr>
          <w:sz w:val="14"/>
        </w:rPr>
        <w:t xml:space="preserve">With social instability in the form of mass protests, Brexit, the rise of populism, and deep polarization knocking at the capitalist economies’ doors, much of the progress of the last several decades is in peril. </w:t>
      </w:r>
      <w:r w:rsidRPr="00886A24">
        <w:rPr>
          <w:rStyle w:val="StyleUnderline"/>
        </w:rPr>
        <w:t>For</w:t>
      </w:r>
      <w:r w:rsidRPr="002B36C1">
        <w:rPr>
          <w:sz w:val="14"/>
        </w:rPr>
        <w:t xml:space="preserve"> some pundits and </w:t>
      </w:r>
      <w:r w:rsidRPr="00886A24">
        <w:rPr>
          <w:rStyle w:val="StyleUnderline"/>
        </w:rPr>
        <w:t>policymakers</w:t>
      </w:r>
      <w:r w:rsidRPr="00FD289C">
        <w:rPr>
          <w:rStyle w:val="StyleUnderline"/>
        </w:rPr>
        <w:t xml:space="preserve">, the </w:t>
      </w:r>
      <w:r w:rsidRPr="00886A24">
        <w:rPr>
          <w:rStyle w:val="StyleUnderline"/>
        </w:rPr>
        <w:t>solution</w:t>
      </w:r>
      <w:r w:rsidRPr="002B36C1">
        <w:rPr>
          <w:sz w:val="14"/>
        </w:rPr>
        <w:t xml:space="preserve"> is clear: </w:t>
      </w:r>
      <w:r w:rsidRPr="00886A24">
        <w:rPr>
          <w:rStyle w:val="Emphasis"/>
        </w:rPr>
        <w:t>socialism</w:t>
      </w:r>
      <w:r w:rsidRPr="00027433">
        <w:rPr>
          <w:sz w:val="14"/>
        </w:rPr>
        <w:t xml:space="preserve">, </w:t>
      </w:r>
      <w:r w:rsidRPr="00886A24">
        <w:rPr>
          <w:rStyle w:val="StyleUnderline"/>
        </w:rPr>
        <w:t>which tends to be cited</w:t>
      </w:r>
      <w:r w:rsidRPr="00FD289C">
        <w:rPr>
          <w:rStyle w:val="StyleUnderline"/>
        </w:rPr>
        <w:t xml:space="preserve"> as </w:t>
      </w:r>
      <w:r w:rsidRPr="00FB2A30">
        <w:rPr>
          <w:rStyle w:val="StyleUnderline"/>
        </w:rPr>
        <w:t>a m</w:t>
      </w:r>
      <w:r w:rsidRPr="00FD289C">
        <w:rPr>
          <w:rStyle w:val="StyleUnderline"/>
        </w:rPr>
        <w:t>ethod</w:t>
      </w:r>
      <w:r w:rsidRPr="002B36C1">
        <w:rPr>
          <w:sz w:val="14"/>
        </w:rPr>
        <w:t xml:space="preserve"> </w:t>
      </w:r>
      <w:r w:rsidRPr="00886A24">
        <w:rPr>
          <w:rStyle w:val="StyleUnderline"/>
        </w:rPr>
        <w:t>for addressing</w:t>
      </w:r>
      <w:r w:rsidRPr="00886A24">
        <w:rPr>
          <w:sz w:val="14"/>
        </w:rPr>
        <w:t xml:space="preserve"> </w:t>
      </w:r>
      <w:r w:rsidRPr="00886A24">
        <w:rPr>
          <w:rStyle w:val="Emphasis"/>
        </w:rPr>
        <w:t>everything</w:t>
      </w:r>
      <w:r w:rsidRPr="00FB2A30">
        <w:rPr>
          <w:rStyle w:val="StyleUnderline"/>
        </w:rPr>
        <w:t xml:space="preserve"> </w:t>
      </w:r>
      <w:r w:rsidRPr="00FD289C">
        <w:rPr>
          <w:rStyle w:val="StyleUnderline"/>
        </w:rPr>
        <w:t>from inequality and injustice</w:t>
      </w:r>
      <w:r w:rsidRPr="002B36C1">
        <w:rPr>
          <w:sz w:val="14"/>
        </w:rPr>
        <w:t xml:space="preserve"> </w:t>
      </w:r>
      <w:r w:rsidRPr="00FD289C">
        <w:rPr>
          <w:rStyle w:val="StyleUnderline"/>
        </w:rPr>
        <w:t>to climate change</w:t>
      </w:r>
      <w:r w:rsidRPr="002B36C1">
        <w:rPr>
          <w:sz w:val="14"/>
        </w:rPr>
        <w:t>.</w:t>
      </w:r>
    </w:p>
    <w:p w14:paraId="3B53975B" w14:textId="77777777" w:rsidR="000A3290" w:rsidRPr="002B36C1" w:rsidRDefault="000A3290" w:rsidP="000A3290">
      <w:pPr>
        <w:rPr>
          <w:sz w:val="14"/>
        </w:rPr>
      </w:pPr>
      <w:r w:rsidRPr="002B36C1">
        <w:rPr>
          <w:sz w:val="14"/>
        </w:rPr>
        <w:t xml:space="preserve">Yet </w:t>
      </w:r>
      <w:r w:rsidRPr="00134945">
        <w:rPr>
          <w:rStyle w:val="StyleUnderline"/>
          <w:highlight w:val="green"/>
        </w:rPr>
        <w:t xml:space="preserve">the very ills that </w:t>
      </w:r>
      <w:r w:rsidRPr="00134945">
        <w:rPr>
          <w:rStyle w:val="Emphasis"/>
          <w:highlight w:val="green"/>
        </w:rPr>
        <w:t>socialists identify</w:t>
      </w:r>
      <w:r w:rsidRPr="002B36C1">
        <w:rPr>
          <w:sz w:val="14"/>
        </w:rPr>
        <w:t xml:space="preserve"> </w:t>
      </w:r>
      <w:r w:rsidRPr="00886A24">
        <w:rPr>
          <w:rStyle w:val="StyleUnderline"/>
        </w:rPr>
        <w:t xml:space="preserve">are </w:t>
      </w:r>
      <w:r w:rsidRPr="00134945">
        <w:rPr>
          <w:rStyle w:val="StyleUnderline"/>
          <w:highlight w:val="green"/>
        </w:rPr>
        <w:t>best addressed</w:t>
      </w:r>
      <w:r w:rsidRPr="00134945">
        <w:rPr>
          <w:sz w:val="14"/>
          <w:highlight w:val="green"/>
        </w:rPr>
        <w:t xml:space="preserve"> </w:t>
      </w:r>
      <w:r w:rsidRPr="00134945">
        <w:rPr>
          <w:rStyle w:val="StyleUnderline"/>
          <w:highlight w:val="green"/>
        </w:rPr>
        <w:t xml:space="preserve">through </w:t>
      </w:r>
      <w:r w:rsidRPr="00134945">
        <w:rPr>
          <w:rStyle w:val="Emphasis"/>
          <w:highlight w:val="green"/>
        </w:rPr>
        <w:t>innovation</w:t>
      </w:r>
      <w:r w:rsidRPr="00134945">
        <w:rPr>
          <w:sz w:val="14"/>
          <w:highlight w:val="green"/>
        </w:rPr>
        <w:t xml:space="preserve">, </w:t>
      </w:r>
      <w:r w:rsidRPr="00134945">
        <w:rPr>
          <w:rStyle w:val="Emphasis"/>
          <w:highlight w:val="green"/>
        </w:rPr>
        <w:t>productivity</w:t>
      </w:r>
      <w:r w:rsidRPr="002B36C1">
        <w:rPr>
          <w:sz w:val="14"/>
        </w:rPr>
        <w:t xml:space="preserve"> </w:t>
      </w:r>
      <w:r w:rsidRPr="002B36C1">
        <w:rPr>
          <w:rStyle w:val="StyleUnderline"/>
        </w:rPr>
        <w:t>gains</w:t>
      </w:r>
      <w:r w:rsidRPr="002B36C1">
        <w:rPr>
          <w:sz w:val="14"/>
        </w:rPr>
        <w:t xml:space="preserve">, </w:t>
      </w:r>
      <w:r w:rsidRPr="00134945">
        <w:rPr>
          <w:rStyle w:val="StyleUnderline"/>
          <w:highlight w:val="green"/>
        </w:rPr>
        <w:t xml:space="preserve">and better </w:t>
      </w:r>
      <w:r w:rsidRPr="00134945">
        <w:rPr>
          <w:rStyle w:val="Emphasis"/>
          <w:highlight w:val="green"/>
        </w:rPr>
        <w:t>rationing</w:t>
      </w:r>
      <w:r w:rsidRPr="002B36C1">
        <w:rPr>
          <w:rStyle w:val="StyleUnderline"/>
        </w:rPr>
        <w:t xml:space="preserve"> of </w:t>
      </w:r>
      <w:r w:rsidRPr="00886A24">
        <w:rPr>
          <w:rStyle w:val="StyleUnderline"/>
        </w:rPr>
        <w:t>risk</w:t>
      </w:r>
      <w:r w:rsidRPr="002B36C1">
        <w:rPr>
          <w:sz w:val="14"/>
        </w:rPr>
        <w:t xml:space="preserve">. And </w:t>
      </w:r>
      <w:r w:rsidRPr="00886A24">
        <w:rPr>
          <w:rStyle w:val="StyleUnderline"/>
        </w:rPr>
        <w:t>capitalism is</w:t>
      </w:r>
      <w:r w:rsidRPr="002B36C1">
        <w:rPr>
          <w:rStyle w:val="StyleUnderline"/>
        </w:rPr>
        <w:t xml:space="preserve"> still </w:t>
      </w:r>
      <w:r w:rsidRPr="00886A24">
        <w:rPr>
          <w:rStyle w:val="Emphasis"/>
        </w:rPr>
        <w:t>far and away</w:t>
      </w:r>
      <w:r w:rsidRPr="00886A24">
        <w:rPr>
          <w:rStyle w:val="StyleUnderline"/>
        </w:rPr>
        <w:t xml:space="preserve"> the best</w:t>
      </w:r>
      <w:r w:rsidRPr="002B36C1">
        <w:rPr>
          <w:sz w:val="14"/>
        </w:rPr>
        <w:t xml:space="preserve">, </w:t>
      </w:r>
      <w:r w:rsidRPr="002B36C1">
        <w:rPr>
          <w:rStyle w:val="StyleUnderline"/>
        </w:rPr>
        <w:t>if not only</w:t>
      </w:r>
      <w:r w:rsidRPr="002B36C1">
        <w:rPr>
          <w:sz w:val="14"/>
        </w:rPr>
        <w:t xml:space="preserve">, way to </w:t>
      </w:r>
      <w:r w:rsidRPr="002B36C1">
        <w:rPr>
          <w:rStyle w:val="StyleUnderline"/>
        </w:rPr>
        <w:t>generate</w:t>
      </w:r>
      <w:r w:rsidRPr="002B36C1">
        <w:rPr>
          <w:sz w:val="14"/>
        </w:rPr>
        <w:t xml:space="preserve"> </w:t>
      </w:r>
      <w:r w:rsidRPr="002B36C1">
        <w:rPr>
          <w:rStyle w:val="StyleUnderline"/>
        </w:rPr>
        <w:t>those outcomes</w:t>
      </w:r>
      <w:r w:rsidRPr="002B36C1">
        <w:rPr>
          <w:sz w:val="14"/>
        </w:rPr>
        <w:t>.</w:t>
      </w:r>
    </w:p>
    <w:p w14:paraId="10E24E89" w14:textId="77777777" w:rsidR="000A3290" w:rsidRPr="002B36C1" w:rsidRDefault="000A3290" w:rsidP="000A3290">
      <w:pPr>
        <w:rPr>
          <w:sz w:val="14"/>
        </w:rPr>
      </w:pPr>
      <w:r w:rsidRPr="002B36C1">
        <w:rPr>
          <w:sz w:val="14"/>
        </w:rPr>
        <w:t xml:space="preserve">Today’s socialism is difficult to define. Traditionally, the term meant total state ownership of capital, as in the Soviet Union, North Korea, or Maoist China. Nowadays, most people don’t take such an extreme view. In Europe, social democracy means the nationalization of many industries and very generous welfare states. And </w:t>
      </w:r>
      <w:r w:rsidRPr="002B36C1">
        <w:rPr>
          <w:rStyle w:val="StyleUnderline"/>
        </w:rPr>
        <w:t>today’s</w:t>
      </w:r>
      <w:r w:rsidRPr="002B36C1">
        <w:rPr>
          <w:sz w:val="14"/>
        </w:rPr>
        <w:t xml:space="preserve"> rising </w:t>
      </w:r>
      <w:r w:rsidRPr="002B36C1">
        <w:rPr>
          <w:rStyle w:val="StyleUnderline"/>
        </w:rPr>
        <w:t>socialists</w:t>
      </w:r>
      <w:r w:rsidRPr="002B36C1">
        <w:rPr>
          <w:sz w:val="14"/>
        </w:rPr>
        <w:t xml:space="preserve"> </w:t>
      </w:r>
      <w:r w:rsidRPr="002B36C1">
        <w:rPr>
          <w:rStyle w:val="StyleUnderline"/>
        </w:rPr>
        <w:t>are rebranding</w:t>
      </w:r>
      <w:r w:rsidRPr="002B36C1">
        <w:rPr>
          <w:sz w:val="14"/>
        </w:rPr>
        <w:t xml:space="preserve"> the idea </w:t>
      </w:r>
      <w:r w:rsidRPr="002B36C1">
        <w:rPr>
          <w:rStyle w:val="StyleUnderline"/>
        </w:rPr>
        <w:t>to mean an economic system that delivers all the best parts of capitalism</w:t>
      </w:r>
      <w:r w:rsidRPr="002B36C1">
        <w:rPr>
          <w:sz w:val="14"/>
        </w:rPr>
        <w:t xml:space="preserve"> (growth and rising living standards) </w:t>
      </w:r>
      <w:r w:rsidRPr="002B36C1">
        <w:rPr>
          <w:rStyle w:val="StyleUnderline"/>
        </w:rPr>
        <w:t>without the bad</w:t>
      </w:r>
      <w:r w:rsidRPr="002B36C1">
        <w:rPr>
          <w:sz w:val="14"/>
        </w:rPr>
        <w:t xml:space="preserve"> (inequality, economic cycles).</w:t>
      </w:r>
    </w:p>
    <w:p w14:paraId="54EB9464" w14:textId="77777777" w:rsidR="000A3290" w:rsidRPr="002B36C1" w:rsidRDefault="000A3290" w:rsidP="000A3290">
      <w:pPr>
        <w:rPr>
          <w:sz w:val="14"/>
        </w:rPr>
      </w:pPr>
      <w:r w:rsidRPr="002B36C1">
        <w:rPr>
          <w:sz w:val="14"/>
        </w:rPr>
        <w:t xml:space="preserve">But </w:t>
      </w:r>
      <w:r w:rsidRPr="00FB2A30">
        <w:rPr>
          <w:sz w:val="14"/>
          <w:szCs w:val="14"/>
        </w:rPr>
        <w:t>no perfect economic system exists</w:t>
      </w:r>
      <w:r w:rsidRPr="002B36C1">
        <w:rPr>
          <w:sz w:val="14"/>
        </w:rPr>
        <w:t xml:space="preserve">; there are always trade-offs—in the most extreme form between total state ownership of capital and unfettered markets without any regulation or welfare state. Today, few would opt for either pole; what modern socialists </w:t>
      </w:r>
      <w:proofErr w:type="gramStart"/>
      <w:r w:rsidRPr="002B36C1">
        <w:rPr>
          <w:sz w:val="14"/>
        </w:rPr>
        <w:t>and</w:t>
      </w:r>
      <w:proofErr w:type="gramEnd"/>
      <w:r w:rsidRPr="002B36C1">
        <w:rPr>
          <w:sz w:val="14"/>
        </w:rPr>
        <w:t xml:space="preserve"> capitalists really disagree on is the right level of government intervention.</w:t>
      </w:r>
    </w:p>
    <w:p w14:paraId="6CA8AA20" w14:textId="77777777" w:rsidR="000A3290" w:rsidRPr="002B36C1" w:rsidRDefault="000A3290" w:rsidP="000A3290">
      <w:pPr>
        <w:rPr>
          <w:sz w:val="14"/>
          <w:szCs w:val="14"/>
        </w:rPr>
      </w:pPr>
      <w:r w:rsidRPr="002B36C1">
        <w:rPr>
          <w:sz w:val="14"/>
          <w:szCs w:val="14"/>
        </w:rPr>
        <w:t xml:space="preserve">Modern socialists want more, but not complete, state ownership. They’d like to nationalize certain industries. In the United States, that’s health care—a plan supported by Democratic presidential candidates Elizabeth Warren (who does not call herself a socialist) and Bernie Sanders (who wears the label proudly). In the United Kingdom, </w:t>
      </w:r>
      <w:proofErr w:type="spellStart"/>
      <w:r w:rsidRPr="002B36C1">
        <w:rPr>
          <w:sz w:val="14"/>
          <w:szCs w:val="14"/>
        </w:rPr>
        <w:t>Labour</w:t>
      </w:r>
      <w:proofErr w:type="spellEnd"/>
      <w:r w:rsidRPr="002B36C1">
        <w:rPr>
          <w:sz w:val="14"/>
          <w:szCs w:val="14"/>
        </w:rPr>
        <w:t xml:space="preserve"> Party leader Jeremy Corbyn, who was trounced at the polls in mid-December, has set his sights on a longer </w:t>
      </w:r>
      <w:r w:rsidRPr="0080716D">
        <w:rPr>
          <w:sz w:val="14"/>
          <w:szCs w:val="14"/>
        </w:rPr>
        <w:t>list of industries</w:t>
      </w:r>
      <w:r w:rsidRPr="002B36C1">
        <w:rPr>
          <w:sz w:val="14"/>
          <w:szCs w:val="14"/>
        </w:rPr>
        <w:t>, including the water, energy, and internet providers.</w:t>
      </w:r>
    </w:p>
    <w:p w14:paraId="1D9379C0" w14:textId="77777777" w:rsidR="000A3290" w:rsidRPr="002B36C1" w:rsidRDefault="000A3290" w:rsidP="000A3290">
      <w:pPr>
        <w:rPr>
          <w:sz w:val="14"/>
          <w:szCs w:val="14"/>
        </w:rPr>
      </w:pPr>
      <w:r w:rsidRPr="002B36C1">
        <w:rPr>
          <w:sz w:val="14"/>
          <w:szCs w:val="14"/>
        </w:rPr>
        <w:t xml:space="preserve">Other items on the socialist wish list may include allowing the government to be the primary investor in the economy through massive infrastructure projects that aim to replace fossil fuels with renewables, as Green New Deal socialists have proposed. They’ve also floated plans that would make the government the employer of </w:t>
      </w:r>
      <w:proofErr w:type="gramStart"/>
      <w:r w:rsidRPr="002B36C1">
        <w:rPr>
          <w:sz w:val="14"/>
          <w:szCs w:val="14"/>
        </w:rPr>
        <w:t>a majority of</w:t>
      </w:r>
      <w:proofErr w:type="gramEnd"/>
      <w:r w:rsidRPr="002B36C1">
        <w:rPr>
          <w:sz w:val="14"/>
          <w:szCs w:val="14"/>
        </w:rPr>
        <w:t xml:space="preserve"> Americans by offering guaranteed well-paid jobs that people can’t be fired from. And then there are more limited proposals, including installing more workers on the boards of private companies and instituting national rent controls and high minimum wages.</w:t>
      </w:r>
    </w:p>
    <w:p w14:paraId="3DB2726C" w14:textId="77777777" w:rsidR="000A3290" w:rsidRPr="002B36C1" w:rsidRDefault="000A3290" w:rsidP="000A3290">
      <w:pPr>
        <w:rPr>
          <w:sz w:val="14"/>
        </w:rPr>
      </w:pPr>
      <w:r w:rsidRPr="002B36C1">
        <w:rPr>
          <w:sz w:val="14"/>
        </w:rPr>
        <w:t xml:space="preserve">For their part, modern </w:t>
      </w:r>
      <w:r w:rsidRPr="00B2753F">
        <w:rPr>
          <w:rStyle w:val="StyleUnderline"/>
        </w:rPr>
        <w:t>capitalists want</w:t>
      </w:r>
      <w:r w:rsidRPr="002B36C1">
        <w:rPr>
          <w:rStyle w:val="StyleUnderline"/>
        </w:rPr>
        <w:t xml:space="preserve"> some</w:t>
      </w:r>
      <w:r w:rsidRPr="002B36C1">
        <w:rPr>
          <w:sz w:val="14"/>
        </w:rPr>
        <w:t xml:space="preserve">, </w:t>
      </w:r>
      <w:r w:rsidRPr="002B36C1">
        <w:rPr>
          <w:rStyle w:val="Emphasis"/>
        </w:rPr>
        <w:t xml:space="preserve">but </w:t>
      </w:r>
      <w:r w:rsidRPr="00B2753F">
        <w:rPr>
          <w:rStyle w:val="Emphasis"/>
        </w:rPr>
        <w:t>less</w:t>
      </w:r>
      <w:r w:rsidRPr="002B36C1">
        <w:rPr>
          <w:sz w:val="14"/>
        </w:rPr>
        <w:t xml:space="preserve">, </w:t>
      </w:r>
      <w:r w:rsidRPr="00027433">
        <w:rPr>
          <w:rStyle w:val="StyleUnderline"/>
        </w:rPr>
        <w:t>state intervention</w:t>
      </w:r>
      <w:r w:rsidRPr="002B36C1">
        <w:rPr>
          <w:sz w:val="14"/>
        </w:rPr>
        <w:t xml:space="preserve">. They are skeptical of nationalization and price controls; they argue that </w:t>
      </w:r>
      <w:r w:rsidRPr="00FB2A30">
        <w:rPr>
          <w:rStyle w:val="StyleUnderline"/>
        </w:rPr>
        <w:t xml:space="preserve">today’s </w:t>
      </w:r>
      <w:r w:rsidRPr="00134945">
        <w:rPr>
          <w:rStyle w:val="StyleUnderline"/>
          <w:highlight w:val="green"/>
        </w:rPr>
        <w:t>economic problems</w:t>
      </w:r>
      <w:r w:rsidRPr="00FB2A30">
        <w:rPr>
          <w:rStyle w:val="StyleUnderline"/>
        </w:rPr>
        <w:t xml:space="preserve"> are</w:t>
      </w:r>
      <w:r w:rsidRPr="002B36C1">
        <w:rPr>
          <w:rStyle w:val="StyleUnderline"/>
        </w:rPr>
        <w:t xml:space="preserve"> </w:t>
      </w:r>
      <w:r w:rsidRPr="00134945">
        <w:rPr>
          <w:rStyle w:val="Emphasis"/>
          <w:highlight w:val="green"/>
        </w:rPr>
        <w:t>best addressed</w:t>
      </w:r>
      <w:r w:rsidRPr="00134945">
        <w:rPr>
          <w:sz w:val="14"/>
          <w:highlight w:val="green"/>
        </w:rPr>
        <w:t xml:space="preserve"> </w:t>
      </w:r>
      <w:r w:rsidRPr="00134945">
        <w:rPr>
          <w:rStyle w:val="StyleUnderline"/>
          <w:highlight w:val="green"/>
        </w:rPr>
        <w:t>by harnessing</w:t>
      </w:r>
      <w:r w:rsidRPr="00134945">
        <w:rPr>
          <w:sz w:val="14"/>
          <w:highlight w:val="green"/>
        </w:rPr>
        <w:t xml:space="preserve"> </w:t>
      </w:r>
      <w:r w:rsidRPr="00134945">
        <w:rPr>
          <w:rStyle w:val="StyleUnderline"/>
          <w:highlight w:val="green"/>
        </w:rPr>
        <w:t>private enterprise</w:t>
      </w:r>
      <w:r w:rsidRPr="002B36C1">
        <w:rPr>
          <w:sz w:val="14"/>
        </w:rPr>
        <w:t>. In the United States, they’ve argued for </w:t>
      </w:r>
      <w:r w:rsidRPr="0080716D">
        <w:rPr>
          <w:sz w:val="14"/>
        </w:rPr>
        <w:t>more</w:t>
      </w:r>
      <w:r w:rsidRPr="002B36C1">
        <w:rPr>
          <w:sz w:val="14"/>
        </w:rPr>
        <w:t> </w:t>
      </w:r>
      <w:r w:rsidRPr="0080716D">
        <w:rPr>
          <w:sz w:val="14"/>
        </w:rPr>
        <w:t>regulation</w:t>
      </w:r>
      <w:r w:rsidRPr="002B36C1">
        <w:rPr>
          <w:sz w:val="14"/>
        </w:rPr>
        <w:t> and </w:t>
      </w:r>
      <w:r w:rsidRPr="0080716D">
        <w:rPr>
          <w:sz w:val="14"/>
        </w:rPr>
        <w:t>progressive taxation</w:t>
      </w:r>
      <w:r w:rsidRPr="002B36C1">
        <w:rPr>
          <w:sz w:val="14"/>
        </w:rPr>
        <w:t> to help ease inequality, </w:t>
      </w:r>
      <w:r w:rsidRPr="0080716D">
        <w:rPr>
          <w:sz w:val="14"/>
        </w:rPr>
        <w:t>incentives</w:t>
      </w:r>
      <w:r w:rsidRPr="002B36C1">
        <w:rPr>
          <w:sz w:val="14"/>
        </w:rPr>
        <w:t> to encourage private firms to </w:t>
      </w:r>
      <w:r w:rsidRPr="0080716D">
        <w:rPr>
          <w:sz w:val="14"/>
        </w:rPr>
        <w:t>use less carbon</w:t>
      </w:r>
      <w:r w:rsidRPr="002B36C1">
        <w:rPr>
          <w:sz w:val="14"/>
        </w:rPr>
        <w:t>, and a </w:t>
      </w:r>
      <w:r w:rsidRPr="0080716D">
        <w:rPr>
          <w:sz w:val="14"/>
        </w:rPr>
        <w:t>more robust welfare state</w:t>
      </w:r>
      <w:r w:rsidRPr="002B36C1">
        <w:rPr>
          <w:sz w:val="14"/>
        </w:rPr>
        <w:t> through tax credits. Over the past 15 years, meanwhile, capitalist Europeans have instituted reforms to improve labor market flexibility by making it easier to hire and fire people, and there have been attempts to reduce the size of pensions.</w:t>
      </w:r>
    </w:p>
    <w:p w14:paraId="01DC7181" w14:textId="77777777" w:rsidR="000A3290" w:rsidRPr="002B36C1" w:rsidRDefault="000A3290" w:rsidP="000A3290">
      <w:pPr>
        <w:rPr>
          <w:sz w:val="14"/>
        </w:rPr>
      </w:pPr>
      <w:r w:rsidRPr="00134945">
        <w:rPr>
          <w:rStyle w:val="StyleUnderline"/>
          <w:highlight w:val="green"/>
        </w:rPr>
        <w:t>No</w:t>
      </w:r>
      <w:r w:rsidRPr="002B36C1">
        <w:rPr>
          <w:rStyle w:val="StyleUnderline"/>
        </w:rPr>
        <w:t xml:space="preserve"> economic </w:t>
      </w:r>
      <w:r w:rsidRPr="00134945">
        <w:rPr>
          <w:rStyle w:val="StyleUnderline"/>
          <w:highlight w:val="green"/>
        </w:rPr>
        <w:t>system</w:t>
      </w:r>
      <w:r w:rsidRPr="00FB2A30">
        <w:rPr>
          <w:rStyle w:val="StyleUnderline"/>
        </w:rPr>
        <w:t xml:space="preserve"> is</w:t>
      </w:r>
      <w:r w:rsidRPr="002B36C1">
        <w:rPr>
          <w:rStyle w:val="StyleUnderline"/>
        </w:rPr>
        <w:t xml:space="preserve"> </w:t>
      </w:r>
      <w:r w:rsidRPr="00134945">
        <w:rPr>
          <w:rStyle w:val="StyleUnderline"/>
          <w:highlight w:val="green"/>
        </w:rPr>
        <w:t>perfect</w:t>
      </w:r>
      <w:r w:rsidRPr="002B36C1">
        <w:rPr>
          <w:sz w:val="14"/>
        </w:rPr>
        <w:t xml:space="preserve">, </w:t>
      </w:r>
      <w:r w:rsidRPr="002B36C1">
        <w:rPr>
          <w:rStyle w:val="StyleUnderline"/>
        </w:rPr>
        <w:t xml:space="preserve">and </w:t>
      </w:r>
      <w:r w:rsidRPr="00B2753F">
        <w:rPr>
          <w:rStyle w:val="StyleUnderline"/>
        </w:rPr>
        <w:t>the</w:t>
      </w:r>
      <w:r w:rsidRPr="002B36C1">
        <w:rPr>
          <w:rStyle w:val="StyleUnderline"/>
        </w:rPr>
        <w:t xml:space="preserve"> </w:t>
      </w:r>
      <w:r w:rsidRPr="00134945">
        <w:rPr>
          <w:rStyle w:val="Emphasis"/>
          <w:highlight w:val="green"/>
        </w:rPr>
        <w:t>exact</w:t>
      </w:r>
      <w:r w:rsidRPr="00134945">
        <w:rPr>
          <w:rStyle w:val="StyleUnderline"/>
          <w:highlight w:val="green"/>
        </w:rPr>
        <w:t xml:space="preserve"> right</w:t>
      </w:r>
      <w:r w:rsidRPr="00134945">
        <w:rPr>
          <w:sz w:val="14"/>
          <w:highlight w:val="green"/>
        </w:rPr>
        <w:t xml:space="preserve"> </w:t>
      </w:r>
      <w:r w:rsidRPr="00134945">
        <w:rPr>
          <w:rStyle w:val="Emphasis"/>
          <w:highlight w:val="green"/>
        </w:rPr>
        <w:t>balance</w:t>
      </w:r>
      <w:r w:rsidRPr="002B36C1">
        <w:rPr>
          <w:sz w:val="14"/>
        </w:rPr>
        <w:t xml:space="preserve"> between </w:t>
      </w:r>
      <w:r w:rsidRPr="00134945">
        <w:rPr>
          <w:rStyle w:val="StyleUnderline"/>
          <w:highlight w:val="green"/>
        </w:rPr>
        <w:t>markets and the state</w:t>
      </w:r>
      <w:r w:rsidRPr="00134945">
        <w:rPr>
          <w:sz w:val="14"/>
          <w:highlight w:val="green"/>
        </w:rPr>
        <w:t xml:space="preserve"> </w:t>
      </w:r>
      <w:r w:rsidRPr="00134945">
        <w:rPr>
          <w:rStyle w:val="Emphasis"/>
          <w:highlight w:val="green"/>
        </w:rPr>
        <w:t>may never be found</w:t>
      </w:r>
      <w:r w:rsidRPr="00027433">
        <w:rPr>
          <w:sz w:val="14"/>
          <w:szCs w:val="14"/>
        </w:rPr>
        <w:t>.</w:t>
      </w:r>
      <w:r w:rsidRPr="002B36C1">
        <w:rPr>
          <w:sz w:val="14"/>
        </w:rPr>
        <w:t xml:space="preserve"> But </w:t>
      </w:r>
      <w:r w:rsidRPr="002B36C1">
        <w:rPr>
          <w:rStyle w:val="StyleUnderline"/>
        </w:rPr>
        <w:t>there are good</w:t>
      </w:r>
      <w:r w:rsidRPr="002B36C1">
        <w:rPr>
          <w:sz w:val="14"/>
        </w:rPr>
        <w:t xml:space="preserve"> reasons to believe that </w:t>
      </w:r>
      <w:r w:rsidRPr="00134945">
        <w:rPr>
          <w:rStyle w:val="StyleUnderline"/>
          <w:highlight w:val="green"/>
        </w:rPr>
        <w:t xml:space="preserve">keeping capital in the hands of the </w:t>
      </w:r>
      <w:r w:rsidRPr="00134945">
        <w:rPr>
          <w:rStyle w:val="Emphasis"/>
          <w:highlight w:val="green"/>
        </w:rPr>
        <w:t xml:space="preserve">private </w:t>
      </w:r>
      <w:proofErr w:type="gramStart"/>
      <w:r w:rsidRPr="00134945">
        <w:rPr>
          <w:rStyle w:val="Emphasis"/>
          <w:highlight w:val="green"/>
        </w:rPr>
        <w:t>sector</w:t>
      </w:r>
      <w:r w:rsidRPr="00134945">
        <w:rPr>
          <w:sz w:val="14"/>
          <w:highlight w:val="green"/>
        </w:rPr>
        <w:t xml:space="preserve">, </w:t>
      </w:r>
      <w:r w:rsidRPr="00134945">
        <w:rPr>
          <w:rStyle w:val="StyleUnderline"/>
          <w:highlight w:val="green"/>
        </w:rPr>
        <w:t>and</w:t>
      </w:r>
      <w:proofErr w:type="gramEnd"/>
      <w:r w:rsidRPr="00134945">
        <w:rPr>
          <w:rStyle w:val="StyleUnderline"/>
          <w:highlight w:val="green"/>
        </w:rPr>
        <w:t xml:space="preserve"> empowering its owners to make decisions</w:t>
      </w:r>
      <w:r w:rsidRPr="00134945">
        <w:rPr>
          <w:sz w:val="14"/>
          <w:highlight w:val="green"/>
        </w:rPr>
        <w:t xml:space="preserve"> </w:t>
      </w:r>
      <w:r w:rsidRPr="00134945">
        <w:rPr>
          <w:rStyle w:val="Emphasis"/>
          <w:highlight w:val="green"/>
        </w:rPr>
        <w:t>in the pursuit of profit</w:t>
      </w:r>
      <w:r w:rsidRPr="00134945">
        <w:rPr>
          <w:sz w:val="14"/>
          <w:highlight w:val="green"/>
        </w:rPr>
        <w:t xml:space="preserve">, </w:t>
      </w:r>
      <w:r w:rsidRPr="00134945">
        <w:rPr>
          <w:rStyle w:val="StyleUnderline"/>
          <w:highlight w:val="green"/>
        </w:rPr>
        <w:t xml:space="preserve">is the </w:t>
      </w:r>
      <w:r w:rsidRPr="00134945">
        <w:rPr>
          <w:rStyle w:val="Emphasis"/>
          <w:highlight w:val="green"/>
        </w:rPr>
        <w:t>best</w:t>
      </w:r>
      <w:r w:rsidRPr="002B36C1">
        <w:rPr>
          <w:sz w:val="14"/>
        </w:rPr>
        <w:t xml:space="preserve"> we’ve got.</w:t>
      </w:r>
    </w:p>
    <w:p w14:paraId="00FB144B" w14:textId="77777777" w:rsidR="000A3290" w:rsidRPr="002B36C1" w:rsidRDefault="000A3290" w:rsidP="000A3290">
      <w:pPr>
        <w:rPr>
          <w:sz w:val="14"/>
        </w:rPr>
      </w:pPr>
      <w:r w:rsidRPr="002B36C1">
        <w:rPr>
          <w:sz w:val="14"/>
        </w:rPr>
        <w:t xml:space="preserve">One reason to trust </w:t>
      </w:r>
      <w:r w:rsidRPr="00134945">
        <w:rPr>
          <w:rStyle w:val="StyleUnderline"/>
          <w:highlight w:val="green"/>
        </w:rPr>
        <w:t>markets</w:t>
      </w:r>
      <w:r w:rsidRPr="002B36C1">
        <w:rPr>
          <w:sz w:val="14"/>
        </w:rPr>
        <w:t xml:space="preserve"> is that they </w:t>
      </w:r>
      <w:r w:rsidRPr="00886A24">
        <w:rPr>
          <w:rStyle w:val="StyleUnderline"/>
        </w:rPr>
        <w:t xml:space="preserve">are </w:t>
      </w:r>
      <w:r w:rsidRPr="00134945">
        <w:rPr>
          <w:rStyle w:val="StyleUnderline"/>
          <w:highlight w:val="green"/>
        </w:rPr>
        <w:t xml:space="preserve">better at </w:t>
      </w:r>
      <w:r w:rsidRPr="00134945">
        <w:rPr>
          <w:rStyle w:val="Emphasis"/>
          <w:highlight w:val="green"/>
        </w:rPr>
        <w:t>setting prices</w:t>
      </w:r>
      <w:r w:rsidRPr="002B36C1">
        <w:rPr>
          <w:sz w:val="14"/>
        </w:rPr>
        <w:t xml:space="preserve"> </w:t>
      </w:r>
      <w:r w:rsidRPr="002B36C1">
        <w:rPr>
          <w:rStyle w:val="StyleUnderline"/>
        </w:rPr>
        <w:t>than people</w:t>
      </w:r>
      <w:r w:rsidRPr="002B36C1">
        <w:rPr>
          <w:sz w:val="14"/>
        </w:rPr>
        <w:t xml:space="preserve">. </w:t>
      </w:r>
      <w:r w:rsidRPr="00134945">
        <w:rPr>
          <w:rStyle w:val="StyleUnderline"/>
          <w:highlight w:val="green"/>
        </w:rPr>
        <w:t>If</w:t>
      </w:r>
      <w:r w:rsidRPr="00886A24">
        <w:rPr>
          <w:rStyle w:val="StyleUnderline"/>
        </w:rPr>
        <w:t xml:space="preserve"> you set</w:t>
      </w:r>
      <w:r w:rsidRPr="002B36C1">
        <w:rPr>
          <w:rStyle w:val="StyleUnderline"/>
        </w:rPr>
        <w:t xml:space="preserve"> prices</w:t>
      </w:r>
      <w:r w:rsidRPr="002B36C1">
        <w:rPr>
          <w:sz w:val="14"/>
        </w:rPr>
        <w:t xml:space="preserve"> </w:t>
      </w:r>
      <w:r w:rsidRPr="00134945">
        <w:rPr>
          <w:rStyle w:val="Emphasis"/>
          <w:highlight w:val="green"/>
        </w:rPr>
        <w:t>too high</w:t>
      </w:r>
      <w:r w:rsidRPr="002B36C1">
        <w:rPr>
          <w:sz w:val="14"/>
        </w:rPr>
        <w:t xml:space="preserve">, many </w:t>
      </w:r>
      <w:r w:rsidRPr="002B36C1">
        <w:rPr>
          <w:rStyle w:val="StyleUnderline"/>
        </w:rPr>
        <w:t>a socialist government</w:t>
      </w:r>
      <w:r w:rsidRPr="002B36C1">
        <w:rPr>
          <w:sz w:val="14"/>
        </w:rPr>
        <w:t xml:space="preserve"> </w:t>
      </w:r>
      <w:r w:rsidRPr="002B36C1">
        <w:rPr>
          <w:rStyle w:val="StyleUnderline"/>
        </w:rPr>
        <w:t>has found</w:t>
      </w:r>
      <w:r w:rsidRPr="002B36C1">
        <w:rPr>
          <w:sz w:val="14"/>
        </w:rPr>
        <w:t xml:space="preserve">, </w:t>
      </w:r>
      <w:r w:rsidRPr="00134945">
        <w:rPr>
          <w:rStyle w:val="StyleUnderline"/>
          <w:highlight w:val="green"/>
        </w:rPr>
        <w:t>citizens</w:t>
      </w:r>
      <w:r w:rsidRPr="00886A24">
        <w:rPr>
          <w:rStyle w:val="StyleUnderline"/>
        </w:rPr>
        <w:t xml:space="preserve"> will </w:t>
      </w:r>
      <w:r w:rsidRPr="00134945">
        <w:rPr>
          <w:rStyle w:val="StyleUnderline"/>
        </w:rPr>
        <w:t xml:space="preserve">be </w:t>
      </w:r>
      <w:r w:rsidRPr="00134945">
        <w:rPr>
          <w:rStyle w:val="Emphasis"/>
          <w:highlight w:val="green"/>
        </w:rPr>
        <w:t>needlessly deprived</w:t>
      </w:r>
      <w:r w:rsidRPr="00886A24">
        <w:rPr>
          <w:rStyle w:val="StyleUnderline"/>
        </w:rPr>
        <w:t xml:space="preserve"> of goods</w:t>
      </w:r>
      <w:r w:rsidRPr="002B36C1">
        <w:rPr>
          <w:sz w:val="14"/>
        </w:rPr>
        <w:t xml:space="preserve">. </w:t>
      </w:r>
      <w:r w:rsidRPr="00886A24">
        <w:rPr>
          <w:rStyle w:val="StyleUnderline"/>
        </w:rPr>
        <w:t>Set them</w:t>
      </w:r>
      <w:r w:rsidRPr="002B36C1">
        <w:rPr>
          <w:sz w:val="14"/>
        </w:rPr>
        <w:t xml:space="preserve"> </w:t>
      </w:r>
      <w:r w:rsidRPr="00134945">
        <w:rPr>
          <w:rStyle w:val="Emphasis"/>
          <w:highlight w:val="green"/>
        </w:rPr>
        <w:t>too low</w:t>
      </w:r>
      <w:r w:rsidRPr="00134945">
        <w:rPr>
          <w:sz w:val="14"/>
          <w:highlight w:val="green"/>
        </w:rPr>
        <w:t>,</w:t>
      </w:r>
      <w:r w:rsidRPr="002B36C1">
        <w:rPr>
          <w:sz w:val="14"/>
        </w:rPr>
        <w:t xml:space="preserve"> </w:t>
      </w:r>
      <w:r w:rsidRPr="002B36C1">
        <w:rPr>
          <w:rStyle w:val="StyleUnderline"/>
        </w:rPr>
        <w:t xml:space="preserve">and </w:t>
      </w:r>
      <w:r w:rsidRPr="00886A24">
        <w:rPr>
          <w:rStyle w:val="StyleUnderline"/>
        </w:rPr>
        <w:t xml:space="preserve">there will be </w:t>
      </w:r>
      <w:r w:rsidRPr="00134945">
        <w:rPr>
          <w:rStyle w:val="Emphasis"/>
          <w:highlight w:val="green"/>
        </w:rPr>
        <w:t>excessive</w:t>
      </w:r>
      <w:r w:rsidRPr="00134945">
        <w:rPr>
          <w:sz w:val="14"/>
          <w:highlight w:val="green"/>
        </w:rPr>
        <w:t xml:space="preserve"> </w:t>
      </w:r>
      <w:r w:rsidRPr="00134945">
        <w:rPr>
          <w:rStyle w:val="StyleUnderline"/>
          <w:highlight w:val="green"/>
        </w:rPr>
        <w:t>demand</w:t>
      </w:r>
      <w:r w:rsidRPr="00134945">
        <w:rPr>
          <w:sz w:val="14"/>
          <w:highlight w:val="green"/>
        </w:rPr>
        <w:t xml:space="preserve"> </w:t>
      </w:r>
      <w:r w:rsidRPr="00134945">
        <w:rPr>
          <w:rStyle w:val="StyleUnderline"/>
          <w:highlight w:val="green"/>
        </w:rPr>
        <w:t xml:space="preserve">and </w:t>
      </w:r>
      <w:r w:rsidRPr="00134945">
        <w:rPr>
          <w:rStyle w:val="Emphasis"/>
          <w:highlight w:val="green"/>
        </w:rPr>
        <w:t>ensuing shortages</w:t>
      </w:r>
      <w:r w:rsidRPr="002B36C1">
        <w:rPr>
          <w:sz w:val="14"/>
        </w:rPr>
        <w:t xml:space="preserve">. </w:t>
      </w:r>
      <w:r w:rsidRPr="002B36C1">
        <w:rPr>
          <w:rStyle w:val="StyleUnderline"/>
        </w:rPr>
        <w:t xml:space="preserve">This is true </w:t>
      </w:r>
      <w:r w:rsidRPr="00134945">
        <w:rPr>
          <w:rStyle w:val="Emphasis"/>
          <w:highlight w:val="green"/>
        </w:rPr>
        <w:t>for all goods</w:t>
      </w:r>
      <w:r w:rsidRPr="002B36C1">
        <w:rPr>
          <w:sz w:val="14"/>
        </w:rPr>
        <w:t xml:space="preserve">, including health care and labor. And </w:t>
      </w:r>
      <w:r w:rsidRPr="00886A24">
        <w:rPr>
          <w:rStyle w:val="StyleUnderline"/>
        </w:rPr>
        <w:t xml:space="preserve">there is </w:t>
      </w:r>
      <w:r w:rsidRPr="00886A24">
        <w:rPr>
          <w:rStyle w:val="Emphasis"/>
        </w:rPr>
        <w:t>little reason</w:t>
      </w:r>
      <w:r w:rsidRPr="00886A24">
        <w:rPr>
          <w:rStyle w:val="StyleUnderline"/>
        </w:rPr>
        <w:t xml:space="preserve"> to believe</w:t>
      </w:r>
      <w:r w:rsidRPr="002B36C1">
        <w:rPr>
          <w:sz w:val="14"/>
        </w:rPr>
        <w:t xml:space="preserve"> that the </w:t>
      </w:r>
      <w:r w:rsidRPr="002B36C1">
        <w:rPr>
          <w:rStyle w:val="Emphasis"/>
        </w:rPr>
        <w:t xml:space="preserve">next batch of </w:t>
      </w:r>
      <w:r w:rsidRPr="00886A24">
        <w:rPr>
          <w:rStyle w:val="Emphasis"/>
        </w:rPr>
        <w:t>socialists</w:t>
      </w:r>
      <w:r w:rsidRPr="00886A24">
        <w:rPr>
          <w:rStyle w:val="StyleUnderline"/>
        </w:rPr>
        <w:t xml:space="preserve"> in </w:t>
      </w:r>
      <w:r w:rsidRPr="00886A24">
        <w:rPr>
          <w:rStyle w:val="Emphasis"/>
        </w:rPr>
        <w:t>Washington</w:t>
      </w:r>
      <w:r w:rsidRPr="002B36C1">
        <w:rPr>
          <w:sz w:val="14"/>
        </w:rPr>
        <w:t xml:space="preserve"> or London </w:t>
      </w:r>
      <w:r w:rsidRPr="00886A24">
        <w:rPr>
          <w:rStyle w:val="StyleUnderline"/>
        </w:rPr>
        <w:t>would be</w:t>
      </w:r>
      <w:r w:rsidRPr="002B36C1">
        <w:rPr>
          <w:rStyle w:val="StyleUnderline"/>
        </w:rPr>
        <w:t xml:space="preserve"> </w:t>
      </w:r>
      <w:r w:rsidRPr="002B36C1">
        <w:rPr>
          <w:rStyle w:val="Emphasis"/>
        </w:rPr>
        <w:t xml:space="preserve">any </w:t>
      </w:r>
      <w:r w:rsidRPr="00886A24">
        <w:rPr>
          <w:rStyle w:val="Emphasis"/>
        </w:rPr>
        <w:t>better</w:t>
      </w:r>
      <w:r w:rsidRPr="00FB2A30">
        <w:rPr>
          <w:rStyle w:val="StyleUnderline"/>
        </w:rPr>
        <w:t xml:space="preserve"> </w:t>
      </w:r>
      <w:r w:rsidRPr="002B36C1">
        <w:rPr>
          <w:rStyle w:val="StyleUnderline"/>
        </w:rPr>
        <w:t xml:space="preserve">at setting </w:t>
      </w:r>
      <w:r w:rsidRPr="00B2753F">
        <w:rPr>
          <w:rStyle w:val="StyleUnderline"/>
        </w:rPr>
        <w:t>prices</w:t>
      </w:r>
      <w:r w:rsidRPr="002B36C1">
        <w:rPr>
          <w:sz w:val="14"/>
        </w:rPr>
        <w:t xml:space="preserve"> </w:t>
      </w:r>
      <w:r w:rsidRPr="00886A24">
        <w:rPr>
          <w:rStyle w:val="StyleUnderline"/>
        </w:rPr>
        <w:t>than</w:t>
      </w:r>
      <w:r w:rsidRPr="002B36C1">
        <w:rPr>
          <w:sz w:val="14"/>
        </w:rPr>
        <w:t xml:space="preserve"> their </w:t>
      </w:r>
      <w:r w:rsidRPr="00886A24">
        <w:rPr>
          <w:rStyle w:val="StyleUnderline"/>
        </w:rPr>
        <w:t>predecessors</w:t>
      </w:r>
      <w:r w:rsidRPr="002B36C1">
        <w:rPr>
          <w:sz w:val="14"/>
        </w:rPr>
        <w:t xml:space="preserve">. In fact, </w:t>
      </w:r>
      <w:r w:rsidRPr="002B36C1">
        <w:rPr>
          <w:rStyle w:val="StyleUnderline"/>
        </w:rPr>
        <w:t>government-run</w:t>
      </w:r>
      <w:r w:rsidRPr="002B36C1">
        <w:rPr>
          <w:sz w:val="14"/>
        </w:rPr>
        <w:t xml:space="preserve"> </w:t>
      </w:r>
      <w:r w:rsidRPr="002B36C1">
        <w:rPr>
          <w:rStyle w:val="StyleUnderline"/>
        </w:rPr>
        <w:t>health care systems</w:t>
      </w:r>
      <w:r w:rsidRPr="002B36C1">
        <w:rPr>
          <w:sz w:val="14"/>
        </w:rPr>
        <w:t xml:space="preserve"> in Canada and European countries </w:t>
      </w:r>
      <w:r w:rsidRPr="002B36C1">
        <w:rPr>
          <w:rStyle w:val="StyleUnderline"/>
        </w:rPr>
        <w:t xml:space="preserve">are </w:t>
      </w:r>
      <w:r w:rsidRPr="002B36C1">
        <w:rPr>
          <w:rStyle w:val="Emphasis"/>
        </w:rPr>
        <w:t>plagued</w:t>
      </w:r>
      <w:r w:rsidRPr="002B36C1">
        <w:rPr>
          <w:rStyle w:val="StyleUnderline"/>
        </w:rPr>
        <w:t xml:space="preserve"> by lon</w:t>
      </w:r>
      <w:r w:rsidRPr="00ED6E25">
        <w:rPr>
          <w:rStyle w:val="StyleUnderline"/>
        </w:rPr>
        <w:t xml:space="preserve">g </w:t>
      </w:r>
      <w:r w:rsidRPr="002B36C1">
        <w:rPr>
          <w:rStyle w:val="StyleUnderline"/>
        </w:rPr>
        <w:t>wait</w:t>
      </w:r>
      <w:r w:rsidRPr="002B36C1">
        <w:rPr>
          <w:sz w:val="14"/>
        </w:rPr>
        <w:t xml:space="preserve"> times. A </w:t>
      </w:r>
      <w:r w:rsidRPr="0080716D">
        <w:rPr>
          <w:sz w:val="14"/>
        </w:rPr>
        <w:t>2018 Fraser Institute study</w:t>
      </w:r>
      <w:r w:rsidRPr="002B36C1">
        <w:rPr>
          <w:sz w:val="14"/>
        </w:rPr>
        <w:t xml:space="preserve"> cites a median wait time of 19.8 weeks to see a specialist physician in Canada. Socialists may argue that is a small price to pay for universal access, but </w:t>
      </w:r>
      <w:r w:rsidRPr="002B36C1">
        <w:rPr>
          <w:rStyle w:val="StyleUnderline"/>
        </w:rPr>
        <w:t xml:space="preserve">a </w:t>
      </w:r>
      <w:r w:rsidRPr="00B2753F">
        <w:rPr>
          <w:rStyle w:val="StyleUnderline"/>
        </w:rPr>
        <w:t>market-</w:t>
      </w:r>
      <w:r w:rsidRPr="00ED6E25">
        <w:rPr>
          <w:rStyle w:val="StyleUnderline"/>
        </w:rPr>
        <w:t>based approach can</w:t>
      </w:r>
      <w:r w:rsidRPr="00B2753F">
        <w:rPr>
          <w:rStyle w:val="StyleUnderline"/>
        </w:rPr>
        <w:t xml:space="preserve"> deliver</w:t>
      </w:r>
      <w:r w:rsidRPr="002B36C1">
        <w:rPr>
          <w:rStyle w:val="StyleUnderline"/>
        </w:rPr>
        <w:t xml:space="preserve"> both</w:t>
      </w:r>
      <w:r w:rsidRPr="002B36C1">
        <w:rPr>
          <w:sz w:val="14"/>
        </w:rPr>
        <w:t xml:space="preserve"> </w:t>
      </w:r>
      <w:r w:rsidRPr="002B36C1">
        <w:rPr>
          <w:rStyle w:val="Emphasis"/>
        </w:rPr>
        <w:t>coverage</w:t>
      </w:r>
      <w:r w:rsidRPr="00ED6E25">
        <w:rPr>
          <w:rStyle w:val="StyleUnderline"/>
        </w:rPr>
        <w:t xml:space="preserve"> and </w:t>
      </w:r>
      <w:r w:rsidRPr="002B36C1">
        <w:rPr>
          <w:rStyle w:val="Emphasis"/>
        </w:rPr>
        <w:t>responsive service</w:t>
      </w:r>
      <w:r w:rsidRPr="002B36C1">
        <w:rPr>
          <w:sz w:val="14"/>
        </w:rPr>
        <w:t xml:space="preserve">. A full </w:t>
      </w:r>
      <w:r w:rsidRPr="002B36C1">
        <w:rPr>
          <w:rStyle w:val="StyleUnderline"/>
        </w:rPr>
        <w:t xml:space="preserve">government takeover isn’t the </w:t>
      </w:r>
      <w:r w:rsidRPr="00ED6E25">
        <w:rPr>
          <w:rStyle w:val="StyleUnderline"/>
        </w:rPr>
        <w:t>only o</w:t>
      </w:r>
      <w:r w:rsidRPr="002B36C1">
        <w:rPr>
          <w:rStyle w:val="StyleUnderline"/>
        </w:rPr>
        <w:t>ption</w:t>
      </w:r>
      <w:r w:rsidRPr="002B36C1">
        <w:rPr>
          <w:sz w:val="14"/>
        </w:rPr>
        <w:t>, nor is it the best one.</w:t>
      </w:r>
    </w:p>
    <w:p w14:paraId="3B463E17" w14:textId="77777777" w:rsidR="000A3290" w:rsidRPr="00BB5B50" w:rsidRDefault="000A3290" w:rsidP="000A3290">
      <w:pPr>
        <w:rPr>
          <w:sz w:val="14"/>
        </w:rPr>
      </w:pPr>
      <w:r w:rsidRPr="00BB5B50">
        <w:rPr>
          <w:sz w:val="14"/>
        </w:rPr>
        <w:t xml:space="preserve">Beyond that, </w:t>
      </w:r>
      <w:r w:rsidRPr="00134945">
        <w:rPr>
          <w:rStyle w:val="StyleUnderline"/>
          <w:highlight w:val="green"/>
        </w:rPr>
        <w:t>markets</w:t>
      </w:r>
      <w:r w:rsidRPr="00BB5B50">
        <w:rPr>
          <w:sz w:val="14"/>
        </w:rPr>
        <w:t xml:space="preserve"> </w:t>
      </w:r>
      <w:r w:rsidRPr="00BB5B50">
        <w:rPr>
          <w:rStyle w:val="StyleUnderline"/>
        </w:rPr>
        <w:t xml:space="preserve">are </w:t>
      </w:r>
      <w:r w:rsidRPr="00134945">
        <w:rPr>
          <w:rStyle w:val="StyleUnderline"/>
          <w:highlight w:val="green"/>
        </w:rPr>
        <w:t>also good at</w:t>
      </w:r>
      <w:r w:rsidRPr="00134945">
        <w:rPr>
          <w:sz w:val="14"/>
          <w:highlight w:val="green"/>
        </w:rPr>
        <w:t xml:space="preserve"> </w:t>
      </w:r>
      <w:r w:rsidRPr="00134945">
        <w:rPr>
          <w:rStyle w:val="Emphasis"/>
          <w:highlight w:val="green"/>
        </w:rPr>
        <w:t>rationing risk</w:t>
      </w:r>
      <w:r w:rsidRPr="00BB5B50">
        <w:rPr>
          <w:sz w:val="14"/>
        </w:rPr>
        <w:t xml:space="preserve">. Fundamentally, </w:t>
      </w:r>
      <w:r w:rsidRPr="00886A24">
        <w:rPr>
          <w:rStyle w:val="StyleUnderline"/>
        </w:rPr>
        <w:t>socialists would</w:t>
      </w:r>
      <w:r w:rsidRPr="00BB5B50">
        <w:rPr>
          <w:rStyle w:val="StyleUnderline"/>
        </w:rPr>
        <w:t xml:space="preserve"> </w:t>
      </w:r>
      <w:r w:rsidRPr="00BB5B50">
        <w:rPr>
          <w:sz w:val="14"/>
        </w:rPr>
        <w:t xml:space="preserve">like to </w:t>
      </w:r>
      <w:r w:rsidRPr="00886A24">
        <w:rPr>
          <w:rStyle w:val="Emphasis"/>
        </w:rPr>
        <w:t>reduce</w:t>
      </w:r>
      <w:r w:rsidRPr="00886A24">
        <w:rPr>
          <w:rStyle w:val="StyleUnderline"/>
        </w:rPr>
        <w:t xml:space="preserve"> risk</w:t>
      </w:r>
      <w:r w:rsidRPr="00BB5B50">
        <w:rPr>
          <w:sz w:val="14"/>
        </w:rPr>
        <w:t>—</w:t>
      </w:r>
      <w:r w:rsidRPr="00BB5B50">
        <w:rPr>
          <w:rStyle w:val="StyleUnderline"/>
        </w:rPr>
        <w:t>protect</w:t>
      </w:r>
      <w:r w:rsidRPr="00BB5B50">
        <w:rPr>
          <w:sz w:val="14"/>
        </w:rPr>
        <w:t xml:space="preserve"> workers </w:t>
      </w:r>
      <w:r w:rsidRPr="00BB5B50">
        <w:rPr>
          <w:rStyle w:val="StyleUnderline"/>
        </w:rPr>
        <w:t>from</w:t>
      </w:r>
      <w:r w:rsidRPr="00BB5B50">
        <w:rPr>
          <w:sz w:val="14"/>
        </w:rPr>
        <w:t xml:space="preserve"> any personal or </w:t>
      </w:r>
      <w:r w:rsidRPr="00BB5B50">
        <w:rPr>
          <w:rStyle w:val="StyleUnderline"/>
        </w:rPr>
        <w:t xml:space="preserve">economywide </w:t>
      </w:r>
      <w:r w:rsidRPr="00BB5B50">
        <w:rPr>
          <w:rStyle w:val="Emphasis"/>
        </w:rPr>
        <w:t>shock</w:t>
      </w:r>
      <w:r w:rsidRPr="00BB5B50">
        <w:rPr>
          <w:sz w:val="14"/>
        </w:rPr>
        <w:t xml:space="preserve">. </w:t>
      </w:r>
      <w:r w:rsidRPr="00BB5B50">
        <w:rPr>
          <w:rStyle w:val="StyleUnderline"/>
        </w:rPr>
        <w:t>That is a noble goal</w:t>
      </w:r>
      <w:r w:rsidRPr="00BB5B50">
        <w:rPr>
          <w:sz w:val="14"/>
        </w:rPr>
        <w:t xml:space="preserve">, </w:t>
      </w:r>
      <w:r w:rsidRPr="00BB5B50">
        <w:rPr>
          <w:rStyle w:val="StyleUnderline"/>
        </w:rPr>
        <w:t>and some</w:t>
      </w:r>
      <w:r w:rsidRPr="00BB5B50">
        <w:rPr>
          <w:sz w:val="14"/>
        </w:rPr>
        <w:t xml:space="preserve"> reduction through </w:t>
      </w:r>
      <w:r w:rsidRPr="00BB5B50">
        <w:rPr>
          <w:rStyle w:val="Emphasis"/>
        </w:rPr>
        <w:t>better functioning safety nets is desirable</w:t>
      </w:r>
      <w:r w:rsidRPr="00BB5B50">
        <w:rPr>
          <w:sz w:val="14"/>
        </w:rPr>
        <w:t xml:space="preserve">. But </w:t>
      </w:r>
      <w:r w:rsidRPr="00134945">
        <w:rPr>
          <w:rStyle w:val="StyleUnderline"/>
          <w:highlight w:val="green"/>
        </w:rPr>
        <w:t>getting rid of</w:t>
      </w:r>
      <w:r w:rsidRPr="00BB5B50">
        <w:rPr>
          <w:sz w:val="14"/>
        </w:rPr>
        <w:t xml:space="preserve"> all </w:t>
      </w:r>
      <w:r w:rsidRPr="00134945">
        <w:rPr>
          <w:rStyle w:val="Emphasis"/>
          <w:highlight w:val="green"/>
        </w:rPr>
        <w:t>uncertainty</w:t>
      </w:r>
      <w:r w:rsidRPr="00BB5B50">
        <w:rPr>
          <w:sz w:val="14"/>
        </w:rPr>
        <w:t>—as state ownership of most industries would imply—</w:t>
      </w:r>
      <w:r w:rsidRPr="00134945">
        <w:rPr>
          <w:rStyle w:val="StyleUnderline"/>
          <w:highlight w:val="green"/>
        </w:rPr>
        <w:t xml:space="preserve">is a </w:t>
      </w:r>
      <w:r w:rsidRPr="00134945">
        <w:rPr>
          <w:rStyle w:val="Emphasis"/>
          <w:highlight w:val="green"/>
        </w:rPr>
        <w:t>bad idea</w:t>
      </w:r>
      <w:r w:rsidRPr="00134945">
        <w:rPr>
          <w:sz w:val="14"/>
          <w:highlight w:val="green"/>
        </w:rPr>
        <w:t xml:space="preserve">. </w:t>
      </w:r>
      <w:r w:rsidRPr="00134945">
        <w:rPr>
          <w:rStyle w:val="StyleUnderline"/>
          <w:highlight w:val="green"/>
        </w:rPr>
        <w:t>Risk</w:t>
      </w:r>
      <w:r w:rsidRPr="00BB5B50">
        <w:rPr>
          <w:rStyle w:val="StyleUnderline"/>
        </w:rPr>
        <w:t xml:space="preserve"> is what </w:t>
      </w:r>
      <w:r w:rsidRPr="00134945">
        <w:rPr>
          <w:rStyle w:val="Emphasis"/>
          <w:highlight w:val="green"/>
        </w:rPr>
        <w:t>fuels</w:t>
      </w:r>
      <w:r w:rsidRPr="00134945">
        <w:rPr>
          <w:rStyle w:val="StyleUnderline"/>
          <w:highlight w:val="green"/>
        </w:rPr>
        <w:t xml:space="preserve"> growth</w:t>
      </w:r>
      <w:r w:rsidRPr="00BB5B50">
        <w:rPr>
          <w:sz w:val="14"/>
        </w:rPr>
        <w:t xml:space="preserve">. </w:t>
      </w:r>
      <w:r w:rsidRPr="00886A24">
        <w:rPr>
          <w:rStyle w:val="StyleUnderline"/>
        </w:rPr>
        <w:t>People who take</w:t>
      </w:r>
      <w:r w:rsidRPr="00C65A5C">
        <w:rPr>
          <w:rStyle w:val="StyleUnderline"/>
        </w:rPr>
        <w:t xml:space="preserve"> </w:t>
      </w:r>
      <w:r w:rsidRPr="00BB5B50">
        <w:rPr>
          <w:rStyle w:val="StyleUnderline"/>
        </w:rPr>
        <w:t xml:space="preserve">more </w:t>
      </w:r>
      <w:r w:rsidRPr="00886A24">
        <w:rPr>
          <w:rStyle w:val="StyleUnderline"/>
        </w:rPr>
        <w:t>chances</w:t>
      </w:r>
      <w:r w:rsidRPr="00BB5B50">
        <w:rPr>
          <w:sz w:val="14"/>
        </w:rPr>
        <w:t xml:space="preserve"> tend to </w:t>
      </w:r>
      <w:r w:rsidRPr="00886A24">
        <w:rPr>
          <w:rStyle w:val="StyleUnderline"/>
        </w:rPr>
        <w:t>reap</w:t>
      </w:r>
      <w:r w:rsidRPr="002F25D9">
        <w:rPr>
          <w:rStyle w:val="StyleUnderline"/>
        </w:rPr>
        <w:t xml:space="preserve"> </w:t>
      </w:r>
      <w:r w:rsidRPr="00BB5B50">
        <w:rPr>
          <w:rStyle w:val="Emphasis"/>
        </w:rPr>
        <w:t xml:space="preserve">bigger </w:t>
      </w:r>
      <w:r w:rsidRPr="00886A24">
        <w:rPr>
          <w:rStyle w:val="Emphasis"/>
        </w:rPr>
        <w:t>rewards</w:t>
      </w:r>
      <w:r w:rsidRPr="00BB5B50">
        <w:rPr>
          <w:sz w:val="14"/>
        </w:rPr>
        <w:t xml:space="preserve">; </w:t>
      </w:r>
      <w:r w:rsidRPr="00BB5B50">
        <w:rPr>
          <w:rStyle w:val="StyleUnderline"/>
        </w:rPr>
        <w:t>that’s why the top</w:t>
      </w:r>
      <w:r w:rsidRPr="00BB5B50">
        <w:rPr>
          <w:sz w:val="14"/>
        </w:rPr>
        <w:t xml:space="preserve"> nine </w:t>
      </w:r>
      <w:r w:rsidRPr="00BB5B50">
        <w:rPr>
          <w:rStyle w:val="StyleUnderline"/>
        </w:rPr>
        <w:t>names</w:t>
      </w:r>
      <w:r w:rsidRPr="00BB5B50">
        <w:rPr>
          <w:sz w:val="14"/>
        </w:rPr>
        <w:t xml:space="preserve"> </w:t>
      </w:r>
      <w:r w:rsidRPr="00BB5B50">
        <w:rPr>
          <w:rStyle w:val="StyleUnderline"/>
        </w:rPr>
        <w:t>on the Forbes 400 list of the richest Americans</w:t>
      </w:r>
      <w:r w:rsidRPr="00BB5B50">
        <w:rPr>
          <w:sz w:val="14"/>
        </w:rPr>
        <w:t> </w:t>
      </w:r>
      <w:r w:rsidRPr="00BB5B50">
        <w:rPr>
          <w:rStyle w:val="StyleUnderline"/>
        </w:rPr>
        <w:t>are</w:t>
      </w:r>
      <w:r w:rsidRPr="00BB5B50">
        <w:rPr>
          <w:sz w:val="14"/>
        </w:rPr>
        <w:t xml:space="preserve"> not </w:t>
      </w:r>
      <w:r w:rsidRPr="00BB5B50">
        <w:rPr>
          <w:rStyle w:val="StyleUnderline"/>
        </w:rPr>
        <w:t>heirs to family dynasties</w:t>
      </w:r>
      <w:r w:rsidRPr="00BB5B50">
        <w:rPr>
          <w:sz w:val="14"/>
        </w:rPr>
        <w:t xml:space="preserve"> </w:t>
      </w:r>
      <w:r w:rsidRPr="00BB5B50">
        <w:rPr>
          <w:rStyle w:val="Emphasis"/>
        </w:rPr>
        <w:t>but are self-m</w:t>
      </w:r>
      <w:r w:rsidRPr="00C65A5C">
        <w:rPr>
          <w:rStyle w:val="Emphasis"/>
        </w:rPr>
        <w:t xml:space="preserve">ade </w:t>
      </w:r>
      <w:r w:rsidRPr="00886A24">
        <w:rPr>
          <w:rStyle w:val="Emphasis"/>
        </w:rPr>
        <w:t>entrepreneurs</w:t>
      </w:r>
      <w:r w:rsidRPr="00BB5B50">
        <w:rPr>
          <w:sz w:val="14"/>
        </w:rPr>
        <w:t xml:space="preserve"> </w:t>
      </w:r>
      <w:r w:rsidRPr="00BB5B50">
        <w:rPr>
          <w:rStyle w:val="StyleUnderline"/>
        </w:rPr>
        <w:t xml:space="preserve">who </w:t>
      </w:r>
      <w:r w:rsidRPr="00886A24">
        <w:rPr>
          <w:rStyle w:val="StyleUnderline"/>
        </w:rPr>
        <w:t xml:space="preserve">took a leap to </w:t>
      </w:r>
      <w:r w:rsidRPr="00886A24">
        <w:rPr>
          <w:rStyle w:val="Emphasis"/>
        </w:rPr>
        <w:t>build new products</w:t>
      </w:r>
      <w:r w:rsidRPr="00886A24">
        <w:rPr>
          <w:rStyle w:val="StyleUnderline"/>
        </w:rPr>
        <w:t xml:space="preserve"> and create</w:t>
      </w:r>
      <w:r w:rsidRPr="00BB5B50">
        <w:rPr>
          <w:rStyle w:val="StyleUnderline"/>
        </w:rPr>
        <w:t xml:space="preserve">d </w:t>
      </w:r>
      <w:r w:rsidRPr="00BB5B50">
        <w:rPr>
          <w:rStyle w:val="Emphasis"/>
        </w:rPr>
        <w:t xml:space="preserve">many </w:t>
      </w:r>
      <w:r w:rsidRPr="00886A24">
        <w:rPr>
          <w:rStyle w:val="Emphasis"/>
        </w:rPr>
        <w:t>jobs</w:t>
      </w:r>
      <w:r w:rsidRPr="00BB5B50">
        <w:rPr>
          <w:sz w:val="14"/>
        </w:rPr>
        <w:t xml:space="preserve"> in the process.</w:t>
      </w:r>
    </w:p>
    <w:p w14:paraId="10C8D5B7" w14:textId="77777777" w:rsidR="000A3290" w:rsidRPr="00BB5B50" w:rsidRDefault="000A3290" w:rsidP="000A3290">
      <w:pPr>
        <w:rPr>
          <w:sz w:val="14"/>
        </w:rPr>
      </w:pPr>
      <w:r w:rsidRPr="00BB5B50">
        <w:rPr>
          <w:sz w:val="14"/>
        </w:rPr>
        <w:t>Some </w:t>
      </w:r>
      <w:r w:rsidRPr="00B2753F">
        <w:rPr>
          <w:rStyle w:val="StyleUnderline"/>
        </w:rPr>
        <w:t>leftist</w:t>
      </w:r>
      <w:r w:rsidRPr="0080716D">
        <w:rPr>
          <w:sz w:val="14"/>
        </w:rPr>
        <w:t xml:space="preserve"> economists like Mariana </w:t>
      </w:r>
      <w:proofErr w:type="spellStart"/>
      <w:r w:rsidRPr="0080716D">
        <w:rPr>
          <w:sz w:val="14"/>
        </w:rPr>
        <w:t>Mazzucato</w:t>
      </w:r>
      <w:proofErr w:type="spellEnd"/>
      <w:r w:rsidRPr="0080716D">
        <w:rPr>
          <w:sz w:val="14"/>
        </w:rPr>
        <w:t xml:space="preserve"> </w:t>
      </w:r>
      <w:r w:rsidRPr="00B2753F">
        <w:rPr>
          <w:rStyle w:val="StyleUnderline"/>
        </w:rPr>
        <w:t>argue</w:t>
      </w:r>
      <w:r w:rsidRPr="00B2753F">
        <w:rPr>
          <w:sz w:val="14"/>
        </w:rPr>
        <w:t xml:space="preserve"> that </w:t>
      </w:r>
      <w:r w:rsidRPr="00B2753F">
        <w:rPr>
          <w:rStyle w:val="StyleUnderline"/>
        </w:rPr>
        <w:t>governments</w:t>
      </w:r>
      <w:r w:rsidRPr="00B2753F">
        <w:rPr>
          <w:sz w:val="14"/>
        </w:rPr>
        <w:t xml:space="preserve"> </w:t>
      </w:r>
      <w:r w:rsidRPr="00B2753F">
        <w:rPr>
          <w:rStyle w:val="StyleUnderline"/>
        </w:rPr>
        <w:t>might be able to step</w:t>
      </w:r>
      <w:r w:rsidRPr="00B2753F">
        <w:rPr>
          <w:sz w:val="14"/>
        </w:rPr>
        <w:t xml:space="preserve"> </w:t>
      </w:r>
      <w:r w:rsidRPr="00B2753F">
        <w:rPr>
          <w:rStyle w:val="StyleUnderline"/>
        </w:rPr>
        <w:t>in and</w:t>
      </w:r>
      <w:r w:rsidRPr="00B2753F">
        <w:rPr>
          <w:sz w:val="14"/>
        </w:rPr>
        <w:t xml:space="preserve"> </w:t>
      </w:r>
      <w:r w:rsidRPr="00B2753F">
        <w:rPr>
          <w:rStyle w:val="StyleUnderline"/>
        </w:rPr>
        <w:t>become</w:t>
      </w:r>
      <w:r w:rsidRPr="00B2753F">
        <w:rPr>
          <w:sz w:val="14"/>
        </w:rPr>
        <w:t xml:space="preserve"> </w:t>
      </w:r>
      <w:r w:rsidRPr="00B2753F">
        <w:rPr>
          <w:rStyle w:val="Emphasis"/>
        </w:rPr>
        <w:t>laboratories for innovation</w:t>
      </w:r>
      <w:r w:rsidRPr="00B2753F">
        <w:rPr>
          <w:sz w:val="14"/>
        </w:rPr>
        <w:t xml:space="preserve">. But </w:t>
      </w:r>
      <w:r w:rsidRPr="00B2753F">
        <w:rPr>
          <w:rStyle w:val="StyleUnderline"/>
        </w:rPr>
        <w:t xml:space="preserve">that would be a </w:t>
      </w:r>
      <w:r w:rsidRPr="00134945">
        <w:rPr>
          <w:rStyle w:val="Emphasis"/>
          <w:highlight w:val="green"/>
        </w:rPr>
        <w:t>historical anomaly</w:t>
      </w:r>
      <w:r w:rsidRPr="00134945">
        <w:rPr>
          <w:sz w:val="14"/>
          <w:highlight w:val="green"/>
        </w:rPr>
        <w:t xml:space="preserve">; </w:t>
      </w:r>
      <w:r w:rsidRPr="00134945">
        <w:rPr>
          <w:rStyle w:val="StyleUnderline"/>
          <w:highlight w:val="green"/>
        </w:rPr>
        <w:t>socialist</w:t>
      </w:r>
      <w:r w:rsidRPr="00134945">
        <w:rPr>
          <w:sz w:val="14"/>
          <w:highlight w:val="green"/>
        </w:rPr>
        <w:t>-</w:t>
      </w:r>
      <w:r w:rsidRPr="00B2753F">
        <w:rPr>
          <w:sz w:val="14"/>
        </w:rPr>
        <w:t>leaning</w:t>
      </w:r>
      <w:r w:rsidRPr="00BB5B50">
        <w:rPr>
          <w:sz w:val="14"/>
        </w:rPr>
        <w:t xml:space="preserve"> </w:t>
      </w:r>
      <w:r w:rsidRPr="00134945">
        <w:rPr>
          <w:rStyle w:val="StyleUnderline"/>
          <w:highlight w:val="green"/>
        </w:rPr>
        <w:t xml:space="preserve">governments </w:t>
      </w:r>
      <w:r w:rsidRPr="00134945">
        <w:rPr>
          <w:rStyle w:val="StyleUnderline"/>
        </w:rPr>
        <w:t>have</w:t>
      </w:r>
      <w:r w:rsidRPr="00BB5B50">
        <w:rPr>
          <w:sz w:val="14"/>
        </w:rPr>
        <w:t xml:space="preserve"> typically </w:t>
      </w:r>
      <w:r w:rsidRPr="00BB5B50">
        <w:rPr>
          <w:rStyle w:val="StyleUnderline"/>
        </w:rPr>
        <w:t>been</w:t>
      </w:r>
      <w:r w:rsidRPr="00BB5B50">
        <w:rPr>
          <w:sz w:val="14"/>
        </w:rPr>
        <w:t xml:space="preserve"> </w:t>
      </w:r>
      <w:r w:rsidRPr="00134945">
        <w:rPr>
          <w:rStyle w:val="Emphasis"/>
          <w:highlight w:val="green"/>
        </w:rPr>
        <w:t>less innovative than others</w:t>
      </w:r>
      <w:r w:rsidRPr="00BB5B50">
        <w:rPr>
          <w:sz w:val="14"/>
        </w:rPr>
        <w:t xml:space="preserve">. After all, </w:t>
      </w:r>
      <w:r w:rsidRPr="00134945">
        <w:rPr>
          <w:rStyle w:val="StyleUnderline"/>
          <w:highlight w:val="green"/>
        </w:rPr>
        <w:t>bureaucrats and worker</w:t>
      </w:r>
      <w:r w:rsidRPr="00134945">
        <w:rPr>
          <w:sz w:val="14"/>
          <w:highlight w:val="green"/>
        </w:rPr>
        <w:t>-</w:t>
      </w:r>
      <w:r w:rsidRPr="00134945">
        <w:rPr>
          <w:rStyle w:val="StyleUnderline"/>
          <w:highlight w:val="green"/>
        </w:rPr>
        <w:t>corporate</w:t>
      </w:r>
      <w:r w:rsidRPr="00ED6E25">
        <w:rPr>
          <w:rStyle w:val="StyleUnderline"/>
        </w:rPr>
        <w:t xml:space="preserve"> b</w:t>
      </w:r>
      <w:r w:rsidRPr="00BB5B50">
        <w:rPr>
          <w:rStyle w:val="StyleUnderline"/>
        </w:rPr>
        <w:t>oards</w:t>
      </w:r>
      <w:r w:rsidRPr="00BB5B50">
        <w:rPr>
          <w:sz w:val="14"/>
        </w:rPr>
        <w:t xml:space="preserve"> have </w:t>
      </w:r>
      <w:r w:rsidRPr="00134945">
        <w:rPr>
          <w:rStyle w:val="Emphasis"/>
          <w:highlight w:val="green"/>
        </w:rPr>
        <w:t>little incentive</w:t>
      </w:r>
      <w:r w:rsidRPr="00886A24">
        <w:rPr>
          <w:sz w:val="14"/>
        </w:rPr>
        <w:t xml:space="preserve"> </w:t>
      </w:r>
      <w:r w:rsidRPr="00886A24">
        <w:rPr>
          <w:rStyle w:val="StyleUnderline"/>
        </w:rPr>
        <w:t>to</w:t>
      </w:r>
      <w:r w:rsidRPr="00BB5B50">
        <w:rPr>
          <w:rStyle w:val="StyleUnderline"/>
        </w:rPr>
        <w:t xml:space="preserve"> upset the s</w:t>
      </w:r>
      <w:r w:rsidRPr="00BB5B50">
        <w:rPr>
          <w:sz w:val="14"/>
        </w:rPr>
        <w:t xml:space="preserve">tatus </w:t>
      </w:r>
      <w:r w:rsidRPr="00ED6E25">
        <w:rPr>
          <w:rStyle w:val="StyleUnderline"/>
        </w:rPr>
        <w:t>quo o</w:t>
      </w:r>
      <w:r w:rsidRPr="00BB5B50">
        <w:rPr>
          <w:rStyle w:val="StyleUnderline"/>
        </w:rPr>
        <w:t>r</w:t>
      </w:r>
      <w:r w:rsidRPr="00BB5B50">
        <w:rPr>
          <w:sz w:val="14"/>
        </w:rPr>
        <w:t xml:space="preserve"> </w:t>
      </w:r>
      <w:r w:rsidRPr="00886A24">
        <w:rPr>
          <w:rStyle w:val="Emphasis"/>
        </w:rPr>
        <w:t>compete</w:t>
      </w:r>
      <w:r w:rsidRPr="00BB5B50">
        <w:rPr>
          <w:sz w:val="14"/>
        </w:rPr>
        <w:t xml:space="preserve"> </w:t>
      </w:r>
      <w:r w:rsidRPr="00BB5B50">
        <w:rPr>
          <w:rStyle w:val="StyleUnderline"/>
        </w:rPr>
        <w:t>to build a better widget</w:t>
      </w:r>
      <w:r w:rsidRPr="00BB5B50">
        <w:rPr>
          <w:sz w:val="14"/>
        </w:rPr>
        <w:t xml:space="preserve">. And </w:t>
      </w:r>
      <w:r w:rsidRPr="00886A24">
        <w:rPr>
          <w:rStyle w:val="StyleUnderline"/>
        </w:rPr>
        <w:t>even when government</w:t>
      </w:r>
      <w:r w:rsidRPr="00BB5B50">
        <w:rPr>
          <w:sz w:val="14"/>
        </w:rPr>
        <w:t xml:space="preserve"> programs </w:t>
      </w:r>
      <w:r w:rsidRPr="00BB5B50">
        <w:rPr>
          <w:rStyle w:val="StyleUnderline"/>
        </w:rPr>
        <w:t xml:space="preserve">have </w:t>
      </w:r>
      <w:r w:rsidRPr="00886A24">
        <w:rPr>
          <w:rStyle w:val="StyleUnderline"/>
        </w:rPr>
        <w:t>spurred innovation</w:t>
      </w:r>
      <w:r w:rsidRPr="00BB5B50">
        <w:rPr>
          <w:sz w:val="14"/>
        </w:rPr>
        <w:t>—as in the case of the internet—</w:t>
      </w:r>
      <w:r w:rsidRPr="00886A24">
        <w:rPr>
          <w:rStyle w:val="Emphasis"/>
        </w:rPr>
        <w:t>it took the private sector</w:t>
      </w:r>
      <w:r w:rsidRPr="00BB5B50">
        <w:rPr>
          <w:sz w:val="14"/>
        </w:rPr>
        <w:t> </w:t>
      </w:r>
      <w:r w:rsidRPr="00BB5B50">
        <w:rPr>
          <w:rStyle w:val="StyleUnderline"/>
        </w:rPr>
        <w:t>to recognize the value and create a market</w:t>
      </w:r>
      <w:r w:rsidRPr="00BB5B50">
        <w:rPr>
          <w:sz w:val="14"/>
        </w:rPr>
        <w:t>.</w:t>
      </w:r>
    </w:p>
    <w:p w14:paraId="03BB7A4B" w14:textId="77777777" w:rsidR="000A3290" w:rsidRPr="00BB5B50" w:rsidRDefault="000A3290" w:rsidP="000A3290">
      <w:pPr>
        <w:rPr>
          <w:sz w:val="14"/>
        </w:rPr>
      </w:pPr>
      <w:r w:rsidRPr="00BB5B50">
        <w:rPr>
          <w:sz w:val="14"/>
        </w:rPr>
        <w:t xml:space="preserve">And that </w:t>
      </w:r>
      <w:r w:rsidRPr="00BB5B50">
        <w:rPr>
          <w:rStyle w:val="StyleUnderline"/>
        </w:rPr>
        <w:t>brings us to a third reason to</w:t>
      </w:r>
      <w:r w:rsidRPr="00BB5B50">
        <w:rPr>
          <w:sz w:val="14"/>
        </w:rPr>
        <w:t xml:space="preserve"> </w:t>
      </w:r>
      <w:r w:rsidRPr="00BB5B50">
        <w:rPr>
          <w:rStyle w:val="StyleUnderline"/>
        </w:rPr>
        <w:t>believe in markets</w:t>
      </w:r>
      <w:r w:rsidRPr="00BB5B50">
        <w:rPr>
          <w:sz w:val="14"/>
        </w:rPr>
        <w:t xml:space="preserve">: </w:t>
      </w:r>
      <w:r w:rsidRPr="00134945">
        <w:rPr>
          <w:rStyle w:val="Emphasis"/>
          <w:highlight w:val="green"/>
        </w:rPr>
        <w:t>productivity</w:t>
      </w:r>
      <w:r w:rsidRPr="00BB5B50">
        <w:rPr>
          <w:sz w:val="14"/>
        </w:rPr>
        <w:t>. Some economists, </w:t>
      </w:r>
      <w:r w:rsidRPr="0080716D">
        <w:rPr>
          <w:sz w:val="14"/>
        </w:rPr>
        <w:t>such as Robert Gordon</w:t>
      </w:r>
      <w:r w:rsidRPr="00BB5B50">
        <w:rPr>
          <w:sz w:val="14"/>
        </w:rPr>
        <w:t>, have looked to today’s economic problems and suggested that productivity growth—the engine that fueled so much of the progress of the last several decades—is over. In this telling, the resources, products, and systems that underpin the world’s economy are all optimized, and little further progress is possible.</w:t>
      </w:r>
    </w:p>
    <w:p w14:paraId="4A4F342F" w14:textId="77777777" w:rsidR="000A3290" w:rsidRPr="007E7D7E" w:rsidRDefault="000A3290" w:rsidP="000A3290">
      <w:pPr>
        <w:rPr>
          <w:sz w:val="14"/>
        </w:rPr>
      </w:pPr>
      <w:r w:rsidRPr="007E7D7E">
        <w:rPr>
          <w:sz w:val="14"/>
        </w:rPr>
        <w:t xml:space="preserve">But that is hard to square with reality. </w:t>
      </w:r>
      <w:r w:rsidRPr="00134945">
        <w:rPr>
          <w:rStyle w:val="Emphasis"/>
          <w:highlight w:val="green"/>
        </w:rPr>
        <w:t>Innovation</w:t>
      </w:r>
      <w:r w:rsidRPr="00134945">
        <w:rPr>
          <w:rStyle w:val="StyleUnderline"/>
          <w:highlight w:val="green"/>
        </w:rPr>
        <w:t xml:space="preserve"> helps economies</w:t>
      </w:r>
      <w:r w:rsidRPr="00134945">
        <w:rPr>
          <w:sz w:val="14"/>
          <w:highlight w:val="green"/>
        </w:rPr>
        <w:t xml:space="preserve"> </w:t>
      </w:r>
      <w:r w:rsidRPr="00134945">
        <w:rPr>
          <w:rStyle w:val="Emphasis"/>
          <w:highlight w:val="green"/>
        </w:rPr>
        <w:t>do more with fewer resources</w:t>
      </w:r>
      <w:r w:rsidRPr="00134945">
        <w:rPr>
          <w:sz w:val="14"/>
          <w:highlight w:val="green"/>
        </w:rPr>
        <w:t>—</w:t>
      </w:r>
      <w:r w:rsidRPr="00134945">
        <w:rPr>
          <w:rStyle w:val="StyleUnderline"/>
          <w:highlight w:val="green"/>
        </w:rPr>
        <w:t>increasingly</w:t>
      </w:r>
      <w:r w:rsidRPr="00134945">
        <w:rPr>
          <w:sz w:val="14"/>
          <w:highlight w:val="green"/>
        </w:rPr>
        <w:t xml:space="preserve"> </w:t>
      </w:r>
      <w:r w:rsidRPr="00134945">
        <w:rPr>
          <w:rStyle w:val="StyleUnderline"/>
          <w:highlight w:val="green"/>
        </w:rPr>
        <w:t>critical to addressing</w:t>
      </w:r>
      <w:r w:rsidRPr="00134945">
        <w:rPr>
          <w:sz w:val="14"/>
          <w:highlight w:val="green"/>
        </w:rPr>
        <w:t xml:space="preserve"> </w:t>
      </w:r>
      <w:r w:rsidRPr="00134945">
        <w:rPr>
          <w:rStyle w:val="Emphasis"/>
          <w:highlight w:val="green"/>
        </w:rPr>
        <w:t>climate change</w:t>
      </w:r>
      <w:r w:rsidRPr="007E7D7E">
        <w:rPr>
          <w:sz w:val="14"/>
        </w:rPr>
        <w:t>, for example—</w:t>
      </w:r>
      <w:r w:rsidRPr="007E7D7E">
        <w:rPr>
          <w:rStyle w:val="StyleUnderline"/>
        </w:rPr>
        <w:t>which is a form of</w:t>
      </w:r>
      <w:r w:rsidRPr="007E7D7E">
        <w:rPr>
          <w:sz w:val="14"/>
        </w:rPr>
        <w:t xml:space="preserve"> </w:t>
      </w:r>
      <w:r w:rsidRPr="007E7D7E">
        <w:rPr>
          <w:rStyle w:val="Emphasis"/>
        </w:rPr>
        <w:t>productivity growth</w:t>
      </w:r>
      <w:r w:rsidRPr="007E7D7E">
        <w:rPr>
          <w:sz w:val="14"/>
        </w:rPr>
        <w:t xml:space="preserve">. And likewise, </w:t>
      </w:r>
      <w:r w:rsidRPr="007E7D7E">
        <w:rPr>
          <w:rStyle w:val="StyleUnderline"/>
        </w:rPr>
        <w:t xml:space="preserve">many of the </w:t>
      </w:r>
      <w:r w:rsidRPr="00134945">
        <w:rPr>
          <w:rStyle w:val="Emphasis"/>
          <w:highlight w:val="green"/>
        </w:rPr>
        <w:t>products and technologies</w:t>
      </w:r>
      <w:r w:rsidRPr="00134945">
        <w:rPr>
          <w:sz w:val="14"/>
          <w:highlight w:val="green"/>
        </w:rPr>
        <w:t xml:space="preserve"> </w:t>
      </w:r>
      <w:r w:rsidRPr="00134945">
        <w:rPr>
          <w:rStyle w:val="StyleUnderline"/>
          <w:highlight w:val="green"/>
        </w:rPr>
        <w:t>people</w:t>
      </w:r>
      <w:r w:rsidRPr="00134945">
        <w:rPr>
          <w:sz w:val="14"/>
          <w:highlight w:val="green"/>
        </w:rPr>
        <w:t xml:space="preserve"> </w:t>
      </w:r>
      <w:r w:rsidRPr="00134945">
        <w:rPr>
          <w:rStyle w:val="StyleUnderline"/>
          <w:highlight w:val="green"/>
        </w:rPr>
        <w:t>rely on</w:t>
      </w:r>
      <w:r w:rsidRPr="007E7D7E">
        <w:rPr>
          <w:rStyle w:val="StyleUnderline"/>
        </w:rPr>
        <w:t xml:space="preserve"> every day</w:t>
      </w:r>
      <w:r w:rsidRPr="007E7D7E">
        <w:rPr>
          <w:sz w:val="14"/>
        </w:rPr>
        <w:t xml:space="preserve"> </w:t>
      </w:r>
      <w:r w:rsidRPr="00134945">
        <w:rPr>
          <w:rStyle w:val="StyleUnderline"/>
          <w:highlight w:val="green"/>
        </w:rPr>
        <w:t>did not exist</w:t>
      </w:r>
      <w:r w:rsidRPr="007E7D7E">
        <w:rPr>
          <w:sz w:val="14"/>
        </w:rPr>
        <w:t xml:space="preserve"> a </w:t>
      </w:r>
      <w:r w:rsidRPr="007E7D7E">
        <w:rPr>
          <w:rStyle w:val="StyleUnderline"/>
        </w:rPr>
        <w:t>few years ago</w:t>
      </w:r>
      <w:r w:rsidRPr="007E7D7E">
        <w:rPr>
          <w:sz w:val="14"/>
        </w:rPr>
        <w:t xml:space="preserve">. </w:t>
      </w:r>
      <w:r w:rsidRPr="007E7D7E">
        <w:rPr>
          <w:rStyle w:val="StyleUnderline"/>
        </w:rPr>
        <w:t xml:space="preserve">These goods </w:t>
      </w:r>
      <w:r w:rsidRPr="00134945">
        <w:rPr>
          <w:rStyle w:val="StyleUnderline"/>
          <w:highlight w:val="green"/>
        </w:rPr>
        <w:t>make</w:t>
      </w:r>
      <w:r w:rsidRPr="00134945">
        <w:rPr>
          <w:sz w:val="14"/>
          <w:highlight w:val="green"/>
        </w:rPr>
        <w:t xml:space="preserve"> </w:t>
      </w:r>
      <w:r w:rsidRPr="00134945">
        <w:rPr>
          <w:rStyle w:val="Emphasis"/>
          <w:highlight w:val="green"/>
        </w:rPr>
        <w:t>inaccessible services</w:t>
      </w:r>
      <w:r w:rsidRPr="00134945">
        <w:rPr>
          <w:sz w:val="14"/>
          <w:highlight w:val="green"/>
        </w:rPr>
        <w:t xml:space="preserve"> </w:t>
      </w:r>
      <w:r w:rsidRPr="00134945">
        <w:rPr>
          <w:rStyle w:val="StyleUnderline"/>
          <w:highlight w:val="green"/>
        </w:rPr>
        <w:t>more available</w:t>
      </w:r>
      <w:r w:rsidRPr="007E7D7E">
        <w:rPr>
          <w:sz w:val="14"/>
        </w:rPr>
        <w:t xml:space="preserve"> </w:t>
      </w:r>
      <w:r w:rsidRPr="007E7D7E">
        <w:rPr>
          <w:rStyle w:val="StyleUnderline"/>
        </w:rPr>
        <w:t>and are changing</w:t>
      </w:r>
      <w:r w:rsidRPr="007E7D7E">
        <w:rPr>
          <w:sz w:val="14"/>
        </w:rPr>
        <w:t xml:space="preserve"> the </w:t>
      </w:r>
      <w:r w:rsidRPr="007E7D7E">
        <w:rPr>
          <w:rStyle w:val="StyleUnderline"/>
        </w:rPr>
        <w:t>nature of work</w:t>
      </w:r>
      <w:r w:rsidRPr="007E7D7E">
        <w:rPr>
          <w:sz w:val="14"/>
        </w:rPr>
        <w:t xml:space="preserve">, often </w:t>
      </w:r>
      <w:r w:rsidRPr="007E7D7E">
        <w:rPr>
          <w:rStyle w:val="Emphasis"/>
        </w:rPr>
        <w:t>for the better</w:t>
      </w:r>
      <w:r w:rsidRPr="007E7D7E">
        <w:rPr>
          <w:sz w:val="14"/>
        </w:rPr>
        <w:t xml:space="preserve">. Such </w:t>
      </w:r>
      <w:r w:rsidRPr="007E7D7E">
        <w:rPr>
          <w:rStyle w:val="StyleUnderline"/>
        </w:rPr>
        <w:t>gains are made possible</w:t>
      </w:r>
      <w:r w:rsidRPr="007E7D7E">
        <w:rPr>
          <w:sz w:val="14"/>
        </w:rPr>
        <w:t xml:space="preserve"> by </w:t>
      </w:r>
      <w:r w:rsidRPr="007E7D7E">
        <w:rPr>
          <w:rStyle w:val="Emphasis"/>
        </w:rPr>
        <w:t>capitalist systems</w:t>
      </w:r>
      <w:r w:rsidRPr="007E7D7E">
        <w:rPr>
          <w:sz w:val="14"/>
        </w:rPr>
        <w:t xml:space="preserve"> </w:t>
      </w:r>
      <w:r w:rsidRPr="007E7D7E">
        <w:rPr>
          <w:rStyle w:val="StyleUnderline"/>
        </w:rPr>
        <w:t>that encourage</w:t>
      </w:r>
      <w:r w:rsidRPr="007E7D7E">
        <w:rPr>
          <w:sz w:val="14"/>
        </w:rPr>
        <w:t xml:space="preserve"> </w:t>
      </w:r>
      <w:r w:rsidRPr="007E7D7E">
        <w:rPr>
          <w:rStyle w:val="Emphasis"/>
        </w:rPr>
        <w:t>invention and growing</w:t>
      </w:r>
      <w:r w:rsidRPr="007E7D7E">
        <w:rPr>
          <w:sz w:val="14"/>
        </w:rPr>
        <w:t xml:space="preserve"> the pie, </w:t>
      </w:r>
      <w:r w:rsidRPr="007E7D7E">
        <w:rPr>
          <w:rStyle w:val="StyleUnderline"/>
        </w:rPr>
        <w:t>not by socialist systems that are more concerned</w:t>
      </w:r>
      <w:r w:rsidRPr="007E7D7E">
        <w:rPr>
          <w:sz w:val="14"/>
        </w:rPr>
        <w:t xml:space="preserve"> </w:t>
      </w:r>
      <w:r w:rsidRPr="007E7D7E">
        <w:rPr>
          <w:rStyle w:val="StyleUnderline"/>
        </w:rPr>
        <w:t>with</w:t>
      </w:r>
      <w:r w:rsidRPr="007E7D7E">
        <w:rPr>
          <w:sz w:val="14"/>
        </w:rPr>
        <w:t xml:space="preserve"> </w:t>
      </w:r>
      <w:r w:rsidRPr="007E7D7E">
        <w:rPr>
          <w:rStyle w:val="StyleUnderline"/>
        </w:rPr>
        <w:t>how the existing</w:t>
      </w:r>
      <w:r w:rsidRPr="007E7D7E">
        <w:rPr>
          <w:sz w:val="14"/>
        </w:rPr>
        <w:t xml:space="preserve"> </w:t>
      </w:r>
      <w:r w:rsidRPr="007E7D7E">
        <w:rPr>
          <w:rStyle w:val="Emphasis"/>
        </w:rPr>
        <w:t>pie is cut</w:t>
      </w:r>
      <w:r w:rsidRPr="007E7D7E">
        <w:rPr>
          <w:sz w:val="14"/>
        </w:rPr>
        <w:t xml:space="preserve">. </w:t>
      </w:r>
      <w:r w:rsidRPr="00886A24">
        <w:rPr>
          <w:rStyle w:val="StyleUnderline"/>
        </w:rPr>
        <w:t xml:space="preserve">It is </w:t>
      </w:r>
      <w:r w:rsidRPr="00886A24">
        <w:rPr>
          <w:rStyle w:val="Emphasis"/>
        </w:rPr>
        <w:t>far too soon</w:t>
      </w:r>
      <w:r w:rsidRPr="007E7D7E">
        <w:rPr>
          <w:sz w:val="14"/>
        </w:rPr>
        <w:t xml:space="preserve">, in other words, </w:t>
      </w:r>
      <w:r w:rsidRPr="00886A24">
        <w:rPr>
          <w:rStyle w:val="StyleUnderline"/>
        </w:rPr>
        <w:t>to write off productivity</w:t>
      </w:r>
      <w:r w:rsidRPr="007E7D7E">
        <w:rPr>
          <w:sz w:val="14"/>
        </w:rPr>
        <w:t>.</w:t>
      </w:r>
    </w:p>
    <w:p w14:paraId="5B91DDF7" w14:textId="77777777" w:rsidR="000A3290" w:rsidRPr="007E7D7E" w:rsidRDefault="000A3290" w:rsidP="000A3290">
      <w:pPr>
        <w:rPr>
          <w:sz w:val="14"/>
          <w:szCs w:val="14"/>
        </w:rPr>
      </w:pPr>
      <w:r w:rsidRPr="007E7D7E">
        <w:rPr>
          <w:sz w:val="14"/>
          <w:szCs w:val="14"/>
        </w:rPr>
        <w:t>Here, it is worth considering the lessons of a previous productivity boom: the Industrial Revolution. As the economist Joel Mokyr has shown, it took new innovations like the steam engine </w:t>
      </w:r>
      <w:r w:rsidRPr="0080716D">
        <w:rPr>
          <w:sz w:val="14"/>
          <w:szCs w:val="14"/>
        </w:rPr>
        <w:t>more than 100 years</w:t>
      </w:r>
      <w:r w:rsidRPr="007E7D7E">
        <w:rPr>
          <w:sz w:val="14"/>
          <w:szCs w:val="14"/>
        </w:rPr>
        <w:t> to appear in productivity estimates. The same could be happening today with smartphones and the internet.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14:paraId="05FD4658" w14:textId="77777777" w:rsidR="000A3290" w:rsidRDefault="000A3290" w:rsidP="000A3290">
      <w:pPr>
        <w:rPr>
          <w:sz w:val="14"/>
        </w:rPr>
      </w:pPr>
      <w:r w:rsidRPr="007E7D7E">
        <w:rPr>
          <w:sz w:val="14"/>
        </w:rPr>
        <w:t xml:space="preserve">This time around, </w:t>
      </w:r>
      <w:r w:rsidRPr="007E7D7E">
        <w:rPr>
          <w:rStyle w:val="StyleUnderline"/>
        </w:rPr>
        <w:t xml:space="preserve">the </w:t>
      </w:r>
      <w:r w:rsidRPr="000F14B6">
        <w:rPr>
          <w:rStyle w:val="Emphasis"/>
        </w:rPr>
        <w:t>effects</w:t>
      </w:r>
      <w:r w:rsidRPr="007E7D7E">
        <w:rPr>
          <w:rStyle w:val="StyleUnderline"/>
        </w:rPr>
        <w:t xml:space="preserve"> may end up</w:t>
      </w:r>
      <w:r w:rsidRPr="007E7D7E">
        <w:rPr>
          <w:sz w:val="14"/>
        </w:rPr>
        <w:t xml:space="preserve"> </w:t>
      </w:r>
      <w:r w:rsidRPr="007E7D7E">
        <w:rPr>
          <w:rStyle w:val="Emphasis"/>
        </w:rPr>
        <w:t>being less wrenching</w:t>
      </w:r>
      <w:r w:rsidRPr="007E7D7E">
        <w:rPr>
          <w:sz w:val="14"/>
        </w:rPr>
        <w:t xml:space="preserve">: </w:t>
      </w:r>
      <w:r w:rsidRPr="007E7D7E">
        <w:rPr>
          <w:rStyle w:val="StyleUnderline"/>
        </w:rPr>
        <w:t xml:space="preserve">The </w:t>
      </w:r>
      <w:r w:rsidRPr="00886A24">
        <w:rPr>
          <w:rStyle w:val="Emphasis"/>
        </w:rPr>
        <w:t>divisions</w:t>
      </w:r>
      <w:r w:rsidRPr="00886A24">
        <w:rPr>
          <w:rStyle w:val="StyleUnderline"/>
        </w:rPr>
        <w:t xml:space="preserve"> between </w:t>
      </w:r>
      <w:r w:rsidRPr="00886A24">
        <w:rPr>
          <w:rStyle w:val="Emphasis"/>
        </w:rPr>
        <w:t>owners</w:t>
      </w:r>
      <w:r w:rsidRPr="007E7D7E">
        <w:rPr>
          <w:sz w:val="14"/>
        </w:rPr>
        <w:t xml:space="preserve"> of capital </w:t>
      </w:r>
      <w:r w:rsidRPr="00886A24">
        <w:rPr>
          <w:rStyle w:val="StyleUnderline"/>
        </w:rPr>
        <w:t>and</w:t>
      </w:r>
      <w:r w:rsidRPr="00886A24">
        <w:rPr>
          <w:sz w:val="14"/>
        </w:rPr>
        <w:t xml:space="preserve"> </w:t>
      </w:r>
      <w:r w:rsidRPr="00886A24">
        <w:rPr>
          <w:rStyle w:val="Emphasis"/>
        </w:rPr>
        <w:t>workers</w:t>
      </w:r>
      <w:r w:rsidRPr="00886A24">
        <w:rPr>
          <w:sz w:val="14"/>
        </w:rPr>
        <w:t xml:space="preserve"> </w:t>
      </w:r>
      <w:r w:rsidRPr="00886A24">
        <w:rPr>
          <w:rStyle w:val="StyleUnderline"/>
        </w:rPr>
        <w:t>are not as clear as they used to be</w:t>
      </w:r>
      <w:r w:rsidRPr="007E7D7E">
        <w:rPr>
          <w:sz w:val="14"/>
        </w:rPr>
        <w:t>. </w:t>
      </w:r>
      <w:r w:rsidRPr="004D28B1">
        <w:rPr>
          <w:rStyle w:val="StyleUnderline"/>
          <w:highlight w:val="green"/>
        </w:rPr>
        <w:t xml:space="preserve">More Americans </w:t>
      </w:r>
      <w:r w:rsidRPr="004D28B1">
        <w:rPr>
          <w:rStyle w:val="Emphasis"/>
          <w:highlight w:val="green"/>
        </w:rPr>
        <w:t>than ever</w:t>
      </w:r>
      <w:r w:rsidRPr="004D28B1">
        <w:rPr>
          <w:rStyle w:val="StyleUnderline"/>
          <w:highlight w:val="green"/>
        </w:rPr>
        <w:t xml:space="preserve"> own stock</w:t>
      </w:r>
      <w:r w:rsidRPr="007E7D7E">
        <w:rPr>
          <w:sz w:val="14"/>
        </w:rPr>
        <w:t> </w:t>
      </w:r>
      <w:r w:rsidRPr="007E7D7E">
        <w:rPr>
          <w:rStyle w:val="StyleUnderline"/>
        </w:rPr>
        <w:t>through</w:t>
      </w:r>
      <w:r w:rsidRPr="007E7D7E">
        <w:rPr>
          <w:sz w:val="14"/>
        </w:rPr>
        <w:t xml:space="preserve"> </w:t>
      </w:r>
      <w:r w:rsidRPr="007E7D7E">
        <w:rPr>
          <w:rStyle w:val="StyleUnderline"/>
        </w:rPr>
        <w:t>their workplace</w:t>
      </w:r>
      <w:r w:rsidRPr="007E7D7E">
        <w:rPr>
          <w:sz w:val="14"/>
        </w:rPr>
        <w:t xml:space="preserve"> retirement accounts. </w:t>
      </w:r>
      <w:r w:rsidRPr="004D28B1">
        <w:rPr>
          <w:rStyle w:val="StyleUnderline"/>
          <w:highlight w:val="green"/>
        </w:rPr>
        <w:t>Stock</w:t>
      </w:r>
      <w:r w:rsidRPr="007E7D7E">
        <w:rPr>
          <w:sz w:val="14"/>
        </w:rPr>
        <w:t xml:space="preserve"> ownership </w:t>
      </w:r>
      <w:r w:rsidRPr="007E7D7E">
        <w:rPr>
          <w:rStyle w:val="StyleUnderline"/>
        </w:rPr>
        <w:t xml:space="preserve">is on the </w:t>
      </w:r>
      <w:r w:rsidRPr="004D28B1">
        <w:rPr>
          <w:rStyle w:val="StyleUnderline"/>
          <w:highlight w:val="green"/>
        </w:rPr>
        <w:t>rise in many</w:t>
      </w:r>
      <w:r w:rsidRPr="007E7D7E">
        <w:rPr>
          <w:sz w:val="14"/>
        </w:rPr>
        <w:t xml:space="preserve"> non-U.S. </w:t>
      </w:r>
      <w:r w:rsidRPr="004D28B1">
        <w:rPr>
          <w:rStyle w:val="Emphasis"/>
          <w:highlight w:val="green"/>
        </w:rPr>
        <w:t>capitalist economies</w:t>
      </w:r>
      <w:r w:rsidRPr="007E7D7E">
        <w:rPr>
          <w:sz w:val="14"/>
        </w:rPr>
        <w:t>, too. And several other countries, such as Australia and the United Kingdom, also offer retirement accounts, making their citizens shareholders as well. Unlike 200 years ago</w:t>
      </w:r>
      <w:r w:rsidRPr="004D28B1">
        <w:rPr>
          <w:sz w:val="14"/>
          <w:highlight w:val="green"/>
        </w:rPr>
        <w:t xml:space="preserve">, </w:t>
      </w:r>
      <w:r w:rsidRPr="004D28B1">
        <w:rPr>
          <w:rStyle w:val="StyleUnderline"/>
          <w:highlight w:val="green"/>
        </w:rPr>
        <w:t>workers’ interests</w:t>
      </w:r>
      <w:r w:rsidRPr="00886A24">
        <w:rPr>
          <w:rStyle w:val="StyleUnderline"/>
        </w:rPr>
        <w:t xml:space="preserve"> are</w:t>
      </w:r>
      <w:r w:rsidRPr="00340013">
        <w:rPr>
          <w:rStyle w:val="StyleUnderline"/>
        </w:rPr>
        <w:t xml:space="preserve"> </w:t>
      </w:r>
      <w:r w:rsidRPr="004D28B1">
        <w:rPr>
          <w:rStyle w:val="Emphasis"/>
          <w:highlight w:val="green"/>
        </w:rPr>
        <w:t>already</w:t>
      </w:r>
      <w:r w:rsidRPr="00340013">
        <w:rPr>
          <w:rStyle w:val="StyleUnderline"/>
        </w:rPr>
        <w:t xml:space="preserve"> </w:t>
      </w:r>
      <w:r w:rsidRPr="007E7D7E">
        <w:rPr>
          <w:rStyle w:val="StyleUnderline"/>
        </w:rPr>
        <w:t xml:space="preserve">more </w:t>
      </w:r>
      <w:r w:rsidRPr="004D28B1">
        <w:rPr>
          <w:rStyle w:val="StyleUnderline"/>
          <w:highlight w:val="green"/>
        </w:rPr>
        <w:t>aligned</w:t>
      </w:r>
      <w:r w:rsidRPr="00886A24">
        <w:rPr>
          <w:rStyle w:val="StyleUnderline"/>
        </w:rPr>
        <w:t xml:space="preserve"> with those of management</w:t>
      </w:r>
      <w:r w:rsidRPr="007E7D7E">
        <w:rPr>
          <w:sz w:val="14"/>
        </w:rPr>
        <w:t>.</w:t>
      </w:r>
    </w:p>
    <w:p w14:paraId="608049E0" w14:textId="77777777" w:rsidR="000A3290" w:rsidRDefault="000A3290" w:rsidP="000A3290"/>
    <w:p w14:paraId="36937883" w14:textId="77777777" w:rsidR="00E32235" w:rsidRPr="00E32235" w:rsidRDefault="00E32235" w:rsidP="00E32235"/>
    <w:sectPr w:rsidR="00E32235" w:rsidRPr="00E322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1A7390"/>
    <w:multiLevelType w:val="hybridMultilevel"/>
    <w:tmpl w:val="9DA4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7B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42C"/>
    <w:rsid w:val="000638C1"/>
    <w:rsid w:val="00065FEE"/>
    <w:rsid w:val="00066E3C"/>
    <w:rsid w:val="00072718"/>
    <w:rsid w:val="0007381E"/>
    <w:rsid w:val="00076094"/>
    <w:rsid w:val="0008785F"/>
    <w:rsid w:val="00090CBE"/>
    <w:rsid w:val="00094DEC"/>
    <w:rsid w:val="000A2D8A"/>
    <w:rsid w:val="000A3290"/>
    <w:rsid w:val="000B2FF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B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2D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AC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CDC"/>
    <w:rsid w:val="008266F9"/>
    <w:rsid w:val="008267E2"/>
    <w:rsid w:val="00826A9B"/>
    <w:rsid w:val="00834842"/>
    <w:rsid w:val="00834E9E"/>
    <w:rsid w:val="00840E7B"/>
    <w:rsid w:val="008536AF"/>
    <w:rsid w:val="00853D40"/>
    <w:rsid w:val="008564FC"/>
    <w:rsid w:val="00864E76"/>
    <w:rsid w:val="00872581"/>
    <w:rsid w:val="0087393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ACB"/>
    <w:rsid w:val="008E7A3E"/>
    <w:rsid w:val="008F41FD"/>
    <w:rsid w:val="008F4479"/>
    <w:rsid w:val="008F4BA0"/>
    <w:rsid w:val="00901726"/>
    <w:rsid w:val="00920E6A"/>
    <w:rsid w:val="00931816"/>
    <w:rsid w:val="00932C71"/>
    <w:rsid w:val="00947BB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B2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5D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BAD"/>
    <w:rsid w:val="00DE1CE2"/>
    <w:rsid w:val="00DF1210"/>
    <w:rsid w:val="00DF31E9"/>
    <w:rsid w:val="00DF400D"/>
    <w:rsid w:val="00DF5C23"/>
    <w:rsid w:val="00E01DAD"/>
    <w:rsid w:val="00E021DC"/>
    <w:rsid w:val="00E03F91"/>
    <w:rsid w:val="00E064EF"/>
    <w:rsid w:val="00E064F2"/>
    <w:rsid w:val="00E0717B"/>
    <w:rsid w:val="00E15598"/>
    <w:rsid w:val="00E20D65"/>
    <w:rsid w:val="00E32235"/>
    <w:rsid w:val="00E353A2"/>
    <w:rsid w:val="00E36881"/>
    <w:rsid w:val="00E42E4C"/>
    <w:rsid w:val="00E47013"/>
    <w:rsid w:val="00E541F9"/>
    <w:rsid w:val="00E57B79"/>
    <w:rsid w:val="00E63419"/>
    <w:rsid w:val="00E64496"/>
    <w:rsid w:val="00E72115"/>
    <w:rsid w:val="00E7335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D10"/>
    <w:rsid w:val="00F94060"/>
    <w:rsid w:val="00FA56F6"/>
    <w:rsid w:val="00FB06B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18B02"/>
  <w14:defaultImageDpi w14:val="300"/>
  <w15:docId w15:val="{487522C4-E0F1-9844-8642-69D8DC7F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0A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7B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B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7B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947B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7B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BB5"/>
  </w:style>
  <w:style w:type="character" w:customStyle="1" w:styleId="Heading1Char">
    <w:name w:val="Heading 1 Char"/>
    <w:aliases w:val="Pocket Char"/>
    <w:basedOn w:val="DefaultParagraphFont"/>
    <w:link w:val="Heading1"/>
    <w:uiPriority w:val="9"/>
    <w:rsid w:val="00947B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B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7B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947B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7BB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947BB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47B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7BB5"/>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link w:val="NoSpacing"/>
    <w:uiPriority w:val="99"/>
    <w:unhideWhenUsed/>
    <w:rsid w:val="00947BB5"/>
    <w:rPr>
      <w:color w:val="auto"/>
      <w:u w:val="none"/>
    </w:rPr>
  </w:style>
  <w:style w:type="paragraph" w:styleId="DocumentMap">
    <w:name w:val="Document Map"/>
    <w:basedOn w:val="Normal"/>
    <w:link w:val="DocumentMapChar"/>
    <w:uiPriority w:val="99"/>
    <w:semiHidden/>
    <w:unhideWhenUsed/>
    <w:rsid w:val="00947B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BB5"/>
    <w:rPr>
      <w:rFonts w:ascii="Lucida Grande" w:hAnsi="Lucida Grande" w:cs="Lucida Grande"/>
    </w:rPr>
  </w:style>
  <w:style w:type="paragraph" w:customStyle="1" w:styleId="textbold">
    <w:name w:val="text bold"/>
    <w:basedOn w:val="Normal"/>
    <w:link w:val="Emphasis"/>
    <w:uiPriority w:val="20"/>
    <w:qFormat/>
    <w:rsid w:val="005A0A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5A0A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FB06B1"/>
    <w:pPr>
      <w:pBdr>
        <w:top w:val="single" w:sz="12" w:space="1" w:color="auto"/>
        <w:left w:val="single" w:sz="12" w:space="4" w:color="auto"/>
        <w:bottom w:val="single" w:sz="12" w:space="1" w:color="auto"/>
        <w:right w:val="single" w:sz="12" w:space="4" w:color="auto"/>
      </w:pBdr>
      <w:spacing w:after="0" w:line="240" w:lineRule="auto"/>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733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jpr.sagepub.com.proxy.lib.umich.edu/content/51/5/619.full"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9282</Words>
  <Characters>52913</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17</cp:revision>
  <dcterms:created xsi:type="dcterms:W3CDTF">2021-10-09T18:45:00Z</dcterms:created>
  <dcterms:modified xsi:type="dcterms:W3CDTF">2021-10-16T01:07:00Z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