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F2CA5" w14:textId="77777777" w:rsidR="002D689F" w:rsidRDefault="002D689F" w:rsidP="002D689F">
      <w:pPr>
        <w:pStyle w:val="Heading2"/>
      </w:pPr>
      <w:r>
        <w:t>1AC</w:t>
      </w:r>
    </w:p>
    <w:p w14:paraId="25E07EB3" w14:textId="77777777" w:rsidR="002D689F" w:rsidRDefault="002D689F" w:rsidP="002D689F">
      <w:pPr>
        <w:pStyle w:val="Heading3"/>
      </w:pPr>
      <w:r>
        <w:t xml:space="preserve">Contention 1: Vaccine Inequality </w:t>
      </w:r>
    </w:p>
    <w:p w14:paraId="30695AD1" w14:textId="77777777" w:rsidR="002D689F" w:rsidRDefault="002D689F" w:rsidP="002D689F">
      <w:pPr>
        <w:pStyle w:val="Heading4"/>
      </w:pPr>
      <w:r>
        <w:t>1. Global health inequality threatens progress in fight vs COVID-19 encouraging vaccine resistant mutations</w:t>
      </w:r>
    </w:p>
    <w:p w14:paraId="54CDC9D5" w14:textId="77777777" w:rsidR="002D689F" w:rsidRPr="006057FE" w:rsidRDefault="002D689F" w:rsidP="002D689F">
      <w:pPr>
        <w:rPr>
          <w:rStyle w:val="Style13ptBold"/>
        </w:rPr>
      </w:pPr>
      <w:r w:rsidRPr="006057FE">
        <w:rPr>
          <w:rStyle w:val="Style13ptBold"/>
        </w:rPr>
        <w:t>Fink 7-30-21</w:t>
      </w:r>
    </w:p>
    <w:p w14:paraId="75C4DC46" w14:textId="77777777" w:rsidR="002D689F" w:rsidRPr="006057FE" w:rsidRDefault="002D689F" w:rsidP="002D689F">
      <w:pPr>
        <w:rPr>
          <w:sz w:val="16"/>
        </w:rPr>
      </w:pPr>
      <w:r w:rsidRPr="006057FE">
        <w:rPr>
          <w:sz w:val="16"/>
        </w:rPr>
        <w:t>(Jenni, https://www.newsweek.com/who-warns-world-blind-understanding-covid-spread-hurting-ability-end-pandemic-1614722)</w:t>
      </w:r>
    </w:p>
    <w:p w14:paraId="1C4358DA" w14:textId="77777777" w:rsidR="002D689F" w:rsidRPr="006057FE" w:rsidRDefault="002D689F" w:rsidP="002D689F">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5EB45A91" w14:textId="77777777" w:rsidR="002D689F" w:rsidRDefault="002D689F" w:rsidP="002D689F">
      <w:pPr>
        <w:pStyle w:val="Heading4"/>
      </w:pPr>
      <w:r>
        <w:t xml:space="preserve">2. IP protections are the vital internal link to reduce vaccine inequality. Empirics disprove all pro patent arguments </w:t>
      </w:r>
    </w:p>
    <w:p w14:paraId="48034F6E" w14:textId="77777777" w:rsidR="002D689F" w:rsidRPr="009E1383" w:rsidRDefault="002D689F" w:rsidP="002D689F">
      <w:pPr>
        <w:rPr>
          <w:rStyle w:val="Style13ptBold"/>
        </w:rPr>
      </w:pPr>
      <w:r w:rsidRPr="009E1383">
        <w:rPr>
          <w:rStyle w:val="Style13ptBold"/>
        </w:rPr>
        <w:t xml:space="preserve">Kumar, PhD, 7-12-21 </w:t>
      </w:r>
    </w:p>
    <w:p w14:paraId="420B183C" w14:textId="77777777" w:rsidR="002D689F" w:rsidRPr="009E1383" w:rsidRDefault="002D689F" w:rsidP="002D689F">
      <w:pPr>
        <w:rPr>
          <w:sz w:val="16"/>
        </w:rPr>
      </w:pPr>
      <w:r w:rsidRPr="009E1383">
        <w:rPr>
          <w:sz w:val="16"/>
        </w:rPr>
        <w:t>(Rajeesh, Associate Fellow Manohar Parrikar Institute for Defence Studies and Analysis, https://www.idsa.in/issuebrief/wto-trips-waiver-covid-vaccine-rkumar-120721)</w:t>
      </w:r>
    </w:p>
    <w:p w14:paraId="3EAD9781" w14:textId="77777777" w:rsidR="002D689F" w:rsidRDefault="002D689F" w:rsidP="002D689F">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COVID</w:t>
      </w:r>
      <w:r w:rsidRPr="009673F6">
        <w:rPr>
          <w:rStyle w:val="StyleUnderline"/>
        </w:rPr>
        <w:t xml:space="preserve">-19 </w:t>
      </w:r>
      <w:r w:rsidRPr="004D0B23">
        <w:rPr>
          <w:rStyle w:val="StyleUnderline"/>
          <w:highlight w:val="green"/>
        </w:rPr>
        <w:t>is</w:t>
      </w:r>
      <w:r w:rsidRPr="009673F6">
        <w:rPr>
          <w:rStyle w:val="StyleUnderline"/>
        </w:rPr>
        <w:t xml:space="preserve"> an </w:t>
      </w:r>
      <w:r w:rsidRPr="004D0B23">
        <w:rPr>
          <w:rStyle w:val="Emphasis"/>
          <w:highlight w:val="green"/>
        </w:rPr>
        <w:t>exceptional</w:t>
      </w:r>
      <w:r w:rsidRPr="009673F6">
        <w:rPr>
          <w:rStyle w:val="Emphasis"/>
        </w:rPr>
        <w:t xml:space="preserve"> circumstance</w:t>
      </w:r>
      <w:r w:rsidRPr="009673F6">
        <w:rPr>
          <w:rStyle w:val="StyleUnderline"/>
        </w:rPr>
        <w:t xml:space="preserve">, </w:t>
      </w:r>
      <w:r w:rsidRPr="004D0B23">
        <w:rPr>
          <w:rStyle w:val="StyleUnderline"/>
          <w:highlight w:val="green"/>
        </w:rPr>
        <w:t>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9673F6">
        <w:rPr>
          <w:rStyle w:val="StyleUnderline"/>
        </w:rPr>
        <w:t xml:space="preserve">A TRIPS </w:t>
      </w:r>
      <w:r w:rsidRPr="004D0B23">
        <w:rPr>
          <w:rStyle w:val="StyleUnderline"/>
          <w:highlight w:val="green"/>
        </w:rPr>
        <w:t xml:space="preserve">waiver </w:t>
      </w:r>
      <w:r w:rsidRPr="009673F6">
        <w:rPr>
          <w:rStyle w:val="StyleUnderline"/>
        </w:rPr>
        <w:t xml:space="preserve">would be </w:t>
      </w:r>
      <w:r w:rsidRPr="004D0B23">
        <w:rPr>
          <w:rStyle w:val="StyleUnderline"/>
          <w:highlight w:val="green"/>
        </w:rPr>
        <w:t xml:space="preserve">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9673F6">
        <w:rPr>
          <w:rStyle w:val="StyleUnderline"/>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9673F6">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9673F6">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9673F6">
        <w:rPr>
          <w:rStyle w:val="StyleUnderline"/>
        </w:rPr>
        <w:t>TRIPS</w:t>
      </w:r>
      <w:r w:rsidRPr="009E1383">
        <w:rPr>
          <w:sz w:val="16"/>
        </w:rPr>
        <w:t xml:space="preserve"> Agreement </w:t>
      </w:r>
      <w:r w:rsidRPr="00283A45">
        <w:rPr>
          <w:rStyle w:val="StyleUnderline"/>
        </w:rPr>
        <w:t xml:space="preserve">includes several provisions which </w:t>
      </w:r>
      <w:r w:rsidRPr="009673F6">
        <w:rPr>
          <w:rStyle w:val="StyleUnderlin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9673F6">
        <w:rPr>
          <w:rStyle w:val="StyleUnderline"/>
        </w:rPr>
        <w:t xml:space="preserve">the </w:t>
      </w:r>
      <w:r w:rsidRPr="004D0B23">
        <w:rPr>
          <w:rStyle w:val="StyleUnderline"/>
          <w:highlight w:val="green"/>
        </w:rPr>
        <w:t>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249A044F" w14:textId="77777777" w:rsidR="002D689F" w:rsidRPr="00076D8A" w:rsidRDefault="002D689F" w:rsidP="002D689F">
      <w:pPr>
        <w:pStyle w:val="Heading4"/>
      </w:pPr>
      <w:r>
        <w:t xml:space="preserve">3. </w:t>
      </w:r>
      <w:r w:rsidRPr="00076D8A">
        <w:t>Failure to contain COVID-19 causes extinction</w:t>
      </w:r>
    </w:p>
    <w:p w14:paraId="43A41960" w14:textId="77777777" w:rsidR="002D689F" w:rsidRPr="00076D8A" w:rsidRDefault="002D689F" w:rsidP="002D689F">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096E4714" w14:textId="77777777" w:rsidR="002D689F" w:rsidRPr="006057FE" w:rsidRDefault="002D689F" w:rsidP="002D689F">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66A97D84" w14:textId="77777777" w:rsidR="002D689F" w:rsidRPr="006057FE" w:rsidRDefault="002D689F" w:rsidP="002D689F">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0F411416" w14:textId="77777777" w:rsidR="002D689F" w:rsidRPr="006057FE" w:rsidRDefault="002D689F" w:rsidP="002D689F">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4EAC4F62" w14:textId="77777777" w:rsidR="002D689F" w:rsidRPr="006057FE" w:rsidRDefault="002D689F" w:rsidP="002D689F">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436E2FB4" w14:textId="77777777" w:rsidR="002D689F" w:rsidRPr="003D35EA" w:rsidRDefault="002D689F" w:rsidP="002D689F">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7528E2B5" w14:textId="77777777" w:rsidR="002D689F" w:rsidRPr="003D35EA" w:rsidRDefault="002D689F" w:rsidP="002D689F">
      <w:pPr>
        <w:rPr>
          <w:b/>
          <w:bCs/>
          <w:sz w:val="26"/>
        </w:rPr>
      </w:pPr>
      <w:r w:rsidRPr="003D35EA">
        <w:rPr>
          <w:b/>
          <w:bCs/>
          <w:sz w:val="26"/>
        </w:rPr>
        <w:t xml:space="preserve">Kitfield 20 </w:t>
      </w:r>
    </w:p>
    <w:p w14:paraId="3C8E1D2F" w14:textId="77777777" w:rsidR="002D689F" w:rsidRPr="003D35EA" w:rsidRDefault="002D689F" w:rsidP="002D689F">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33026F6A" w14:textId="77777777" w:rsidR="002D689F" w:rsidRPr="003D35EA" w:rsidRDefault="002D689F" w:rsidP="002D689F">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7F78F917" w14:textId="77777777" w:rsidR="002D689F" w:rsidRDefault="002D689F" w:rsidP="002D689F">
      <w:pPr>
        <w:pStyle w:val="Heading4"/>
      </w:pPr>
      <w:r>
        <w:t>5. Risk of U.S.-China nuclear escalation to total war is high – Chinese planners don’t believe nuclear weapons are usable and US decisionmakers are too confident in limited nuclear war.</w:t>
      </w:r>
    </w:p>
    <w:p w14:paraId="5EF8E169" w14:textId="77777777" w:rsidR="002D689F" w:rsidRPr="00F03D24" w:rsidRDefault="002D689F" w:rsidP="002D689F">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CEC754E" w14:textId="77777777" w:rsidR="002D689F" w:rsidRDefault="002D689F" w:rsidP="002D689F">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665CE3FC" w14:textId="77777777" w:rsidR="002D689F" w:rsidRPr="003D35EA" w:rsidRDefault="002D689F" w:rsidP="002D689F">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14A332A9" w14:textId="77777777" w:rsidR="002D689F" w:rsidRPr="003D35EA" w:rsidRDefault="002D689F" w:rsidP="002D689F">
      <w:pPr>
        <w:rPr>
          <w:b/>
          <w:bCs/>
          <w:sz w:val="26"/>
        </w:rPr>
      </w:pPr>
      <w:r w:rsidRPr="003D35EA">
        <w:rPr>
          <w:b/>
          <w:bCs/>
          <w:sz w:val="26"/>
        </w:rPr>
        <w:t>Deudney and Ikenberry, PhDs, 18</w:t>
      </w:r>
    </w:p>
    <w:p w14:paraId="53DB3763" w14:textId="77777777" w:rsidR="002D689F" w:rsidRPr="003D35EA" w:rsidRDefault="002D689F" w:rsidP="002D689F">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1BE8C16F" w14:textId="77777777" w:rsidR="002D689F" w:rsidRPr="003D35EA" w:rsidRDefault="002D689F" w:rsidP="002D689F">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4B518B73" w14:textId="77777777" w:rsidR="002D689F" w:rsidRPr="003D35EA" w:rsidRDefault="002D689F" w:rsidP="002D689F">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125FA999" w14:textId="77777777" w:rsidR="002D689F" w:rsidRPr="003D35EA" w:rsidRDefault="002D689F" w:rsidP="002D689F">
      <w:pPr>
        <w:rPr>
          <w:b/>
          <w:bCs/>
          <w:sz w:val="26"/>
        </w:rPr>
      </w:pPr>
      <w:r w:rsidRPr="003D35EA">
        <w:rPr>
          <w:b/>
          <w:bCs/>
          <w:sz w:val="26"/>
        </w:rPr>
        <w:t>Meyer 6-18</w:t>
      </w:r>
      <w:r w:rsidRPr="00B54962">
        <w:rPr>
          <w:b/>
          <w:bCs/>
          <w:sz w:val="16"/>
          <w:szCs w:val="16"/>
        </w:rPr>
        <w:t>-21</w:t>
      </w:r>
    </w:p>
    <w:p w14:paraId="7AFA1EDB" w14:textId="77777777" w:rsidR="002D689F" w:rsidRPr="003D35EA" w:rsidRDefault="002D689F" w:rsidP="002D689F">
      <w:pPr>
        <w:rPr>
          <w:sz w:val="16"/>
        </w:rPr>
      </w:pPr>
      <w:r w:rsidRPr="003D35EA">
        <w:rPr>
          <w:sz w:val="16"/>
        </w:rPr>
        <w:t>(David, Senior Writer,  https://fortune.com/2021/06/18/wto-covid-vaccines-patents-waiver-south-africa-trips/)</w:t>
      </w:r>
    </w:p>
    <w:p w14:paraId="687EB450" w14:textId="77777777" w:rsidR="002D689F" w:rsidRPr="003D35EA" w:rsidRDefault="002D689F" w:rsidP="002D689F">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5FD84B89" w14:textId="77777777" w:rsidR="002D689F" w:rsidRPr="003D35EA" w:rsidRDefault="002D689F" w:rsidP="002D689F">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07D6A4E2" w14:textId="77777777" w:rsidR="002D689F" w:rsidRPr="003D35EA" w:rsidRDefault="002D689F" w:rsidP="002D689F">
      <w:pPr>
        <w:rPr>
          <w:b/>
          <w:bCs/>
          <w:sz w:val="26"/>
        </w:rPr>
      </w:pPr>
      <w:r w:rsidRPr="003D35EA">
        <w:rPr>
          <w:b/>
          <w:bCs/>
          <w:sz w:val="26"/>
        </w:rPr>
        <w:t xml:space="preserve">Shaffer, JD Stanford, 21 </w:t>
      </w:r>
    </w:p>
    <w:p w14:paraId="50802AF9" w14:textId="77777777" w:rsidR="002D689F" w:rsidRPr="003D35EA" w:rsidRDefault="002D689F" w:rsidP="002D689F">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5FFD6720" w14:textId="77777777" w:rsidR="002D689F" w:rsidRDefault="002D689F" w:rsidP="002D689F">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176A1A35" w14:textId="77777777" w:rsidR="002D689F" w:rsidRDefault="002D689F" w:rsidP="002D689F"/>
    <w:p w14:paraId="5C7C2617" w14:textId="77777777" w:rsidR="002D689F" w:rsidRDefault="002D689F" w:rsidP="002D689F">
      <w:pPr>
        <w:pStyle w:val="Heading4"/>
      </w:pPr>
      <w:r>
        <w:t xml:space="preserve">Plan: Member nations of the World Trade Organization ought to reduce intellectual property protections for medicines for COVID-19 </w:t>
      </w:r>
    </w:p>
    <w:p w14:paraId="21CE1B19" w14:textId="77777777" w:rsidR="002D689F" w:rsidRDefault="002D689F" w:rsidP="002D689F">
      <w:pPr>
        <w:pStyle w:val="Heading4"/>
      </w:pPr>
      <w:r>
        <w:t>Communication from India and South Africa to the WTO 20</w:t>
      </w:r>
    </w:p>
    <w:p w14:paraId="7AF24048" w14:textId="77777777" w:rsidR="002D689F" w:rsidRPr="00154714" w:rsidRDefault="002D689F" w:rsidP="002D689F">
      <w:pPr>
        <w:rPr>
          <w:sz w:val="16"/>
        </w:rPr>
      </w:pPr>
      <w:r w:rsidRPr="00154714">
        <w:rPr>
          <w:sz w:val="16"/>
        </w:rPr>
        <w:t>(WAIVER FROM CERTAIN PROVISIONS OF THE TRIPS AGREEMENT FOR THE PREVENTION,</w:t>
      </w:r>
    </w:p>
    <w:p w14:paraId="3A98FED2" w14:textId="77777777" w:rsidR="002D689F" w:rsidRPr="00154714" w:rsidRDefault="002D689F" w:rsidP="002D689F">
      <w:pPr>
        <w:rPr>
          <w:sz w:val="16"/>
        </w:rPr>
      </w:pPr>
      <w:r w:rsidRPr="00154714">
        <w:rPr>
          <w:sz w:val="16"/>
        </w:rPr>
        <w:t xml:space="preserve">CONTAINMENT AND TREATMENT OF COVID-19 </w:t>
      </w:r>
      <w:hyperlink r:id="rId13" w:history="1">
        <w:r w:rsidRPr="00154714">
          <w:rPr>
            <w:rStyle w:val="Hyperlink"/>
            <w:sz w:val="16"/>
          </w:rPr>
          <w:t>https://docs.wto.org/dol2fe/Pages/SS/directdoc.aspx?filename=q:/IP/C/W669.pdf&amp;Open=True</w:t>
        </w:r>
      </w:hyperlink>
      <w:r w:rsidRPr="00154714">
        <w:rPr>
          <w:sz w:val="16"/>
        </w:rPr>
        <w:t xml:space="preserve">, 10-2) </w:t>
      </w:r>
    </w:p>
    <w:p w14:paraId="1A749116" w14:textId="77777777" w:rsidR="002D689F" w:rsidRPr="003D35EA" w:rsidRDefault="002D689F" w:rsidP="002D689F">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04EEC7D2" w14:textId="77777777" w:rsidR="002D689F" w:rsidRDefault="002D689F" w:rsidP="002D689F"/>
    <w:p w14:paraId="57747A0F" w14:textId="77777777" w:rsidR="002D689F" w:rsidRDefault="002D689F" w:rsidP="002D689F">
      <w:pPr>
        <w:pStyle w:val="Heading3"/>
      </w:pPr>
      <w:r>
        <w:t xml:space="preserve">Contention 2: Solvency </w:t>
      </w:r>
    </w:p>
    <w:p w14:paraId="2A7B8930" w14:textId="77777777" w:rsidR="002D689F" w:rsidRPr="00A8110A" w:rsidRDefault="002D689F" w:rsidP="002D689F">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604AB3F4" w14:textId="77777777" w:rsidR="002D689F" w:rsidRPr="002C00AF" w:rsidRDefault="002D689F" w:rsidP="002D689F">
      <w:pPr>
        <w:rPr>
          <w:rFonts w:eastAsia="Cambria"/>
          <w:b/>
          <w:bCs/>
          <w:sz w:val="26"/>
        </w:rPr>
      </w:pPr>
      <w:r w:rsidRPr="002C00AF">
        <w:rPr>
          <w:rFonts w:eastAsia="Cambria"/>
          <w:b/>
          <w:bCs/>
          <w:sz w:val="26"/>
        </w:rPr>
        <w:t>Lindsey, JD Harvard, 21</w:t>
      </w:r>
    </w:p>
    <w:p w14:paraId="2CE6765A" w14:textId="77777777" w:rsidR="002D689F" w:rsidRPr="002C00AF" w:rsidRDefault="002D689F" w:rsidP="002D689F">
      <w:pPr>
        <w:rPr>
          <w:rFonts w:eastAsia="Cambria"/>
          <w:sz w:val="16"/>
        </w:rPr>
      </w:pPr>
      <w:r w:rsidRPr="002C00AF">
        <w:rPr>
          <w:rFonts w:eastAsia="Cambria"/>
          <w:sz w:val="16"/>
        </w:rPr>
        <w:t xml:space="preserve">(Brink, </w:t>
      </w:r>
      <w:hyperlink r:id="rId14" w:history="1">
        <w:r w:rsidRPr="002C00AF">
          <w:rPr>
            <w:rFonts w:eastAsia="Cambria"/>
            <w:sz w:val="16"/>
          </w:rPr>
          <w:t>https://www.brookings.edu/blog/up-front/2021/06/03/why-intellectual-property-and-pandemics-dont-mix/</w:t>
        </w:r>
      </w:hyperlink>
      <w:r w:rsidRPr="002C00AF">
        <w:rPr>
          <w:rFonts w:eastAsia="Cambria"/>
          <w:sz w:val="16"/>
        </w:rPr>
        <w:t>, 6-3)</w:t>
      </w:r>
    </w:p>
    <w:p w14:paraId="205724F4" w14:textId="77777777" w:rsidR="002D689F" w:rsidRPr="002C00AF" w:rsidRDefault="002D689F" w:rsidP="002D689F">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4A315857" w14:textId="77777777" w:rsidR="002D689F" w:rsidRDefault="002D689F" w:rsidP="002D689F">
      <w:pPr>
        <w:pStyle w:val="Heading4"/>
      </w:pPr>
      <w:r>
        <w:t xml:space="preserve">2. Removing IP protections will increase production, diversify supply, and spur innovations that protect against future pandemics </w:t>
      </w:r>
    </w:p>
    <w:p w14:paraId="6216E82E" w14:textId="77777777" w:rsidR="002D689F" w:rsidRDefault="002D689F" w:rsidP="002D689F">
      <w:r w:rsidRPr="00236871">
        <w:rPr>
          <w:rStyle w:val="Style13ptBold"/>
        </w:rPr>
        <w:t>Human Rights Watch 6-3-21</w:t>
      </w:r>
      <w:r>
        <w:t xml:space="preserve"> https://www.hrw.org/news/2021/06/03/seven-reasons-eu-wrong-oppose-trips-waiver#</w:t>
      </w:r>
    </w:p>
    <w:p w14:paraId="23D6201A" w14:textId="77777777" w:rsidR="002D689F" w:rsidRDefault="002D689F" w:rsidP="002D689F">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689A54CB" w14:textId="77777777" w:rsidR="002D689F" w:rsidRPr="00236871" w:rsidRDefault="002D689F" w:rsidP="002D689F">
      <w:pPr>
        <w:rPr>
          <w:rStyle w:val="StyleUnderline"/>
        </w:rPr>
      </w:pPr>
    </w:p>
    <w:p w14:paraId="03B3D74D" w14:textId="77777777" w:rsidR="002D689F" w:rsidRPr="00581812" w:rsidRDefault="002D689F" w:rsidP="002D689F">
      <w:pPr>
        <w:pStyle w:val="Heading3"/>
      </w:pPr>
      <w:r>
        <w:t>Contention 3 is Framing</w:t>
      </w:r>
    </w:p>
    <w:p w14:paraId="25575980" w14:textId="77777777" w:rsidR="002D689F" w:rsidRPr="00A41D1E" w:rsidRDefault="002D689F" w:rsidP="002D689F">
      <w:pPr>
        <w:pStyle w:val="Heading4"/>
      </w:pPr>
      <w:r>
        <w:t xml:space="preserve">The standard is maximizing expected well being. Prefer – </w:t>
      </w:r>
    </w:p>
    <w:p w14:paraId="231143A4" w14:textId="77777777" w:rsidR="002D689F" w:rsidRPr="00716136" w:rsidRDefault="002D689F" w:rsidP="002D689F">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685CB0A2" w14:textId="77777777" w:rsidR="002D689F" w:rsidRPr="00716136" w:rsidRDefault="002D689F" w:rsidP="002D689F">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46F130AF" w14:textId="77777777" w:rsidR="002D689F" w:rsidRDefault="002D689F" w:rsidP="002D689F">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2DE590C0" w14:textId="77777777" w:rsidR="002D689F" w:rsidRPr="00716136" w:rsidRDefault="002D689F" w:rsidP="002D689F">
      <w:pPr>
        <w:rPr>
          <w:rStyle w:val="StyleUnderline"/>
          <w:rFonts w:asciiTheme="majorHAnsi" w:hAnsiTheme="majorHAnsi" w:cstheme="majorHAnsi"/>
        </w:rPr>
      </w:pPr>
    </w:p>
    <w:p w14:paraId="5AEEF429" w14:textId="77777777" w:rsidR="002D689F" w:rsidRPr="00D06177" w:rsidRDefault="002D689F" w:rsidP="002D689F">
      <w:pPr>
        <w:pStyle w:val="Heading4"/>
        <w:rPr>
          <w:rFonts w:cs="Calibri"/>
        </w:rPr>
      </w:pPr>
      <w:r>
        <w:t xml:space="preserve">2] The public nature of policy-making necessitates consequentialism. </w:t>
      </w:r>
    </w:p>
    <w:p w14:paraId="1C199DA4" w14:textId="77777777" w:rsidR="002D689F" w:rsidRPr="005F0522" w:rsidRDefault="002D689F" w:rsidP="002D689F">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1DC160C4" w14:textId="77777777" w:rsidR="002D689F" w:rsidRDefault="002D689F" w:rsidP="002D689F">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1EA9FDEC" w14:textId="77777777" w:rsidR="002D689F" w:rsidRDefault="002D689F" w:rsidP="002D689F">
      <w:pPr>
        <w:rPr>
          <w:rFonts w:eastAsiaTheme="majorEastAsia" w:cstheme="majorBidi"/>
          <w:b/>
          <w:bCs/>
          <w:sz w:val="26"/>
          <w:szCs w:val="26"/>
        </w:rPr>
      </w:pPr>
    </w:p>
    <w:p w14:paraId="7A7EFB7B" w14:textId="77777777" w:rsidR="002D689F" w:rsidRDefault="002D689F" w:rsidP="002D689F">
      <w:pPr>
        <w:pStyle w:val="Heading4"/>
      </w:pPr>
      <w:r>
        <w:t>3] Weighability – only consequentialism can explain the ethical difference in breaking a promise to take someone to the hospital and breaking a promise to take someone to lunch</w:t>
      </w:r>
    </w:p>
    <w:p w14:paraId="74829916" w14:textId="77777777" w:rsidR="002D689F" w:rsidRPr="00AD5AFE" w:rsidRDefault="002D689F" w:rsidP="002D689F"/>
    <w:p w14:paraId="5137E77D" w14:textId="77777777" w:rsidR="002D689F" w:rsidRPr="00886DC7" w:rsidRDefault="002D689F" w:rsidP="002D689F">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rape good” you wouldn’t say “huh I guess rape is good” you would abandon it because philosophy follows intuitions not the other way around</w:t>
      </w:r>
    </w:p>
    <w:p w14:paraId="68B8820C" w14:textId="77777777" w:rsidR="002D689F" w:rsidRPr="00F601E6" w:rsidRDefault="002D689F" w:rsidP="002D689F"/>
    <w:p w14:paraId="0961E5D2" w14:textId="77777777" w:rsidR="002D689F" w:rsidRPr="00F601E6" w:rsidRDefault="002D689F" w:rsidP="002D689F"/>
    <w:p w14:paraId="0BBA6C81" w14:textId="77777777" w:rsidR="002D689F" w:rsidRPr="003C5BA0" w:rsidRDefault="002D689F" w:rsidP="002D689F"/>
    <w:p w14:paraId="6FF49B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27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89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77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7BC0A"/>
  <w14:defaultImageDpi w14:val="300"/>
  <w15:docId w15:val="{563D9F73-73A6-3147-B029-801BB7BE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68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27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27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27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7327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27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277F"/>
  </w:style>
  <w:style w:type="character" w:customStyle="1" w:styleId="Heading1Char">
    <w:name w:val="Heading 1 Char"/>
    <w:aliases w:val="Pocket Char"/>
    <w:basedOn w:val="DefaultParagraphFont"/>
    <w:link w:val="Heading1"/>
    <w:uiPriority w:val="9"/>
    <w:rsid w:val="007327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27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27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7327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327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73277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3277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277F"/>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3277F"/>
    <w:rPr>
      <w:color w:val="auto"/>
      <w:u w:val="none"/>
    </w:rPr>
  </w:style>
  <w:style w:type="paragraph" w:styleId="DocumentMap">
    <w:name w:val="Document Map"/>
    <w:basedOn w:val="Normal"/>
    <w:link w:val="DocumentMapChar"/>
    <w:uiPriority w:val="99"/>
    <w:semiHidden/>
    <w:unhideWhenUsed/>
    <w:rsid w:val="007327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277F"/>
    <w:rPr>
      <w:rFonts w:ascii="Lucida Grande" w:hAnsi="Lucida Grande" w:cs="Lucida Grande"/>
    </w:rPr>
  </w:style>
  <w:style w:type="paragraph" w:customStyle="1" w:styleId="textbold">
    <w:name w:val="text bold"/>
    <w:basedOn w:val="Normal"/>
    <w:link w:val="Emphasis"/>
    <w:uiPriority w:val="20"/>
    <w:qFormat/>
    <w:rsid w:val="002D68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2D689F"/>
    <w:rPr>
      <w:u w:val="single"/>
    </w:rPr>
  </w:style>
  <w:style w:type="character" w:customStyle="1" w:styleId="verdana">
    <w:name w:val="verdana"/>
    <w:basedOn w:val="DefaultParagraphFont"/>
    <w:rsid w:val="002D689F"/>
  </w:style>
  <w:style w:type="character" w:customStyle="1" w:styleId="ssl0">
    <w:name w:val="ss_l0"/>
    <w:basedOn w:val="DefaultParagraphFont"/>
    <w:rsid w:val="002D689F"/>
  </w:style>
  <w:style w:type="character" w:styleId="UnresolvedMention">
    <w:name w:val="Unresolved Mention"/>
    <w:basedOn w:val="DefaultParagraphFont"/>
    <w:uiPriority w:val="99"/>
    <w:semiHidden/>
    <w:unhideWhenUsed/>
    <w:rsid w:val="002D689F"/>
    <w:rPr>
      <w:color w:val="605E5C"/>
      <w:shd w:val="clear" w:color="auto" w:fill="E1DFDD"/>
    </w:rPr>
  </w:style>
  <w:style w:type="paragraph" w:customStyle="1" w:styleId="Body">
    <w:name w:val="Body"/>
    <w:rsid w:val="002D689F"/>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2D689F"/>
    <w:rPr>
      <w:rFonts w:ascii="Georgia" w:hAnsi="Georgia"/>
      <w:b/>
    </w:rPr>
  </w:style>
  <w:style w:type="paragraph" w:customStyle="1" w:styleId="Debate-CardTagandCite-F6">
    <w:name w:val="Debate- Card Tag and Cite- F6"/>
    <w:basedOn w:val="Normal"/>
    <w:link w:val="Debate-CardTagandCite-F6Char"/>
    <w:qFormat/>
    <w:rsid w:val="002D689F"/>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2D689F"/>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D689F"/>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2D689F"/>
    <w:rPr>
      <w:rFonts w:ascii="Arial Narrow" w:hAnsi="Arial Narrow"/>
      <w:b/>
      <w:sz w:val="18"/>
      <w:u w:val="single"/>
    </w:rPr>
  </w:style>
  <w:style w:type="paragraph" w:customStyle="1" w:styleId="Debate-EmphasizedText-F5">
    <w:name w:val="Debate- Emphasized Text- F5"/>
    <w:basedOn w:val="Normal"/>
    <w:link w:val="Debate-EmphasizedText-F5Char"/>
    <w:qFormat/>
    <w:rsid w:val="002D689F"/>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2D689F"/>
    <w:rPr>
      <w:rFonts w:ascii="Georgia" w:hAnsi="Georgia"/>
      <w:sz w:val="16"/>
    </w:rPr>
  </w:style>
  <w:style w:type="paragraph" w:customStyle="1" w:styleId="card">
    <w:name w:val="card"/>
    <w:basedOn w:val="Normal"/>
    <w:next w:val="Normal"/>
    <w:link w:val="cardChar"/>
    <w:rsid w:val="002D689F"/>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2D689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D689F"/>
    <w:pPr>
      <w:spacing w:after="200"/>
      <w:contextualSpacing/>
    </w:pPr>
    <w:rPr>
      <w:rFonts w:ascii="Arial Narrow" w:hAnsi="Arial Narrow" w:cstheme="minorBidi"/>
      <w:sz w:val="18"/>
      <w:u w:val="single"/>
    </w:rPr>
  </w:style>
  <w:style w:type="paragraph" w:styleId="NoSpacing">
    <w:name w:val="No Spacing"/>
    <w:uiPriority w:val="99"/>
    <w:unhideWhenUsed/>
    <w:qFormat/>
    <w:rsid w:val="002D689F"/>
    <w:rPr>
      <w:rFonts w:ascii="Georgia" w:eastAsiaTheme="minorHAnsi" w:hAnsi="Georgia"/>
      <w:sz w:val="22"/>
      <w:szCs w:val="22"/>
    </w:rPr>
  </w:style>
  <w:style w:type="paragraph" w:customStyle="1" w:styleId="Emphasize">
    <w:name w:val="Emphasize"/>
    <w:basedOn w:val="Normal"/>
    <w:uiPriority w:val="7"/>
    <w:qFormat/>
    <w:rsid w:val="002D689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2D689F"/>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D689F"/>
    <w:rPr>
      <w:rFonts w:eastAsiaTheme="minorHAnsi"/>
      <w:sz w:val="22"/>
      <w:szCs w:val="22"/>
      <w:u w:val="single"/>
    </w:rPr>
  </w:style>
  <w:style w:type="paragraph" w:customStyle="1" w:styleId="Emphasis1">
    <w:name w:val="Emphasis1"/>
    <w:basedOn w:val="Normal"/>
    <w:uiPriority w:val="7"/>
    <w:qFormat/>
    <w:rsid w:val="002D689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2D68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wto.org/dol2fe/Pages/SS/directdoc.aspx?filename=q:/IP/C/W669.pdf&amp;Open=Tru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13080</Words>
  <Characters>74562</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2021-10-09T21:02:00Z</dcterms:created>
  <dcterms:modified xsi:type="dcterms:W3CDTF">2021-10-09T21:07:00Z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