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AF5D8" w14:textId="77777777" w:rsidR="00074BEE" w:rsidRDefault="00074BEE" w:rsidP="00074BEE">
      <w:pPr>
        <w:pStyle w:val="Heading2"/>
      </w:pPr>
      <w:r>
        <w:t>1AC</w:t>
      </w:r>
    </w:p>
    <w:p w14:paraId="6A8618F0" w14:textId="77777777" w:rsidR="00074BEE" w:rsidRDefault="00074BEE" w:rsidP="004D0B69">
      <w:pPr>
        <w:pStyle w:val="Heading3"/>
      </w:pPr>
      <w:r>
        <w:lastRenderedPageBreak/>
        <w:t xml:space="preserve">Contention 1: Vaccine Inequality </w:t>
      </w:r>
    </w:p>
    <w:p w14:paraId="3577953E" w14:textId="77777777" w:rsidR="00074BEE" w:rsidRDefault="00074BEE" w:rsidP="00074BEE">
      <w:pPr>
        <w:pStyle w:val="Heading4"/>
      </w:pPr>
      <w:r>
        <w:t>1. Global health inequality threatens progress in fight vs COVID-19 encouraging vaccine resistant mutations</w:t>
      </w:r>
    </w:p>
    <w:p w14:paraId="47A52E22" w14:textId="77777777" w:rsidR="00074BEE" w:rsidRPr="006057FE" w:rsidRDefault="00074BEE" w:rsidP="00074BEE">
      <w:pPr>
        <w:rPr>
          <w:rStyle w:val="Style13ptBold"/>
        </w:rPr>
      </w:pPr>
      <w:r w:rsidRPr="006057FE">
        <w:rPr>
          <w:rStyle w:val="Style13ptBold"/>
        </w:rPr>
        <w:t>Fink 7-30-21</w:t>
      </w:r>
    </w:p>
    <w:p w14:paraId="26E7BA8D" w14:textId="77777777" w:rsidR="00074BEE" w:rsidRPr="006057FE" w:rsidRDefault="00074BEE" w:rsidP="00074BEE">
      <w:pPr>
        <w:rPr>
          <w:sz w:val="16"/>
        </w:rPr>
      </w:pPr>
      <w:r w:rsidRPr="006057FE">
        <w:rPr>
          <w:sz w:val="16"/>
        </w:rPr>
        <w:t>(Jenni, https://www.newsweek.com/who-warns-world-blind-understanding-covid-spread-hurting-ability-end-pandemic-1614722)</w:t>
      </w:r>
    </w:p>
    <w:p w14:paraId="22EC71CA" w14:textId="77777777" w:rsidR="00074BEE" w:rsidRPr="006057FE" w:rsidRDefault="00074BEE" w:rsidP="00074BEE">
      <w:pPr>
        <w:rPr>
          <w:rStyle w:val="StyleUnderline"/>
        </w:rPr>
      </w:pPr>
      <w:r w:rsidRPr="004D0B23">
        <w:rPr>
          <w:rStyle w:val="StyleUnderline"/>
          <w:highlight w:val="green"/>
        </w:rPr>
        <w:t>A lack of testing for COVID</w:t>
      </w:r>
      <w:r w:rsidRPr="006057FE">
        <w:rPr>
          <w:rStyle w:val="StyleUnderline"/>
        </w:rPr>
        <w:t xml:space="preserve">-19 in parts of the world </w:t>
      </w:r>
      <w:r w:rsidRPr="004D0B23">
        <w:rPr>
          <w:rStyle w:val="StyleUnderline"/>
          <w:highlight w:val="green"/>
        </w:rPr>
        <w:t>is preventing countries</w:t>
      </w:r>
      <w:r w:rsidRPr="006057FE">
        <w:rPr>
          <w:rStyle w:val="StyleUnderline"/>
        </w:rPr>
        <w:t xml:space="preserve"> </w:t>
      </w:r>
      <w:r w:rsidRPr="004D0B23">
        <w:rPr>
          <w:rStyle w:val="StyleUnderline"/>
          <w:highlight w:val="green"/>
        </w:rPr>
        <w:t xml:space="preserve">from having a clear picture of how the virus is spreading and therefore hurting the world's chances at </w:t>
      </w:r>
      <w:r w:rsidRPr="004D0B23">
        <w:rPr>
          <w:rStyle w:val="Emphasis"/>
          <w:highlight w:val="green"/>
        </w:rPr>
        <w:t>fighting the virus and ending the pandemic</w:t>
      </w:r>
      <w:r w:rsidRPr="004D0B23">
        <w:rPr>
          <w:sz w:val="16"/>
          <w:highlight w:val="green"/>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D0B23">
        <w:rPr>
          <w:rStyle w:val="Emphasis"/>
          <w:highlight w:val="green"/>
        </w:rPr>
        <w:t>Health inequities</w:t>
      </w:r>
      <w:r w:rsidRPr="006057FE">
        <w:rPr>
          <w:sz w:val="16"/>
        </w:rPr>
        <w:t xml:space="preserve"> throughout the world </w:t>
      </w:r>
      <w:r w:rsidRPr="006057FE">
        <w:rPr>
          <w:rStyle w:val="StyleUnderline"/>
        </w:rPr>
        <w:t xml:space="preserve">have </w:t>
      </w:r>
      <w:r w:rsidRPr="004D0B23">
        <w:rPr>
          <w:rStyle w:val="StyleUnderline"/>
          <w:highlight w:val="green"/>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D0B23">
        <w:rPr>
          <w:rStyle w:val="StyleUnderline"/>
          <w:highlight w:val="green"/>
        </w:rPr>
        <w:t>One of</w:t>
      </w:r>
      <w:r w:rsidRPr="006057FE">
        <w:rPr>
          <w:rStyle w:val="StyleUnderline"/>
        </w:rPr>
        <w:t xml:space="preserve"> </w:t>
      </w:r>
      <w:r w:rsidRPr="004D0B23">
        <w:rPr>
          <w:rStyle w:val="StyleUnderline"/>
          <w:highlight w:val="green"/>
        </w:rPr>
        <w:t>Ghebreyesus' biggest frustrations</w:t>
      </w:r>
      <w:r w:rsidRPr="006057FE">
        <w:rPr>
          <w:rStyle w:val="StyleUnderline"/>
        </w:rPr>
        <w:t xml:space="preserve"> with the pandemic response </w:t>
      </w:r>
      <w:r w:rsidRPr="004D0B23">
        <w:rPr>
          <w:rStyle w:val="StyleUnderline"/>
          <w:highlight w:val="green"/>
        </w:rPr>
        <w:t xml:space="preserve">is the failure to </w:t>
      </w:r>
      <w:r w:rsidRPr="004D0B23">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4D0B23">
        <w:rPr>
          <w:rStyle w:val="StyleUnderline"/>
          <w:highlight w:val="green"/>
        </w:rPr>
        <w:t>when</w:t>
      </w:r>
      <w:r w:rsidRPr="006057FE">
        <w:rPr>
          <w:rStyle w:val="StyleUnderline"/>
        </w:rPr>
        <w:t xml:space="preserve"> </w:t>
      </w:r>
      <w:r w:rsidRPr="004D0B23">
        <w:rPr>
          <w:rStyle w:val="StyleUnderline"/>
          <w:highlight w:val="green"/>
        </w:rPr>
        <w:t>the virus is able to spread</w:t>
      </w:r>
      <w:r w:rsidRPr="006057FE">
        <w:rPr>
          <w:rStyle w:val="StyleUnderline"/>
        </w:rPr>
        <w:t xml:space="preserve"> throughout communities </w:t>
      </w:r>
      <w:r w:rsidRPr="004D0B23">
        <w:rPr>
          <w:rStyle w:val="StyleUnderline"/>
          <w:highlight w:val="green"/>
        </w:rPr>
        <w:t xml:space="preserve">it </w:t>
      </w:r>
      <w:r w:rsidRPr="004D0B23">
        <w:rPr>
          <w:rStyle w:val="Emphasis"/>
          <w:highlight w:val="green"/>
        </w:rPr>
        <w:t>has the ability to mutate</w:t>
      </w:r>
      <w:r w:rsidRPr="006057FE">
        <w:rPr>
          <w:rStyle w:val="StyleUnderline"/>
        </w:rPr>
        <w:t xml:space="preserve">, thereby increasing the possibility that a </w:t>
      </w:r>
      <w:r w:rsidRPr="004D0B23">
        <w:rPr>
          <w:rStyle w:val="StyleUnderline"/>
          <w:highlight w:val="green"/>
        </w:rPr>
        <w:t xml:space="preserve">mutation could </w:t>
      </w:r>
      <w:r w:rsidRPr="004D0B23">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4D0B23">
        <w:rPr>
          <w:rStyle w:val="StyleUnderline"/>
          <w:highlight w:val="green"/>
        </w:rPr>
        <w:t>More than 196 million cases of COVID-19 have been reported around the world</w:t>
      </w:r>
      <w:r w:rsidRPr="004D0B23">
        <w:rPr>
          <w:sz w:val="16"/>
          <w:highlight w:val="green"/>
        </w:rPr>
        <w:t>,</w:t>
      </w:r>
      <w:r w:rsidRPr="006057FE">
        <w:rPr>
          <w:sz w:val="16"/>
        </w:rPr>
        <w:t xml:space="preserve"> according to a Johns Hopkins University tracker, </w:t>
      </w:r>
      <w:r w:rsidRPr="006057FE">
        <w:rPr>
          <w:rStyle w:val="StyleUnderline"/>
        </w:rPr>
        <w:t xml:space="preserve">and more than </w:t>
      </w:r>
      <w:r w:rsidRPr="004D0B23">
        <w:rPr>
          <w:rStyle w:val="StyleUnderline"/>
          <w:highlight w:val="green"/>
        </w:rPr>
        <w:t>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D0B23">
        <w:rPr>
          <w:rStyle w:val="StyleUnderline"/>
          <w:highlight w:val="green"/>
        </w:rPr>
        <w:t>health systems</w:t>
      </w:r>
      <w:r w:rsidRPr="006057FE">
        <w:rPr>
          <w:rStyle w:val="StyleUnderline"/>
        </w:rPr>
        <w:t xml:space="preserve"> </w:t>
      </w:r>
      <w:r w:rsidRPr="004D0B23">
        <w:rPr>
          <w:rStyle w:val="StyleUnderline"/>
          <w:highlight w:val="green"/>
        </w:rPr>
        <w:t xml:space="preserve">in many countries </w:t>
      </w:r>
      <w:r w:rsidRPr="004D0B2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D0B23">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D0B23">
        <w:rPr>
          <w:rStyle w:val="StyleUnderline"/>
          <w:highlight w:val="green"/>
        </w:rPr>
        <w:t>The pandemic will end when the world chooses to end it.</w:t>
      </w:r>
      <w:r w:rsidRPr="00886DC7">
        <w:rPr>
          <w:rStyle w:val="StyleUnderline"/>
        </w:rPr>
        <w:t xml:space="preserve"> I</w:t>
      </w:r>
      <w:r w:rsidRPr="006057FE">
        <w:rPr>
          <w:rStyle w:val="StyleUnderline"/>
        </w:rPr>
        <w:t>t is in our hands. We have all the tools we need. We can prevent this disease. We can test for it and we can treat it," Ghebreyesus said.</w:t>
      </w:r>
    </w:p>
    <w:p w14:paraId="63D61F8F" w14:textId="77777777" w:rsidR="00074BEE" w:rsidRDefault="00074BEE" w:rsidP="00074BEE">
      <w:pPr>
        <w:pStyle w:val="Heading4"/>
      </w:pPr>
      <w:r>
        <w:t xml:space="preserve">2. IP protections are the vital internal link to reduce vaccine inequality. Empirics disprove all pro patent arguments </w:t>
      </w:r>
    </w:p>
    <w:p w14:paraId="28858E3D" w14:textId="77777777" w:rsidR="00074BEE" w:rsidRPr="009E1383" w:rsidRDefault="00074BEE" w:rsidP="00074BEE">
      <w:pPr>
        <w:rPr>
          <w:rStyle w:val="Style13ptBold"/>
        </w:rPr>
      </w:pPr>
      <w:r w:rsidRPr="009E1383">
        <w:rPr>
          <w:rStyle w:val="Style13ptBold"/>
        </w:rPr>
        <w:t xml:space="preserve">Kumar, PhD, 7-12-21 </w:t>
      </w:r>
    </w:p>
    <w:p w14:paraId="26AE731C" w14:textId="77777777" w:rsidR="00074BEE" w:rsidRPr="009E1383" w:rsidRDefault="00074BEE" w:rsidP="00074BEE">
      <w:pPr>
        <w:rPr>
          <w:sz w:val="16"/>
        </w:rPr>
      </w:pPr>
      <w:r w:rsidRPr="009E1383">
        <w:rPr>
          <w:sz w:val="16"/>
        </w:rPr>
        <w:lastRenderedPageBreak/>
        <w:t>(Rajeesh, Associate Fellow Manohar Parrikar Institute for Defence Studies and Analysis, https://www.idsa.in/issuebrief/wto-trips-waiver-covid-vaccine-rkumar-120721)</w:t>
      </w:r>
    </w:p>
    <w:p w14:paraId="0D82AE73" w14:textId="77777777" w:rsidR="00074BEE" w:rsidRDefault="00074BEE" w:rsidP="00074BEE">
      <w:r w:rsidRPr="009E1383">
        <w:rPr>
          <w:sz w:val="16"/>
        </w:rPr>
        <w:t xml:space="preserve">In October 2020, </w:t>
      </w:r>
      <w:r w:rsidRPr="004D0B23">
        <w:rPr>
          <w:rStyle w:val="StyleUnderline"/>
          <w:highlight w:val="green"/>
        </w:rPr>
        <w:t>India and South Africa</w:t>
      </w:r>
      <w:r w:rsidRPr="009E1383">
        <w:rPr>
          <w:sz w:val="16"/>
        </w:rPr>
        <w:t xml:space="preserve"> had </w:t>
      </w:r>
      <w:r w:rsidRPr="002659CB">
        <w:rPr>
          <w:rStyle w:val="StyleUnderline"/>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4D0B23">
        <w:rPr>
          <w:rStyle w:val="StyleUnderline"/>
          <w:highlight w:val="green"/>
        </w:rPr>
        <w:t>suggesting a waiver of</w:t>
      </w:r>
      <w:r w:rsidRPr="009E1383">
        <w:rPr>
          <w:sz w:val="16"/>
        </w:rPr>
        <w:t xml:space="preserve"> certain provisions of the Trade-Related Aspects of </w:t>
      </w:r>
      <w:r w:rsidRPr="004D0B23">
        <w:rPr>
          <w:rStyle w:val="StyleUnderline"/>
          <w:highlight w:val="green"/>
        </w:rPr>
        <w:t>I</w:t>
      </w:r>
      <w:r w:rsidRPr="002659CB">
        <w:rPr>
          <w:rStyle w:val="StyleUnderline"/>
        </w:rPr>
        <w:t xml:space="preserve">ntellectual </w:t>
      </w:r>
      <w:r w:rsidRPr="002659CB">
        <w:rPr>
          <w:rStyle w:val="StyleUnderline"/>
          <w:highlight w:val="green"/>
        </w:rPr>
        <w:t>P</w:t>
      </w:r>
      <w:r w:rsidRPr="002659CB">
        <w:rPr>
          <w:rStyle w:val="StyleUnderline"/>
        </w:rPr>
        <w:t>roperty Rights</w:t>
      </w:r>
      <w:r w:rsidRPr="009E1383">
        <w:rPr>
          <w:sz w:val="16"/>
        </w:rPr>
        <w:t xml:space="preserve"> (TRIPS) Agreement </w:t>
      </w:r>
      <w:r w:rsidRPr="004D0B23">
        <w:rPr>
          <w:rStyle w:val="StyleUnderline"/>
          <w:highlight w:val="green"/>
        </w:rPr>
        <w:t xml:space="preserve">for </w:t>
      </w:r>
      <w:r w:rsidRPr="002659CB">
        <w:rPr>
          <w:rStyle w:val="StyleUnderline"/>
        </w:rPr>
        <w:t xml:space="preserve">the </w:t>
      </w:r>
      <w:r w:rsidRPr="004D0B23">
        <w:rPr>
          <w:rStyle w:val="StyleUnderline"/>
          <w:highlight w:val="green"/>
        </w:rPr>
        <w:t>“prevention, containment and treatment</w:t>
      </w:r>
      <w:r w:rsidRPr="002659CB">
        <w:rPr>
          <w:rStyle w:val="StyleUnderline"/>
        </w:rPr>
        <w:t xml:space="preserve">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4D0B23">
        <w:rPr>
          <w:rStyle w:val="StyleUnderline"/>
          <w:highlight w:val="green"/>
        </w:rPr>
        <w:t xml:space="preserve">a waiver will </w:t>
      </w:r>
      <w:r w:rsidRPr="004D0B23">
        <w:rPr>
          <w:rStyle w:val="Emphasis"/>
          <w:highlight w:val="green"/>
        </w:rPr>
        <w:t>enable timely and equitable access</w:t>
      </w:r>
      <w:r w:rsidRPr="004D0B23">
        <w:rPr>
          <w:rStyle w:val="StyleUnderline"/>
          <w:highlight w:val="green"/>
        </w:rPr>
        <w:t xml:space="preserve"> to </w:t>
      </w:r>
      <w:r w:rsidRPr="007C1D4E">
        <w:rPr>
          <w:rStyle w:val="StyleUnderline"/>
        </w:rPr>
        <w:t>affordable</w:t>
      </w:r>
      <w:r w:rsidRPr="00504B00">
        <w:rPr>
          <w:rStyle w:val="StyleUnderline"/>
        </w:rPr>
        <w:t xml:space="preserve"> </w:t>
      </w:r>
      <w:r w:rsidRPr="004D0B23">
        <w:rPr>
          <w:rStyle w:val="StyleUnderline"/>
          <w:highlight w:val="green"/>
        </w:rPr>
        <w:t>health products</w:t>
      </w:r>
      <w:r w:rsidRPr="00504B00">
        <w:rPr>
          <w:rStyle w:val="StyleUnderline"/>
        </w:rPr>
        <w:t xml:space="preserve"> and technologies, </w:t>
      </w:r>
      <w:r w:rsidRPr="004D0B23">
        <w:rPr>
          <w:rStyle w:val="StyleUnderline"/>
          <w:highlight w:val="green"/>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D0B23">
        <w:rPr>
          <w:rStyle w:val="StyleUnderline"/>
          <w:highlight w:val="green"/>
        </w:rPr>
        <w:t xml:space="preserve">Two </w:t>
      </w:r>
      <w:r w:rsidRPr="002659CB">
        <w:rPr>
          <w:rStyle w:val="StyleUnderline"/>
        </w:rPr>
        <w:t xml:space="preserve">significant </w:t>
      </w:r>
      <w:r w:rsidRPr="004D0B23">
        <w:rPr>
          <w:rStyle w:val="StyleUnderline"/>
          <w:highlight w:val="green"/>
        </w:rPr>
        <w:t>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4D0B23">
        <w:rPr>
          <w:rStyle w:val="StyleUnderline"/>
          <w:highlight w:val="green"/>
        </w:rPr>
        <w:t>COVID</w:t>
      </w:r>
      <w:r w:rsidRPr="009673F6">
        <w:rPr>
          <w:rStyle w:val="StyleUnderline"/>
        </w:rPr>
        <w:t xml:space="preserve">-19 </w:t>
      </w:r>
      <w:r w:rsidRPr="004D0B23">
        <w:rPr>
          <w:rStyle w:val="StyleUnderline"/>
          <w:highlight w:val="green"/>
        </w:rPr>
        <w:t>is</w:t>
      </w:r>
      <w:r w:rsidRPr="009673F6">
        <w:rPr>
          <w:rStyle w:val="StyleUnderline"/>
        </w:rPr>
        <w:t xml:space="preserve"> an </w:t>
      </w:r>
      <w:r w:rsidRPr="004D0B23">
        <w:rPr>
          <w:rStyle w:val="Emphasis"/>
          <w:highlight w:val="green"/>
        </w:rPr>
        <w:t>exceptional</w:t>
      </w:r>
      <w:r w:rsidRPr="009673F6">
        <w:rPr>
          <w:rStyle w:val="Emphasis"/>
        </w:rPr>
        <w:t xml:space="preserve"> circumstance</w:t>
      </w:r>
      <w:r w:rsidRPr="009673F6">
        <w:rPr>
          <w:rStyle w:val="StyleUnderline"/>
        </w:rPr>
        <w:t xml:space="preserve">, </w:t>
      </w:r>
      <w:r w:rsidRPr="004D0B23">
        <w:rPr>
          <w:rStyle w:val="StyleUnderline"/>
          <w:highlight w:val="green"/>
        </w:rPr>
        <w:t>and</w:t>
      </w:r>
      <w:r w:rsidRPr="009E1383">
        <w:rPr>
          <w:rStyle w:val="StyleUnderline"/>
        </w:rPr>
        <w:t xml:space="preserve"> </w:t>
      </w:r>
      <w:r w:rsidRPr="009E1383">
        <w:rPr>
          <w:rStyle w:val="Emphasis"/>
        </w:rPr>
        <w:t xml:space="preserve">equitable global </w:t>
      </w:r>
      <w:r w:rsidRPr="004D0B23">
        <w:rPr>
          <w:rStyle w:val="Emphasis"/>
          <w:highlight w:val="green"/>
        </w:rPr>
        <w:t>access</w:t>
      </w:r>
      <w:r w:rsidRPr="004D0B23">
        <w:rPr>
          <w:rStyle w:val="StyleUnderline"/>
          <w:highlight w:val="green"/>
        </w:rPr>
        <w:t xml:space="preserve"> </w:t>
      </w:r>
      <w:r w:rsidRPr="002659CB">
        <w:rPr>
          <w:rStyle w:val="StyleUnderline"/>
        </w:rPr>
        <w:t xml:space="preserve">to the vaccine </w:t>
      </w:r>
      <w:r w:rsidRPr="004D0B23">
        <w:rPr>
          <w:rStyle w:val="StyleUnderline"/>
          <w:highlight w:val="green"/>
        </w:rPr>
        <w:t xml:space="preserve">is necessary to </w:t>
      </w:r>
      <w:r w:rsidRPr="004D0B23">
        <w:rPr>
          <w:rStyle w:val="Emphasis"/>
          <w:highlight w:val="green"/>
        </w:rPr>
        <w:t>bring the pandemic under control</w:t>
      </w:r>
      <w:r w:rsidRPr="004D0B23">
        <w:rPr>
          <w:rStyle w:val="StyleUnderline"/>
          <w:highlight w:val="green"/>
        </w:rPr>
        <w:t>.</w:t>
      </w:r>
      <w:r w:rsidRPr="009E1383">
        <w:rPr>
          <w:rStyle w:val="StyleUnderline"/>
        </w:rPr>
        <w:t xml:space="preserve"> However, </w:t>
      </w:r>
      <w:r w:rsidRPr="004D0B23">
        <w:rPr>
          <w:rStyle w:val="StyleUnderline"/>
          <w:highlight w:val="green"/>
        </w:rPr>
        <w:t>the world is witnessing</w:t>
      </w:r>
      <w:r w:rsidRPr="009E1383">
        <w:rPr>
          <w:rStyle w:val="StyleUnderline"/>
        </w:rPr>
        <w:t xml:space="preserve"> quite the reverse, i.e., </w:t>
      </w:r>
      <w:r w:rsidRPr="004D0B23">
        <w:rPr>
          <w:rStyle w:val="Emphasis"/>
          <w:highlight w:val="green"/>
        </w:rPr>
        <w:t>vaccine nationalism</w:t>
      </w:r>
      <w:r w:rsidRPr="009E1383">
        <w:rPr>
          <w:sz w:val="16"/>
        </w:rPr>
        <w:t xml:space="preserve">. </w:t>
      </w:r>
      <w:r w:rsidRPr="009E1383">
        <w:rPr>
          <w:rStyle w:val="StyleUnderline"/>
        </w:rPr>
        <w:t xml:space="preserve">Vaccine nationalism is “my nation first” approach to </w:t>
      </w:r>
      <w:r w:rsidRPr="004D0B23">
        <w:rPr>
          <w:rStyle w:val="StyleUnderline"/>
          <w:highlight w:val="green"/>
        </w:rPr>
        <w:t>securing and stockpiling vaccines</w:t>
      </w:r>
      <w:r w:rsidRPr="009E1383">
        <w:rPr>
          <w:rStyle w:val="StyleUnderline"/>
        </w:rPr>
        <w:t xml:space="preserve"> before making them available in other countries. </w:t>
      </w:r>
      <w:r w:rsidRPr="009673F6">
        <w:rPr>
          <w:rStyle w:val="StyleUnderline"/>
        </w:rPr>
        <w:t xml:space="preserve">A TRIPS </w:t>
      </w:r>
      <w:r w:rsidRPr="004D0B23">
        <w:rPr>
          <w:rStyle w:val="StyleUnderline"/>
          <w:highlight w:val="green"/>
        </w:rPr>
        <w:t xml:space="preserve">waiver </w:t>
      </w:r>
      <w:r w:rsidRPr="009673F6">
        <w:rPr>
          <w:rStyle w:val="StyleUnderline"/>
        </w:rPr>
        <w:t xml:space="preserve">would be </w:t>
      </w:r>
      <w:r w:rsidRPr="004D0B23">
        <w:rPr>
          <w:rStyle w:val="StyleUnderline"/>
          <w:highlight w:val="green"/>
        </w:rPr>
        <w:t xml:space="preserve">instrumental in addressing the </w:t>
      </w:r>
      <w:r w:rsidRPr="004D0B23">
        <w:rPr>
          <w:rStyle w:val="Emphasis"/>
          <w:highlight w:val="green"/>
        </w:rPr>
        <w:t>growing inequality in the production</w:t>
      </w:r>
      <w:r w:rsidRPr="004D0B23">
        <w:rPr>
          <w:sz w:val="16"/>
          <w:highlight w:val="green"/>
        </w:rPr>
        <w:t>,</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 xml:space="preserve">rich nations representing just 14 per cent of the </w:t>
      </w:r>
      <w:r w:rsidRPr="009E1383">
        <w:rPr>
          <w:rStyle w:val="StyleUnderline"/>
        </w:rPr>
        <w:lastRenderedPageBreak/>
        <w:t>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w:t>
      </w:r>
      <w:r w:rsidRPr="002659CB">
        <w:rPr>
          <w:rStyle w:val="StyleUnderline"/>
        </w:rPr>
        <w:t>3.32 billion vaccine doses had been administered globally</w:t>
      </w:r>
      <w:r w:rsidRPr="009E1383">
        <w:rPr>
          <w:rStyle w:val="StyleUnderline"/>
        </w:rPr>
        <w:t xml:space="preserve">.12 Nonetheless, </w:t>
      </w:r>
      <w:r w:rsidRPr="004D0B23">
        <w:rPr>
          <w:rStyle w:val="Emphasis"/>
          <w:highlight w:val="green"/>
        </w:rPr>
        <w:t>only one per cent</w:t>
      </w:r>
      <w:r w:rsidRPr="004D0B23">
        <w:rPr>
          <w:rStyle w:val="StyleUnderline"/>
          <w:highlight w:val="green"/>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4D0B23">
        <w:rPr>
          <w:rStyle w:val="StyleUnderline"/>
          <w:highlight w:val="green"/>
        </w:rPr>
        <w:t>received the vaccine</w:t>
      </w:r>
      <w:r w:rsidRPr="009E1383">
        <w:rPr>
          <w:rStyle w:val="StyleUnderline"/>
        </w:rPr>
        <w:t xml:space="preserve">, in LICs, it is </w:t>
      </w:r>
      <w:r w:rsidRPr="009673F6">
        <w:rPr>
          <w:rStyle w:val="StyleUnderline"/>
        </w:rPr>
        <w:t>one in more than 500.</w:t>
      </w:r>
      <w:r w:rsidRPr="009E1383">
        <w:rPr>
          <w:rStyle w:val="StyleUnderline"/>
        </w:rPr>
        <w:t xml:space="preserve">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4D0B23">
        <w:rPr>
          <w:rStyle w:val="StyleUnderline"/>
          <w:highlight w:val="green"/>
        </w:rPr>
        <w:t>vaccine inequity is</w:t>
      </w:r>
      <w:r w:rsidRPr="009E1383">
        <w:rPr>
          <w:rStyle w:val="StyleUnderline"/>
        </w:rPr>
        <w:t xml:space="preserve"> not only morally indefensible but also </w:t>
      </w:r>
      <w:r w:rsidRPr="009E1383">
        <w:rPr>
          <w:rStyle w:val="Emphasis"/>
        </w:rPr>
        <w:t xml:space="preserve">clinically </w:t>
      </w:r>
      <w:r w:rsidRPr="004D0B23">
        <w:rPr>
          <w:rStyle w:val="Emphasis"/>
          <w:highlight w:val="green"/>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4D0B23">
        <w:rPr>
          <w:rStyle w:val="StyleUnderline"/>
          <w:highlight w:val="green"/>
        </w:rPr>
        <w:t>Allowing</w:t>
      </w:r>
      <w:r w:rsidRPr="009E1383">
        <w:rPr>
          <w:rStyle w:val="StyleUnderline"/>
        </w:rPr>
        <w:t xml:space="preserve"> most of </w:t>
      </w:r>
      <w:r w:rsidRPr="004D0B23">
        <w:rPr>
          <w:rStyle w:val="StyleUnderline"/>
          <w:highlight w:val="green"/>
        </w:rPr>
        <w:t>the world</w:t>
      </w:r>
      <w:r w:rsidRPr="009E1383">
        <w:rPr>
          <w:rStyle w:val="StyleUnderline"/>
        </w:rPr>
        <w:t xml:space="preserve">’s population </w:t>
      </w:r>
      <w:r w:rsidRPr="004D0B23">
        <w:rPr>
          <w:rStyle w:val="StyleUnderline"/>
          <w:highlight w:val="green"/>
        </w:rPr>
        <w:t xml:space="preserve">to go unvaccinated will also </w:t>
      </w:r>
      <w:r w:rsidRPr="004D0B23">
        <w:rPr>
          <w:rStyle w:val="Emphasis"/>
          <w:highlight w:val="green"/>
        </w:rPr>
        <w:t>spawn</w:t>
      </w:r>
      <w:r w:rsidRPr="009E1383">
        <w:rPr>
          <w:rStyle w:val="Emphasis"/>
        </w:rPr>
        <w:t xml:space="preserve"> new virus </w:t>
      </w:r>
      <w:r w:rsidRPr="002659CB">
        <w:rPr>
          <w:rStyle w:val="Emphasis"/>
          <w:highlight w:val="green"/>
        </w:rPr>
        <w:t>mutations, more contagious viruses</w:t>
      </w:r>
      <w:r w:rsidRPr="009E1383">
        <w:rPr>
          <w:sz w:val="16"/>
        </w:rPr>
        <w:t xml:space="preserve"> </w:t>
      </w:r>
      <w:r w:rsidRPr="009E1383">
        <w:rPr>
          <w:rStyle w:val="StyleUnderline"/>
        </w:rPr>
        <w:t xml:space="preserve">leading to a steep rise in COVID-19 cases. Such a scenario could </w:t>
      </w:r>
      <w:r w:rsidRPr="004D0B23">
        <w:rPr>
          <w:rStyle w:val="StyleUnderline"/>
          <w:highlight w:val="green"/>
        </w:rPr>
        <w:t xml:space="preserve">cause </w:t>
      </w:r>
      <w:r w:rsidRPr="004D0B23">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4D0B23">
        <w:rPr>
          <w:rStyle w:val="StyleUnderline"/>
          <w:highlight w:val="green"/>
        </w:rPr>
        <w:t>Preventing</w:t>
      </w:r>
      <w:r w:rsidRPr="002659CB">
        <w:rPr>
          <w:rStyle w:val="StyleUnderline"/>
        </w:rPr>
        <w:t xml:space="preserve"> this humanitarian catastrophe </w:t>
      </w:r>
      <w:r w:rsidRPr="004D0B23">
        <w:rPr>
          <w:rStyle w:val="StyleUnderline"/>
          <w:highlight w:val="green"/>
        </w:rPr>
        <w:t xml:space="preserve">requires </w:t>
      </w:r>
      <w:r w:rsidRPr="004D0B23">
        <w:rPr>
          <w:rStyle w:val="Emphasis"/>
          <w:highlight w:val="green"/>
        </w:rPr>
        <w:t>removing all barriers</w:t>
      </w:r>
      <w:r w:rsidRPr="004D0B23">
        <w:rPr>
          <w:rStyle w:val="StyleUnderline"/>
          <w:highlight w:val="green"/>
        </w:rPr>
        <w:t xml:space="preserve"> to the</w:t>
      </w:r>
      <w:r w:rsidRPr="009E1383">
        <w:rPr>
          <w:rStyle w:val="StyleUnderline"/>
        </w:rPr>
        <w:t xml:space="preserve"> production and distribution of </w:t>
      </w:r>
      <w:r w:rsidRPr="004D0B23">
        <w:rPr>
          <w:rStyle w:val="StyleUnderline"/>
          <w:highlight w:val="green"/>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4D0B23">
        <w:rPr>
          <w:rStyle w:val="StyleUnderline"/>
          <w:highlight w:val="green"/>
        </w:rPr>
        <w:t>opponents</w:t>
      </w:r>
      <w:r w:rsidRPr="009E1383">
        <w:rPr>
          <w:rStyle w:val="StyleUnderline"/>
        </w:rPr>
        <w:t xml:space="preserve"> of the waiver</w:t>
      </w:r>
      <w:r w:rsidRPr="009E1383">
        <w:rPr>
          <w:sz w:val="16"/>
        </w:rPr>
        <w:t xml:space="preserve"> proposal </w:t>
      </w:r>
      <w:r w:rsidRPr="004D0B23">
        <w:rPr>
          <w:rStyle w:val="StyleUnderline"/>
          <w:highlight w:val="green"/>
        </w:rPr>
        <w:t>argue</w:t>
      </w:r>
      <w:r w:rsidRPr="009E1383">
        <w:rPr>
          <w:sz w:val="16"/>
        </w:rPr>
        <w:t xml:space="preserve"> that </w:t>
      </w:r>
      <w:r w:rsidRPr="004D0B23">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4D0B23">
        <w:rPr>
          <w:rStyle w:val="Emphasis"/>
          <w:highlight w:val="green"/>
        </w:rPr>
        <w:t>history suggests the contrary.</w:t>
      </w:r>
      <w:r w:rsidRPr="009E1383">
        <w:rPr>
          <w:sz w:val="16"/>
        </w:rPr>
        <w:t xml:space="preserve"> For instance, </w:t>
      </w:r>
      <w:r w:rsidRPr="002659CB">
        <w:rPr>
          <w:rStyle w:val="StyleUnderline"/>
        </w:rPr>
        <w:t xml:space="preserve">when South Africa passed the </w:t>
      </w:r>
      <w:r w:rsidRPr="004D0B23">
        <w:rPr>
          <w:rStyle w:val="StyleUnderline"/>
          <w:highlight w:val="green"/>
        </w:rPr>
        <w:t>Medicines and Related Substances A</w:t>
      </w:r>
      <w:r w:rsidRPr="0099705D">
        <w:rPr>
          <w:rStyle w:val="StyleUnderline"/>
          <w:highlight w:val="green"/>
        </w:rPr>
        <w:t>ct</w:t>
      </w:r>
      <w:r w:rsidRPr="009E1383">
        <w:rPr>
          <w:sz w:val="16"/>
        </w:rPr>
        <w:t xml:space="preserve"> of 1997 to address the HIV/AIDS public health crisis, nearly 40 of world’s largest and </w:t>
      </w:r>
      <w:r w:rsidRPr="009E1383">
        <w:rPr>
          <w:rStyle w:val="StyleUnderline"/>
        </w:rPr>
        <w:t xml:space="preserve">influential </w:t>
      </w:r>
      <w:r w:rsidRPr="009673F6">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2659CB">
        <w:rPr>
          <w:rStyle w:val="StyleUnderline"/>
        </w:rPr>
        <w:t>A recent document</w:t>
      </w:r>
      <w:r w:rsidRPr="009E1383">
        <w:rPr>
          <w:rStyle w:val="StyleUnderline"/>
        </w:rPr>
        <w:t xml:space="preserve"> by</w:t>
      </w:r>
      <w:r w:rsidRPr="009E1383">
        <w:rPr>
          <w:sz w:val="16"/>
        </w:rPr>
        <w:t xml:space="preserve"> Médecins Sans Frontières (MSF), or </w:t>
      </w:r>
      <w:r w:rsidRPr="002659CB">
        <w:rPr>
          <w:rStyle w:val="StyleUnderline"/>
          <w:highlight w:val="green"/>
        </w:rPr>
        <w:t>Doctors Without Borders, highlights</w:t>
      </w:r>
      <w:r w:rsidRPr="009E1383">
        <w:rPr>
          <w:rStyle w:val="StyleUnderline"/>
        </w:rPr>
        <w:t xml:space="preserve"> various instances of </w:t>
      </w:r>
      <w:r w:rsidRPr="004D0B23">
        <w:rPr>
          <w:rStyle w:val="StyleUnderline"/>
          <w:highlight w:val="green"/>
        </w:rPr>
        <w:t xml:space="preserve">how </w:t>
      </w:r>
      <w:r w:rsidRPr="004D0B23">
        <w:rPr>
          <w:rStyle w:val="Emphasis"/>
          <w:highlight w:val="green"/>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4D0B23">
        <w:rPr>
          <w:rStyle w:val="StyleUnderline"/>
          <w:highlight w:val="green"/>
        </w:rPr>
        <w:t>Roche rejected a request</w:t>
      </w:r>
      <w:r w:rsidRPr="00B87414">
        <w:rPr>
          <w:rStyle w:val="StyleUnderline"/>
        </w:rPr>
        <w:t xml:space="preserve"> from the Netherlands </w:t>
      </w:r>
      <w:r w:rsidRPr="004D0B23">
        <w:rPr>
          <w:rStyle w:val="StyleUnderline"/>
          <w:highlight w:val="green"/>
        </w:rPr>
        <w:t xml:space="preserve">to release the recipe </w:t>
      </w:r>
      <w:r w:rsidRPr="00283A45">
        <w:rPr>
          <w:rStyle w:val="StyleUnderline"/>
        </w:rPr>
        <w:t xml:space="preserve">of key chemical reagents </w:t>
      </w:r>
      <w:r w:rsidRPr="009673F6">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4D0B23">
        <w:rPr>
          <w:rStyle w:val="StyleUnderline"/>
          <w:highlight w:val="green"/>
        </w:rPr>
        <w:t>opponents</w:t>
      </w:r>
      <w:r w:rsidRPr="009E1383">
        <w:rPr>
          <w:rStyle w:val="StyleUnderline"/>
        </w:rPr>
        <w:t xml:space="preserve"> of the TRIPS waiver</w:t>
      </w:r>
      <w:r w:rsidRPr="009E1383">
        <w:rPr>
          <w:sz w:val="16"/>
        </w:rPr>
        <w:t xml:space="preserve"> also </w:t>
      </w:r>
      <w:r w:rsidRPr="004D0B23">
        <w:rPr>
          <w:rStyle w:val="StyleUnderline"/>
          <w:highlight w:val="green"/>
        </w:rPr>
        <w:t>argue</w:t>
      </w:r>
      <w:r w:rsidRPr="009E1383">
        <w:rPr>
          <w:sz w:val="16"/>
        </w:rPr>
        <w:t xml:space="preserve"> </w:t>
      </w:r>
      <w:r w:rsidRPr="007C1D4E">
        <w:rPr>
          <w:sz w:val="16"/>
        </w:rPr>
        <w:t>that</w:t>
      </w:r>
      <w:r w:rsidRPr="009E1383">
        <w:rPr>
          <w:sz w:val="16"/>
        </w:rPr>
        <w:t xml:space="preserve"> </w:t>
      </w:r>
      <w:r w:rsidRPr="004D0B23">
        <w:rPr>
          <w:rStyle w:val="Emphasis"/>
          <w:highlight w:val="green"/>
        </w:rPr>
        <w:t>IP is the incentive for innovation</w:t>
      </w:r>
      <w:r w:rsidRPr="009E1383">
        <w:rPr>
          <w:sz w:val="16"/>
        </w:rPr>
        <w:t xml:space="preserve"> and if it is undermined, future innovation will suffer. </w:t>
      </w:r>
      <w:r w:rsidRPr="004D0B23">
        <w:rPr>
          <w:rStyle w:val="StyleUnderline"/>
          <w:highlight w:val="green"/>
        </w:rPr>
        <w:t>However</w:t>
      </w:r>
      <w:r w:rsidRPr="009E1383">
        <w:rPr>
          <w:rStyle w:val="StyleUnderline"/>
        </w:rPr>
        <w:t xml:space="preserve">, most of the COVID-19 medical innovations, particularly </w:t>
      </w:r>
      <w:r w:rsidRPr="004D0B23">
        <w:rPr>
          <w:rStyle w:val="StyleUnderline"/>
          <w:highlight w:val="green"/>
        </w:rPr>
        <w:t xml:space="preserve">vaccines, are developed with </w:t>
      </w:r>
      <w:r w:rsidRPr="004D0B23">
        <w:rPr>
          <w:rStyle w:val="Emphasis"/>
          <w:highlight w:val="green"/>
        </w:rPr>
        <w:t>public financing assistance</w:t>
      </w:r>
      <w:r w:rsidRPr="009E1383">
        <w:rPr>
          <w:sz w:val="16"/>
        </w:rPr>
        <w:t xml:space="preserve">. </w:t>
      </w:r>
      <w:r w:rsidRPr="009E1383">
        <w:rPr>
          <w:rStyle w:val="StyleUnderline"/>
        </w:rPr>
        <w:lastRenderedPageBreak/>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4D0B23">
        <w:rPr>
          <w:rStyle w:val="StyleUnderline"/>
          <w:highlight w:val="green"/>
        </w:rPr>
        <w:t>out of $6.1 billion in investment</w:t>
      </w:r>
      <w:r w:rsidRPr="00B87414">
        <w:rPr>
          <w:rStyle w:val="StyleUnderline"/>
        </w:rPr>
        <w:t xml:space="preserve"> tracked up to July 2021</w:t>
      </w:r>
      <w:r w:rsidRPr="00B87414">
        <w:rPr>
          <w:rStyle w:val="Emphasis"/>
        </w:rPr>
        <w:t xml:space="preserve">, </w:t>
      </w:r>
      <w:r w:rsidRPr="004D0B23">
        <w:rPr>
          <w:rStyle w:val="Emphasis"/>
          <w:highlight w:val="green"/>
        </w:rPr>
        <w:t>98.12</w:t>
      </w:r>
      <w:r w:rsidRPr="004D0B23">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4D0B23">
        <w:rPr>
          <w:rStyle w:val="StyleUnderline"/>
          <w:highlight w:val="green"/>
        </w:rPr>
        <w:t>private companies reaped billions in profits</w:t>
      </w:r>
      <w:r w:rsidRPr="00B87414">
        <w:rPr>
          <w:rStyle w:val="StyleUnderline"/>
        </w:rPr>
        <w:t xml:space="preserve">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673F6">
        <w:rPr>
          <w:rStyle w:val="StyleUnderline"/>
        </w:rPr>
        <w:t>TRIPS</w:t>
      </w:r>
      <w:r w:rsidRPr="009E1383">
        <w:rPr>
          <w:sz w:val="16"/>
        </w:rPr>
        <w:t xml:space="preserve"> Agreement </w:t>
      </w:r>
      <w:r w:rsidRPr="00283A45">
        <w:rPr>
          <w:rStyle w:val="StyleUnderline"/>
        </w:rPr>
        <w:t xml:space="preserve">includes several provisions which </w:t>
      </w:r>
      <w:r w:rsidRPr="009673F6">
        <w:rPr>
          <w:rStyle w:val="StyleUnderlin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674516">
        <w:rPr>
          <w:rStyle w:val="Emphasis"/>
        </w:rPr>
        <w:t xml:space="preserve">, </w:t>
      </w:r>
      <w:r w:rsidRPr="004D0B23">
        <w:rPr>
          <w:rStyle w:val="Emphasis"/>
          <w:highlight w:val="green"/>
        </w:rPr>
        <w:t xml:space="preserve">a waiver </w:t>
      </w:r>
      <w:r w:rsidRPr="00B87414">
        <w:rPr>
          <w:rStyle w:val="Emphasis"/>
        </w:rPr>
        <w:t xml:space="preserve">would be the first but </w:t>
      </w:r>
      <w:r w:rsidRPr="004D0B23">
        <w:rPr>
          <w:rStyle w:val="Emphasis"/>
          <w:highlight w:val="green"/>
        </w:rPr>
        <w:t>essential</w:t>
      </w:r>
      <w:r w:rsidRPr="00B87414">
        <w:rPr>
          <w:rStyle w:val="Emphasis"/>
        </w:rPr>
        <w:t xml:space="preserve"> step </w:t>
      </w:r>
      <w:r w:rsidRPr="004D0B23">
        <w:rPr>
          <w:rStyle w:val="Emphasis"/>
          <w:highlight w:val="green"/>
        </w:rPr>
        <w:t>to increase manufacturing capacity worldwid</w:t>
      </w:r>
      <w:r w:rsidRPr="009703E6">
        <w:rPr>
          <w:b/>
          <w:bCs/>
          <w:highlight w:val="green"/>
          <w:u w:val="single"/>
        </w:rPr>
        <w:t>e</w:t>
      </w:r>
      <w:r w:rsidRPr="009E1383">
        <w:rPr>
          <w:sz w:val="16"/>
        </w:rPr>
        <w:t xml:space="preserve">. For instance, </w:t>
      </w:r>
      <w:r w:rsidRPr="00B87414">
        <w:rPr>
          <w:rStyle w:val="StyleUnderline"/>
        </w:rPr>
        <w:t>to export</w:t>
      </w:r>
      <w:r w:rsidRPr="009E1383">
        <w:rPr>
          <w:rStyle w:val="StyleUnderline"/>
        </w:rPr>
        <w:t xml:space="preserve"> COVID-19 </w:t>
      </w:r>
      <w:r w:rsidRPr="00B87414">
        <w:rPr>
          <w:rStyle w:val="StyleUnderline"/>
        </w:rPr>
        <w:t xml:space="preserve">vaccine-related products, countries need to </w:t>
      </w:r>
      <w:r w:rsidRPr="004D0B23">
        <w:rPr>
          <w:rStyle w:val="StyleUnderline"/>
          <w:highlight w:val="green"/>
        </w:rPr>
        <w:t>ensure</w:t>
      </w:r>
      <w:r w:rsidRPr="00B87414">
        <w:rPr>
          <w:rStyle w:val="StyleUnderline"/>
        </w:rPr>
        <w:t xml:space="preserve"> that there are</w:t>
      </w:r>
      <w:r w:rsidRPr="004D0B23">
        <w:rPr>
          <w:rStyle w:val="StyleUnderline"/>
          <w:highlight w:val="green"/>
        </w:rPr>
        <w:t xml:space="preserve"> no IP </w:t>
      </w:r>
      <w:r w:rsidRPr="00B87414">
        <w:rPr>
          <w:rStyle w:val="StyleUnderline"/>
          <w:highlight w:val="green"/>
        </w:rPr>
        <w:t>restrictions at both ends</w:t>
      </w:r>
      <w:r w:rsidRPr="009E1383">
        <w:rPr>
          <w:rStyle w:val="StyleUnderline"/>
        </w:rPr>
        <w:t xml:space="preserve">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w:t>
      </w:r>
      <w:r w:rsidRPr="004D0B23">
        <w:rPr>
          <w:rStyle w:val="StyleUnderline"/>
          <w:highlight w:val="green"/>
        </w:rPr>
        <w:t xml:space="preserve">If </w:t>
      </w:r>
      <w:r w:rsidRPr="00B87414">
        <w:rPr>
          <w:rStyle w:val="StyleUnderline"/>
        </w:rPr>
        <w:t xml:space="preserve">there is </w:t>
      </w:r>
      <w:r w:rsidRPr="004D0B23">
        <w:rPr>
          <w:rStyle w:val="StyleUnderline"/>
          <w:highlight w:val="green"/>
        </w:rPr>
        <w:t>no TRIPS restriction,</w:t>
      </w:r>
      <w:r w:rsidRPr="009E1383">
        <w:rPr>
          <w:rStyle w:val="StyleUnderline"/>
        </w:rPr>
        <w:t xml:space="preserve"> </w:t>
      </w:r>
      <w:r w:rsidRPr="004D0B23">
        <w:rPr>
          <w:rStyle w:val="StyleUnderline"/>
          <w:highlight w:val="green"/>
        </w:rPr>
        <w:t xml:space="preserve">more governments and companies will invest in </w:t>
      </w:r>
      <w:r w:rsidRPr="00717A69">
        <w:rPr>
          <w:rStyle w:val="StyleUnderline"/>
        </w:rPr>
        <w:t xml:space="preserve">repurposing their </w:t>
      </w:r>
      <w:r w:rsidRPr="004D0B23">
        <w:rPr>
          <w:rStyle w:val="StyleUnderline"/>
          <w:highlight w:val="green"/>
        </w:rPr>
        <w:t>facilities</w:t>
      </w:r>
      <w:r w:rsidRPr="004D0B23">
        <w:rPr>
          <w:sz w:val="16"/>
          <w:highlight w:val="green"/>
        </w:rPr>
        <w:t xml:space="preserve">. </w:t>
      </w:r>
      <w:r w:rsidRPr="00717A69">
        <w:rPr>
          <w:sz w:val="16"/>
        </w:rPr>
        <w:t>Similarly</w:t>
      </w:r>
      <w:r w:rsidRPr="009E1383">
        <w:rPr>
          <w:sz w:val="16"/>
        </w:rPr>
        <w:t xml:space="preserve">, </w:t>
      </w:r>
      <w:r w:rsidRPr="009673F6">
        <w:rPr>
          <w:rStyle w:val="StyleUnderline"/>
        </w:rPr>
        <w:t xml:space="preserve">the </w:t>
      </w:r>
      <w:r w:rsidRPr="004D0B23">
        <w:rPr>
          <w:rStyle w:val="StyleUnderline"/>
          <w:highlight w:val="green"/>
        </w:rPr>
        <w:t>arguments</w:t>
      </w:r>
      <w:r w:rsidRPr="009E1383">
        <w:rPr>
          <w:rStyle w:val="StyleUnderline"/>
        </w:rPr>
        <w:t xml:space="preserve"> such as </w:t>
      </w:r>
      <w:r w:rsidRPr="004D0B23">
        <w:rPr>
          <w:rStyle w:val="StyleUnderline"/>
          <w:highlight w:val="green"/>
        </w:rPr>
        <w:t>that</w:t>
      </w:r>
      <w:r w:rsidRPr="009E1383">
        <w:rPr>
          <w:rStyle w:val="StyleUnderline"/>
        </w:rPr>
        <w:t xml:space="preserve"> no other manufacturers can carry out the complex manufacturing process of COVID-19 vaccines and </w:t>
      </w:r>
      <w:r w:rsidRPr="004D0B23">
        <w:rPr>
          <w:rStyle w:val="StyleUnderline"/>
          <w:highlight w:val="green"/>
        </w:rPr>
        <w:t>generic manufacturing</w:t>
      </w:r>
      <w:r w:rsidRPr="009E1383">
        <w:rPr>
          <w:rStyle w:val="StyleUnderline"/>
        </w:rPr>
        <w:t xml:space="preserve"> as that </w:t>
      </w:r>
      <w:r w:rsidRPr="004D0B23">
        <w:rPr>
          <w:rStyle w:val="Emphasis"/>
          <w:highlight w:val="green"/>
        </w:rPr>
        <w:t>would jeopardise quality</w:t>
      </w:r>
      <w:r w:rsidRPr="004D0B23">
        <w:rPr>
          <w:rStyle w:val="StyleUnderline"/>
          <w:highlight w:val="green"/>
        </w:rPr>
        <w:t xml:space="preserve">, have also been </w:t>
      </w:r>
      <w:r w:rsidRPr="004D0B23">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4D0B23">
        <w:rPr>
          <w:rStyle w:val="StyleUnderline"/>
          <w:highlight w:val="green"/>
        </w:rPr>
        <w:t xml:space="preserve">TRIPS </w:t>
      </w:r>
      <w:r w:rsidRPr="004D0B23">
        <w:rPr>
          <w:rStyle w:val="StyleUnderline"/>
          <w:highlight w:val="green"/>
        </w:rPr>
        <w:lastRenderedPageBreak/>
        <w:t>flexibilities,</w:t>
      </w:r>
      <w:r w:rsidRPr="009E1383">
        <w:rPr>
          <w:rStyle w:val="StyleUnderline"/>
        </w:rPr>
        <w:t xml:space="preserve"> such as compulsory and voluntary licensing, </w:t>
      </w:r>
      <w:r w:rsidRPr="004D0B23">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696B2ADF" w14:textId="77777777" w:rsidR="00074BEE" w:rsidRPr="00076D8A" w:rsidRDefault="00074BEE" w:rsidP="00074BEE">
      <w:pPr>
        <w:pStyle w:val="Heading4"/>
      </w:pPr>
      <w:r>
        <w:t xml:space="preserve">3. </w:t>
      </w:r>
      <w:r w:rsidRPr="00076D8A">
        <w:t>Failure to contain COVID-19 causes extinction</w:t>
      </w:r>
    </w:p>
    <w:p w14:paraId="4F589696" w14:textId="77777777" w:rsidR="00074BEE" w:rsidRPr="00076D8A" w:rsidRDefault="00074BEE" w:rsidP="00074BEE">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sz w:val="16"/>
          </w:rPr>
          <w:t>https://opastonline.com/wp-content/uploads/2020/04/will-covid-19-trigger-extinction-of-all-life-on-earth-eesrr-20-.pdf</w:t>
        </w:r>
      </w:hyperlink>
    </w:p>
    <w:p w14:paraId="1495CFB6" w14:textId="77777777" w:rsidR="00074BEE" w:rsidRPr="006057FE" w:rsidRDefault="00074BEE" w:rsidP="00074BEE">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4D0B23">
        <w:rPr>
          <w:b/>
          <w:highlight w:val="green"/>
          <w:u w:val="single"/>
        </w:rPr>
        <w:t xml:space="preserve">coronavirus could </w:t>
      </w:r>
      <w:r w:rsidRPr="004D0B23">
        <w:rPr>
          <w:b/>
          <w:iCs/>
          <w:highlight w:val="green"/>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4D0B23">
        <w:rPr>
          <w:b/>
          <w:iCs/>
          <w:highlight w:val="green"/>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as a result of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4D0B23">
        <w:rPr>
          <w:b/>
          <w:highlight w:val="green"/>
          <w:u w:val="single"/>
        </w:rPr>
        <w:t>industrial activity</w:t>
      </w:r>
      <w:r w:rsidRPr="006057FE">
        <w:rPr>
          <w:b/>
          <w:u w:val="single"/>
        </w:rPr>
        <w:t xml:space="preserve"> simultaneously </w:t>
      </w:r>
      <w:r w:rsidRPr="004D0B23">
        <w:rPr>
          <w:b/>
          <w:highlight w:val="green"/>
          <w:u w:val="single"/>
        </w:rPr>
        <w:t>cools the planet by adding aerosols</w:t>
      </w:r>
      <w:r w:rsidRPr="006057FE">
        <w:rPr>
          <w:b/>
          <w:u w:val="single"/>
        </w:rPr>
        <w:t xml:space="preserve"> to the atmosphere. These </w:t>
      </w:r>
      <w:r w:rsidRPr="004D0B23">
        <w:rPr>
          <w:b/>
          <w:highlight w:val="green"/>
          <w:u w:val="single"/>
        </w:rPr>
        <w:t>aerosols</w:t>
      </w:r>
      <w:r w:rsidRPr="006057FE">
        <w:rPr>
          <w:b/>
          <w:u w:val="single"/>
        </w:rPr>
        <w:t xml:space="preserve"> </w:t>
      </w:r>
      <w:r w:rsidRPr="004D0B23">
        <w:rPr>
          <w:b/>
          <w:highlight w:val="green"/>
          <w:u w:val="single"/>
        </w:rPr>
        <w:t>block incoming sunlight</w:t>
      </w:r>
      <w:r w:rsidRPr="006057FE">
        <w:rPr>
          <w:b/>
          <w:u w:val="single"/>
        </w:rPr>
        <w:t>, thereby keeping cool our pale blue dot</w:t>
      </w:r>
      <w:r w:rsidRPr="008C0188">
        <w:rPr>
          <w:b/>
          <w:u w:val="single"/>
        </w:rPr>
        <w:t xml:space="preserve">. </w:t>
      </w:r>
      <w:r w:rsidRPr="004D0B23">
        <w:rPr>
          <w:b/>
          <w:highlight w:val="green"/>
          <w:u w:val="single"/>
        </w:rPr>
        <w:t>Reducing industrial activity by</w:t>
      </w:r>
      <w:r w:rsidRPr="001F6505">
        <w:rPr>
          <w:b/>
          <w:u w:val="single"/>
        </w:rPr>
        <w:t xml:space="preserve"> a</w:t>
      </w:r>
      <w:r w:rsidRPr="006057FE">
        <w:rPr>
          <w:b/>
          <w:u w:val="single"/>
        </w:rPr>
        <w:t xml:space="preserve">s little as </w:t>
      </w:r>
      <w:r w:rsidRPr="004D0B23">
        <w:rPr>
          <w:b/>
          <w:highlight w:val="green"/>
          <w:u w:val="single"/>
        </w:rPr>
        <w:t>35 percent is</w:t>
      </w:r>
      <w:r w:rsidRPr="006057FE">
        <w:rPr>
          <w:b/>
          <w:u w:val="single"/>
        </w:rPr>
        <w:t xml:space="preserve"> </w:t>
      </w:r>
      <w:r w:rsidRPr="004D0B23">
        <w:rPr>
          <w:b/>
          <w:highlight w:val="green"/>
          <w:u w:val="single"/>
        </w:rPr>
        <w:t>expected to cause a</w:t>
      </w:r>
      <w:r w:rsidRPr="006057FE">
        <w:rPr>
          <w:b/>
          <w:u w:val="single"/>
        </w:rPr>
        <w:t xml:space="preserve"> </w:t>
      </w:r>
      <w:r w:rsidRPr="006057FE">
        <w:rPr>
          <w:b/>
          <w:iCs/>
          <w:u w:val="single"/>
          <w:bdr w:val="single" w:sz="8" w:space="0" w:color="auto"/>
        </w:rPr>
        <w:t xml:space="preserve">global-average temperature </w:t>
      </w:r>
      <w:r w:rsidRPr="004D0B23">
        <w:rPr>
          <w:b/>
          <w:iCs/>
          <w:highlight w:val="green"/>
          <w:u w:val="single"/>
          <w:bdr w:val="single" w:sz="8" w:space="0" w:color="auto"/>
        </w:rPr>
        <w:t>rise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524E3D14" w14:textId="77777777" w:rsidR="00074BEE" w:rsidRPr="006057FE" w:rsidRDefault="00074BEE" w:rsidP="00074BEE">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1E89F871" w14:textId="77777777" w:rsidR="00074BEE" w:rsidRPr="006057FE" w:rsidRDefault="00074BEE" w:rsidP="00074BEE">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w:t>
      </w:r>
      <w:r w:rsidRPr="006057FE">
        <w:rPr>
          <w:b/>
          <w:u w:val="single"/>
        </w:rPr>
        <w:lastRenderedPageBreak/>
        <w:t xml:space="preserve">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4D0B23">
        <w:rPr>
          <w:b/>
          <w:highlight w:val="green"/>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4D0B23">
        <w:rPr>
          <w:b/>
          <w:highlight w:val="green"/>
          <w:u w:val="single"/>
        </w:rPr>
        <w:t>The path to</w:t>
      </w:r>
      <w:r w:rsidRPr="006057FE">
        <w:rPr>
          <w:b/>
          <w:u w:val="single"/>
        </w:rPr>
        <w:t xml:space="preserve"> near-term human </w:t>
      </w:r>
      <w:r w:rsidRPr="004D0B23">
        <w:rPr>
          <w:b/>
          <w:highlight w:val="green"/>
          <w:u w:val="single"/>
        </w:rPr>
        <w:t>extinction</w:t>
      </w:r>
      <w:r w:rsidRPr="006057FE">
        <w:rPr>
          <w:b/>
          <w:u w:val="single"/>
        </w:rPr>
        <w:t xml:space="preserve"> thus </w:t>
      </w:r>
      <w:r w:rsidRPr="004D0B23">
        <w:rPr>
          <w:b/>
          <w:highlight w:val="green"/>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2E0CC82A" w14:textId="77777777" w:rsidR="00074BEE" w:rsidRPr="006057FE" w:rsidRDefault="00074BEE" w:rsidP="00074BEE">
      <w:pPr>
        <w:rPr>
          <w:sz w:val="16"/>
        </w:rPr>
      </w:pPr>
      <w:r w:rsidRPr="006057FE">
        <w:rPr>
          <w:b/>
          <w:u w:val="single"/>
        </w:rPr>
        <w:t xml:space="preserve">The outbreak of </w:t>
      </w:r>
      <w:r w:rsidRPr="004D0B23">
        <w:rPr>
          <w:b/>
          <w:highlight w:val="green"/>
          <w:u w:val="single"/>
        </w:rPr>
        <w:t xml:space="preserve">COVID-19 </w:t>
      </w:r>
      <w:r w:rsidRPr="004D0B23">
        <w:rPr>
          <w:b/>
          <w:iCs/>
          <w:highlight w:val="green"/>
          <w:u w:val="single"/>
          <w:bdr w:val="single" w:sz="8" w:space="0" w:color="auto"/>
        </w:rPr>
        <w:t>could</w:t>
      </w:r>
      <w:r w:rsidRPr="006057FE">
        <w:rPr>
          <w:b/>
          <w:iCs/>
          <w:u w:val="single"/>
          <w:bdr w:val="single" w:sz="8" w:space="0" w:color="auto"/>
        </w:rPr>
        <w:t xml:space="preserve"> very well be the event that </w:t>
      </w:r>
      <w:r w:rsidRPr="004D0B23">
        <w:rPr>
          <w:b/>
          <w:iCs/>
          <w:highlight w:val="green"/>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 xml:space="preserve">we are </w:t>
      </w:r>
      <w:r w:rsidRPr="007039BC">
        <w:rPr>
          <w:b/>
          <w:iCs/>
          <w:highlight w:val="green"/>
          <w:u w:val="single"/>
          <w:bdr w:val="single" w:sz="8" w:space="0" w:color="auto"/>
        </w:rPr>
        <w:t>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3B67C72E" w14:textId="77777777" w:rsidR="00074BEE" w:rsidRPr="003D35EA" w:rsidRDefault="00074BEE" w:rsidP="00074BEE">
      <w:pPr>
        <w:keepNext/>
        <w:keepLines/>
        <w:spacing w:before="40" w:after="0"/>
        <w:outlineLvl w:val="3"/>
        <w:rPr>
          <w:rFonts w:eastAsiaTheme="majorEastAsia" w:cstheme="majorBidi"/>
          <w:b/>
          <w:iCs/>
          <w:sz w:val="26"/>
        </w:rPr>
      </w:pPr>
      <w:r>
        <w:rPr>
          <w:rFonts w:eastAsiaTheme="majorEastAsia" w:cstheme="majorBidi"/>
          <w:b/>
          <w:iCs/>
          <w:sz w:val="26"/>
        </w:rPr>
        <w:t xml:space="preserve">4. </w:t>
      </w:r>
      <w:r w:rsidRPr="003D35EA">
        <w:rPr>
          <w:rFonts w:eastAsiaTheme="majorEastAsia" w:cstheme="majorBidi"/>
          <w:b/>
          <w:iCs/>
          <w:sz w:val="26"/>
        </w:rPr>
        <w:t xml:space="preserve">Continued COVID spread causes great power war </w:t>
      </w:r>
      <w:r>
        <w:rPr>
          <w:rFonts w:eastAsiaTheme="majorEastAsia" w:cstheme="majorBidi"/>
          <w:b/>
          <w:iCs/>
          <w:sz w:val="26"/>
        </w:rPr>
        <w:t xml:space="preserve">– </w:t>
      </w:r>
      <w:r w:rsidRPr="003D35EA">
        <w:rPr>
          <w:rFonts w:eastAsiaTheme="majorEastAsia" w:cstheme="majorBidi"/>
          <w:b/>
          <w:iCs/>
          <w:sz w:val="26"/>
        </w:rPr>
        <w:t>diversion, nationalism, psychology</w:t>
      </w:r>
    </w:p>
    <w:p w14:paraId="1750F3F9" w14:textId="77777777" w:rsidR="00074BEE" w:rsidRPr="003D35EA" w:rsidRDefault="00074BEE" w:rsidP="00074BEE">
      <w:pPr>
        <w:rPr>
          <w:b/>
          <w:bCs/>
          <w:sz w:val="26"/>
        </w:rPr>
      </w:pPr>
      <w:r w:rsidRPr="003D35EA">
        <w:rPr>
          <w:b/>
          <w:bCs/>
          <w:sz w:val="26"/>
        </w:rPr>
        <w:t xml:space="preserve">Kitfield 20 </w:t>
      </w:r>
    </w:p>
    <w:p w14:paraId="17AC5D25" w14:textId="77777777" w:rsidR="00074BEE" w:rsidRPr="003D35EA" w:rsidRDefault="00074BEE" w:rsidP="00074BEE">
      <w:pPr>
        <w:rPr>
          <w:sz w:val="16"/>
        </w:rPr>
      </w:pPr>
      <w:r w:rsidRPr="003D35EA">
        <w:rPr>
          <w:sz w:val="16"/>
        </w:rPr>
        <w:t xml:space="preserve">(James, the only three-time winner of the prestigious Gerald R. Ford Award for Distinguished Reporting on National Defense, </w:t>
      </w:r>
      <w:hyperlink r:id="rId10" w:history="1">
        <w:r w:rsidRPr="003D35EA">
          <w:rPr>
            <w:sz w:val="16"/>
          </w:rPr>
          <w:t>https://breakingdefense.com/2020/05/will-covid-19-kill-the-liberal-world-order/</w:t>
        </w:r>
      </w:hyperlink>
      <w:r w:rsidRPr="003D35EA">
        <w:rPr>
          <w:sz w:val="16"/>
        </w:rPr>
        <w:t>, 5-22)</w:t>
      </w:r>
    </w:p>
    <w:p w14:paraId="4A7E0512" w14:textId="77777777" w:rsidR="00074BEE" w:rsidRPr="003D35EA" w:rsidRDefault="00074BEE" w:rsidP="00074BEE">
      <w:r w:rsidRPr="003D35EA">
        <w:rPr>
          <w:u w:val="single"/>
        </w:rPr>
        <w:t xml:space="preserve">For a brief moment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So </w:t>
      </w:r>
      <w:r w:rsidRPr="0097714B">
        <w:rPr>
          <w:u w:val="single"/>
        </w:rPr>
        <w:t xml:space="preserve">this is the </w:t>
      </w:r>
      <w:r w:rsidRPr="0097714B">
        <w:rPr>
          <w:b/>
          <w:iCs/>
          <w:u w:val="single"/>
        </w:rPr>
        <w:t>most dangerous geopolitical dynamic</w:t>
      </w:r>
      <w:r w:rsidRPr="003D35EA">
        <w:rPr>
          <w:u w:val="single"/>
        </w:rPr>
        <w:t xml:space="preserve"> I have seen in my entire career.” </w:t>
      </w:r>
      <w:r w:rsidRPr="003D35E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w:t>
      </w:r>
      <w:r w:rsidRPr="003D35EA">
        <w:rPr>
          <w:sz w:val="16"/>
        </w:rPr>
        <w:lastRenderedPageBreak/>
        <w:t xml:space="preserve">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3D35EA">
        <w:rPr>
          <w:u w:val="single"/>
        </w:rPr>
        <w:t xml:space="preserve">History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Nye, a professor emeritus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The very real potential for the pandemic crisis to propel the major powers towards outright military 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 xml:space="preserve">armed confrontation with </w:t>
      </w:r>
      <w:r w:rsidRPr="003D35EA">
        <w:rPr>
          <w:b/>
          <w:iCs/>
          <w:u w:val="single"/>
        </w:rPr>
        <w:lastRenderedPageBreak/>
        <w:t>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Some analysts see those moves as an attempt by Xi Jinping to show 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07B110FF" w14:textId="52DBC2ED" w:rsidR="00E07F5E" w:rsidRDefault="00E07F5E" w:rsidP="00E07F5E">
      <w:pPr>
        <w:pStyle w:val="Heading4"/>
      </w:pPr>
      <w:r>
        <w:t>5. Risk of U.S.-China nuclear escalation to total war is high – Chinese planners don’t believe nuclear weapons are usable and US decisionmakers are too confident in limited nuclear war.</w:t>
      </w:r>
    </w:p>
    <w:p w14:paraId="2EE5C1C2" w14:textId="77777777" w:rsidR="00E07F5E" w:rsidRPr="00F03D24" w:rsidRDefault="00E07F5E" w:rsidP="00E07F5E">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3F46EF04" w14:textId="77777777" w:rsidR="00E07F5E" w:rsidRDefault="00E07F5E" w:rsidP="00E07F5E">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316E7F">
        <w:rPr>
          <w:rStyle w:val="StyleUnderline"/>
          <w:highlight w:val="green"/>
        </w:rPr>
        <w:t>China</w:t>
      </w:r>
      <w:r w:rsidRPr="00A87DCB">
        <w:rPr>
          <w:rStyle w:val="StyleUnderline"/>
        </w:rPr>
        <w:t xml:space="preserve"> is </w:t>
      </w:r>
      <w:r w:rsidRPr="00316E7F">
        <w:rPr>
          <w:rStyle w:val="StyleUnderline"/>
          <w:highlight w:val="green"/>
        </w:rPr>
        <w:t>skeptical that</w:t>
      </w:r>
      <w:r w:rsidRPr="00A87DCB">
        <w:rPr>
          <w:rStyle w:val="StyleUnderline"/>
        </w:rPr>
        <w:t xml:space="preserve"> nuclear </w:t>
      </w:r>
      <w:r w:rsidRPr="00316E7F">
        <w:rPr>
          <w:rStyle w:val="StyleUnderline"/>
          <w:highlight w:val="green"/>
        </w:rPr>
        <w:t>escalation could be controlled once</w:t>
      </w:r>
      <w:r w:rsidRPr="00A87DCB">
        <w:rPr>
          <w:rStyle w:val="StyleUnderline"/>
        </w:rPr>
        <w:t xml:space="preserve"> nuclear </w:t>
      </w:r>
      <w:r w:rsidRPr="00316E7F">
        <w:rPr>
          <w:rStyle w:val="StyleUnderline"/>
          <w:highlight w:val="green"/>
        </w:rPr>
        <w:t>weapons are used</w:t>
      </w:r>
      <w:r w:rsidRPr="00A87DCB">
        <w:rPr>
          <w:rStyle w:val="StyleUnderline"/>
        </w:rPr>
        <w:t xml:space="preserve"> and, thus, </w:t>
      </w:r>
      <w:r w:rsidRPr="00316E7F">
        <w:rPr>
          <w:rStyle w:val="StyleUnderline"/>
          <w:highlight w:val="green"/>
        </w:rPr>
        <w:t>leaders</w:t>
      </w:r>
      <w:r w:rsidRPr="00A87DCB">
        <w:rPr>
          <w:rStyle w:val="StyleUnderline"/>
        </w:rPr>
        <w:t xml:space="preserve"> would be </w:t>
      </w:r>
      <w:r w:rsidRPr="00316E7F">
        <w:rPr>
          <w:rStyle w:val="StyleUnderline"/>
          <w:highlight w:val="green"/>
        </w:rPr>
        <w:t>restrained</w:t>
      </w:r>
      <w:r w:rsidRPr="00A87DCB">
        <w:rPr>
          <w:rStyle w:val="StyleUnderline"/>
        </w:rPr>
        <w:t xml:space="preserve"> from pursuing even limited use</w:t>
      </w:r>
      <w:r w:rsidRPr="00F03D24">
        <w:rPr>
          <w:sz w:val="16"/>
        </w:rPr>
        <w:t xml:space="preserve">. </w:t>
      </w:r>
      <w:r w:rsidRPr="00A87DCB">
        <w:rPr>
          <w:rStyle w:val="StyleUnderline"/>
        </w:rPr>
        <w:t xml:space="preserve">These views are </w:t>
      </w:r>
      <w:r w:rsidRPr="00316E7F">
        <w:rPr>
          <w:rStyle w:val="StyleUnderline"/>
          <w:highlight w:val="green"/>
        </w:rPr>
        <w:t>reflected in</w:t>
      </w:r>
      <w:r w:rsidRPr="00A87DCB">
        <w:rPr>
          <w:rStyle w:val="StyleUnderline"/>
        </w:rPr>
        <w:t xml:space="preserve"> China's nuclear </w:t>
      </w:r>
      <w:r w:rsidRPr="00316E7F">
        <w:rPr>
          <w:rStyle w:val="StyleUnderline"/>
          <w:highlight w:val="green"/>
        </w:rPr>
        <w:t>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16E7F">
        <w:rPr>
          <w:rStyle w:val="StyleUnderline"/>
          <w:highlight w:val="green"/>
        </w:rPr>
        <w:t>China's confidence that</w:t>
      </w:r>
      <w:r w:rsidRPr="00A87DCB">
        <w:rPr>
          <w:rStyle w:val="StyleUnderline"/>
        </w:rPr>
        <w:t xml:space="preserve"> a U.S.-China </w:t>
      </w:r>
      <w:r w:rsidRPr="00316E7F">
        <w:rPr>
          <w:rStyle w:val="StyleUnderline"/>
          <w:highlight w:val="green"/>
        </w:rPr>
        <w:t>conflict would not escalate</w:t>
      </w:r>
      <w:r w:rsidRPr="00A87DCB">
        <w:rPr>
          <w:rStyle w:val="StyleUnderline"/>
        </w:rPr>
        <w:t xml:space="preserve"> to the use of nuclear weapons may </w:t>
      </w:r>
      <w:r w:rsidRPr="00316E7F">
        <w:rPr>
          <w:rStyle w:val="StyleUnderline"/>
          <w:highlight w:val="green"/>
        </w:rPr>
        <w:t>hamper its ability to identify</w:t>
      </w:r>
      <w:r w:rsidRPr="00A87DCB">
        <w:rPr>
          <w:rStyle w:val="StyleUnderline"/>
        </w:rPr>
        <w:t xml:space="preserve"> nuclear escalation </w:t>
      </w:r>
      <w:r w:rsidRPr="00316E7F">
        <w:rPr>
          <w:rStyle w:val="StyleUnderline"/>
          <w:highlight w:val="green"/>
        </w:rPr>
        <w:t>risks</w:t>
      </w:r>
      <w:r w:rsidRPr="00A87DCB">
        <w:rPr>
          <w:rStyle w:val="StyleUnderline"/>
        </w:rPr>
        <w:t xml:space="preserve"> in such a scenario.</w:t>
      </w:r>
      <w:r w:rsidRPr="00F03D24">
        <w:rPr>
          <w:sz w:val="16"/>
        </w:rPr>
        <w:t xml:space="preserve"> Meanwhile, </w:t>
      </w:r>
      <w:r w:rsidRPr="00316E7F">
        <w:rPr>
          <w:rStyle w:val="StyleUnderline"/>
          <w:highlight w:val="green"/>
        </w:rPr>
        <w:t>U.S.</w:t>
      </w:r>
      <w:r w:rsidRPr="00A87DCB">
        <w:rPr>
          <w:rStyle w:val="StyleUnderline"/>
        </w:rPr>
        <w:t xml:space="preserve"> scholars and </w:t>
      </w:r>
      <w:r w:rsidRPr="00316E7F">
        <w:rPr>
          <w:rStyle w:val="StyleUnderline"/>
          <w:highlight w:val="green"/>
        </w:rPr>
        <w:t>policymakers</w:t>
      </w:r>
      <w:r w:rsidRPr="00F03D24">
        <w:rPr>
          <w:sz w:val="16"/>
        </w:rPr>
        <w:t xml:space="preserve"> emphasize the risk of inadvertent escalation in a conflict with China, but they </w:t>
      </w:r>
      <w:r w:rsidRPr="00A87DCB">
        <w:rPr>
          <w:rStyle w:val="StyleUnderline"/>
        </w:rPr>
        <w:t xml:space="preserve">are more </w:t>
      </w:r>
      <w:r w:rsidRPr="00316E7F">
        <w:rPr>
          <w:rStyle w:val="StyleUnderline"/>
          <w:highlight w:val="green"/>
        </w:rPr>
        <w:t>confident</w:t>
      </w:r>
      <w:r w:rsidRPr="00A87DCB">
        <w:rPr>
          <w:rStyle w:val="StyleUnderline"/>
        </w:rPr>
        <w:t xml:space="preserve"> than their Chinese counterparts </w:t>
      </w:r>
      <w:r w:rsidRPr="00316E7F">
        <w:rPr>
          <w:rStyle w:val="StyleUnderline"/>
          <w:highlight w:val="green"/>
        </w:rPr>
        <w:t>that</w:t>
      </w:r>
      <w:r w:rsidRPr="00A87DCB">
        <w:rPr>
          <w:rStyle w:val="StyleUnderline"/>
        </w:rPr>
        <w:t xml:space="preserve"> the </w:t>
      </w:r>
      <w:r w:rsidRPr="00316E7F">
        <w:rPr>
          <w:rStyle w:val="StyleUnderline"/>
          <w:highlight w:val="green"/>
        </w:rPr>
        <w:t>use</w:t>
      </w:r>
      <w:r w:rsidRPr="00A87DCB">
        <w:rPr>
          <w:rStyle w:val="StyleUnderline"/>
        </w:rPr>
        <w:t xml:space="preserve"> of nuclear weapons </w:t>
      </w:r>
      <w:r w:rsidRPr="00316E7F">
        <w:rPr>
          <w:rStyle w:val="StyleUnderline"/>
          <w:highlight w:val="green"/>
        </w:rPr>
        <w:t>could remain limited</w:t>
      </w:r>
      <w:r w:rsidRPr="00A87DCB">
        <w:rPr>
          <w:rStyle w:val="StyleUnderline"/>
        </w:rPr>
        <w:t xml:space="preserve">. When combined, </w:t>
      </w:r>
      <w:r w:rsidRPr="00316E7F">
        <w:rPr>
          <w:rStyle w:val="StyleUnderline"/>
          <w:highlight w:val="green"/>
        </w:rPr>
        <w:t>these</w:t>
      </w:r>
      <w:r w:rsidRPr="00A87DCB">
        <w:rPr>
          <w:rStyle w:val="StyleUnderline"/>
        </w:rPr>
        <w:t xml:space="preserve"> contrasting </w:t>
      </w:r>
      <w:r w:rsidRPr="00316E7F">
        <w:rPr>
          <w:rStyle w:val="StyleUnderline"/>
          <w:highlight w:val="green"/>
        </w:rPr>
        <w:t>views</w:t>
      </w:r>
      <w:r w:rsidRPr="00A87DCB">
        <w:rPr>
          <w:rStyle w:val="StyleUnderline"/>
        </w:rPr>
        <w:t xml:space="preserve"> could </w:t>
      </w:r>
      <w:r w:rsidRPr="00316E7F">
        <w:rPr>
          <w:rStyle w:val="StyleUnderline"/>
          <w:highlight w:val="green"/>
        </w:rPr>
        <w:t xml:space="preserve">create pressure for a U.S.-China conflict to escalate rapidly into an </w:t>
      </w:r>
      <w:r w:rsidRPr="00316E7F">
        <w:rPr>
          <w:rStyle w:val="StyleUnderline"/>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w:t>
      </w:r>
      <w:r w:rsidRPr="00F03D24">
        <w:rPr>
          <w:sz w:val="16"/>
        </w:rPr>
        <w:lastRenderedPageBreak/>
        <w:t xml:space="preserve">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5B3331">
        <w:rPr>
          <w:rStyle w:val="StyleUnderline"/>
          <w:highlight w:val="green"/>
        </w:rPr>
        <w:t>no previous work has comprehensively examined Chinese views</w:t>
      </w:r>
      <w:r w:rsidRPr="00A87DCB">
        <w:rPr>
          <w:rStyle w:val="StyleUnderline"/>
        </w:rPr>
        <w:t xml:space="preserve">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2F6BAEDC" w14:textId="32F64AF1" w:rsidR="00074BEE" w:rsidRPr="003D35EA" w:rsidRDefault="00F8322A" w:rsidP="00074BEE">
      <w:pPr>
        <w:keepNext/>
        <w:keepLines/>
        <w:spacing w:before="40" w:after="0"/>
        <w:outlineLvl w:val="3"/>
        <w:rPr>
          <w:rFonts w:eastAsia="Times New Roman" w:cstheme="majorBidi"/>
          <w:b/>
          <w:iCs/>
          <w:sz w:val="26"/>
        </w:rPr>
      </w:pPr>
      <w:r>
        <w:rPr>
          <w:rFonts w:eastAsia="Times New Roman" w:cstheme="majorBidi"/>
          <w:b/>
          <w:iCs/>
          <w:sz w:val="26"/>
        </w:rPr>
        <w:t>6</w:t>
      </w:r>
      <w:r w:rsidR="00074BEE">
        <w:rPr>
          <w:rFonts w:eastAsia="Times New Roman" w:cstheme="majorBidi"/>
          <w:b/>
          <w:iCs/>
          <w:sz w:val="26"/>
        </w:rPr>
        <w:t xml:space="preserve">. </w:t>
      </w:r>
      <w:r w:rsidR="00074BEE" w:rsidRPr="003D35EA">
        <w:rPr>
          <w:rFonts w:eastAsia="Times New Roman" w:cstheme="majorBidi"/>
          <w:b/>
          <w:iCs/>
          <w:sz w:val="26"/>
        </w:rPr>
        <w:t xml:space="preserve">The LIO is crucial to resolve a laundry list of existential threats- alternatives will magnify existing problems post transition war </w:t>
      </w:r>
    </w:p>
    <w:p w14:paraId="51200C1B" w14:textId="77777777" w:rsidR="00074BEE" w:rsidRPr="003D35EA" w:rsidRDefault="00074BEE" w:rsidP="00074BEE">
      <w:pPr>
        <w:rPr>
          <w:b/>
          <w:bCs/>
          <w:sz w:val="26"/>
        </w:rPr>
      </w:pPr>
      <w:r w:rsidRPr="003D35EA">
        <w:rPr>
          <w:b/>
          <w:bCs/>
          <w:sz w:val="26"/>
        </w:rPr>
        <w:t>Deudney and Ikenberry, PhDs, 18</w:t>
      </w:r>
    </w:p>
    <w:p w14:paraId="557D4E03" w14:textId="77777777" w:rsidR="00074BEE" w:rsidRPr="003D35EA" w:rsidRDefault="00074BEE" w:rsidP="00074BEE">
      <w:pPr>
        <w:rPr>
          <w:sz w:val="16"/>
        </w:rPr>
      </w:pPr>
      <w:r w:rsidRPr="003D35EA">
        <w:rPr>
          <w:sz w:val="16"/>
        </w:rPr>
        <w:t xml:space="preserve">(Daniel, PoliSci@JohnsHopkins, G. John, InternationalAffairs@Princeton, </w:t>
      </w:r>
      <w:hyperlink r:id="rId11" w:history="1">
        <w:r w:rsidRPr="003D35EA">
          <w:rPr>
            <w:sz w:val="16"/>
          </w:rPr>
          <w:t>https://www.foreignaffairs.com/articles/world/2018-06-14/liberal-world</w:t>
        </w:r>
      </w:hyperlink>
      <w:r w:rsidRPr="003D35EA">
        <w:rPr>
          <w:sz w:val="16"/>
        </w:rPr>
        <w:t>, 6-14)</w:t>
      </w:r>
    </w:p>
    <w:p w14:paraId="432699A3" w14:textId="77777777" w:rsidR="00074BEE" w:rsidRPr="003D35EA" w:rsidRDefault="00074BEE" w:rsidP="00074BEE">
      <w:pPr>
        <w:rPr>
          <w:sz w:val="16"/>
        </w:rPr>
      </w:pPr>
      <w:r w:rsidRPr="003D35EA">
        <w:rPr>
          <w:rFonts w:eastAsia="Calibri"/>
          <w:sz w:val="16"/>
        </w:rPr>
        <w:t xml:space="preserve">In many respects, </w:t>
      </w:r>
      <w:r w:rsidRPr="00A46B82">
        <w:rPr>
          <w:rFonts w:eastAsia="Calibri"/>
          <w:u w:val="single"/>
        </w:rPr>
        <w:t>today's</w:t>
      </w:r>
      <w:r w:rsidRPr="003D35EA">
        <w:rPr>
          <w:rFonts w:eastAsia="Calibri"/>
          <w:u w:val="single"/>
        </w:rPr>
        <w:t xml:space="preserve"> liberal democratic </w:t>
      </w:r>
      <w:r w:rsidRPr="0048372A">
        <w:rPr>
          <w:rFonts w:eastAsia="Calibri"/>
          <w:highlight w:val="green"/>
          <w:u w:val="single"/>
        </w:rPr>
        <w:t xml:space="preserve">malaise is a </w:t>
      </w:r>
      <w:r w:rsidRPr="0048372A">
        <w:rPr>
          <w:rFonts w:eastAsia="Calibri"/>
          <w:iCs/>
          <w:highlight w:val="green"/>
          <w:u w:val="single"/>
          <w:bdr w:val="single" w:sz="8" w:space="0" w:color="auto"/>
        </w:rPr>
        <w:t xml:space="preserve">byproduct of </w:t>
      </w:r>
      <w:r w:rsidRPr="00A46B82">
        <w:rPr>
          <w:rFonts w:eastAsia="Calibri"/>
          <w:iCs/>
          <w:u w:val="single"/>
          <w:bdr w:val="single" w:sz="8" w:space="0" w:color="auto"/>
        </w:rPr>
        <w:t xml:space="preserve">the liberal world order's </w:t>
      </w:r>
      <w:r w:rsidRPr="0048372A">
        <w:rPr>
          <w:rFonts w:eastAsia="Calibri"/>
          <w:iCs/>
          <w:highlight w:val="green"/>
          <w:u w:val="single"/>
          <w:bdr w:val="single" w:sz="8" w:space="0" w:color="auto"/>
        </w:rPr>
        <w:t>success</w:t>
      </w:r>
      <w:r w:rsidRPr="003D35EA">
        <w:rPr>
          <w:rFonts w:eastAsia="Calibri"/>
          <w:iCs/>
          <w:u w:val="single"/>
          <w:bdr w:val="single" w:sz="8" w:space="0" w:color="auto"/>
        </w:rPr>
        <w:t>.</w:t>
      </w:r>
      <w:r w:rsidRPr="003D35EA">
        <w:rPr>
          <w:rFonts w:eastAsia="Calibri"/>
          <w:sz w:val="16"/>
        </w:rPr>
        <w:t xml:space="preserve"> After the Cold War, that order became a global system, expanding beyond its birthplace in the West. But </w:t>
      </w:r>
      <w:r w:rsidRPr="003D35EA">
        <w:rPr>
          <w:rFonts w:eastAsia="Calibri"/>
          <w:u w:val="single"/>
        </w:rPr>
        <w:t xml:space="preserve">as free markets spread, problems began to crop up: economic inequality grew, old political bargains between capital and labor broke down, and social supports eroded. </w:t>
      </w:r>
      <w:r w:rsidRPr="003D35EA">
        <w:rPr>
          <w:rFonts w:eastAsia="Calibri"/>
          <w:sz w:val="16"/>
        </w:rPr>
        <w:t xml:space="preserve">The </w:t>
      </w:r>
      <w:r w:rsidRPr="00A46B82">
        <w:rPr>
          <w:rFonts w:eastAsia="Calibri"/>
          <w:highlight w:val="green"/>
          <w:u w:val="single"/>
        </w:rPr>
        <w:t>benefits of globalization and</w:t>
      </w:r>
      <w:r w:rsidRPr="003D35EA">
        <w:rPr>
          <w:rFonts w:eastAsia="Calibri"/>
          <w:u w:val="single"/>
        </w:rPr>
        <w:t xml:space="preserve"> economic </w:t>
      </w:r>
      <w:r w:rsidRPr="00A46B82">
        <w:rPr>
          <w:rFonts w:eastAsia="Calibri"/>
          <w:highlight w:val="green"/>
          <w:u w:val="single"/>
        </w:rPr>
        <w:t>expansion were distributed</w:t>
      </w:r>
      <w:r w:rsidRPr="003D35EA">
        <w:rPr>
          <w:rFonts w:eastAsia="Calibri"/>
          <w:u w:val="single"/>
        </w:rPr>
        <w:t xml:space="preserve"> disproportionately </w:t>
      </w:r>
      <w:r w:rsidRPr="00A46B82">
        <w:rPr>
          <w:rFonts w:eastAsia="Calibri"/>
          <w:highlight w:val="green"/>
          <w:u w:val="single"/>
        </w:rPr>
        <w:t>to elites.</w:t>
      </w:r>
      <w:r w:rsidRPr="003D35EA">
        <w:rPr>
          <w:rFonts w:eastAsia="Calibri"/>
          <w:u w:val="single"/>
        </w:rPr>
        <w:t xml:space="preserve"> Oligarchic power bloomed. A modulated form of </w:t>
      </w:r>
      <w:r w:rsidRPr="00A46B82">
        <w:rPr>
          <w:rFonts w:eastAsia="Calibri"/>
          <w:highlight w:val="green"/>
          <w:u w:val="single"/>
        </w:rPr>
        <w:t xml:space="preserve">capitalism morphed into winnertake- all </w:t>
      </w:r>
      <w:r w:rsidRPr="00A46B82">
        <w:rPr>
          <w:rFonts w:eastAsia="Calibri"/>
          <w:u w:val="single"/>
        </w:rPr>
        <w:t>casino capitalism</w:t>
      </w:r>
      <w:r w:rsidRPr="003D35EA">
        <w:rPr>
          <w:rFonts w:eastAsia="Calibri"/>
          <w:u w:val="single"/>
        </w:rPr>
        <w:t xml:space="preserve">. </w:t>
      </w:r>
      <w:r w:rsidRPr="003D35EA">
        <w:rPr>
          <w:rFonts w:eastAsia="Calibri"/>
          <w:sz w:val="16"/>
        </w:rPr>
        <w:t xml:space="preserve">Many </w:t>
      </w:r>
      <w:r w:rsidRPr="003D35EA">
        <w:rPr>
          <w:rFonts w:eastAsia="Calibri"/>
          <w:u w:val="single"/>
        </w:rPr>
        <w:t xml:space="preserve">new democracies turned out to lack the traditions and habits necessary to sustain democratic institutions. </w:t>
      </w:r>
      <w:r w:rsidRPr="003D35EA">
        <w:rPr>
          <w:rFonts w:eastAsia="Calibri"/>
          <w:sz w:val="16"/>
        </w:rPr>
        <w:t>And</w:t>
      </w:r>
      <w:r w:rsidRPr="003D35EA">
        <w:rPr>
          <w:rFonts w:eastAsia="Calibri"/>
          <w:u w:val="single"/>
        </w:rPr>
        <w:t xml:space="preserve"> large </w:t>
      </w:r>
      <w:r w:rsidRPr="006236CE">
        <w:rPr>
          <w:rFonts w:eastAsia="Calibri"/>
          <w:u w:val="single"/>
        </w:rPr>
        <w:t>flows of immigrants triggered a xenophobic backlash</w:t>
      </w:r>
      <w:r w:rsidRPr="003D35EA">
        <w:rPr>
          <w:rFonts w:eastAsia="Calibri"/>
          <w:u w:val="single"/>
        </w:rPr>
        <w:t xml:space="preserve">. </w:t>
      </w:r>
      <w:r w:rsidRPr="003D35EA">
        <w:rPr>
          <w:rFonts w:eastAsia="Calibri"/>
          <w:sz w:val="16"/>
        </w:rPr>
        <w:t xml:space="preserve">Together, these developments have called into question the legitimacy of liberal democratic life and created openings for opportunistic demagogues. </w:t>
      </w:r>
      <w:r w:rsidRPr="003D35EA">
        <w:rPr>
          <w:rFonts w:eastAsia="Calibri"/>
          <w:u w:val="single"/>
        </w:rPr>
        <w:t xml:space="preserve">Just as the causes of this malaise are clear, so is its </w:t>
      </w:r>
      <w:r w:rsidRPr="0087200A">
        <w:rPr>
          <w:rFonts w:eastAsia="Calibri"/>
          <w:highlight w:val="green"/>
          <w:u w:val="single"/>
        </w:rPr>
        <w:t>solution</w:t>
      </w:r>
      <w:r w:rsidRPr="003D35EA">
        <w:rPr>
          <w:rFonts w:eastAsia="Calibri"/>
          <w:u w:val="single"/>
        </w:rPr>
        <w:t xml:space="preserve">: </w:t>
      </w:r>
      <w:r w:rsidRPr="0087200A">
        <w:rPr>
          <w:rFonts w:eastAsia="Calibri"/>
          <w:highlight w:val="green"/>
          <w:u w:val="single"/>
        </w:rPr>
        <w:t xml:space="preserve">a return to </w:t>
      </w:r>
      <w:r w:rsidRPr="0087200A">
        <w:rPr>
          <w:rFonts w:eastAsia="Calibri"/>
          <w:u w:val="single"/>
        </w:rPr>
        <w:t xml:space="preserve">the </w:t>
      </w:r>
      <w:r w:rsidRPr="0087200A">
        <w:rPr>
          <w:rFonts w:eastAsia="Calibri"/>
          <w:iCs/>
          <w:u w:val="single"/>
          <w:bdr w:val="single" w:sz="8" w:space="0" w:color="auto"/>
        </w:rPr>
        <w:t xml:space="preserve">fundamentals of </w:t>
      </w:r>
      <w:r w:rsidRPr="0087200A">
        <w:rPr>
          <w:rFonts w:eastAsia="Calibri"/>
          <w:iCs/>
          <w:highlight w:val="green"/>
          <w:u w:val="single"/>
          <w:bdr w:val="single" w:sz="8" w:space="0" w:color="auto"/>
        </w:rPr>
        <w:t>liberal democracy</w:t>
      </w:r>
      <w:r w:rsidRPr="003D35EA">
        <w:rPr>
          <w:rFonts w:eastAsia="Calibri"/>
          <w:u w:val="single"/>
        </w:rPr>
        <w:t>. Rather than deeply challenging the first principles of liberal democracy</w:t>
      </w:r>
      <w:r w:rsidRPr="003D35EA">
        <w:rPr>
          <w:rFonts w:eastAsia="Calibri"/>
          <w:sz w:val="16"/>
        </w:rPr>
        <w:t xml:space="preserve">, the </w:t>
      </w:r>
      <w:r w:rsidRPr="006236CE">
        <w:rPr>
          <w:rFonts w:eastAsia="Calibri"/>
          <w:u w:val="single"/>
        </w:rPr>
        <w:t xml:space="preserve">current </w:t>
      </w:r>
      <w:r w:rsidRPr="006C237E">
        <w:rPr>
          <w:rFonts w:eastAsia="Calibri"/>
          <w:u w:val="single"/>
        </w:rPr>
        <w:t>problems call for reforms</w:t>
      </w:r>
      <w:r w:rsidRPr="003D35EA">
        <w:rPr>
          <w:rFonts w:eastAsia="Calibri"/>
          <w:u w:val="single"/>
        </w:rPr>
        <w:t xml:space="preserve"> to better realize them. To reduce inequality, political leaders will need to return to</w:t>
      </w:r>
      <w:r w:rsidRPr="003D35EA">
        <w:rPr>
          <w:rFonts w:eastAsia="Calibri"/>
          <w:sz w:val="16"/>
        </w:rPr>
        <w:t xml:space="preserve"> the </w:t>
      </w:r>
      <w:r w:rsidRPr="003D35EA">
        <w:rPr>
          <w:rFonts w:eastAsia="Calibri"/>
          <w:u w:val="single"/>
        </w:rPr>
        <w:t>social democratic policies</w:t>
      </w:r>
      <w:r w:rsidRPr="003D35EA">
        <w:rPr>
          <w:rFonts w:eastAsia="Calibri"/>
          <w:sz w:val="16"/>
        </w:rPr>
        <w:t xml:space="preserve"> embodied in the New Deal, </w:t>
      </w:r>
      <w:r w:rsidRPr="003D35EA">
        <w:rPr>
          <w:rFonts w:eastAsia="Calibri"/>
          <w:u w:val="single"/>
        </w:rPr>
        <w:t>pass more progressive taxation, and invest in education and infrastructure. To foster a sense of liberal democratic identity, they will need to emphasize education</w:t>
      </w:r>
      <w:r w:rsidRPr="003D35EA">
        <w:rPr>
          <w:rFonts w:eastAsia="Calibri"/>
          <w:sz w:val="16"/>
        </w:rPr>
        <w:t xml:space="preserve"> as a catalyst for assimilation </w:t>
      </w:r>
      <w:r w:rsidRPr="003D35EA">
        <w:rPr>
          <w:rFonts w:eastAsia="Calibri"/>
          <w:u w:val="single"/>
        </w:rPr>
        <w:t>and promote national and public service.</w:t>
      </w:r>
      <w:r w:rsidRPr="003D35EA">
        <w:rPr>
          <w:rFonts w:eastAsia="Calibri"/>
          <w:sz w:val="16"/>
        </w:rPr>
        <w:t xml:space="preserve"> In other words, </w:t>
      </w:r>
      <w:r w:rsidRPr="003D35EA">
        <w:rPr>
          <w:rFonts w:eastAsia="Calibri"/>
          <w:u w:val="single"/>
        </w:rPr>
        <w:t>the remedy for the problems of liberal democracy is more liberal democracy;</w:t>
      </w:r>
      <w:r w:rsidRPr="003D35EA">
        <w:rPr>
          <w:rFonts w:eastAsia="Calibri"/>
          <w:iCs/>
          <w:u w:val="single"/>
          <w:bdr w:val="single" w:sz="8" w:space="0" w:color="auto"/>
        </w:rPr>
        <w:t xml:space="preserve"> liberalism contains the seeds of its own salvation. </w:t>
      </w:r>
      <w:r w:rsidRPr="006C237E">
        <w:rPr>
          <w:rFonts w:eastAsia="Calibri"/>
          <w:sz w:val="16"/>
        </w:rPr>
        <w:t>Indeed,</w:t>
      </w:r>
      <w:r w:rsidRPr="006C237E">
        <w:rPr>
          <w:rFonts w:eastAsia="Calibri"/>
          <w:u w:val="single"/>
        </w:rPr>
        <w:t xml:space="preserve"> liberal democracies have </w:t>
      </w:r>
      <w:r w:rsidRPr="006C237E">
        <w:rPr>
          <w:rFonts w:eastAsia="Calibri"/>
          <w:iCs/>
          <w:u w:val="single"/>
          <w:bdr w:val="single" w:sz="8" w:space="0" w:color="auto"/>
        </w:rPr>
        <w:t>repeatedly recovered</w:t>
      </w:r>
      <w:r w:rsidRPr="006C237E">
        <w:rPr>
          <w:rFonts w:eastAsia="Calibri"/>
          <w:u w:val="single"/>
        </w:rPr>
        <w:t xml:space="preserve"> from crises</w:t>
      </w:r>
      <w:r w:rsidRPr="003D35EA">
        <w:rPr>
          <w:rFonts w:eastAsia="Calibri"/>
          <w:u w:val="single"/>
        </w:rPr>
        <w:t xml:space="preserve"> resulting from their own excesses.</w:t>
      </w:r>
      <w:r w:rsidRPr="003D35EA">
        <w:rPr>
          <w:rFonts w:eastAsia="Calibri"/>
          <w:sz w:val="16"/>
        </w:rPr>
        <w:t xml:space="preserve"> In the 1930s,</w:t>
      </w:r>
      <w:r w:rsidRPr="003D35EA">
        <w:rPr>
          <w:rFonts w:eastAsia="Calibri"/>
          <w:u w:val="single"/>
        </w:rPr>
        <w:t xml:space="preserve"> </w:t>
      </w:r>
      <w:r w:rsidRPr="006236CE">
        <w:rPr>
          <w:rFonts w:eastAsia="Calibri"/>
          <w:highlight w:val="green"/>
          <w:u w:val="single"/>
        </w:rPr>
        <w:t>overproduction and</w:t>
      </w:r>
      <w:r w:rsidRPr="003D35EA">
        <w:rPr>
          <w:rFonts w:eastAsia="Calibri"/>
          <w:u w:val="single"/>
        </w:rPr>
        <w:t xml:space="preserve"> the </w:t>
      </w:r>
      <w:r w:rsidRPr="006236CE">
        <w:rPr>
          <w:rFonts w:eastAsia="Calibri"/>
          <w:highlight w:val="green"/>
          <w:u w:val="single"/>
        </w:rPr>
        <w:t>integration</w:t>
      </w:r>
      <w:r w:rsidRPr="003D35EA">
        <w:rPr>
          <w:rFonts w:eastAsia="Calibri"/>
          <w:u w:val="single"/>
        </w:rPr>
        <w:t xml:space="preserve"> of financial markets brought about an economic depression, which </w:t>
      </w:r>
      <w:r w:rsidRPr="006236CE">
        <w:rPr>
          <w:rFonts w:eastAsia="Calibri"/>
          <w:highlight w:val="green"/>
          <w:u w:val="single"/>
        </w:rPr>
        <w:t>triggered</w:t>
      </w:r>
      <w:r w:rsidRPr="003D35EA">
        <w:rPr>
          <w:rFonts w:eastAsia="Calibri"/>
          <w:sz w:val="16"/>
        </w:rPr>
        <w:t xml:space="preserve"> the rise of</w:t>
      </w:r>
      <w:r w:rsidRPr="003D35EA">
        <w:rPr>
          <w:rFonts w:eastAsia="Calibri"/>
          <w:u w:val="single"/>
        </w:rPr>
        <w:t xml:space="preserve"> </w:t>
      </w:r>
      <w:r w:rsidRPr="006236CE">
        <w:rPr>
          <w:rFonts w:eastAsia="Calibri"/>
          <w:highlight w:val="green"/>
          <w:u w:val="single"/>
        </w:rPr>
        <w:t>fascism. But</w:t>
      </w:r>
      <w:r w:rsidRPr="003D35EA">
        <w:rPr>
          <w:rFonts w:eastAsia="Calibri"/>
          <w:u w:val="single"/>
        </w:rPr>
        <w:t xml:space="preserve"> it </w:t>
      </w:r>
      <w:r w:rsidRPr="006236CE">
        <w:rPr>
          <w:rFonts w:eastAsia="Calibri"/>
          <w:highlight w:val="green"/>
          <w:u w:val="single"/>
        </w:rPr>
        <w:t>also</w:t>
      </w:r>
      <w:r w:rsidRPr="003D35EA">
        <w:rPr>
          <w:rFonts w:eastAsia="Calibri"/>
          <w:u w:val="single"/>
        </w:rPr>
        <w:t xml:space="preserve"> triggered </w:t>
      </w:r>
      <w:r w:rsidRPr="006236CE">
        <w:rPr>
          <w:rFonts w:eastAsia="Calibri"/>
          <w:highlight w:val="green"/>
          <w:u w:val="single"/>
        </w:rPr>
        <w:t>the New Deal and social democracy, leading to</w:t>
      </w:r>
      <w:r w:rsidRPr="003D35EA">
        <w:rPr>
          <w:rFonts w:eastAsia="Calibri"/>
          <w:u w:val="single"/>
        </w:rPr>
        <w:t xml:space="preserve"> a </w:t>
      </w:r>
      <w:r w:rsidRPr="006236CE">
        <w:rPr>
          <w:rFonts w:eastAsia="Calibri"/>
          <w:u w:val="single"/>
        </w:rPr>
        <w:t xml:space="preserve">more </w:t>
      </w:r>
      <w:r w:rsidRPr="006236CE">
        <w:rPr>
          <w:rFonts w:eastAsia="Calibri"/>
          <w:highlight w:val="green"/>
          <w:u w:val="single"/>
        </w:rPr>
        <w:t>stable</w:t>
      </w:r>
      <w:r w:rsidRPr="003D35EA">
        <w:rPr>
          <w:rFonts w:eastAsia="Calibri"/>
          <w:u w:val="single"/>
        </w:rPr>
        <w:t xml:space="preserve"> form of </w:t>
      </w:r>
      <w:r w:rsidRPr="006236CE">
        <w:rPr>
          <w:rFonts w:eastAsia="Calibri"/>
          <w:highlight w:val="green"/>
          <w:u w:val="single"/>
        </w:rPr>
        <w:t>capitalism</w:t>
      </w:r>
      <w:r w:rsidRPr="003D35EA">
        <w:rPr>
          <w:rFonts w:eastAsia="Calibri"/>
          <w:u w:val="single"/>
        </w:rPr>
        <w:t xml:space="preserve">. </w:t>
      </w:r>
      <w:r w:rsidRPr="003D35EA">
        <w:rPr>
          <w:rFonts w:eastAsia="Calibri"/>
          <w:sz w:val="16"/>
        </w:rPr>
        <w:t xml:space="preserve">In the 1950s, the success of </w:t>
      </w:r>
      <w:r w:rsidRPr="00F105FB">
        <w:rPr>
          <w:rFonts w:eastAsia="Calibri"/>
          <w:u w:val="single"/>
        </w:rPr>
        <w:t xml:space="preserve">the Manhattan Project, combined with the emerging U.S.-Soviet rivalry, created the novel threat of a worldwide </w:t>
      </w:r>
      <w:r w:rsidRPr="00F105FB">
        <w:rPr>
          <w:rFonts w:eastAsia="Calibri"/>
          <w:u w:val="single"/>
        </w:rPr>
        <w:lastRenderedPageBreak/>
        <w:t xml:space="preserve">nuclear holocaust. That </w:t>
      </w:r>
      <w:r w:rsidRPr="00F105FB">
        <w:rPr>
          <w:rFonts w:eastAsia="Calibri"/>
          <w:sz w:val="16"/>
        </w:rPr>
        <w:t xml:space="preserve">threat </w:t>
      </w:r>
      <w:r w:rsidRPr="00F105FB">
        <w:rPr>
          <w:rFonts w:eastAsia="Calibri"/>
          <w:u w:val="single"/>
        </w:rPr>
        <w:t>gave rise to arms control</w:t>
      </w:r>
      <w:r w:rsidRPr="003D35EA">
        <w:rPr>
          <w:rFonts w:eastAsia="Calibri"/>
          <w:u w:val="single"/>
        </w:rPr>
        <w:t xml:space="preserve"> pacts and agreements concerning the governance of global spaces, </w:t>
      </w:r>
      <w:r w:rsidRPr="003D35EA">
        <w:rPr>
          <w:rFonts w:eastAsia="Calibri"/>
          <w:sz w:val="16"/>
        </w:rPr>
        <w:t>deals forged by the United States in collaboration with the Soviet Union. In the 1970s,</w:t>
      </w:r>
      <w:r w:rsidRPr="003D35EA">
        <w:rPr>
          <w:rFonts w:eastAsia="Calibri"/>
          <w:u w:val="single"/>
        </w:rPr>
        <w:t xml:space="preserve"> rising </w:t>
      </w:r>
      <w:r w:rsidRPr="007330AB">
        <w:rPr>
          <w:rFonts w:eastAsia="Calibri"/>
          <w:highlight w:val="green"/>
          <w:u w:val="single"/>
        </w:rPr>
        <w:t>middle-class consumption</w:t>
      </w:r>
      <w:r w:rsidRPr="003D35EA">
        <w:rPr>
          <w:rFonts w:eastAsia="Calibri"/>
          <w:u w:val="single"/>
        </w:rPr>
        <w:t xml:space="preserve"> led to oil shortages, economic stagnation, and environmental decay. </w:t>
      </w:r>
      <w:r w:rsidRPr="003D35EA">
        <w:rPr>
          <w:rFonts w:eastAsia="Calibri"/>
          <w:sz w:val="16"/>
        </w:rPr>
        <w:t>In response,</w:t>
      </w:r>
      <w:r w:rsidRPr="003D35EA">
        <w:rPr>
          <w:rFonts w:eastAsia="Calibri"/>
          <w:u w:val="single"/>
        </w:rPr>
        <w:t xml:space="preserve"> the advanced industrial democracies </w:t>
      </w:r>
      <w:r w:rsidRPr="006C237E">
        <w:rPr>
          <w:rFonts w:eastAsia="Calibri"/>
          <w:highlight w:val="green"/>
          <w:u w:val="single"/>
        </w:rPr>
        <w:t>established oil</w:t>
      </w:r>
      <w:r w:rsidRPr="003D35EA">
        <w:rPr>
          <w:rFonts w:eastAsia="Calibri"/>
          <w:u w:val="single"/>
        </w:rPr>
        <w:t xml:space="preserve"> coordination </w:t>
      </w:r>
      <w:r w:rsidRPr="006C237E">
        <w:rPr>
          <w:rFonts w:eastAsia="Calibri"/>
          <w:highlight w:val="green"/>
          <w:u w:val="single"/>
        </w:rPr>
        <w:t>agreements</w:t>
      </w:r>
      <w:r w:rsidRPr="003D35EA">
        <w:rPr>
          <w:rFonts w:eastAsia="Calibri"/>
          <w:u w:val="single"/>
        </w:rPr>
        <w:t xml:space="preserve">, invested in </w:t>
      </w:r>
      <w:r w:rsidRPr="006C237E">
        <w:rPr>
          <w:rFonts w:eastAsia="Calibri"/>
          <w:highlight w:val="green"/>
          <w:u w:val="single"/>
        </w:rPr>
        <w:t>clean energy, and</w:t>
      </w:r>
      <w:r w:rsidRPr="003D35EA">
        <w:rPr>
          <w:rFonts w:eastAsia="Calibri"/>
          <w:u w:val="single"/>
        </w:rPr>
        <w:t xml:space="preserve"> struck numerous </w:t>
      </w:r>
      <w:r w:rsidRPr="006C237E">
        <w:rPr>
          <w:rFonts w:eastAsia="Calibri"/>
          <w:highlight w:val="green"/>
          <w:u w:val="single"/>
        </w:rPr>
        <w:t>international</w:t>
      </w:r>
      <w:r w:rsidRPr="003D35EA">
        <w:rPr>
          <w:rFonts w:eastAsia="Calibri"/>
          <w:u w:val="single"/>
        </w:rPr>
        <w:t xml:space="preserve"> environmental </w:t>
      </w:r>
      <w:r w:rsidRPr="006C237E">
        <w:rPr>
          <w:rFonts w:eastAsia="Calibri"/>
          <w:highlight w:val="green"/>
          <w:u w:val="single"/>
        </w:rPr>
        <w:t>accords</w:t>
      </w:r>
      <w:r w:rsidRPr="003D35EA">
        <w:rPr>
          <w:rFonts w:eastAsia="Calibri"/>
          <w:u w:val="single"/>
        </w:rPr>
        <w:t xml:space="preserve"> aimed at reducing pollutants. The </w:t>
      </w:r>
      <w:r w:rsidRPr="006C237E">
        <w:rPr>
          <w:rFonts w:eastAsia="Calibri"/>
          <w:highlight w:val="green"/>
          <w:u w:val="single"/>
        </w:rPr>
        <w:t>problems</w:t>
      </w:r>
      <w:r w:rsidRPr="003D35EA">
        <w:rPr>
          <w:rFonts w:eastAsia="Calibri"/>
          <w:u w:val="single"/>
        </w:rPr>
        <w:t xml:space="preserve"> that liberal democracies face </w:t>
      </w:r>
      <w:r w:rsidRPr="006C237E">
        <w:rPr>
          <w:rFonts w:eastAsia="Calibri"/>
          <w:highlight w:val="green"/>
          <w:u w:val="single"/>
        </w:rPr>
        <w:t>today</w:t>
      </w:r>
      <w:r w:rsidRPr="003D35EA">
        <w:rPr>
          <w:rFonts w:eastAsia="Calibri"/>
          <w:u w:val="single"/>
        </w:rPr>
        <w:t xml:space="preserve">, while great, </w:t>
      </w:r>
      <w:r w:rsidRPr="006C237E">
        <w:rPr>
          <w:rFonts w:eastAsia="Calibri"/>
          <w:highlight w:val="green"/>
          <w:u w:val="single"/>
        </w:rPr>
        <w:t>are</w:t>
      </w:r>
      <w:r w:rsidRPr="003D35EA">
        <w:rPr>
          <w:rFonts w:eastAsia="Calibri"/>
          <w:u w:val="single"/>
        </w:rPr>
        <w:t xml:space="preserve"> </w:t>
      </w:r>
      <w:r w:rsidRPr="003D35EA">
        <w:rPr>
          <w:rFonts w:eastAsia="Calibri"/>
          <w:iCs/>
          <w:u w:val="single"/>
          <w:bdr w:val="single" w:sz="8" w:space="0" w:color="auto"/>
        </w:rPr>
        <w:t xml:space="preserve">certainly </w:t>
      </w:r>
      <w:r w:rsidRPr="006C237E">
        <w:rPr>
          <w:rFonts w:eastAsia="Calibri"/>
          <w:iCs/>
          <w:highlight w:val="green"/>
          <w:u w:val="single"/>
          <w:bdr w:val="single" w:sz="8" w:space="0" w:color="auto"/>
        </w:rPr>
        <w:t>not more challenging</w:t>
      </w:r>
      <w:r w:rsidRPr="006C237E">
        <w:rPr>
          <w:rFonts w:eastAsia="Calibri"/>
          <w:highlight w:val="green"/>
          <w:u w:val="single"/>
        </w:rPr>
        <w:t xml:space="preserve"> than those</w:t>
      </w:r>
      <w:r w:rsidRPr="003D35EA">
        <w:rPr>
          <w:rFonts w:eastAsia="Calibri"/>
          <w:u w:val="single"/>
        </w:rPr>
        <w:t xml:space="preserve"> that </w:t>
      </w:r>
      <w:r w:rsidRPr="006C237E">
        <w:rPr>
          <w:rFonts w:eastAsia="Calibri"/>
          <w:highlight w:val="green"/>
          <w:u w:val="single"/>
        </w:rPr>
        <w:t>they have</w:t>
      </w:r>
      <w:r w:rsidRPr="003D35EA">
        <w:rPr>
          <w:rFonts w:eastAsia="Calibri"/>
          <w:u w:val="single"/>
        </w:rPr>
        <w:t xml:space="preserve"> faced and </w:t>
      </w:r>
      <w:r w:rsidRPr="006C237E">
        <w:rPr>
          <w:rFonts w:eastAsia="Calibri"/>
          <w:highlight w:val="green"/>
          <w:u w:val="single"/>
        </w:rPr>
        <w:t xml:space="preserve">overcome </w:t>
      </w:r>
      <w:r w:rsidRPr="006C237E">
        <w:rPr>
          <w:rFonts w:eastAsia="Calibri"/>
          <w:u w:val="single"/>
        </w:rPr>
        <w:t>in</w:t>
      </w:r>
      <w:r w:rsidRPr="003D35EA">
        <w:rPr>
          <w:rFonts w:eastAsia="Calibri"/>
          <w:u w:val="single"/>
        </w:rPr>
        <w:t xml:space="preserve"> these historically </w:t>
      </w:r>
      <w:r w:rsidRPr="006C237E">
        <w:rPr>
          <w:rFonts w:eastAsia="Calibri"/>
          <w:u w:val="single"/>
        </w:rPr>
        <w:t>recent decades</w:t>
      </w:r>
      <w:r w:rsidRPr="003D35EA">
        <w:rPr>
          <w:rFonts w:eastAsia="Calibri"/>
          <w:u w:val="single"/>
        </w:rPr>
        <w:t xml:space="preserve">. </w:t>
      </w:r>
      <w:r w:rsidRPr="003D35EA">
        <w:rPr>
          <w:rFonts w:eastAsia="Calibri"/>
          <w:sz w:val="16"/>
        </w:rPr>
        <w:t xml:space="preserve">Of course, there is no guarantee that liberal democracies will successfully rise to the occasion, but </w:t>
      </w:r>
      <w:r w:rsidRPr="003D35EA">
        <w:rPr>
          <w:rFonts w:eastAsia="Calibri"/>
          <w:u w:val="single"/>
        </w:rPr>
        <w:t xml:space="preserve">to count them out would </w:t>
      </w:r>
      <w:r w:rsidRPr="003D35EA">
        <w:rPr>
          <w:rFonts w:eastAsia="Calibri"/>
          <w:iCs/>
          <w:u w:val="single"/>
          <w:bdr w:val="single" w:sz="8" w:space="0" w:color="auto"/>
        </w:rPr>
        <w:t>fly in the face</w:t>
      </w:r>
      <w:r w:rsidRPr="003D35EA">
        <w:rPr>
          <w:rFonts w:eastAsia="Calibri"/>
          <w:u w:val="single"/>
        </w:rPr>
        <w:t xml:space="preserve"> of repeated historical experiences. Today's dire predictions ignore these past successes. They suffer from</w:t>
      </w:r>
      <w:r w:rsidRPr="003D35EA">
        <w:rPr>
          <w:rFonts w:eastAsia="Calibri"/>
          <w:sz w:val="16"/>
        </w:rPr>
        <w:t xml:space="preserve"> a blinding </w:t>
      </w:r>
      <w:r w:rsidRPr="003D35EA">
        <w:rPr>
          <w:rFonts w:eastAsia="Calibri"/>
          <w:u w:val="single"/>
        </w:rPr>
        <w:t>presentism. Taking what is new and threatening</w:t>
      </w:r>
      <w:r w:rsidRPr="003D35EA">
        <w:rPr>
          <w:rFonts w:eastAsia="Calibri"/>
          <w:sz w:val="16"/>
        </w:rPr>
        <w:t xml:space="preserve"> as the master pattern is an understandable reflex in the face of change, but it </w:t>
      </w:r>
      <w:r w:rsidRPr="003D35EA">
        <w:rPr>
          <w:rFonts w:eastAsia="Calibri"/>
          <w:u w:val="single"/>
        </w:rPr>
        <w:t xml:space="preserve">is almost never a very good guide to the future. </w:t>
      </w:r>
      <w:r w:rsidRPr="006C237E">
        <w:rPr>
          <w:rFonts w:eastAsia="Calibri"/>
          <w:highlight w:val="green"/>
          <w:u w:val="single"/>
        </w:rPr>
        <w:t>Large-scale human arrangements</w:t>
      </w:r>
      <w:r w:rsidRPr="003D35EA">
        <w:rPr>
          <w:rFonts w:eastAsia="Calibri"/>
          <w:u w:val="single"/>
        </w:rPr>
        <w:t xml:space="preserve"> such as liberal democracy </w:t>
      </w:r>
      <w:r w:rsidRPr="006C237E">
        <w:rPr>
          <w:rFonts w:eastAsia="Calibri"/>
          <w:iCs/>
          <w:highlight w:val="green"/>
          <w:u w:val="single"/>
          <w:bdr w:val="single" w:sz="8" w:space="0" w:color="auto"/>
        </w:rPr>
        <w:t>rarely change</w:t>
      </w:r>
      <w:r w:rsidRPr="003D35EA">
        <w:rPr>
          <w:rFonts w:eastAsia="Calibri"/>
          <w:iCs/>
          <w:u w:val="single"/>
          <w:bdr w:val="single" w:sz="8" w:space="0" w:color="auto"/>
        </w:rPr>
        <w:t xml:space="preserve"> as </w:t>
      </w:r>
      <w:r w:rsidRPr="006C237E">
        <w:rPr>
          <w:rFonts w:eastAsia="Calibri"/>
          <w:iCs/>
          <w:highlight w:val="green"/>
          <w:u w:val="single"/>
          <w:bdr w:val="single" w:sz="8" w:space="0" w:color="auto"/>
        </w:rPr>
        <w:t>rapidly</w:t>
      </w:r>
      <w:r w:rsidRPr="003D35EA">
        <w:rPr>
          <w:rFonts w:eastAsia="Calibri"/>
          <w:iCs/>
          <w:u w:val="single"/>
          <w:bdr w:val="single" w:sz="8" w:space="0" w:color="auto"/>
        </w:rPr>
        <w:t xml:space="preserve"> or as radically </w:t>
      </w:r>
      <w:r w:rsidRPr="003D35EA">
        <w:rPr>
          <w:rFonts w:eastAsia="Calibri"/>
          <w:u w:val="single"/>
        </w:rPr>
        <w:t xml:space="preserve">as they seem to in the moment. If history is any guide, </w:t>
      </w:r>
      <w:r w:rsidRPr="006C237E">
        <w:rPr>
          <w:rFonts w:eastAsia="Calibri"/>
          <w:highlight w:val="green"/>
          <w:u w:val="single"/>
        </w:rPr>
        <w:t>today's illiberal populists</w:t>
      </w:r>
      <w:r w:rsidRPr="003D35EA">
        <w:rPr>
          <w:rFonts w:eastAsia="Calibri"/>
          <w:u w:val="single"/>
        </w:rPr>
        <w:t xml:space="preserve"> and authoritarians </w:t>
      </w:r>
      <w:r w:rsidRPr="006C237E">
        <w:rPr>
          <w:rFonts w:eastAsia="Calibri"/>
          <w:highlight w:val="green"/>
          <w:u w:val="single"/>
        </w:rPr>
        <w:t>will evoke resistance</w:t>
      </w:r>
      <w:r w:rsidRPr="003D35EA">
        <w:rPr>
          <w:rFonts w:eastAsia="Calibri"/>
          <w:u w:val="single"/>
        </w:rPr>
        <w:t xml:space="preserve"> and countermovements. </w:t>
      </w:r>
      <w:r w:rsidRPr="003D35EA">
        <w:rPr>
          <w:rFonts w:eastAsia="Calibri"/>
          <w:sz w:val="16"/>
        </w:rPr>
        <w:t xml:space="preserve">THE RESILIENT ORDER </w:t>
      </w:r>
      <w:r w:rsidRPr="003D35EA">
        <w:rPr>
          <w:rFonts w:eastAsia="Calibri"/>
          <w:u w:val="single"/>
        </w:rPr>
        <w:t xml:space="preserve">After World War II, liberal democracies joined together to create an </w:t>
      </w:r>
      <w:r w:rsidRPr="006C237E">
        <w:rPr>
          <w:rFonts w:eastAsia="Calibri"/>
          <w:highlight w:val="green"/>
          <w:u w:val="single"/>
        </w:rPr>
        <w:t>international order</w:t>
      </w:r>
      <w:r w:rsidRPr="003D35EA">
        <w:rPr>
          <w:rFonts w:eastAsia="Calibri"/>
          <w:sz w:val="16"/>
        </w:rPr>
        <w:t xml:space="preserve"> that reflected their shared interests. And as is the case with liberal democracy itself, </w:t>
      </w:r>
      <w:r w:rsidRPr="003D35EA">
        <w:rPr>
          <w:rFonts w:eastAsia="Calibri"/>
          <w:u w:val="single"/>
        </w:rPr>
        <w:t xml:space="preserve">the order that emerged </w:t>
      </w:r>
      <w:r w:rsidRPr="003D35EA">
        <w:rPr>
          <w:rFonts w:eastAsia="Calibri"/>
          <w:sz w:val="16"/>
        </w:rPr>
        <w:t xml:space="preserve">to accompany it </w:t>
      </w:r>
      <w:r w:rsidRPr="006C237E">
        <w:rPr>
          <w:rFonts w:eastAsia="Calibri"/>
          <w:highlight w:val="green"/>
          <w:u w:val="single"/>
        </w:rPr>
        <w:t>cannot be easily undone</w:t>
      </w:r>
      <w:r w:rsidRPr="003D35EA">
        <w:rPr>
          <w:rFonts w:eastAsia="Calibri"/>
          <w:u w:val="single"/>
        </w:rPr>
        <w:t xml:space="preserve">. </w:t>
      </w:r>
      <w:r w:rsidRPr="003D35EA">
        <w:rPr>
          <w:rFonts w:eastAsia="Calibri"/>
          <w:sz w:val="16"/>
        </w:rPr>
        <w:t xml:space="preserve">For one thing, </w:t>
      </w:r>
      <w:r w:rsidRPr="003D35EA">
        <w:rPr>
          <w:rFonts w:eastAsia="Calibri"/>
          <w:u w:val="single"/>
        </w:rPr>
        <w:t>it is deeply embedded.</w:t>
      </w:r>
      <w:r w:rsidRPr="003D35EA">
        <w:rPr>
          <w:rFonts w:eastAsia="Calibri"/>
          <w:sz w:val="16"/>
        </w:rPr>
        <w:t xml:space="preserve"> Hundreds of millions, if not </w:t>
      </w:r>
      <w:r w:rsidRPr="006C237E">
        <w:rPr>
          <w:rFonts w:eastAsia="Calibri"/>
          <w:highlight w:val="green"/>
          <w:u w:val="single"/>
        </w:rPr>
        <w:t>billions</w:t>
      </w:r>
      <w:r w:rsidRPr="006C237E">
        <w:rPr>
          <w:rFonts w:eastAsia="Calibri"/>
          <w:sz w:val="16"/>
          <w:highlight w:val="green"/>
        </w:rPr>
        <w:t xml:space="preserve">, </w:t>
      </w:r>
      <w:r w:rsidRPr="006C237E">
        <w:rPr>
          <w:rFonts w:eastAsia="Calibri"/>
          <w:highlight w:val="green"/>
          <w:u w:val="single"/>
        </w:rPr>
        <w:t>of people have geared</w:t>
      </w:r>
      <w:r w:rsidRPr="003D35EA">
        <w:rPr>
          <w:rFonts w:eastAsia="Calibri"/>
          <w:u w:val="single"/>
        </w:rPr>
        <w:t xml:space="preserve"> their </w:t>
      </w:r>
      <w:r w:rsidRPr="006C237E">
        <w:rPr>
          <w:rFonts w:eastAsia="Calibri"/>
          <w:highlight w:val="green"/>
          <w:u w:val="single"/>
        </w:rPr>
        <w:t>activities and expectations to the order's institutions</w:t>
      </w:r>
      <w:r w:rsidRPr="003D35EA">
        <w:rPr>
          <w:rFonts w:eastAsia="Calibri"/>
          <w:u w:val="single"/>
        </w:rPr>
        <w:t xml:space="preserve"> and incentives, from farmers to microchip makers. However unappealing aspects</w:t>
      </w:r>
      <w:r w:rsidRPr="003D35EA">
        <w:rPr>
          <w:rFonts w:eastAsia="Calibri"/>
          <w:sz w:val="16"/>
        </w:rPr>
        <w:t xml:space="preserve"> of it </w:t>
      </w:r>
      <w:r w:rsidRPr="003D35EA">
        <w:rPr>
          <w:rFonts w:eastAsia="Calibri"/>
          <w:u w:val="single"/>
        </w:rPr>
        <w:t>may be, replacing the liberal order with something significantly different would be</w:t>
      </w:r>
      <w:r w:rsidRPr="003D35EA">
        <w:rPr>
          <w:rFonts w:eastAsia="Calibri"/>
          <w:iCs/>
          <w:u w:val="single"/>
          <w:bdr w:val="single" w:sz="8" w:space="0" w:color="auto"/>
        </w:rPr>
        <w:t xml:space="preserve"> extremely difficult.</w:t>
      </w:r>
      <w:r w:rsidRPr="003D35EA">
        <w:rPr>
          <w:rFonts w:eastAsia="Calibri"/>
          <w:u w:val="single"/>
        </w:rPr>
        <w:t xml:space="preserve"> Despite the high expectations they generate, revolutionary moments often </w:t>
      </w:r>
      <w:r w:rsidRPr="003D35EA">
        <w:rPr>
          <w:rFonts w:eastAsia="Calibri"/>
          <w:iCs/>
          <w:u w:val="single"/>
          <w:bdr w:val="single" w:sz="8" w:space="0" w:color="auto"/>
        </w:rPr>
        <w:t>fail to make enduring changes.</w:t>
      </w:r>
      <w:r w:rsidRPr="003D35EA">
        <w:rPr>
          <w:rFonts w:eastAsia="Calibri"/>
          <w:u w:val="single"/>
        </w:rPr>
        <w:t xml:space="preserve"> </w:t>
      </w:r>
      <w:r w:rsidRPr="003D35EA">
        <w:rPr>
          <w:rFonts w:eastAsia="Calibri"/>
          <w:sz w:val="16"/>
        </w:rPr>
        <w:t xml:space="preserve">It is unrealistic today to think that a few years of nationalist demagoguery will dramatically undo liberalism. </w:t>
      </w:r>
      <w:r w:rsidRPr="003D35EA">
        <w:rPr>
          <w:rFonts w:eastAsia="Calibri"/>
          <w:u w:val="single"/>
        </w:rPr>
        <w:t xml:space="preserve">Growing </w:t>
      </w:r>
      <w:r w:rsidRPr="00C61C36">
        <w:rPr>
          <w:rFonts w:eastAsia="Calibri"/>
          <w:highlight w:val="green"/>
          <w:u w:val="single"/>
        </w:rPr>
        <w:t>interdependence</w:t>
      </w:r>
      <w:r w:rsidRPr="003D35EA">
        <w:rPr>
          <w:rFonts w:eastAsia="Calibri"/>
          <w:u w:val="single"/>
        </w:rPr>
        <w:t xml:space="preserve"> makes the order especially difficult to overturn. Ever since its inception</w:t>
      </w:r>
      <w:r w:rsidRPr="003D35EA">
        <w:rPr>
          <w:rFonts w:eastAsia="Calibri"/>
          <w:sz w:val="16"/>
        </w:rPr>
        <w:t xml:space="preserve"> in the eighteenth century, </w:t>
      </w:r>
      <w:r w:rsidRPr="003D35EA">
        <w:rPr>
          <w:rFonts w:eastAsia="Calibri"/>
          <w:u w:val="single"/>
        </w:rPr>
        <w:t xml:space="preserve">liberalism has been deeply committed to the progressive improvement of the human condition through </w:t>
      </w:r>
      <w:r w:rsidRPr="00C61C36">
        <w:rPr>
          <w:rFonts w:eastAsia="Calibri"/>
          <w:highlight w:val="green"/>
          <w:u w:val="single"/>
        </w:rPr>
        <w:t>scientific discovery and tech</w:t>
      </w:r>
      <w:r w:rsidRPr="00F105FB">
        <w:rPr>
          <w:rFonts w:eastAsia="Calibri"/>
          <w:u w:val="single"/>
        </w:rPr>
        <w:t>nological advancements.</w:t>
      </w:r>
      <w:r w:rsidRPr="003D35EA">
        <w:rPr>
          <w:rFonts w:eastAsia="Calibri"/>
          <w:sz w:val="16"/>
        </w:rPr>
        <w:t xml:space="preserve"> </w:t>
      </w:r>
      <w:r w:rsidRPr="003D35EA">
        <w:rPr>
          <w:rFonts w:eastAsia="Calibri"/>
          <w:u w:val="single"/>
        </w:rPr>
        <w:t xml:space="preserve">This </w:t>
      </w:r>
      <w:r w:rsidRPr="003D35EA">
        <w:rPr>
          <w:rFonts w:eastAsia="Calibri"/>
          <w:sz w:val="16"/>
        </w:rPr>
        <w:t xml:space="preserve">Enlightenment project </w:t>
      </w:r>
      <w:r w:rsidRPr="003D35EA">
        <w:rPr>
          <w:rFonts w:eastAsia="Calibri"/>
          <w:u w:val="single"/>
        </w:rPr>
        <w:t xml:space="preserve">began to bear practical fruits on a large scale in the nineteenth century, </w:t>
      </w:r>
      <w:r w:rsidRPr="00F105FB">
        <w:rPr>
          <w:rFonts w:eastAsia="Calibri"/>
          <w:highlight w:val="green"/>
          <w:u w:val="single"/>
        </w:rPr>
        <w:t>transform</w:t>
      </w:r>
      <w:r w:rsidRPr="003D35EA">
        <w:rPr>
          <w:rFonts w:eastAsia="Calibri"/>
          <w:u w:val="single"/>
        </w:rPr>
        <w:t xml:space="preserve">ing </w:t>
      </w:r>
      <w:r w:rsidRPr="003D35EA">
        <w:rPr>
          <w:rFonts w:eastAsia="Calibri"/>
          <w:iCs/>
          <w:u w:val="single"/>
          <w:bdr w:val="single" w:sz="8" w:space="0" w:color="auto"/>
        </w:rPr>
        <w:t xml:space="preserve">virtually </w:t>
      </w:r>
      <w:r w:rsidRPr="00F105FB">
        <w:rPr>
          <w:rFonts w:eastAsia="Calibri"/>
          <w:iCs/>
          <w:highlight w:val="green"/>
          <w:u w:val="single"/>
          <w:bdr w:val="single" w:sz="8" w:space="0" w:color="auto"/>
        </w:rPr>
        <w:t xml:space="preserve">every aspect </w:t>
      </w:r>
      <w:r w:rsidRPr="00F105FB">
        <w:rPr>
          <w:rFonts w:eastAsia="Calibri"/>
          <w:highlight w:val="green"/>
          <w:u w:val="single"/>
        </w:rPr>
        <w:t>of human life.</w:t>
      </w:r>
      <w:r w:rsidRPr="003D35EA">
        <w:rPr>
          <w:rFonts w:eastAsia="Calibri"/>
          <w:sz w:val="16"/>
        </w:rPr>
        <w:t xml:space="preserve"> </w:t>
      </w:r>
      <w:r w:rsidRPr="003D35EA">
        <w:rPr>
          <w:rFonts w:eastAsia="Calibri"/>
          <w:u w:val="single"/>
        </w:rPr>
        <w:t xml:space="preserve">New techniques for production, communication, transportation, and destruction poured forth. The liberal system has been at the forefront not just of stoking those fires </w:t>
      </w:r>
      <w:r w:rsidRPr="003D35EA">
        <w:rPr>
          <w:rFonts w:eastAsia="Calibri"/>
          <w:sz w:val="16"/>
        </w:rPr>
        <w:t xml:space="preserve">of innovation </w:t>
      </w:r>
      <w:r w:rsidRPr="003D35EA">
        <w:rPr>
          <w:rFonts w:eastAsia="Calibri"/>
          <w:u w:val="single"/>
        </w:rPr>
        <w:t>but also</w:t>
      </w:r>
      <w:r w:rsidRPr="003D35EA">
        <w:rPr>
          <w:rFonts w:eastAsia="Calibri"/>
          <w:sz w:val="16"/>
        </w:rPr>
        <w:t xml:space="preserve"> of</w:t>
      </w:r>
      <w:r w:rsidRPr="003D35EA">
        <w:rPr>
          <w:rFonts w:eastAsia="Calibri"/>
          <w:u w:val="single"/>
        </w:rPr>
        <w:t xml:space="preserve"> addressing </w:t>
      </w:r>
      <w:r w:rsidRPr="003D35EA">
        <w:rPr>
          <w:rFonts w:eastAsia="Calibri"/>
          <w:sz w:val="16"/>
        </w:rPr>
        <w:t xml:space="preserve">the </w:t>
      </w:r>
      <w:r w:rsidRPr="003D35EA">
        <w:rPr>
          <w:rFonts w:eastAsia="Calibri"/>
          <w:u w:val="single"/>
        </w:rPr>
        <w:t>negative consequences</w:t>
      </w:r>
      <w:r w:rsidRPr="003D35EA">
        <w:rPr>
          <w:rFonts w:eastAsia="Calibri"/>
          <w:sz w:val="16"/>
        </w:rPr>
        <w:t xml:space="preserve">. Adam Smith's case for free trade, for example, was strengthened when it became easier to establish supply chains across global distances. And </w:t>
      </w:r>
      <w:r w:rsidRPr="00F105FB">
        <w:rPr>
          <w:rFonts w:eastAsia="Calibri"/>
          <w:highlight w:val="green"/>
          <w:u w:val="single"/>
        </w:rPr>
        <w:t>the</w:t>
      </w:r>
      <w:r w:rsidRPr="003D35EA">
        <w:rPr>
          <w:rFonts w:eastAsia="Calibri"/>
          <w:u w:val="single"/>
        </w:rPr>
        <w:t xml:space="preserve"> age-old </w:t>
      </w:r>
      <w:r w:rsidRPr="00F105FB">
        <w:rPr>
          <w:rFonts w:eastAsia="Calibri"/>
          <w:highlight w:val="green"/>
          <w:u w:val="single"/>
        </w:rPr>
        <w:t>case for peace was</w:t>
      </w:r>
      <w:r w:rsidRPr="003D35EA">
        <w:rPr>
          <w:rFonts w:eastAsia="Calibri"/>
          <w:u w:val="single"/>
        </w:rPr>
        <w:t xml:space="preserve"> vastly </w:t>
      </w:r>
      <w:r w:rsidRPr="00F105FB">
        <w:rPr>
          <w:rFonts w:eastAsia="Calibri"/>
          <w:highlight w:val="green"/>
          <w:u w:val="single"/>
        </w:rPr>
        <w:t>strengthened when weapons evolved</w:t>
      </w:r>
      <w:r w:rsidRPr="003D35EA">
        <w:rPr>
          <w:rFonts w:eastAsia="Calibri"/>
          <w:u w:val="single"/>
        </w:rPr>
        <w:t xml:space="preserve"> from being simple and limited in their destruction </w:t>
      </w:r>
      <w:r w:rsidRPr="00F105FB">
        <w:rPr>
          <w:rFonts w:eastAsia="Calibri"/>
          <w:highlight w:val="green"/>
          <w:u w:val="single"/>
        </w:rPr>
        <w:t>to</w:t>
      </w:r>
      <w:r w:rsidRPr="003D35EA">
        <w:rPr>
          <w:rFonts w:eastAsia="Calibri"/>
          <w:u w:val="single"/>
        </w:rPr>
        <w:t xml:space="preserve"> the city-busting missiles of </w:t>
      </w:r>
      <w:r w:rsidRPr="00F105FB">
        <w:rPr>
          <w:rFonts w:eastAsia="Calibri"/>
          <w:highlight w:val="green"/>
          <w:u w:val="single"/>
        </w:rPr>
        <w:t>the nuclear era</w:t>
      </w:r>
      <w:r w:rsidRPr="003D35EA">
        <w:rPr>
          <w:rFonts w:eastAsia="Calibri"/>
          <w:u w:val="single"/>
        </w:rPr>
        <w:t>. Liberal democratic capitalist societies have thrived and expanded because they have been particularly adept at</w:t>
      </w:r>
      <w:r w:rsidRPr="003D35EA">
        <w:rPr>
          <w:rFonts w:eastAsia="Calibri"/>
          <w:iCs/>
          <w:u w:val="single"/>
          <w:bdr w:val="single" w:sz="8" w:space="0" w:color="auto"/>
        </w:rPr>
        <w:t xml:space="preserve"> stimulating and exploiting innovation</w:t>
      </w:r>
      <w:r w:rsidRPr="003D35EA">
        <w:rPr>
          <w:rFonts w:eastAsia="Calibri"/>
          <w:u w:val="single"/>
        </w:rPr>
        <w:t xml:space="preserve"> and at </w:t>
      </w:r>
      <w:r w:rsidRPr="003D35EA">
        <w:rPr>
          <w:rFonts w:eastAsia="Calibri"/>
          <w:iCs/>
          <w:u w:val="single"/>
          <w:bdr w:val="single" w:sz="8" w:space="0" w:color="auto"/>
        </w:rPr>
        <w:t>coping with their</w:t>
      </w:r>
      <w:r w:rsidRPr="003D35EA">
        <w:rPr>
          <w:rFonts w:eastAsia="Calibri"/>
          <w:sz w:val="16"/>
        </w:rPr>
        <w:t xml:space="preserve"> spillover effects and</w:t>
      </w:r>
      <w:r w:rsidRPr="003D35EA">
        <w:rPr>
          <w:rFonts w:eastAsia="Calibri"/>
          <w:u w:val="single"/>
        </w:rPr>
        <w:t xml:space="preserve"> </w:t>
      </w:r>
      <w:r w:rsidRPr="003D35EA">
        <w:rPr>
          <w:rFonts w:eastAsia="Calibri"/>
          <w:iCs/>
          <w:u w:val="single"/>
          <w:bdr w:val="single" w:sz="8" w:space="0" w:color="auto"/>
        </w:rPr>
        <w:t>negative externalities</w:t>
      </w:r>
      <w:r w:rsidRPr="003D35EA">
        <w:rPr>
          <w:rFonts w:eastAsia="Calibri"/>
          <w:u w:val="single"/>
        </w:rPr>
        <w:t>.</w:t>
      </w:r>
      <w:r w:rsidRPr="003D35EA">
        <w:rPr>
          <w:rFonts w:eastAsia="Calibri"/>
          <w:sz w:val="16"/>
        </w:rPr>
        <w:t xml:space="preserve"> In short, </w:t>
      </w:r>
      <w:r w:rsidRPr="003D35EA">
        <w:rPr>
          <w:rFonts w:eastAsia="Calibri"/>
          <w:iCs/>
          <w:u w:val="single"/>
          <w:bdr w:val="single" w:sz="8" w:space="0" w:color="auto"/>
        </w:rPr>
        <w:t xml:space="preserve">liberal modernity excels at both harvesting the fruits of modern advance and guarding against its dangers. </w:t>
      </w:r>
      <w:r w:rsidRPr="003D35EA">
        <w:rPr>
          <w:rFonts w:eastAsia="Calibri"/>
          <w:u w:val="single"/>
        </w:rPr>
        <w:t xml:space="preserve">This dynamic of constant change and ever-increasing interdependence is only </w:t>
      </w:r>
      <w:r w:rsidRPr="003D35EA">
        <w:rPr>
          <w:rFonts w:eastAsia="Calibri"/>
          <w:iCs/>
          <w:u w:val="single"/>
          <w:bdr w:val="single" w:sz="8" w:space="0" w:color="auto"/>
        </w:rPr>
        <w:t>accelerating</w:t>
      </w:r>
      <w:r w:rsidRPr="003D35EA">
        <w:rPr>
          <w:rFonts w:eastAsia="Calibri"/>
          <w:u w:val="single"/>
        </w:rPr>
        <w:t xml:space="preserve">. </w:t>
      </w:r>
      <w:r w:rsidRPr="003D35EA">
        <w:rPr>
          <w:rFonts w:eastAsia="Calibri"/>
          <w:sz w:val="16"/>
        </w:rPr>
        <w:t xml:space="preserve">Human progress has caused grave harm to the planet and its atmosphere, yet </w:t>
      </w:r>
      <w:r w:rsidRPr="001F19BC">
        <w:rPr>
          <w:rFonts w:eastAsia="Calibri"/>
          <w:highlight w:val="green"/>
          <w:u w:val="single"/>
        </w:rPr>
        <w:t>climate change</w:t>
      </w:r>
      <w:r w:rsidRPr="003D35EA">
        <w:rPr>
          <w:rFonts w:eastAsia="Calibri"/>
          <w:u w:val="single"/>
        </w:rPr>
        <w:t xml:space="preserve"> will also require unprecedented levels of international cooperation. With</w:t>
      </w:r>
      <w:r w:rsidRPr="003D35EA">
        <w:rPr>
          <w:rFonts w:eastAsia="Calibri"/>
          <w:sz w:val="16"/>
        </w:rPr>
        <w:t xml:space="preserve"> the rise of </w:t>
      </w:r>
      <w:r w:rsidRPr="001F19BC">
        <w:rPr>
          <w:rFonts w:eastAsia="Calibri"/>
          <w:highlight w:val="green"/>
          <w:u w:val="single"/>
        </w:rPr>
        <w:t>bioweapons</w:t>
      </w:r>
      <w:r w:rsidRPr="003D35EA">
        <w:rPr>
          <w:rFonts w:eastAsia="Calibri"/>
          <w:u w:val="single"/>
        </w:rPr>
        <w:t xml:space="preserve"> and </w:t>
      </w:r>
      <w:r w:rsidRPr="001F19BC">
        <w:rPr>
          <w:rFonts w:eastAsia="Calibri"/>
          <w:highlight w:val="green"/>
          <w:u w:val="single"/>
        </w:rPr>
        <w:t>cyberwarfare</w:t>
      </w:r>
      <w:r w:rsidRPr="003D35EA">
        <w:rPr>
          <w:rFonts w:eastAsia="Calibri"/>
          <w:u w:val="single"/>
        </w:rPr>
        <w:t xml:space="preserve">, the capabilities to wreak mass destruction are getting cheaper and ever more accessible, </w:t>
      </w:r>
      <w:r w:rsidRPr="001F19BC">
        <w:rPr>
          <w:rFonts w:eastAsia="Calibri"/>
          <w:highlight w:val="green"/>
          <w:u w:val="single"/>
        </w:rPr>
        <w:t>making</w:t>
      </w:r>
      <w:r w:rsidRPr="003D35EA">
        <w:rPr>
          <w:rFonts w:eastAsia="Calibri"/>
          <w:u w:val="single"/>
        </w:rPr>
        <w:t xml:space="preserve"> </w:t>
      </w:r>
      <w:r w:rsidRPr="003D35EA">
        <w:rPr>
          <w:rFonts w:eastAsia="Calibri"/>
          <w:sz w:val="16"/>
        </w:rPr>
        <w:t xml:space="preserve">the </w:t>
      </w:r>
      <w:r w:rsidRPr="001F19BC">
        <w:rPr>
          <w:rFonts w:eastAsia="Calibri"/>
          <w:highlight w:val="green"/>
          <w:u w:val="single"/>
        </w:rPr>
        <w:t>international regulation</w:t>
      </w:r>
      <w:r w:rsidRPr="003D35EA">
        <w:rPr>
          <w:rFonts w:eastAsia="Calibri"/>
          <w:sz w:val="16"/>
        </w:rPr>
        <w:t xml:space="preserve"> of these technologies </w:t>
      </w:r>
      <w:r w:rsidRPr="001F19BC">
        <w:rPr>
          <w:rFonts w:eastAsia="Calibri"/>
          <w:highlight w:val="green"/>
          <w:u w:val="single"/>
        </w:rPr>
        <w:t>a</w:t>
      </w:r>
      <w:r w:rsidRPr="003D35EA">
        <w:rPr>
          <w:rFonts w:eastAsia="Calibri"/>
          <w:u w:val="single"/>
        </w:rPr>
        <w:t xml:space="preserve"> </w:t>
      </w:r>
      <w:r w:rsidRPr="003D35EA">
        <w:rPr>
          <w:rFonts w:eastAsia="Calibri"/>
          <w:iCs/>
          <w:u w:val="single"/>
          <w:bdr w:val="single" w:sz="8" w:space="0" w:color="auto"/>
        </w:rPr>
        <w:t xml:space="preserve">vital national </w:t>
      </w:r>
      <w:r w:rsidRPr="001F19BC">
        <w:rPr>
          <w:rFonts w:eastAsia="Calibri"/>
          <w:iCs/>
          <w:highlight w:val="green"/>
          <w:u w:val="single"/>
          <w:bdr w:val="single" w:sz="8" w:space="0" w:color="auto"/>
        </w:rPr>
        <w:t>security imperative</w:t>
      </w:r>
      <w:r w:rsidRPr="003D35EA">
        <w:rPr>
          <w:rFonts w:eastAsia="Calibri"/>
          <w:sz w:val="16"/>
        </w:rPr>
        <w:t xml:space="preserve"> for all countries. At the same time, </w:t>
      </w:r>
      <w:r w:rsidRPr="001F19BC">
        <w:rPr>
          <w:rFonts w:eastAsia="Calibri"/>
          <w:highlight w:val="green"/>
          <w:u w:val="single"/>
        </w:rPr>
        <w:t>global capitalism</w:t>
      </w:r>
      <w:r w:rsidRPr="003D35EA">
        <w:rPr>
          <w:rFonts w:eastAsia="Calibri"/>
          <w:u w:val="single"/>
        </w:rPr>
        <w:t xml:space="preserve"> has drawn more people and countries into cross-border webs of exchange,</w:t>
      </w:r>
      <w:r w:rsidRPr="003D35EA">
        <w:rPr>
          <w:rFonts w:eastAsia="Calibri"/>
          <w:sz w:val="16"/>
        </w:rPr>
        <w:t xml:space="preserve"> thus </w:t>
      </w:r>
      <w:r w:rsidRPr="001F19BC">
        <w:rPr>
          <w:rFonts w:eastAsia="Calibri"/>
          <w:highlight w:val="green"/>
          <w:u w:val="single"/>
        </w:rPr>
        <w:t>making</w:t>
      </w:r>
      <w:r w:rsidRPr="003D35EA">
        <w:rPr>
          <w:rFonts w:eastAsia="Calibri"/>
          <w:u w:val="single"/>
        </w:rPr>
        <w:t xml:space="preserve"> virtually </w:t>
      </w:r>
      <w:r w:rsidRPr="001F19BC">
        <w:rPr>
          <w:rFonts w:eastAsia="Calibri"/>
          <w:highlight w:val="green"/>
          <w:u w:val="single"/>
        </w:rPr>
        <w:t>everyone dependent on</w:t>
      </w:r>
      <w:r w:rsidRPr="003D35EA">
        <w:rPr>
          <w:rFonts w:eastAsia="Calibri"/>
          <w:u w:val="single"/>
        </w:rPr>
        <w:t xml:space="preserve"> the </w:t>
      </w:r>
      <w:r w:rsidRPr="001F19BC">
        <w:rPr>
          <w:rFonts w:eastAsia="Calibri"/>
          <w:iCs/>
          <w:highlight w:val="green"/>
          <w:u w:val="single"/>
          <w:bdr w:val="single" w:sz="8" w:space="0" w:color="auto"/>
        </w:rPr>
        <w:t>competent management</w:t>
      </w:r>
      <w:r w:rsidRPr="001F19BC">
        <w:rPr>
          <w:rFonts w:eastAsia="Calibri"/>
          <w:highlight w:val="green"/>
          <w:u w:val="single"/>
        </w:rPr>
        <w:t xml:space="preserve"> of</w:t>
      </w:r>
      <w:r w:rsidRPr="003D35EA">
        <w:rPr>
          <w:rFonts w:eastAsia="Calibri"/>
          <w:u w:val="single"/>
        </w:rPr>
        <w:t xml:space="preserve"> international finance </w:t>
      </w:r>
      <w:r w:rsidRPr="003D35EA">
        <w:rPr>
          <w:rFonts w:eastAsia="Calibri"/>
          <w:u w:val="single"/>
        </w:rPr>
        <w:lastRenderedPageBreak/>
        <w:t xml:space="preserve">and </w:t>
      </w:r>
      <w:r w:rsidRPr="001F19BC">
        <w:rPr>
          <w:rFonts w:eastAsia="Calibri"/>
          <w:highlight w:val="green"/>
          <w:u w:val="single"/>
        </w:rPr>
        <w:t>trade</w:t>
      </w:r>
      <w:r w:rsidRPr="003D35EA">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3D35EA">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3D35EA">
        <w:rPr>
          <w:rFonts w:eastAsia="Calibri"/>
          <w:sz w:val="16"/>
        </w:rPr>
        <w:t xml:space="preserve">. But </w:t>
      </w:r>
      <w:r w:rsidRPr="003D35EA">
        <w:rPr>
          <w:rFonts w:eastAsia="Calibri"/>
          <w:u w:val="single"/>
        </w:rPr>
        <w:t xml:space="preserve">contrary to the conventional wisdom, many of </w:t>
      </w:r>
      <w:r w:rsidRPr="004448A5">
        <w:rPr>
          <w:rFonts w:eastAsia="Calibri"/>
          <w:highlight w:val="green"/>
          <w:u w:val="single"/>
        </w:rPr>
        <w:t>its institutions are not uniquely liberal</w:t>
      </w:r>
      <w:r w:rsidRPr="003D35EA">
        <w:rPr>
          <w:rFonts w:eastAsia="Calibri"/>
          <w:u w:val="single"/>
        </w:rPr>
        <w:t xml:space="preserve"> </w:t>
      </w:r>
      <w:r w:rsidRPr="003D35EA">
        <w:rPr>
          <w:rFonts w:eastAsia="Calibri"/>
          <w:sz w:val="16"/>
        </w:rPr>
        <w:t>in character.</w:t>
      </w:r>
      <w:r w:rsidRPr="003D35EA">
        <w:rPr>
          <w:rFonts w:eastAsia="Calibri"/>
          <w:u w:val="single"/>
        </w:rPr>
        <w:t xml:space="preserve"> Rather, </w:t>
      </w:r>
      <w:r w:rsidRPr="004448A5">
        <w:rPr>
          <w:rFonts w:eastAsia="Calibri"/>
          <w:highlight w:val="green"/>
          <w:u w:val="single"/>
        </w:rPr>
        <w:t>they are Westphalian</w:t>
      </w:r>
      <w:r w:rsidRPr="003D35EA">
        <w:rPr>
          <w:rFonts w:eastAsia="Calibri"/>
          <w:sz w:val="16"/>
        </w:rPr>
        <w:t xml:space="preserve">, in that </w:t>
      </w:r>
      <w:r w:rsidRPr="003D35EA">
        <w:rPr>
          <w:rFonts w:eastAsia="Calibri"/>
          <w:u w:val="single"/>
        </w:rPr>
        <w:t xml:space="preserve">they are designed merely to solve problems of </w:t>
      </w:r>
      <w:r w:rsidRPr="003D35EA">
        <w:rPr>
          <w:rFonts w:eastAsia="Calibri"/>
          <w:iCs/>
          <w:u w:val="single"/>
          <w:bdr w:val="single" w:sz="8" w:space="0" w:color="auto"/>
        </w:rPr>
        <w:t>sovereign states</w:t>
      </w:r>
      <w:r w:rsidRPr="003D35EA">
        <w:rPr>
          <w:rFonts w:eastAsia="Calibri"/>
          <w:sz w:val="16"/>
        </w:rPr>
        <w:t xml:space="preserve">, whether they be democratic or authoritarian. And many of the key participants in these institutions are anything but liberal or democratic. Consider the Soviet Union's cooperative efforts </w:t>
      </w:r>
      <w:r w:rsidRPr="003D35EA">
        <w:rPr>
          <w:rFonts w:eastAsia="Calibri"/>
          <w:u w:val="single"/>
        </w:rPr>
        <w:t>during the Cold War</w:t>
      </w:r>
      <w:r w:rsidRPr="003D35EA">
        <w:rPr>
          <w:rFonts w:eastAsia="Calibri"/>
          <w:sz w:val="16"/>
        </w:rPr>
        <w:t xml:space="preserve">. Back then, the liberal world order was primarily an arrangement among liberal democracies in Europe, North America, and East Asia. Even so, </w:t>
      </w:r>
      <w:r w:rsidRPr="003D35EA">
        <w:rPr>
          <w:rFonts w:eastAsia="Calibri"/>
          <w:u w:val="single"/>
        </w:rPr>
        <w:t xml:space="preserve">the Soviet Union often worked with the democracies to help build international institutions. Moscow's committed antiliberal stance did not stop it from partnering with Washington to create a </w:t>
      </w:r>
      <w:r w:rsidRPr="003D35EA">
        <w:rPr>
          <w:rFonts w:eastAsia="Calibri"/>
          <w:iCs/>
          <w:u w:val="single"/>
          <w:bdr w:val="single" w:sz="8" w:space="0" w:color="auto"/>
        </w:rPr>
        <w:t>raft of arms control agreements.</w:t>
      </w:r>
      <w:r w:rsidRPr="003D35EA">
        <w:rPr>
          <w:rFonts w:eastAsia="Calibri"/>
          <w:sz w:val="16"/>
        </w:rPr>
        <w:t xml:space="preserve"> </w:t>
      </w:r>
      <w:r w:rsidRPr="003D35EA">
        <w:rPr>
          <w:rFonts w:eastAsia="Calibri"/>
          <w:u w:val="single"/>
        </w:rPr>
        <w:t xml:space="preserve">Nor did it stop it from cooperating with Washington through the World Health Organization to spearhead a global campaign to </w:t>
      </w:r>
      <w:r w:rsidRPr="003D35EA">
        <w:rPr>
          <w:rFonts w:eastAsia="Calibri"/>
          <w:iCs/>
          <w:u w:val="single"/>
          <w:bdr w:val="single" w:sz="8" w:space="0" w:color="auto"/>
        </w:rPr>
        <w:t>eradicate smallpox</w:t>
      </w:r>
      <w:r w:rsidRPr="003D35EA">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3D35EA">
        <w:rPr>
          <w:rFonts w:eastAsia="Calibri"/>
          <w:u w:val="single"/>
        </w:rPr>
        <w:t xml:space="preserve">Westphalian </w:t>
      </w:r>
      <w:r w:rsidRPr="007A01BF">
        <w:rPr>
          <w:rFonts w:eastAsia="Calibri"/>
          <w:highlight w:val="green"/>
          <w:u w:val="single"/>
        </w:rPr>
        <w:t xml:space="preserve">approaches have </w:t>
      </w:r>
      <w:r w:rsidRPr="007A01BF">
        <w:rPr>
          <w:rFonts w:eastAsia="Calibri"/>
          <w:u w:val="single"/>
        </w:rPr>
        <w:t xml:space="preserve">also </w:t>
      </w:r>
      <w:r w:rsidRPr="007A01BF">
        <w:rPr>
          <w:rFonts w:eastAsia="Calibri"/>
          <w:highlight w:val="green"/>
          <w:u w:val="single"/>
        </w:rPr>
        <w:t>thrived</w:t>
      </w:r>
      <w:r w:rsidRPr="003D35EA">
        <w:rPr>
          <w:rFonts w:eastAsia="Calibri"/>
          <w:u w:val="single"/>
        </w:rPr>
        <w:t xml:space="preserve"> when it comes to </w:t>
      </w:r>
      <w:r w:rsidRPr="007A01BF">
        <w:rPr>
          <w:rFonts w:eastAsia="Calibri"/>
          <w:highlight w:val="green"/>
          <w:u w:val="single"/>
        </w:rPr>
        <w:t>governing the commons</w:t>
      </w:r>
      <w:r w:rsidRPr="003D35EA">
        <w:rPr>
          <w:rFonts w:eastAsia="Calibri"/>
          <w:u w:val="single"/>
        </w:rPr>
        <w:t xml:space="preserve">, such as the </w:t>
      </w:r>
      <w:r w:rsidRPr="003D35EA">
        <w:rPr>
          <w:rFonts w:eastAsia="Calibri"/>
          <w:iCs/>
          <w:u w:val="single"/>
          <w:bdr w:val="single" w:sz="8" w:space="0" w:color="auto"/>
        </w:rPr>
        <w:t>ocean, the atmosphere, outer space, and Antarctica</w:t>
      </w:r>
      <w:r w:rsidRPr="003D35EA">
        <w:rPr>
          <w:rFonts w:eastAsia="Calibri"/>
          <w:u w:val="single"/>
        </w:rPr>
        <w:t>.</w:t>
      </w:r>
      <w:r w:rsidRPr="003D35EA">
        <w:rPr>
          <w:rFonts w:eastAsia="Calibri"/>
          <w:sz w:val="16"/>
        </w:rPr>
        <w:t xml:space="preserve"> To name just one example, the 1987 Montreal Protocol, which has thwarted the destruction of the ozone layer, has been actively supported by democracies and dictatorships alike. Such </w:t>
      </w:r>
      <w:r w:rsidRPr="003D35EA">
        <w:rPr>
          <w:rFonts w:eastAsia="Calibri"/>
          <w:u w:val="single"/>
        </w:rPr>
        <w:t xml:space="preserve">agreements are </w:t>
      </w:r>
      <w:r w:rsidRPr="003D35EA">
        <w:rPr>
          <w:rFonts w:eastAsia="Calibri"/>
          <w:sz w:val="16"/>
        </w:rPr>
        <w:t xml:space="preserve">not challenges to the sovereignty of the </w:t>
      </w:r>
      <w:r w:rsidRPr="00255066">
        <w:rPr>
          <w:rFonts w:eastAsia="Calibri"/>
          <w:sz w:val="16"/>
        </w:rPr>
        <w:t xml:space="preserve">states that create them but </w:t>
      </w:r>
      <w:r w:rsidRPr="00255066">
        <w:rPr>
          <w:rFonts w:eastAsia="Calibri"/>
          <w:u w:val="single"/>
        </w:rPr>
        <w:t>collective measures to solve problems they cannot address on their own.</w:t>
      </w:r>
      <w:r w:rsidRPr="00255066">
        <w:rPr>
          <w:rFonts w:eastAsia="Calibri"/>
          <w:sz w:val="16"/>
        </w:rPr>
        <w:t xml:space="preserve"> </w:t>
      </w:r>
      <w:r w:rsidRPr="00255066">
        <w:rPr>
          <w:rFonts w:eastAsia="Calibri"/>
          <w:u w:val="single"/>
        </w:rPr>
        <w:t>Most institutions</w:t>
      </w:r>
      <w:r w:rsidRPr="00255066">
        <w:rPr>
          <w:rFonts w:eastAsia="Calibri"/>
          <w:sz w:val="16"/>
        </w:rPr>
        <w:t xml:space="preserve"> in the liberal order </w:t>
      </w:r>
      <w:r w:rsidRPr="00255066">
        <w:rPr>
          <w:rFonts w:eastAsia="Calibri"/>
          <w:u w:val="single"/>
        </w:rPr>
        <w:t>do not demand that their backers be liberal democracies; they only require</w:t>
      </w:r>
      <w:r w:rsidRPr="00255066">
        <w:rPr>
          <w:rFonts w:eastAsia="Calibri"/>
          <w:sz w:val="16"/>
        </w:rPr>
        <w:t xml:space="preserve"> that </w:t>
      </w:r>
      <w:r w:rsidRPr="00255066">
        <w:rPr>
          <w:rFonts w:eastAsia="Calibri"/>
          <w:u w:val="single"/>
        </w:rPr>
        <w:t>they be</w:t>
      </w:r>
      <w:r w:rsidRPr="00255066">
        <w:rPr>
          <w:rFonts w:eastAsia="Calibri"/>
          <w:sz w:val="16"/>
        </w:rPr>
        <w:t xml:space="preserve"> status quo powers and </w:t>
      </w:r>
      <w:r w:rsidRPr="00255066">
        <w:rPr>
          <w:rFonts w:eastAsia="Calibri"/>
          <w:u w:val="single"/>
        </w:rPr>
        <w:t>capable of fulfilling their commitments. They do not challenge the Westphalian</w:t>
      </w:r>
      <w:r w:rsidRPr="003D35EA">
        <w:rPr>
          <w:rFonts w:eastAsia="Calibri"/>
          <w:u w:val="single"/>
        </w:rPr>
        <w:t xml:space="preserve"> system; they </w:t>
      </w:r>
      <w:r w:rsidRPr="003D35EA">
        <w:rPr>
          <w:rFonts w:eastAsia="Calibri"/>
          <w:iCs/>
          <w:u w:val="single"/>
          <w:bdr w:val="single" w:sz="8" w:space="0" w:color="auto"/>
        </w:rPr>
        <w:t>codify it.</w:t>
      </w:r>
      <w:r w:rsidRPr="003D35EA">
        <w:rPr>
          <w:rFonts w:eastAsia="Calibri"/>
          <w:u w:val="single"/>
        </w:rPr>
        <w:t xml:space="preserve"> </w:t>
      </w:r>
      <w:r w:rsidRPr="003D35EA">
        <w:rPr>
          <w:rFonts w:eastAsia="Calibri"/>
          <w:sz w:val="16"/>
        </w:rPr>
        <w:t xml:space="preserve">The UN, for example, enshrines the principle of state sovereignty and, through the permanent members of the Security Council, the notion of great-power decision-making. </w:t>
      </w:r>
      <w:r w:rsidRPr="003D35EA">
        <w:rPr>
          <w:rFonts w:eastAsia="Calibri"/>
          <w:iCs/>
          <w:u w:val="single"/>
          <w:bdr w:val="single" w:sz="8" w:space="0" w:color="auto"/>
        </w:rPr>
        <w:t xml:space="preserve">All of this makes the order more durable. </w:t>
      </w:r>
      <w:r w:rsidRPr="003D35EA">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3D35EA">
        <w:rPr>
          <w:rFonts w:eastAsia="Calibri"/>
          <w:u w:val="single"/>
        </w:rPr>
        <w:t xml:space="preserve">The persistence of </w:t>
      </w:r>
      <w:r w:rsidRPr="008E1C63">
        <w:rPr>
          <w:rFonts w:eastAsia="Calibri"/>
          <w:highlight w:val="green"/>
          <w:u w:val="single"/>
        </w:rPr>
        <w:t>Westphalian institutions provide</w:t>
      </w:r>
      <w:r w:rsidRPr="003D35EA">
        <w:rPr>
          <w:rFonts w:eastAsia="Calibri"/>
          <w:u w:val="single"/>
        </w:rPr>
        <w:t xml:space="preserve">s </w:t>
      </w:r>
      <w:r w:rsidRPr="008E1C63">
        <w:rPr>
          <w:rFonts w:eastAsia="Calibri"/>
          <w:highlight w:val="green"/>
          <w:u w:val="single"/>
        </w:rPr>
        <w:t>a</w:t>
      </w:r>
      <w:r w:rsidRPr="008E1C63">
        <w:rPr>
          <w:rFonts w:eastAsia="Calibri"/>
          <w:iCs/>
          <w:highlight w:val="green"/>
          <w:u w:val="single"/>
          <w:bdr w:val="single" w:sz="8" w:space="0" w:color="auto"/>
        </w:rPr>
        <w:t xml:space="preserve"> lasting foundation</w:t>
      </w:r>
      <w:r w:rsidRPr="003D35EA">
        <w:rPr>
          <w:rFonts w:eastAsia="Calibri"/>
          <w:u w:val="single"/>
        </w:rPr>
        <w:t xml:space="preserve"> on which distinctively liberal and democratic institutions can be erected in the future. </w:t>
      </w:r>
      <w:r w:rsidRPr="003D35EA">
        <w:rPr>
          <w:rFonts w:eastAsia="Calibri"/>
          <w:sz w:val="16"/>
        </w:rPr>
        <w:t xml:space="preserve">Another reason to believe that the liberal order will endure involves the return of ideological rivalry. </w:t>
      </w:r>
      <w:r w:rsidRPr="003D35EA">
        <w:rPr>
          <w:rFonts w:eastAsia="Calibri"/>
          <w:u w:val="single"/>
        </w:rPr>
        <w:t xml:space="preserve">The last two and a half decades have been profoundly anomalous in that </w:t>
      </w:r>
      <w:r w:rsidRPr="008E1C63">
        <w:rPr>
          <w:rFonts w:eastAsia="Calibri"/>
          <w:highlight w:val="green"/>
          <w:u w:val="single"/>
        </w:rPr>
        <w:t xml:space="preserve">liberalism has had </w:t>
      </w:r>
      <w:r w:rsidRPr="008E1C63">
        <w:rPr>
          <w:rFonts w:eastAsia="Calibri"/>
          <w:iCs/>
          <w:highlight w:val="green"/>
          <w:u w:val="single"/>
          <w:bdr w:val="single" w:sz="8" w:space="0" w:color="auto"/>
        </w:rPr>
        <w:t>no credible competitor</w:t>
      </w:r>
      <w:r w:rsidRPr="003D35EA">
        <w:rPr>
          <w:rFonts w:eastAsia="Calibri"/>
          <w:u w:val="single"/>
        </w:rPr>
        <w:t xml:space="preserve">. During the rest of its existence, it faced competition that made it stronger. </w:t>
      </w:r>
      <w:r w:rsidRPr="003D35EA">
        <w:rPr>
          <w:rFonts w:eastAsia="Calibri"/>
          <w:sz w:val="16"/>
        </w:rPr>
        <w:t xml:space="preserve">Throughout the nineteenth century, liberal democracies sought to outperform </w:t>
      </w:r>
      <w:r w:rsidRPr="003D35EA">
        <w:rPr>
          <w:rFonts w:eastAsia="Calibri"/>
          <w:u w:val="single"/>
        </w:rPr>
        <w:t>monarchical, hereditary,</w:t>
      </w:r>
      <w:r w:rsidRPr="003D35EA">
        <w:rPr>
          <w:rFonts w:eastAsia="Calibri"/>
          <w:sz w:val="16"/>
        </w:rPr>
        <w:t xml:space="preserve"> and </w:t>
      </w:r>
      <w:r w:rsidRPr="003D35EA">
        <w:rPr>
          <w:rFonts w:eastAsia="Calibri"/>
          <w:u w:val="single"/>
        </w:rPr>
        <w:t xml:space="preserve">aristocratic </w:t>
      </w:r>
      <w:r w:rsidRPr="003D35EA">
        <w:rPr>
          <w:rFonts w:eastAsia="Calibri"/>
          <w:sz w:val="16"/>
        </w:rPr>
        <w:t xml:space="preserve">regimes. During the first half of the twentieth century, </w:t>
      </w:r>
      <w:r w:rsidRPr="003D35EA">
        <w:rPr>
          <w:rFonts w:eastAsia="Calibri"/>
          <w:u w:val="single"/>
        </w:rPr>
        <w:t xml:space="preserve">autocratic and fascist competitors created strong incentives for the liberal democracies to get their own houses in order and band together. </w:t>
      </w:r>
      <w:r w:rsidRPr="003D35EA">
        <w:rPr>
          <w:rFonts w:eastAsia="Calibri"/>
          <w:sz w:val="16"/>
        </w:rPr>
        <w:t xml:space="preserve">And after World War II, they built the liberal order in part to contain the threat of the Soviet Union and international communism. </w:t>
      </w:r>
      <w:r w:rsidRPr="003D35EA">
        <w:rPr>
          <w:rFonts w:eastAsia="Calibri"/>
          <w:u w:val="single"/>
        </w:rPr>
        <w:t>The Chinese Communist Party appears increasingly likely to seek to offer an alternative</w:t>
      </w:r>
      <w:r w:rsidRPr="003D35EA">
        <w:rPr>
          <w:rFonts w:eastAsia="Calibri"/>
          <w:sz w:val="16"/>
        </w:rPr>
        <w:t xml:space="preserve"> to the components of the existing order that have to do with economic liberalism and human rights.</w:t>
      </w:r>
      <w:r w:rsidRPr="003D35EA">
        <w:rPr>
          <w:rFonts w:eastAsia="Calibri"/>
          <w:u w:val="single"/>
        </w:rPr>
        <w:t xml:space="preserve"> If it ends up competing with the liberal democracies, they will again face pressure to champion their values</w:t>
      </w:r>
      <w:r w:rsidRPr="003D35EA">
        <w:rPr>
          <w:rFonts w:eastAsia="Calibri"/>
          <w:sz w:val="16"/>
        </w:rPr>
        <w:t>. As during the Cold War,</w:t>
      </w:r>
      <w:r w:rsidRPr="003D35EA">
        <w:rPr>
          <w:rFonts w:eastAsia="Calibri"/>
          <w:u w:val="single"/>
        </w:rPr>
        <w:t xml:space="preserve"> they will have incentives to undertake </w:t>
      </w:r>
      <w:r w:rsidRPr="003D35EA">
        <w:rPr>
          <w:rFonts w:eastAsia="Calibri"/>
          <w:iCs/>
          <w:u w:val="single"/>
          <w:bdr w:val="single" w:sz="8" w:space="0" w:color="auto"/>
        </w:rPr>
        <w:t>domestic reforms and strengthen their international alliances.</w:t>
      </w:r>
      <w:r w:rsidRPr="003D35EA">
        <w:rPr>
          <w:rFonts w:eastAsia="Calibri"/>
          <w:sz w:val="16"/>
        </w:rPr>
        <w:t xml:space="preserve"> The collapse of the Soviet Union, although a great milestone in the annals of the advance of liberal democracy, had the ironic effect of eliminating one of its main drivers of solidarity. </w:t>
      </w:r>
      <w:r w:rsidRPr="003D35EA">
        <w:rPr>
          <w:rFonts w:eastAsia="Calibri"/>
          <w:u w:val="single"/>
        </w:rPr>
        <w:t xml:space="preserve">The bad news of renewed </w:t>
      </w:r>
      <w:r w:rsidRPr="00C85CC7">
        <w:rPr>
          <w:rFonts w:eastAsia="Calibri"/>
          <w:highlight w:val="green"/>
          <w:u w:val="single"/>
        </w:rPr>
        <w:t xml:space="preserve">ideological rivalry could be </w:t>
      </w:r>
      <w:r w:rsidRPr="00C85CC7">
        <w:rPr>
          <w:rFonts w:eastAsia="Calibri"/>
          <w:iCs/>
          <w:highlight w:val="green"/>
          <w:u w:val="single"/>
          <w:bdr w:val="single" w:sz="8" w:space="0" w:color="auto"/>
        </w:rPr>
        <w:t>good news</w:t>
      </w:r>
      <w:r w:rsidRPr="003D35EA">
        <w:rPr>
          <w:rFonts w:eastAsia="Calibri"/>
          <w:iCs/>
          <w:u w:val="single"/>
          <w:bdr w:val="single" w:sz="8" w:space="0" w:color="auto"/>
        </w:rPr>
        <w:t xml:space="preserve"> for the liberal international order. </w:t>
      </w:r>
    </w:p>
    <w:p w14:paraId="3AE0E62B" w14:textId="4E5DE554" w:rsidR="00074BEE" w:rsidRPr="003D35EA" w:rsidRDefault="00F8322A" w:rsidP="00074BEE">
      <w:pPr>
        <w:keepNext/>
        <w:keepLines/>
        <w:spacing w:before="40" w:after="0"/>
        <w:outlineLvl w:val="3"/>
        <w:rPr>
          <w:rFonts w:eastAsiaTheme="majorEastAsia" w:cstheme="majorBidi"/>
          <w:b/>
          <w:iCs/>
          <w:sz w:val="26"/>
        </w:rPr>
      </w:pPr>
      <w:r>
        <w:rPr>
          <w:rFonts w:eastAsiaTheme="majorEastAsia" w:cstheme="majorBidi"/>
          <w:b/>
          <w:iCs/>
          <w:sz w:val="26"/>
        </w:rPr>
        <w:lastRenderedPageBreak/>
        <w:t>7</w:t>
      </w:r>
      <w:r w:rsidR="00074BEE">
        <w:rPr>
          <w:rFonts w:eastAsiaTheme="majorEastAsia" w:cstheme="majorBidi"/>
          <w:b/>
          <w:iCs/>
          <w:sz w:val="26"/>
        </w:rPr>
        <w:t xml:space="preserve">. </w:t>
      </w:r>
      <w:r w:rsidR="00074BEE" w:rsidRPr="003D35EA">
        <w:rPr>
          <w:rFonts w:eastAsiaTheme="majorEastAsia" w:cstheme="majorBidi"/>
          <w:b/>
          <w:iCs/>
          <w:sz w:val="26"/>
        </w:rPr>
        <w:t xml:space="preserve">COVID vaccine debate will kill the WTO- there are no alternate causes and solvency is reverse causal </w:t>
      </w:r>
    </w:p>
    <w:p w14:paraId="60EAE54C" w14:textId="77777777" w:rsidR="00074BEE" w:rsidRPr="003D35EA" w:rsidRDefault="00074BEE" w:rsidP="00074BEE">
      <w:pPr>
        <w:rPr>
          <w:b/>
          <w:bCs/>
          <w:sz w:val="26"/>
        </w:rPr>
      </w:pPr>
      <w:r w:rsidRPr="003D35EA">
        <w:rPr>
          <w:b/>
          <w:bCs/>
          <w:sz w:val="26"/>
        </w:rPr>
        <w:t>Meyer 6-18</w:t>
      </w:r>
      <w:r w:rsidRPr="00B54962">
        <w:rPr>
          <w:b/>
          <w:bCs/>
          <w:sz w:val="16"/>
          <w:szCs w:val="16"/>
        </w:rPr>
        <w:t>-21</w:t>
      </w:r>
    </w:p>
    <w:p w14:paraId="2E6B811B" w14:textId="77777777" w:rsidR="00074BEE" w:rsidRPr="003D35EA" w:rsidRDefault="00074BEE" w:rsidP="00074BEE">
      <w:pPr>
        <w:rPr>
          <w:sz w:val="16"/>
        </w:rPr>
      </w:pPr>
      <w:r w:rsidRPr="003D35EA">
        <w:rPr>
          <w:sz w:val="16"/>
        </w:rPr>
        <w:t>(David, Senior Writer,  https://fortune.com/2021/06/18/wto-covid-vaccines-patents-waiver-south-africa-trips/)</w:t>
      </w:r>
    </w:p>
    <w:p w14:paraId="6D44C33F" w14:textId="77777777" w:rsidR="00074BEE" w:rsidRPr="003D35EA" w:rsidRDefault="00074BEE" w:rsidP="00074BEE">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Okonjo-Iweala,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Xolelwa Mlumbi-Peter,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w:t>
      </w:r>
      <w:r w:rsidRPr="003D35EA">
        <w:rPr>
          <w:sz w:val="16"/>
        </w:rPr>
        <w:lastRenderedPageBreak/>
        <w:t xml:space="preserve">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D35EA">
        <w:rPr>
          <w:u w:val="single"/>
        </w:rPr>
        <w:t>With political will, we can solve even the most intractable problems</w:t>
      </w:r>
      <w:r w:rsidRPr="003D35E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3D35EA">
        <w:rPr>
          <w:u w:val="single"/>
        </w:rPr>
        <w:t xml:space="preserve">Okonjo-Iweala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02032AF2" w14:textId="6E4EF6E7" w:rsidR="00074BEE" w:rsidRPr="003D35EA" w:rsidRDefault="00F8322A" w:rsidP="00074BEE">
      <w:pPr>
        <w:keepNext/>
        <w:keepLines/>
        <w:spacing w:before="40" w:after="0"/>
        <w:outlineLvl w:val="3"/>
        <w:rPr>
          <w:rFonts w:eastAsiaTheme="majorEastAsia" w:cstheme="majorBidi"/>
          <w:b/>
          <w:iCs/>
          <w:sz w:val="26"/>
        </w:rPr>
      </w:pPr>
      <w:r>
        <w:rPr>
          <w:rFonts w:eastAsiaTheme="majorEastAsia" w:cstheme="majorBidi"/>
          <w:b/>
          <w:iCs/>
          <w:sz w:val="26"/>
        </w:rPr>
        <w:t>8</w:t>
      </w:r>
      <w:r w:rsidR="00074BEE">
        <w:rPr>
          <w:rFonts w:eastAsiaTheme="majorEastAsia" w:cstheme="majorBidi"/>
          <w:b/>
          <w:iCs/>
          <w:sz w:val="26"/>
        </w:rPr>
        <w:t xml:space="preserve">. </w:t>
      </w:r>
      <w:r w:rsidR="00074BEE"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4E933E7C" w14:textId="77777777" w:rsidR="00074BEE" w:rsidRPr="003D35EA" w:rsidRDefault="00074BEE" w:rsidP="00074BEE">
      <w:pPr>
        <w:rPr>
          <w:b/>
          <w:bCs/>
          <w:sz w:val="26"/>
        </w:rPr>
      </w:pPr>
      <w:r w:rsidRPr="003D35EA">
        <w:rPr>
          <w:b/>
          <w:bCs/>
          <w:sz w:val="26"/>
        </w:rPr>
        <w:t xml:space="preserve">Shaffer, JD Stanford, 21 </w:t>
      </w:r>
    </w:p>
    <w:p w14:paraId="01D0FA36" w14:textId="77777777" w:rsidR="00074BEE" w:rsidRPr="003D35EA" w:rsidRDefault="00074BEE" w:rsidP="00074BEE">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3D35EA">
          <w:rPr>
            <w:sz w:val="16"/>
          </w:rPr>
          <w:t>https://thehill.com/opinion/international/559049-the-us-must-engage-with-china-even-when-countering-china</w:t>
        </w:r>
      </w:hyperlink>
      <w:r w:rsidRPr="003D35EA">
        <w:rPr>
          <w:sz w:val="16"/>
        </w:rPr>
        <w:t xml:space="preserve">, 6-21) </w:t>
      </w:r>
    </w:p>
    <w:p w14:paraId="491BA7F5" w14:textId="77777777" w:rsidR="00074BEE" w:rsidRDefault="00074BEE" w:rsidP="00074BEE">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w:t>
      </w:r>
      <w:r w:rsidRPr="00E877ED">
        <w:rPr>
          <w:u w:val="single"/>
        </w:rPr>
        <w:lastRenderedPageBreak/>
        <w:t xml:space="preserve">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033379BA" w14:textId="77777777" w:rsidR="00074BEE" w:rsidRDefault="00074BEE" w:rsidP="00074BEE"/>
    <w:p w14:paraId="68D17F81" w14:textId="77777777" w:rsidR="00074BEE" w:rsidRDefault="00074BEE" w:rsidP="00074BEE">
      <w:pPr>
        <w:pStyle w:val="Heading4"/>
      </w:pPr>
      <w:r>
        <w:t xml:space="preserve">Plan: Member nations of the World Trade Organization ought to reduce intellectual property protections for medicines for COVID-19 </w:t>
      </w:r>
    </w:p>
    <w:p w14:paraId="481554C7" w14:textId="77777777" w:rsidR="00074BEE" w:rsidRDefault="00074BEE" w:rsidP="00074BEE">
      <w:pPr>
        <w:pStyle w:val="Heading4"/>
      </w:pPr>
      <w:r>
        <w:t>Communication from India and South Africa to the WTO 20</w:t>
      </w:r>
    </w:p>
    <w:p w14:paraId="756229C3" w14:textId="77777777" w:rsidR="00074BEE" w:rsidRPr="00154714" w:rsidRDefault="00074BEE" w:rsidP="00074BEE">
      <w:pPr>
        <w:rPr>
          <w:sz w:val="16"/>
        </w:rPr>
      </w:pPr>
      <w:r w:rsidRPr="00154714">
        <w:rPr>
          <w:sz w:val="16"/>
        </w:rPr>
        <w:t>(WAIVER FROM CERTAIN PROVISIONS OF THE TRIPS AGREEMENT FOR THE PREVENTION,</w:t>
      </w:r>
    </w:p>
    <w:p w14:paraId="51E90504" w14:textId="77777777" w:rsidR="00074BEE" w:rsidRPr="00154714" w:rsidRDefault="00074BEE" w:rsidP="00074BEE">
      <w:pPr>
        <w:rPr>
          <w:sz w:val="16"/>
        </w:rPr>
      </w:pPr>
      <w:r w:rsidRPr="00154714">
        <w:rPr>
          <w:sz w:val="16"/>
        </w:rPr>
        <w:t xml:space="preserve">CONTAINMENT AND TREATMENT OF COVID-19 </w:t>
      </w:r>
      <w:hyperlink r:id="rId13" w:history="1">
        <w:r w:rsidRPr="00154714">
          <w:rPr>
            <w:rStyle w:val="Hyperlink"/>
            <w:sz w:val="16"/>
          </w:rPr>
          <w:t>https://docs.wto.org/dol2fe/Pages/SS/directdoc.aspx?filename=q:/IP/C/W669.pdf&amp;Open=True</w:t>
        </w:r>
      </w:hyperlink>
      <w:r w:rsidRPr="00154714">
        <w:rPr>
          <w:sz w:val="16"/>
        </w:rPr>
        <w:t xml:space="preserve">, 10-2) </w:t>
      </w:r>
    </w:p>
    <w:p w14:paraId="737248EF" w14:textId="77777777" w:rsidR="00074BEE" w:rsidRPr="003D35EA" w:rsidRDefault="00074BEE" w:rsidP="00074BEE">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some WTO Members have carried out urgent legal amendments to their national patent laws to expedite the process of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application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r w:rsidRPr="004252A1">
        <w:rPr>
          <w:rStyle w:val="Emphasis"/>
          <w:highlight w:val="green"/>
        </w:rPr>
        <w:t>the majority of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w:t>
      </w:r>
      <w:r w:rsidRPr="00601815">
        <w:rPr>
          <w:rStyle w:val="Emphasis"/>
        </w:rPr>
        <w:lastRenderedPageBreak/>
        <w:t>date of the adoption of the waiver.</w:t>
      </w:r>
      <w:r w:rsidRPr="00601815">
        <w:rPr>
          <w:sz w:val="16"/>
        </w:rPr>
        <w:t xml:space="preserve"> 14. We request that the Council for TRIPS urgently recommends to the General Council adoption of the annexed decision text.</w:t>
      </w:r>
    </w:p>
    <w:p w14:paraId="0264FAE7" w14:textId="77777777" w:rsidR="00074BEE" w:rsidRDefault="00074BEE" w:rsidP="00074BEE"/>
    <w:p w14:paraId="76FA2FFB" w14:textId="77777777" w:rsidR="00074BEE" w:rsidRDefault="00074BEE" w:rsidP="004D0B69">
      <w:pPr>
        <w:pStyle w:val="Heading3"/>
      </w:pPr>
      <w:r>
        <w:lastRenderedPageBreak/>
        <w:t xml:space="preserve">Contention 2: Solvency </w:t>
      </w:r>
    </w:p>
    <w:p w14:paraId="770F95A3" w14:textId="77777777" w:rsidR="00074BEE" w:rsidRPr="00A8110A" w:rsidRDefault="00074BEE" w:rsidP="00074BEE">
      <w:pPr>
        <w:keepNext/>
        <w:keepLines/>
        <w:spacing w:before="40" w:after="0"/>
        <w:outlineLvl w:val="3"/>
        <w:rPr>
          <w:rFonts w:eastAsia="MS Gothic" w:cs="Times New Roman"/>
          <w:b/>
          <w:iCs/>
          <w:sz w:val="26"/>
        </w:rPr>
      </w:pPr>
      <w:r>
        <w:rPr>
          <w:rFonts w:eastAsia="MS Gothic" w:cs="Times New Roman"/>
          <w:b/>
          <w:iCs/>
          <w:sz w:val="26"/>
        </w:rPr>
        <w:t xml:space="preserve">1. </w:t>
      </w:r>
      <w:r w:rsidRPr="00A8110A">
        <w:rPr>
          <w:rFonts w:eastAsia="MS Gothic" w:cs="Times New Roman"/>
          <w:b/>
          <w:iCs/>
          <w:sz w:val="26"/>
        </w:rPr>
        <w:t>The plan creates a new goldilocks patent law that exempts pandemics</w:t>
      </w:r>
    </w:p>
    <w:p w14:paraId="2BEC7CE3" w14:textId="77777777" w:rsidR="00074BEE" w:rsidRPr="002C00AF" w:rsidRDefault="00074BEE" w:rsidP="00074BEE">
      <w:pPr>
        <w:rPr>
          <w:rFonts w:eastAsia="Cambria"/>
          <w:b/>
          <w:bCs/>
          <w:sz w:val="26"/>
        </w:rPr>
      </w:pPr>
      <w:r w:rsidRPr="002C00AF">
        <w:rPr>
          <w:rFonts w:eastAsia="Cambria"/>
          <w:b/>
          <w:bCs/>
          <w:sz w:val="26"/>
        </w:rPr>
        <w:t>Lindsey, JD Harvard, 21</w:t>
      </w:r>
    </w:p>
    <w:p w14:paraId="2A7FCEE2" w14:textId="77777777" w:rsidR="00074BEE" w:rsidRPr="002C00AF" w:rsidRDefault="00074BEE" w:rsidP="00074BEE">
      <w:pPr>
        <w:rPr>
          <w:rFonts w:eastAsia="Cambria"/>
          <w:sz w:val="16"/>
        </w:rPr>
      </w:pPr>
      <w:r w:rsidRPr="002C00AF">
        <w:rPr>
          <w:rFonts w:eastAsia="Cambria"/>
          <w:sz w:val="16"/>
        </w:rPr>
        <w:t xml:space="preserve">(Brink, </w:t>
      </w:r>
      <w:hyperlink r:id="rId14" w:history="1">
        <w:r w:rsidRPr="002C00AF">
          <w:rPr>
            <w:rFonts w:eastAsia="Cambria"/>
            <w:sz w:val="16"/>
          </w:rPr>
          <w:t>https://www.brookings.edu/blog/up-front/2021/06/03/why-intellectual-property-and-pandemics-dont-mix/</w:t>
        </w:r>
      </w:hyperlink>
      <w:r w:rsidRPr="002C00AF">
        <w:rPr>
          <w:rFonts w:eastAsia="Cambria"/>
          <w:sz w:val="16"/>
        </w:rPr>
        <w:t>, 6-3)</w:t>
      </w:r>
    </w:p>
    <w:p w14:paraId="04307358" w14:textId="77777777" w:rsidR="00074BEE" w:rsidRPr="002C00AF" w:rsidRDefault="00074BEE" w:rsidP="00074BEE">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First of all, </w:t>
      </w:r>
      <w:r w:rsidRPr="002C00AF">
        <w:rPr>
          <w:rFonts w:eastAsia="Cambria"/>
          <w:u w:val="single"/>
        </w:rPr>
        <w:t>the 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a new invention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 xml:space="preserve">In the pharmaceutical industry, firms have abused </w:t>
      </w:r>
      <w:r w:rsidRPr="002C00AF">
        <w:rPr>
          <w:rFonts w:eastAsia="Cambria"/>
          <w:u w:val="single"/>
        </w:rPr>
        <w:lastRenderedPageBreak/>
        <w:t>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51C5B622" w14:textId="77777777" w:rsidR="00074BEE" w:rsidRDefault="00074BEE" w:rsidP="00074BEE">
      <w:pPr>
        <w:pStyle w:val="Heading4"/>
      </w:pPr>
      <w:r>
        <w:t xml:space="preserve">2. Removing IP protections will increase production, diversify supply, and spur innovations that protect against future pandemics </w:t>
      </w:r>
    </w:p>
    <w:p w14:paraId="28E914EA" w14:textId="77777777" w:rsidR="00074BEE" w:rsidRDefault="00074BEE" w:rsidP="00074BEE">
      <w:r w:rsidRPr="00236871">
        <w:rPr>
          <w:rStyle w:val="Style13ptBold"/>
        </w:rPr>
        <w:t>Human Rights Watch 6-3-21</w:t>
      </w:r>
      <w:r>
        <w:t xml:space="preserve"> https://www.hrw.org/news/2021/06/03/seven-reasons-eu-wrong-oppose-trips-waiver#</w:t>
      </w:r>
    </w:p>
    <w:p w14:paraId="10D41154" w14:textId="32A97F76" w:rsidR="00074BEE" w:rsidRDefault="00074BEE" w:rsidP="00074BEE">
      <w:pPr>
        <w:rPr>
          <w:rStyle w:val="StyleUnderline"/>
        </w:rPr>
      </w:pPr>
      <w:r w:rsidRPr="004D0B23">
        <w:rPr>
          <w:rStyle w:val="StyleUnderline"/>
          <w:highlight w:val="green"/>
        </w:rPr>
        <w:t>I</w:t>
      </w:r>
      <w:r w:rsidRPr="00236871">
        <w:rPr>
          <w:sz w:val="16"/>
        </w:rPr>
        <w:t xml:space="preserve">ntellectual </w:t>
      </w:r>
      <w:r w:rsidRPr="004D0B23">
        <w:rPr>
          <w:rStyle w:val="StyleUnderline"/>
          <w:highlight w:val="green"/>
        </w:rPr>
        <w:t>p</w:t>
      </w:r>
      <w:r w:rsidRPr="00236871">
        <w:rPr>
          <w:sz w:val="16"/>
        </w:rPr>
        <w:t xml:space="preserve">roperty </w:t>
      </w:r>
      <w:r w:rsidRPr="004D0B23">
        <w:rPr>
          <w:rStyle w:val="StyleUnderline"/>
          <w:highlight w:val="green"/>
        </w:rPr>
        <w:t xml:space="preserve">is </w:t>
      </w:r>
      <w:r w:rsidRPr="00FE5E5B">
        <w:rPr>
          <w:rStyle w:val="StyleUnderline"/>
        </w:rPr>
        <w:t xml:space="preserve">currently </w:t>
      </w:r>
      <w:r w:rsidRPr="004D0B23">
        <w:rPr>
          <w:rStyle w:val="StyleUnderline"/>
          <w:highlight w:val="green"/>
        </w:rPr>
        <w:t xml:space="preserve">a barrier to </w:t>
      </w:r>
      <w:r w:rsidRPr="00B92D3C">
        <w:rPr>
          <w:rStyle w:val="StyleUnderline"/>
        </w:rPr>
        <w:t xml:space="preserve">swiftly </w:t>
      </w:r>
      <w:r w:rsidRPr="00FE5E5B">
        <w:rPr>
          <w:rStyle w:val="StyleUnderline"/>
        </w:rPr>
        <w:t>scaling up</w:t>
      </w:r>
      <w:r w:rsidRPr="00236871">
        <w:rPr>
          <w:rStyle w:val="StyleUnderline"/>
        </w:rPr>
        <w:t xml:space="preserve"> and diversifying </w:t>
      </w:r>
      <w:r w:rsidRPr="00FE5E5B">
        <w:rPr>
          <w:rStyle w:val="StyleUnderline"/>
        </w:rPr>
        <w:t xml:space="preserve">the </w:t>
      </w:r>
      <w:r w:rsidRPr="004D0B23">
        <w:rPr>
          <w:rStyle w:val="StyleUnderline"/>
          <w:highlight w:val="green"/>
        </w:rPr>
        <w:t>production of Covid</w:t>
      </w:r>
      <w:r w:rsidRPr="00FE5E5B">
        <w:rPr>
          <w:rStyle w:val="StyleUnderline"/>
        </w:rPr>
        <w:t xml:space="preserve">-19 health </w:t>
      </w:r>
      <w:r w:rsidRPr="004D0B23">
        <w:rPr>
          <w:rStyle w:val="StyleUnderline"/>
          <w:highlight w:val="green"/>
        </w:rPr>
        <w:t>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FE5E5B">
        <w:rPr>
          <w:rStyle w:val="StyleUnderline"/>
        </w:rPr>
        <w:t>Right now,</w:t>
      </w:r>
      <w:r w:rsidRPr="00236871">
        <w:rPr>
          <w:rStyle w:val="StyleUnderline"/>
        </w:rPr>
        <w:t xml:space="preserve"> </w:t>
      </w:r>
      <w:r w:rsidRPr="004D0B23">
        <w:rPr>
          <w:rStyle w:val="StyleUnderline"/>
          <w:highlight w:val="green"/>
        </w:rPr>
        <w:t xml:space="preserve">there are manufacturers with capacity </w:t>
      </w:r>
      <w:r w:rsidRPr="00FE5E5B">
        <w:rPr>
          <w:rStyle w:val="StyleUnderline"/>
        </w:rPr>
        <w:t>to produce</w:t>
      </w:r>
      <w:r w:rsidRPr="00236871">
        <w:rPr>
          <w:rStyle w:val="StyleUnderline"/>
        </w:rPr>
        <w:t xml:space="preserve"> additional </w:t>
      </w:r>
      <w:r w:rsidRPr="00FE5E5B">
        <w:rPr>
          <w:rStyle w:val="StyleUnderline"/>
        </w:rPr>
        <w:t xml:space="preserve">Covid-19 </w:t>
      </w:r>
      <w:r w:rsidRPr="0022339D">
        <w:rPr>
          <w:rStyle w:val="StyleUnderline"/>
        </w:rPr>
        <w:t>vaccines</w:t>
      </w:r>
      <w:r w:rsidRPr="00236871">
        <w:rPr>
          <w:rStyle w:val="StyleUnderline"/>
        </w:rPr>
        <w:t xml:space="preserve"> and other </w:t>
      </w:r>
      <w:r w:rsidRPr="00FE5E5B">
        <w:rPr>
          <w:rStyle w:val="StyleUnderline"/>
        </w:rPr>
        <w:t>health products</w:t>
      </w:r>
      <w:r w:rsidRPr="00236871">
        <w:rPr>
          <w:rStyle w:val="StyleUnderline"/>
        </w:rPr>
        <w:t xml:space="preserve"> at factories </w:t>
      </w:r>
      <w:r w:rsidRPr="00FE5E5B">
        <w:rPr>
          <w:rStyle w:val="StyleUnderline"/>
        </w:rPr>
        <w:t xml:space="preserve">in Bangladesh, Canada, Denmark, India, and Israel, </w:t>
      </w:r>
      <w:r w:rsidRPr="004D0B23">
        <w:rPr>
          <w:rStyle w:val="StyleUnderline"/>
          <w:highlight w:val="green"/>
        </w:rPr>
        <w:t xml:space="preserve">but </w:t>
      </w:r>
      <w:r w:rsidRPr="00FE5E5B">
        <w:rPr>
          <w:rStyle w:val="StyleUnderline"/>
        </w:rPr>
        <w:t xml:space="preserve">they </w:t>
      </w:r>
      <w:r w:rsidRPr="004D0B23">
        <w:rPr>
          <w:rStyle w:val="StyleUnderline"/>
          <w:highlight w:val="green"/>
        </w:rPr>
        <w:t>are unable to</w:t>
      </w:r>
      <w:r w:rsidRPr="00236871">
        <w:rPr>
          <w:rStyle w:val="StyleUnderline"/>
        </w:rPr>
        <w:t xml:space="preserve"> contribute </w:t>
      </w:r>
      <w:r w:rsidRPr="004D0B23">
        <w:rPr>
          <w:rStyle w:val="StyleUnderline"/>
          <w:highlight w:val="green"/>
        </w:rPr>
        <w:t>because they do not</w:t>
      </w:r>
      <w:r w:rsidRPr="00236871">
        <w:rPr>
          <w:rStyle w:val="StyleUnderline"/>
        </w:rPr>
        <w:t xml:space="preserve"> yet </w:t>
      </w:r>
      <w:r w:rsidRPr="004D0B23">
        <w:rPr>
          <w:rStyle w:val="StyleUnderline"/>
          <w:highlight w:val="green"/>
        </w:rPr>
        <w:t>have</w:t>
      </w:r>
      <w:r w:rsidRPr="00236871">
        <w:rPr>
          <w:rStyle w:val="StyleUnderline"/>
        </w:rPr>
        <w:t xml:space="preserve"> the right </w:t>
      </w:r>
      <w:r w:rsidRPr="004D0B23">
        <w:rPr>
          <w:rStyle w:val="StyleUnderline"/>
          <w:highlight w:val="green"/>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4D0B23">
        <w:rPr>
          <w:rStyle w:val="StyleUnderline"/>
          <w:highlight w:val="green"/>
        </w:rPr>
        <w:t>IP rules blocked,</w:t>
      </w:r>
      <w:r w:rsidRPr="00236871">
        <w:rPr>
          <w:rStyle w:val="StyleUnderline"/>
        </w:rPr>
        <w:t xml:space="preserve"> delayed, or limited </w:t>
      </w:r>
      <w:r w:rsidRPr="004D0B23">
        <w:rPr>
          <w:rStyle w:val="StyleUnderline"/>
          <w:highlight w:val="green"/>
        </w:rPr>
        <w:t xml:space="preserve">production </w:t>
      </w:r>
      <w:r w:rsidRPr="00FE5E5B">
        <w:rPr>
          <w:rStyle w:val="StyleUnderline"/>
          <w:highlight w:val="green"/>
        </w:rPr>
        <w:t>of</w:t>
      </w:r>
      <w:r w:rsidRPr="00236871">
        <w:rPr>
          <w:rStyle w:val="StyleUnderline"/>
        </w:rPr>
        <w:t xml:space="preserve"> chemical reagents for </w:t>
      </w:r>
      <w:r w:rsidRPr="00FE5E5B">
        <w:rPr>
          <w:rStyle w:val="StyleUnderline"/>
        </w:rPr>
        <w:t xml:space="preserve">Covid-19 </w:t>
      </w:r>
      <w:r w:rsidRPr="004D0B23">
        <w:rPr>
          <w:rStyle w:val="StyleUnderline"/>
          <w:highlight w:val="green"/>
        </w:rPr>
        <w:t>tests,</w:t>
      </w:r>
      <w:r w:rsidRPr="00236871">
        <w:rPr>
          <w:rStyle w:val="StyleUnderline"/>
        </w:rPr>
        <w:t xml:space="preserve"> ventilator valves, Covid-19 </w:t>
      </w:r>
      <w:r w:rsidRPr="004D0B23">
        <w:rPr>
          <w:rStyle w:val="StyleUnderline"/>
          <w:highlight w:val="green"/>
        </w:rPr>
        <w:t>treatments</w:t>
      </w:r>
      <w:r w:rsidRPr="00236871">
        <w:rPr>
          <w:rStyle w:val="StyleUnderline"/>
        </w:rPr>
        <w:t xml:space="preserve">, </w:t>
      </w:r>
      <w:r w:rsidRPr="004D0B23">
        <w:rPr>
          <w:rStyle w:val="StyleUnderline"/>
          <w:highlight w:val="green"/>
        </w:rPr>
        <w:t>and</w:t>
      </w:r>
      <w:r w:rsidRPr="00236871">
        <w:rPr>
          <w:rStyle w:val="StyleUnderline"/>
        </w:rPr>
        <w:t xml:space="preserve"> elements of Covid-19 </w:t>
      </w:r>
      <w:r w:rsidRPr="004D0B23">
        <w:rPr>
          <w:rStyle w:val="StyleUnderline"/>
          <w:highlight w:val="green"/>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4D0B23">
        <w:rPr>
          <w:rStyle w:val="StyleUnderline"/>
          <w:highlight w:val="green"/>
        </w:rPr>
        <w:t>studies have shown</w:t>
      </w:r>
      <w:r w:rsidRPr="00236871">
        <w:rPr>
          <w:rStyle w:val="StyleUnderline"/>
        </w:rPr>
        <w:t xml:space="preserve"> that transnational </w:t>
      </w:r>
      <w:r w:rsidRPr="004D0B23">
        <w:rPr>
          <w:rStyle w:val="StyleUnderline"/>
          <w:highlight w:val="green"/>
        </w:rPr>
        <w:t xml:space="preserve">claims </w:t>
      </w:r>
      <w:r w:rsidRPr="00FE5E5B">
        <w:rPr>
          <w:rStyle w:val="StyleUnderline"/>
          <w:highlight w:val="green"/>
        </w:rPr>
        <w:t xml:space="preserve">to IP impede </w:t>
      </w:r>
      <w:r w:rsidRPr="004D0B23">
        <w:rPr>
          <w:rStyle w:val="StyleUnderline"/>
          <w:highlight w:val="green"/>
        </w:rPr>
        <w:t xml:space="preserve">new manufacturers from </w:t>
      </w:r>
      <w:r w:rsidRPr="00B92D3C">
        <w:rPr>
          <w:rStyle w:val="StyleUnderline"/>
        </w:rPr>
        <w:t>e</w:t>
      </w:r>
      <w:r w:rsidRPr="00236871">
        <w:rPr>
          <w:rStyle w:val="StyleUnderline"/>
        </w:rPr>
        <w:t xml:space="preserve">ntering and </w:t>
      </w:r>
      <w:r w:rsidRPr="004D0B23">
        <w:rPr>
          <w:rStyle w:val="StyleUnderline"/>
          <w:highlight w:val="green"/>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4D0B23">
        <w:rPr>
          <w:rStyle w:val="StyleUnderline"/>
          <w:highlight w:val="green"/>
        </w:rPr>
        <w:t>a waiver</w:t>
      </w:r>
      <w:r w:rsidRPr="00236871">
        <w:rPr>
          <w:rStyle w:val="StyleUnderline"/>
        </w:rPr>
        <w:t xml:space="preserve"> will not automatically expand production overnight, it </w:t>
      </w:r>
      <w:r w:rsidRPr="004D0B23">
        <w:rPr>
          <w:rStyle w:val="StyleUnderline"/>
          <w:highlight w:val="green"/>
        </w:rPr>
        <w:t xml:space="preserve">paves the way for </w:t>
      </w:r>
      <w:r w:rsidRPr="004D0B23">
        <w:rPr>
          <w:rStyle w:val="Emphasis"/>
          <w:highlight w:val="green"/>
        </w:rPr>
        <w:t>speedy technology transfers and manufacturing</w:t>
      </w:r>
      <w:r w:rsidRPr="00236871">
        <w:rPr>
          <w:rStyle w:val="Emphasis"/>
        </w:rPr>
        <w:t>.</w:t>
      </w:r>
      <w:r>
        <w:rPr>
          <w:rStyle w:val="Emphasis"/>
        </w:rPr>
        <w:t xml:space="preserve"> </w:t>
      </w:r>
      <w:r w:rsidRPr="00FE5E5B">
        <w:rPr>
          <w:rStyle w:val="StyleUnderline"/>
        </w:rPr>
        <w:t>The waiver</w:t>
      </w:r>
      <w:r w:rsidRPr="00236871">
        <w:rPr>
          <w:rStyle w:val="StyleUnderline"/>
        </w:rPr>
        <w:t xml:space="preserve"> by itself will not automatically result in widespread and diversified manufacturing, but it </w:t>
      </w:r>
      <w:r w:rsidRPr="00FE5E5B">
        <w:rPr>
          <w:rStyle w:val="StyleUnderline"/>
        </w:rPr>
        <w:t>will</w:t>
      </w:r>
      <w:r w:rsidRPr="00236871">
        <w:rPr>
          <w:rStyle w:val="StyleUnderline"/>
        </w:rPr>
        <w:t xml:space="preserve"> ease complex global rules governing IP and exports and </w:t>
      </w:r>
      <w:r w:rsidRPr="004D0B23">
        <w:rPr>
          <w:rStyle w:val="StyleUnderline"/>
          <w:highlight w:val="green"/>
        </w:rPr>
        <w:t>give governments freedom to collaborate on technology transfers</w:t>
      </w:r>
      <w:r w:rsidRPr="00236871">
        <w:rPr>
          <w:rStyle w:val="StyleUnderline"/>
        </w:rPr>
        <w:t xml:space="preserve"> and exports </w:t>
      </w:r>
      <w:r w:rsidRPr="004D0B23">
        <w:rPr>
          <w:rStyle w:val="StyleUnderline"/>
          <w:highlight w:val="green"/>
        </w:rPr>
        <w:t>without fearing</w:t>
      </w:r>
      <w:r w:rsidRPr="00236871">
        <w:rPr>
          <w:rStyle w:val="StyleUnderline"/>
        </w:rPr>
        <w:t xml:space="preserve"> trade-based </w:t>
      </w:r>
      <w:r w:rsidRPr="004D0B23">
        <w:rPr>
          <w:rStyle w:val="StyleUnderline"/>
          <w:highlight w:val="green"/>
        </w:rPr>
        <w:t>retaliation</w:t>
      </w:r>
      <w:r w:rsidRPr="00236871">
        <w:rPr>
          <w:rStyle w:val="StyleUnderline"/>
        </w:rPr>
        <w:t xml:space="preserve">. </w:t>
      </w:r>
      <w:r w:rsidRPr="004D0B23">
        <w:rPr>
          <w:rStyle w:val="StyleUnderline"/>
          <w:highlight w:val="green"/>
        </w:rPr>
        <w:t xml:space="preserve">It will help reduce the dependence on </w:t>
      </w:r>
      <w:r w:rsidRPr="00B92D3C">
        <w:rPr>
          <w:rStyle w:val="StyleUnderline"/>
        </w:rPr>
        <w:t xml:space="preserve">any </w:t>
      </w:r>
      <w:r w:rsidRPr="004D0B23">
        <w:rPr>
          <w:rStyle w:val="StyleUnderline"/>
          <w:highlight w:val="green"/>
        </w:rPr>
        <w:t>one country</w:t>
      </w:r>
      <w:r w:rsidRPr="00236871">
        <w:rPr>
          <w:rStyle w:val="StyleUnderline"/>
        </w:rPr>
        <w:t xml:space="preserve"> or region </w:t>
      </w:r>
      <w:r w:rsidRPr="00FE5E5B">
        <w:rPr>
          <w:rStyle w:val="StyleUnderline"/>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w:t>
      </w:r>
      <w:r w:rsidRPr="00236871">
        <w:rPr>
          <w:rStyle w:val="StyleUnderline"/>
        </w:rPr>
        <w:lastRenderedPageBreak/>
        <w:t xml:space="preserve">be needed, </w:t>
      </w:r>
      <w:r w:rsidRPr="00FE5E5B">
        <w:rPr>
          <w:rStyle w:val="StyleUnderline"/>
        </w:rPr>
        <w:t xml:space="preserve">the waiver will </w:t>
      </w:r>
      <w:r w:rsidRPr="004D0B23">
        <w:rPr>
          <w:rStyle w:val="StyleUnderline"/>
          <w:highlight w:val="green"/>
        </w:rPr>
        <w:t>enable governments</w:t>
      </w:r>
      <w:r w:rsidRPr="00236871">
        <w:rPr>
          <w:rStyle w:val="StyleUnderline"/>
        </w:rPr>
        <w:t xml:space="preserve"> around the world </w:t>
      </w:r>
      <w:r w:rsidRPr="00FE5E5B">
        <w:rPr>
          <w:rStyle w:val="StyleUnderline"/>
          <w:highlight w:val="green"/>
        </w:rPr>
        <w:t xml:space="preserve">to be prepared </w:t>
      </w:r>
      <w:r w:rsidRPr="004D0B23">
        <w:rPr>
          <w:rStyle w:val="StyleUnderline"/>
          <w:highlight w:val="green"/>
        </w:rPr>
        <w:t xml:space="preserve">for </w:t>
      </w:r>
      <w:r w:rsidRPr="004D0B23">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4D0B23">
        <w:rPr>
          <w:rStyle w:val="StyleUnderline"/>
          <w:highlight w:val="green"/>
        </w:rPr>
        <w:t>Waiving</w:t>
      </w:r>
      <w:r w:rsidRPr="00236871">
        <w:rPr>
          <w:rStyle w:val="StyleUnderline"/>
        </w:rPr>
        <w:t xml:space="preserve"> certain IP rules in the TRIPS agreement over the next three years </w:t>
      </w:r>
      <w:r w:rsidRPr="004D0B23">
        <w:rPr>
          <w:rStyle w:val="StyleUnderline"/>
          <w:highlight w:val="green"/>
        </w:rPr>
        <w:t>could</w:t>
      </w:r>
      <w:r w:rsidRPr="00236871">
        <w:rPr>
          <w:rStyle w:val="StyleUnderline"/>
        </w:rPr>
        <w:t xml:space="preserve"> help create diverse regional manufacturing hubs and </w:t>
      </w:r>
      <w:r w:rsidRPr="004D0B23">
        <w:rPr>
          <w:rStyle w:val="StyleUnderline"/>
          <w:highlight w:val="green"/>
        </w:rPr>
        <w:t>protect the</w:t>
      </w:r>
      <w:r w:rsidRPr="00236871">
        <w:rPr>
          <w:rStyle w:val="StyleUnderline"/>
        </w:rPr>
        <w:t xml:space="preserve"> EU and the rest of the </w:t>
      </w:r>
      <w:r w:rsidRPr="004D0B23">
        <w:rPr>
          <w:rStyle w:val="StyleUnderline"/>
          <w:highlight w:val="green"/>
        </w:rPr>
        <w:t xml:space="preserve">world </w:t>
      </w:r>
      <w:r w:rsidRPr="004D0B23">
        <w:rPr>
          <w:rStyle w:val="Emphasis"/>
          <w:highlight w:val="green"/>
        </w:rPr>
        <w:t>from future pandemics</w:t>
      </w:r>
      <w:r w:rsidRPr="00236871">
        <w:rPr>
          <w:rStyle w:val="StyleUnderline"/>
        </w:rPr>
        <w:t xml:space="preserve">, supply chain disruptions, </w:t>
      </w:r>
      <w:r w:rsidRPr="004D0B23">
        <w:rPr>
          <w:rStyle w:val="StyleUnderline"/>
          <w:highlight w:val="green"/>
        </w:rPr>
        <w:t xml:space="preserve">and </w:t>
      </w:r>
      <w:r w:rsidRPr="004D0B23">
        <w:rPr>
          <w:rStyle w:val="Emphasis"/>
          <w:highlight w:val="green"/>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2B8B9155" w14:textId="77777777" w:rsidR="00074BEE" w:rsidRPr="00236871" w:rsidRDefault="00074BEE" w:rsidP="00074BEE">
      <w:pPr>
        <w:rPr>
          <w:rStyle w:val="StyleUnderline"/>
        </w:rPr>
      </w:pPr>
    </w:p>
    <w:p w14:paraId="7415A735" w14:textId="77777777" w:rsidR="00DB3055" w:rsidRPr="00581812" w:rsidRDefault="00DB3055" w:rsidP="00DB3055">
      <w:pPr>
        <w:pStyle w:val="Heading3"/>
      </w:pPr>
      <w:r>
        <w:lastRenderedPageBreak/>
        <w:t>Contention 3 is Framing</w:t>
      </w:r>
    </w:p>
    <w:p w14:paraId="7DBC878C" w14:textId="77777777" w:rsidR="00DB3055" w:rsidRPr="00A41D1E" w:rsidRDefault="00DB3055" w:rsidP="00DB3055">
      <w:pPr>
        <w:pStyle w:val="Heading4"/>
      </w:pPr>
      <w:r>
        <w:t xml:space="preserve">The standard is maximizing expected well being. Prefer – </w:t>
      </w:r>
    </w:p>
    <w:p w14:paraId="44A90A42" w14:textId="77777777" w:rsidR="00DB3055" w:rsidRPr="00716136" w:rsidRDefault="00DB3055" w:rsidP="00DB3055">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23FB5E52" w14:textId="77777777" w:rsidR="00DB3055" w:rsidRPr="00716136" w:rsidRDefault="00DB3055" w:rsidP="00DB3055">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7D5E292E" w14:textId="77777777" w:rsidR="00DB3055" w:rsidRDefault="00DB3055" w:rsidP="00DB3055">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D0B23">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4D0B23">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4D0B23">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4D0B23">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4D0B23">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D0B23">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205ECF29" w14:textId="77777777" w:rsidR="00DB3055" w:rsidRPr="00716136" w:rsidRDefault="00DB3055" w:rsidP="00DB3055">
      <w:pPr>
        <w:rPr>
          <w:rStyle w:val="StyleUnderline"/>
          <w:rFonts w:asciiTheme="majorHAnsi" w:hAnsiTheme="majorHAnsi" w:cstheme="majorHAnsi"/>
        </w:rPr>
      </w:pPr>
    </w:p>
    <w:p w14:paraId="703E1EB3" w14:textId="77777777" w:rsidR="00DB3055" w:rsidRPr="00D06177" w:rsidRDefault="00DB3055" w:rsidP="00DB3055">
      <w:pPr>
        <w:pStyle w:val="Heading4"/>
        <w:rPr>
          <w:rFonts w:cs="Calibri"/>
        </w:rPr>
      </w:pPr>
      <w:r>
        <w:t xml:space="preserve">2] The public nature of policy-making necessitates consequentialism. </w:t>
      </w:r>
    </w:p>
    <w:p w14:paraId="1A2CABD2" w14:textId="77777777" w:rsidR="00DB3055" w:rsidRPr="005F0522" w:rsidRDefault="00DB3055" w:rsidP="00DB3055">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is an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3EC85541" w14:textId="77777777" w:rsidR="00DB3055" w:rsidRDefault="00DB3055" w:rsidP="00DB3055">
      <w:r w:rsidRPr="005F0522">
        <w:t xml:space="preserve">The central point of conflict is that </w:t>
      </w:r>
      <w:r w:rsidRPr="005F0522">
        <w:rPr>
          <w:rStyle w:val="StyleUnderline"/>
        </w:rPr>
        <w:t xml:space="preserve">the </w:t>
      </w:r>
      <w:r w:rsidRPr="004D0B23">
        <w:rPr>
          <w:rStyle w:val="StyleUnderline"/>
          <w:highlight w:val="green"/>
        </w:rPr>
        <w:t>first concern of</w:t>
      </w:r>
      <w:r w:rsidRPr="004D0B23">
        <w:rPr>
          <w:highlight w:val="green"/>
        </w:rPr>
        <w:t xml:space="preserve"> </w:t>
      </w:r>
      <w:r w:rsidRPr="005F0522">
        <w:t xml:space="preserve">those responsible for </w:t>
      </w:r>
      <w:r w:rsidRPr="004D0B23">
        <w:rPr>
          <w:rStyle w:val="StyleUnderline"/>
          <w:highlight w:val="green"/>
        </w:rPr>
        <w:t xml:space="preserve">public policy is, and ought to be, </w:t>
      </w:r>
      <w:r w:rsidRPr="005F0522">
        <w:rPr>
          <w:rStyle w:val="StyleUnderline"/>
        </w:rPr>
        <w:t xml:space="preserve">the </w:t>
      </w:r>
      <w:r w:rsidRPr="004D0B23">
        <w:rPr>
          <w:rStyle w:val="StyleUnderline"/>
          <w:highlight w:val="green"/>
        </w:rPr>
        <w:t xml:space="preserve">consequences </w:t>
      </w:r>
      <w:r w:rsidRPr="005F0522">
        <w:rPr>
          <w:rStyle w:val="StyleUnderline"/>
        </w:rPr>
        <w:t xml:space="preserve">of their actions for public policy and the persons that those policies affect. This is </w:t>
      </w:r>
      <w:r w:rsidRPr="004D0B23">
        <w:rPr>
          <w:rStyle w:val="StyleUnderline"/>
          <w:highlight w:val="green"/>
        </w:rPr>
        <w:t xml:space="preserve">not to say </w:t>
      </w:r>
      <w:r w:rsidRPr="005F0522">
        <w:rPr>
          <w:rStyle w:val="StyleUnderline"/>
        </w:rPr>
        <w:t xml:space="preserve">that </w:t>
      </w:r>
      <w:r w:rsidRPr="004D0B23">
        <w:rPr>
          <w:rStyle w:val="StyleUnderline"/>
          <w:highlight w:val="green"/>
        </w:rPr>
        <w:t xml:space="preserve">they should not be concerned with </w:t>
      </w:r>
      <w:r w:rsidRPr="005F0522">
        <w:rPr>
          <w:rStyle w:val="StyleUnderline"/>
        </w:rPr>
        <w:t xml:space="preserve">the </w:t>
      </w:r>
      <w:r w:rsidRPr="004D0B23">
        <w:rPr>
          <w:rStyle w:val="StyleUnderline"/>
          <w:highlight w:val="green"/>
        </w:rPr>
        <w:t xml:space="preserve">moral evaluation of </w:t>
      </w:r>
      <w:r w:rsidRPr="005F0522">
        <w:rPr>
          <w:rStyle w:val="StyleUnderline"/>
        </w:rPr>
        <w:t xml:space="preserve">those </w:t>
      </w:r>
      <w:r w:rsidRPr="004D0B23">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4D0B23">
        <w:rPr>
          <w:rStyle w:val="StyleUnderline"/>
          <w:highlight w:val="green"/>
        </w:rPr>
        <w:t xml:space="preserve">whether </w:t>
      </w:r>
      <w:r w:rsidRPr="001A731F">
        <w:rPr>
          <w:rStyle w:val="StyleUnderline"/>
        </w:rPr>
        <w:t xml:space="preserve">some form of </w:t>
      </w:r>
      <w:r w:rsidRPr="004D0B23">
        <w:rPr>
          <w:rStyle w:val="StyleUnderline"/>
          <w:highlight w:val="green"/>
        </w:rPr>
        <w:t>consequentialism is an adequate moral theory is another matter.</w:t>
      </w:r>
      <w:r w:rsidRPr="004D0B23">
        <w:rPr>
          <w:highlight w:val="green"/>
        </w:rPr>
        <w:t xml:space="preserve"> </w:t>
      </w:r>
      <w:r w:rsidRPr="004D0B23">
        <w:rPr>
          <w:rStyle w:val="StyleUnderline"/>
          <w:highlight w:val="green"/>
        </w:rPr>
        <w:t>But</w:t>
      </w:r>
      <w:r w:rsidRPr="005F0522">
        <w:rPr>
          <w:rStyle w:val="StyleUnderline"/>
        </w:rPr>
        <w:t xml:space="preserve"> it is to say that </w:t>
      </w:r>
      <w:r w:rsidRPr="004D0B23">
        <w:rPr>
          <w:rStyle w:val="StyleUnderline"/>
          <w:highlight w:val="green"/>
        </w:rPr>
        <w:t xml:space="preserve">persons </w:t>
      </w:r>
      <w:r w:rsidRPr="004D0B23">
        <w:rPr>
          <w:rStyle w:val="StyleUnderline"/>
          <w:highlight w:val="green"/>
        </w:rPr>
        <w:lastRenderedPageBreak/>
        <w:t xml:space="preserve">who </w:t>
      </w:r>
      <w:r w:rsidRPr="005F0522">
        <w:rPr>
          <w:rStyle w:val="StyleUnderline"/>
        </w:rPr>
        <w:t xml:space="preserve">directly </w:t>
      </w:r>
      <w:r w:rsidRPr="004D0B23">
        <w:rPr>
          <w:rStyle w:val="StyleUnderline"/>
          <w:highlight w:val="green"/>
        </w:rPr>
        <w:t>participate in</w:t>
      </w:r>
      <w:r w:rsidRPr="005F0522">
        <w:rPr>
          <w:rStyle w:val="StyleUnderline"/>
        </w:rPr>
        <w:t xml:space="preserve"> the </w:t>
      </w:r>
      <w:r w:rsidRPr="004D0B23">
        <w:rPr>
          <w:rStyle w:val="StyleUnderline"/>
          <w:highlight w:val="green"/>
        </w:rPr>
        <w:t xml:space="preserve">formation of public policy would be irresponsible if they did not focus </w:t>
      </w:r>
      <w:r w:rsidRPr="005F0522">
        <w:rPr>
          <w:rStyle w:val="StyleUnderline"/>
        </w:rPr>
        <w:t xml:space="preserve">their concern </w:t>
      </w:r>
      <w:r w:rsidRPr="004D0B23">
        <w:rPr>
          <w:rStyle w:val="StyleUnderline"/>
          <w:highlight w:val="green"/>
        </w:rPr>
        <w:t xml:space="preserve">on how </w:t>
      </w:r>
      <w:r w:rsidRPr="005F0522">
        <w:rPr>
          <w:rStyle w:val="StyleUnderline"/>
        </w:rPr>
        <w:t xml:space="preserve">their actions will affect policy and how </w:t>
      </w:r>
      <w:r w:rsidRPr="004D0B23">
        <w:rPr>
          <w:rStyle w:val="StyleUnderline"/>
          <w:highlight w:val="green"/>
        </w:rPr>
        <w:t>that policy will</w:t>
      </w:r>
      <w:r w:rsidRPr="005F0522">
        <w:rPr>
          <w:rStyle w:val="StyleUnderline"/>
        </w:rPr>
        <w:t xml:space="preserve"> in turn </w:t>
      </w:r>
      <w:r w:rsidRPr="004D0B23">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4D0B23">
        <w:rPr>
          <w:rStyle w:val="StyleUnderline"/>
          <w:highlight w:val="green"/>
        </w:rPr>
        <w:t>that</w:t>
      </w:r>
      <w:r w:rsidRPr="004D0B23">
        <w:rPr>
          <w:szCs w:val="16"/>
          <w:highlight w:val="green"/>
        </w:rPr>
        <w:t xml:space="preserve"> </w:t>
      </w:r>
      <w:r w:rsidRPr="001A731F">
        <w:rPr>
          <w:szCs w:val="16"/>
        </w:rPr>
        <w:t>the</w:t>
      </w:r>
      <w:r w:rsidRPr="005F0522">
        <w:rPr>
          <w:rStyle w:val="StyleUnderline"/>
        </w:rPr>
        <w:t xml:space="preserve"> </w:t>
      </w:r>
      <w:r w:rsidRPr="004D0B23">
        <w:rPr>
          <w:rStyle w:val="StyleUnderline"/>
          <w:highlight w:val="green"/>
        </w:rPr>
        <w:t xml:space="preserve">effects of </w:t>
      </w:r>
      <w:r w:rsidRPr="005F0522">
        <w:rPr>
          <w:rStyle w:val="StyleUnderline"/>
        </w:rPr>
        <w:t xml:space="preserve">the </w:t>
      </w:r>
      <w:r w:rsidRPr="004D0B23">
        <w:rPr>
          <w:rStyle w:val="StyleUnderline"/>
          <w:highlight w:val="green"/>
        </w:rPr>
        <w:t xml:space="preserve">scholarly endeavor on the public are less direct, and </w:t>
      </w:r>
      <w:r w:rsidRPr="005F0522">
        <w:rPr>
          <w:rStyle w:val="StyleUnderline"/>
        </w:rPr>
        <w:t xml:space="preserve">are </w:t>
      </w:r>
      <w:r w:rsidRPr="004D0B23">
        <w:rPr>
          <w:rStyle w:val="StyleUnderline"/>
          <w:highlight w:val="green"/>
        </w:rPr>
        <w:t xml:space="preserve">mediated </w:t>
      </w:r>
      <w:r w:rsidRPr="005F0522">
        <w:rPr>
          <w:rStyle w:val="StyleUnderline"/>
        </w:rPr>
        <w:t xml:space="preserve">more </w:t>
      </w:r>
      <w:r w:rsidRPr="004D0B23">
        <w:rPr>
          <w:rStyle w:val="StyleUnderline"/>
          <w:highlight w:val="green"/>
        </w:rPr>
        <w:t xml:space="preserve">by </w:t>
      </w:r>
      <w:r w:rsidRPr="001A731F">
        <w:rPr>
          <w:rStyle w:val="StyleUnderline"/>
        </w:rPr>
        <w:t xml:space="preserve">other </w:t>
      </w:r>
      <w:r w:rsidRPr="004D0B23">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4D0B23">
        <w:rPr>
          <w:rStyle w:val="StyleUnderline"/>
          <w:highlight w:val="green"/>
        </w:rPr>
        <w:t xml:space="preserve">makes it morally acceptable not to worry </w:t>
      </w:r>
      <w:r w:rsidRPr="005F0522">
        <w:rPr>
          <w:rStyle w:val="StyleUnderline"/>
        </w:rPr>
        <w:t xml:space="preserve">much </w:t>
      </w:r>
      <w:r w:rsidRPr="004D0B23">
        <w:rPr>
          <w:rStyle w:val="StyleUnderline"/>
          <w:highlight w:val="green"/>
        </w:rPr>
        <w:t xml:space="preserve">about </w:t>
      </w:r>
      <w:r w:rsidRPr="005F0522">
        <w:rPr>
          <w:rStyle w:val="StyleUnderline"/>
        </w:rPr>
        <w:t xml:space="preserve">the social </w:t>
      </w:r>
      <w:r w:rsidRPr="004D0B23">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267B80C5" w14:textId="77777777" w:rsidR="00DB3055" w:rsidRDefault="00DB3055" w:rsidP="00DB3055">
      <w:pPr>
        <w:rPr>
          <w:rFonts w:eastAsiaTheme="majorEastAsia" w:cstheme="majorBidi"/>
          <w:b/>
          <w:bCs/>
          <w:sz w:val="26"/>
          <w:szCs w:val="26"/>
        </w:rPr>
      </w:pPr>
    </w:p>
    <w:p w14:paraId="6B07DD74" w14:textId="77777777" w:rsidR="00DB3055" w:rsidRDefault="00DB3055" w:rsidP="00DB3055">
      <w:pPr>
        <w:pStyle w:val="Heading4"/>
      </w:pPr>
      <w:r>
        <w:t>3] Weighability – only consequentialism can explain the ethical difference in breaking a promise to take someone to the hospital and breaking a promise to take someone to lunch</w:t>
      </w:r>
    </w:p>
    <w:p w14:paraId="27C7ADD1" w14:textId="77777777" w:rsidR="00DB3055" w:rsidRPr="00AD5AFE" w:rsidRDefault="00DB3055" w:rsidP="00DB3055"/>
    <w:p w14:paraId="3263FC60" w14:textId="77777777" w:rsidR="00DB3055" w:rsidRPr="00886DC7" w:rsidRDefault="00DB3055" w:rsidP="00DB3055">
      <w:pPr>
        <w:pStyle w:val="Heading4"/>
      </w:pPr>
      <w:r>
        <w:t>4] Intuitions outweigh</w:t>
      </w:r>
      <w:r>
        <w:rPr>
          <w:rFonts w:cs="Calibri"/>
        </w:rPr>
        <w:t xml:space="preserve">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rape good” you wouldn’t say “huh I guess rape is good” you would abandon it because philosophy follows intuitions not the other way around</w:t>
      </w:r>
    </w:p>
    <w:p w14:paraId="40D5B35C" w14:textId="77777777" w:rsidR="00DB3055" w:rsidRPr="00F601E6" w:rsidRDefault="00DB3055" w:rsidP="00DB3055"/>
    <w:p w14:paraId="62657C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怀"/>
    <w:panose1 w:val="020405020504050203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5D1068"/>
    <w:multiLevelType w:val="hybridMultilevel"/>
    <w:tmpl w:val="0AF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F7E14"/>
    <w:multiLevelType w:val="hybridMultilevel"/>
    <w:tmpl w:val="AF224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30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BE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0B69"/>
    <w:rsid w:val="004D17D8"/>
    <w:rsid w:val="004D52D8"/>
    <w:rsid w:val="004E355B"/>
    <w:rsid w:val="004F1BB0"/>
    <w:rsid w:val="005028E5"/>
    <w:rsid w:val="00503735"/>
    <w:rsid w:val="00516A88"/>
    <w:rsid w:val="00522065"/>
    <w:rsid w:val="0052213E"/>
    <w:rsid w:val="005224F2"/>
    <w:rsid w:val="00533F1C"/>
    <w:rsid w:val="00536D8B"/>
    <w:rsid w:val="005379C3"/>
    <w:rsid w:val="005446F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3F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5B1"/>
    <w:rsid w:val="00B0505F"/>
    <w:rsid w:val="00B05C2D"/>
    <w:rsid w:val="00B12933"/>
    <w:rsid w:val="00B12B88"/>
    <w:rsid w:val="00B137E0"/>
    <w:rsid w:val="00B13BC8"/>
    <w:rsid w:val="00B24662"/>
    <w:rsid w:val="00B3569C"/>
    <w:rsid w:val="00B41F2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055"/>
    <w:rsid w:val="00DB5F87"/>
    <w:rsid w:val="00DB699B"/>
    <w:rsid w:val="00DC0376"/>
    <w:rsid w:val="00DC099B"/>
    <w:rsid w:val="00DC2BE5"/>
    <w:rsid w:val="00DD4CD4"/>
    <w:rsid w:val="00DD65A2"/>
    <w:rsid w:val="00DD6770"/>
    <w:rsid w:val="00DE0749"/>
    <w:rsid w:val="00DE1CE2"/>
    <w:rsid w:val="00DF1210"/>
    <w:rsid w:val="00DF3099"/>
    <w:rsid w:val="00DF31E9"/>
    <w:rsid w:val="00DF400D"/>
    <w:rsid w:val="00DF5C23"/>
    <w:rsid w:val="00E01DAD"/>
    <w:rsid w:val="00E021DC"/>
    <w:rsid w:val="00E03F91"/>
    <w:rsid w:val="00E064EF"/>
    <w:rsid w:val="00E064F2"/>
    <w:rsid w:val="00E0717B"/>
    <w:rsid w:val="00E07F5E"/>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22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77EB72"/>
  <w14:defaultImageDpi w14:val="300"/>
  <w15:docId w15:val="{09361B79-079C-AB49-9D5F-8D1BEB83A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30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30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30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30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a"/>
    <w:basedOn w:val="Normal"/>
    <w:next w:val="Normal"/>
    <w:link w:val="Heading4Char"/>
    <w:uiPriority w:val="9"/>
    <w:unhideWhenUsed/>
    <w:qFormat/>
    <w:rsid w:val="00DB30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30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055"/>
  </w:style>
  <w:style w:type="character" w:customStyle="1" w:styleId="Heading1Char">
    <w:name w:val="Heading 1 Char"/>
    <w:aliases w:val="Pocket Char"/>
    <w:basedOn w:val="DefaultParagraphFont"/>
    <w:link w:val="Heading1"/>
    <w:uiPriority w:val="9"/>
    <w:rsid w:val="00DB30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30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30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B305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B305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DB305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B305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B3055"/>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B3055"/>
    <w:rPr>
      <w:color w:val="auto"/>
      <w:u w:val="none"/>
    </w:rPr>
  </w:style>
  <w:style w:type="paragraph" w:styleId="DocumentMap">
    <w:name w:val="Document Map"/>
    <w:basedOn w:val="Normal"/>
    <w:link w:val="DocumentMapChar"/>
    <w:uiPriority w:val="99"/>
    <w:semiHidden/>
    <w:unhideWhenUsed/>
    <w:rsid w:val="00DB30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3055"/>
    <w:rPr>
      <w:rFonts w:ascii="Lucida Grande" w:hAnsi="Lucida Grande" w:cs="Lucida Grande"/>
    </w:rPr>
  </w:style>
  <w:style w:type="paragraph" w:customStyle="1" w:styleId="textbold">
    <w:name w:val="text bold"/>
    <w:basedOn w:val="Normal"/>
    <w:link w:val="Emphasis"/>
    <w:uiPriority w:val="20"/>
    <w:qFormat/>
    <w:rsid w:val="00074BE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074BEE"/>
    <w:rPr>
      <w:u w:val="single"/>
    </w:rPr>
  </w:style>
  <w:style w:type="character" w:customStyle="1" w:styleId="verdana">
    <w:name w:val="verdana"/>
    <w:basedOn w:val="DefaultParagraphFont"/>
    <w:rsid w:val="00074BEE"/>
  </w:style>
  <w:style w:type="character" w:customStyle="1" w:styleId="ssl0">
    <w:name w:val="ss_l0"/>
    <w:basedOn w:val="DefaultParagraphFont"/>
    <w:rsid w:val="00074BEE"/>
  </w:style>
  <w:style w:type="character" w:styleId="UnresolvedMention">
    <w:name w:val="Unresolved Mention"/>
    <w:basedOn w:val="DefaultParagraphFont"/>
    <w:uiPriority w:val="99"/>
    <w:semiHidden/>
    <w:unhideWhenUsed/>
    <w:rsid w:val="00074BEE"/>
    <w:rPr>
      <w:color w:val="605E5C"/>
      <w:shd w:val="clear" w:color="auto" w:fill="E1DFDD"/>
    </w:rPr>
  </w:style>
  <w:style w:type="paragraph" w:customStyle="1" w:styleId="Body">
    <w:name w:val="Body"/>
    <w:rsid w:val="00074BEE"/>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074BEE"/>
    <w:rPr>
      <w:rFonts w:ascii="Georgia" w:hAnsi="Georgia"/>
      <w:b/>
    </w:rPr>
  </w:style>
  <w:style w:type="paragraph" w:customStyle="1" w:styleId="Debate-CardTagandCite-F6">
    <w:name w:val="Debate- Card Tag and Cite- F6"/>
    <w:basedOn w:val="Normal"/>
    <w:link w:val="Debate-CardTagandCite-F6Char"/>
    <w:qFormat/>
    <w:rsid w:val="00074BEE"/>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074BE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074BEE"/>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074BEE"/>
    <w:rPr>
      <w:rFonts w:ascii="Arial Narrow" w:hAnsi="Arial Narrow"/>
      <w:b/>
      <w:sz w:val="18"/>
      <w:u w:val="single"/>
    </w:rPr>
  </w:style>
  <w:style w:type="paragraph" w:customStyle="1" w:styleId="Debate-EmphasizedText-F5">
    <w:name w:val="Debate- Emphasized Text- F5"/>
    <w:basedOn w:val="Normal"/>
    <w:link w:val="Debate-EmphasizedText-F5Char"/>
    <w:qFormat/>
    <w:rsid w:val="00074BEE"/>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074BEE"/>
    <w:rPr>
      <w:rFonts w:ascii="Georgia" w:hAnsi="Georgia"/>
      <w:sz w:val="16"/>
    </w:rPr>
  </w:style>
  <w:style w:type="paragraph" w:customStyle="1" w:styleId="card">
    <w:name w:val="card"/>
    <w:basedOn w:val="Normal"/>
    <w:next w:val="Normal"/>
    <w:link w:val="cardChar"/>
    <w:rsid w:val="00074BEE"/>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074BE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74BEE"/>
    <w:pPr>
      <w:spacing w:after="200"/>
      <w:contextualSpacing/>
    </w:pPr>
    <w:rPr>
      <w:rFonts w:ascii="Arial Narrow" w:hAnsi="Arial Narrow" w:cstheme="minorBidi"/>
      <w:sz w:val="18"/>
      <w:u w:val="single"/>
    </w:rPr>
  </w:style>
  <w:style w:type="paragraph" w:styleId="NoSpacing">
    <w:name w:val="No Spacing"/>
    <w:uiPriority w:val="99"/>
    <w:unhideWhenUsed/>
    <w:qFormat/>
    <w:rsid w:val="00074BEE"/>
    <w:rPr>
      <w:rFonts w:ascii="Georgia" w:eastAsiaTheme="minorHAnsi" w:hAnsi="Georgia"/>
      <w:sz w:val="22"/>
      <w:szCs w:val="22"/>
    </w:rPr>
  </w:style>
  <w:style w:type="paragraph" w:customStyle="1" w:styleId="Emphasize">
    <w:name w:val="Emphasize"/>
    <w:basedOn w:val="Normal"/>
    <w:uiPriority w:val="7"/>
    <w:qFormat/>
    <w:rsid w:val="00074BE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074BEE"/>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74BEE"/>
    <w:rPr>
      <w:rFonts w:eastAsiaTheme="minorHAnsi"/>
      <w:sz w:val="22"/>
      <w:szCs w:val="22"/>
      <w:u w:val="single"/>
    </w:rPr>
  </w:style>
  <w:style w:type="paragraph" w:customStyle="1" w:styleId="Emphasis1">
    <w:name w:val="Emphasis1"/>
    <w:basedOn w:val="Normal"/>
    <w:uiPriority w:val="7"/>
    <w:qFormat/>
    <w:rsid w:val="00074BE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074B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21</Pages>
  <Words>13080</Words>
  <Characters>74560</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10</cp:revision>
  <dcterms:created xsi:type="dcterms:W3CDTF">2021-10-09T00:36:00Z</dcterms:created>
  <dcterms:modified xsi:type="dcterms:W3CDTF">2021-10-09T02:35:00Z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