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FD690" w14:textId="6C32D760" w:rsidR="00CB6CFC" w:rsidRDefault="00CB6CFC" w:rsidP="00CB6CFC">
      <w:pPr>
        <w:pStyle w:val="Heading3"/>
      </w:pPr>
      <w:r>
        <w:t xml:space="preserve">1AC SIC </w:t>
      </w:r>
    </w:p>
    <w:p w14:paraId="757D6DC2" w14:textId="53EBC93B" w:rsidR="00CB6CFC" w:rsidRDefault="00CB6CFC" w:rsidP="00CB6CFC">
      <w:pPr>
        <w:pStyle w:val="Heading4"/>
      </w:pPr>
      <w:r>
        <w:t xml:space="preserve">Contention 1: The Space Industrial Complex </w:t>
      </w:r>
    </w:p>
    <w:p w14:paraId="1793C0B1" w14:textId="7CFBED02" w:rsidR="00CB6CFC" w:rsidRDefault="00CB6CFC" w:rsidP="00CB6CFC"/>
    <w:p w14:paraId="67C06075" w14:textId="5A4156B9" w:rsidR="00CB6CFC" w:rsidRDefault="00CB6CFC" w:rsidP="00CB6CFC"/>
    <w:p w14:paraId="04435798" w14:textId="26840D14" w:rsidR="00CB6CFC" w:rsidRDefault="00CB6CFC" w:rsidP="00CB6CFC"/>
    <w:p w14:paraId="37BA6E35" w14:textId="7DB48E51" w:rsidR="00CB6CFC" w:rsidRDefault="00CB6CFC" w:rsidP="00CB6CFC">
      <w:pPr>
        <w:pStyle w:val="Heading4"/>
      </w:pPr>
      <w:r>
        <w:t>3. Capitalism is not natural or inevitable, extending it to space is a political choice. Empirics prove it will be disastrous</w:t>
      </w:r>
    </w:p>
    <w:p w14:paraId="0622B0C3" w14:textId="77777777" w:rsidR="00CB6CFC" w:rsidRPr="00894FCE" w:rsidRDefault="00CB6CFC" w:rsidP="00CB6CFC">
      <w:pPr>
        <w:rPr>
          <w:rStyle w:val="Style13ptBold"/>
        </w:rPr>
      </w:pPr>
      <w:r w:rsidRPr="00894FCE">
        <w:rPr>
          <w:rStyle w:val="Style13ptBold"/>
        </w:rPr>
        <w:t>Penny 20</w:t>
      </w:r>
    </w:p>
    <w:p w14:paraId="7BE3E395" w14:textId="77777777" w:rsidR="00CB6CFC" w:rsidRPr="00894FCE" w:rsidRDefault="00CB6CFC" w:rsidP="00CB6CFC">
      <w:pPr>
        <w:rPr>
          <w:sz w:val="16"/>
        </w:rPr>
      </w:pPr>
      <w:r w:rsidRPr="00894FCE">
        <w:rPr>
          <w:sz w:val="16"/>
        </w:rPr>
        <w:t xml:space="preserve">(ELEANOR PENNY is a writer, poet and essayist based in London. She is a senior editor at Novara Media, </w:t>
      </w:r>
      <w:hyperlink r:id="rId5" w:history="1">
        <w:r w:rsidRPr="00894FCE">
          <w:rPr>
            <w:rStyle w:val="Hyperlink"/>
            <w:sz w:val="16"/>
          </w:rPr>
          <w:t>https://inthesetimes.com/article/space-privatization-future-technology-silicon-valley-elon-musk-jeff-bezos</w:t>
        </w:r>
      </w:hyperlink>
      <w:r w:rsidRPr="00894FCE">
        <w:rPr>
          <w:sz w:val="16"/>
        </w:rPr>
        <w:t>, 12-17)</w:t>
      </w:r>
    </w:p>
    <w:p w14:paraId="709EB48D" w14:textId="77777777" w:rsidR="00CB6CFC" w:rsidRPr="00F92F05" w:rsidRDefault="00CB6CFC" w:rsidP="00CB6CFC">
      <w:pPr>
        <w:rPr>
          <w:rStyle w:val="Emphasis"/>
        </w:rPr>
      </w:pPr>
      <w:r w:rsidRPr="00C9776F">
        <w:rPr>
          <w:rStyle w:val="Emphasis"/>
          <w:highlight w:val="yellow"/>
        </w:rPr>
        <w:t>Space is our birthright</w:t>
      </w:r>
      <w:r w:rsidRPr="00C9776F">
        <w:rPr>
          <w:sz w:val="16"/>
          <w:highlight w:val="yellow"/>
        </w:rPr>
        <w:t xml:space="preserve">. </w:t>
      </w:r>
      <w:r w:rsidRPr="00C9776F">
        <w:rPr>
          <w:rFonts w:ascii="Times New Roman" w:hAnsi="Times New Roman" w:cs="Times New Roman"/>
          <w:sz w:val="16"/>
          <w:highlight w:val="yellow"/>
        </w:rPr>
        <w:t>​</w:t>
      </w:r>
      <w:r w:rsidRPr="00C9776F">
        <w:rPr>
          <w:rFonts w:cs="Georgia"/>
          <w:sz w:val="16"/>
          <w:highlight w:val="yellow"/>
        </w:rPr>
        <w:t>“</w:t>
      </w:r>
      <w:r w:rsidRPr="00C9776F">
        <w:rPr>
          <w:rStyle w:val="StyleUnderline"/>
          <w:highlight w:val="yellow"/>
        </w:rPr>
        <w:t>Americans should have the right to engage in commercial exploration, recovery and use of resources in outer space</w:t>
      </w:r>
      <w:r w:rsidRPr="00C9776F">
        <w:rPr>
          <w:sz w:val="16"/>
          <w:highlight w:val="yellow"/>
        </w:rPr>
        <w:t>,</w:t>
      </w:r>
      <w:r w:rsidRPr="00C9776F">
        <w:rPr>
          <w:rFonts w:cs="Georgia"/>
          <w:sz w:val="16"/>
          <w:highlight w:val="yellow"/>
        </w:rPr>
        <w:t>”</w:t>
      </w:r>
      <w:r w:rsidRPr="00894FCE">
        <w:rPr>
          <w:sz w:val="16"/>
        </w:rPr>
        <w:t xml:space="preserve"> President Donald </w:t>
      </w:r>
      <w:r w:rsidRPr="00C9776F">
        <w:rPr>
          <w:rStyle w:val="StyleUnderline"/>
          <w:highlight w:val="yellow"/>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While the institution of private land ownership is now widely taken for granted, it 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612DA8">
        <w:rPr>
          <w:rStyle w:val="Emphasis"/>
        </w:rPr>
        <w:t>invented</w:t>
      </w:r>
      <w:r w:rsidRPr="00F92F05">
        <w:rPr>
          <w:sz w:val="16"/>
        </w:rPr>
        <w:t>.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w:t>
      </w:r>
      <w:r w:rsidRPr="00C9776F">
        <w:rPr>
          <w:sz w:val="16"/>
          <w:highlight w:val="yellow"/>
        </w:rPr>
        <w:t xml:space="preserve">. </w:t>
      </w:r>
      <w:r w:rsidRPr="00C9776F">
        <w:rPr>
          <w:rStyle w:val="StyleUnderline"/>
          <w:highlight w:val="yellow"/>
        </w:rPr>
        <w:t xml:space="preserve">Eventually, common lands were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enclosed</w:t>
      </w:r>
      <w:r w:rsidRPr="00C9776F">
        <w:rPr>
          <w:rStyle w:val="StyleUnderline"/>
          <w:rFonts w:cs="Georgia"/>
          <w:highlight w:val="yellow"/>
        </w:rPr>
        <w:t>”</w:t>
      </w:r>
      <w:r w:rsidRPr="00C9776F">
        <w:rPr>
          <w:rStyle w:val="StyleUnderline"/>
          <w:highlight w:val="yellow"/>
        </w:rPr>
        <w:t xml:space="preserve"> and became the private property of aristocrats.</w:t>
      </w:r>
      <w:r w:rsidRPr="00C9776F">
        <w:rPr>
          <w:sz w:val="16"/>
          <w:highlight w:val="yellow"/>
        </w:rPr>
        <w:t xml:space="preserve"> </w:t>
      </w:r>
      <w:r w:rsidRPr="00C9776F">
        <w:rPr>
          <w:rStyle w:val="StyleUnderline"/>
          <w:highlight w:val="yellow"/>
        </w:rPr>
        <w:t>This exclusive right to land use</w:t>
      </w:r>
      <w:r w:rsidRPr="00F92F05">
        <w:rPr>
          <w:sz w:val="16"/>
        </w:rPr>
        <w:t xml:space="preserve"> (to own and profit from land) </w:t>
      </w:r>
      <w:r w:rsidRPr="00C9776F">
        <w:rPr>
          <w:rStyle w:val="StyleUnderline"/>
          <w:highlight w:val="yellow"/>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C9776F">
        <w:rPr>
          <w:rStyle w:val="StyleUnderline"/>
          <w:highlight w:val="yellow"/>
        </w:rPr>
        <w:t>Life in feudal times was</w:t>
      </w:r>
      <w:r w:rsidRPr="00612DA8">
        <w:rPr>
          <w:rStyle w:val="StyleUnderline"/>
        </w:rPr>
        <w:t xml:space="preserve"> no bucolic idyll, but enclosure </w:t>
      </w:r>
      <w:r w:rsidRPr="00C9776F">
        <w:rPr>
          <w:rStyle w:val="StyleUnderline"/>
          <w:highlight w:val="yellow"/>
        </w:rPr>
        <w:t xml:space="preserve">was synonymous with </w:t>
      </w:r>
      <w:r w:rsidRPr="00C9776F">
        <w:rPr>
          <w:rStyle w:val="Emphasis"/>
          <w:highlight w:val="yellow"/>
        </w:rPr>
        <w:t>disaster, destitution and death</w:t>
      </w:r>
      <w:r w:rsidRPr="00612DA8">
        <w:rPr>
          <w:rStyle w:val="Emphasis"/>
        </w:rPr>
        <w:t xml:space="preserve">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C9776F">
        <w:rPr>
          <w:rStyle w:val="Emphasis"/>
          <w:highlight w:val="yellow"/>
        </w:rPr>
        <w:t>Capitalism must grow to persist,</w:t>
      </w:r>
      <w:r w:rsidRPr="00C9776F">
        <w:rPr>
          <w:sz w:val="16"/>
          <w:highlight w:val="yellow"/>
        </w:rPr>
        <w:t xml:space="preserve"> </w:t>
      </w:r>
      <w:r w:rsidRPr="00C9776F">
        <w:rPr>
          <w:rStyle w:val="StyleUnderline"/>
          <w:highlight w:val="yellow"/>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C9776F">
        <w:rPr>
          <w:sz w:val="16"/>
          <w:highlight w:val="yellow"/>
        </w:rPr>
        <w:t>So</w:t>
      </w:r>
      <w:proofErr w:type="gramEnd"/>
      <w:r w:rsidRPr="00C9776F">
        <w:rPr>
          <w:sz w:val="16"/>
          <w:highlight w:val="yellow"/>
        </w:rPr>
        <w:t xml:space="preserve"> </w:t>
      </w:r>
      <w:r w:rsidRPr="00C9776F">
        <w:rPr>
          <w:rStyle w:val="Emphasis"/>
          <w:highlight w:val="yellow"/>
        </w:rPr>
        <w:t xml:space="preserve">it seems only </w:t>
      </w:r>
      <w:r w:rsidRPr="00C9776F">
        <w:rPr>
          <w:rStyle w:val="Emphasis"/>
          <w:rFonts w:ascii="Times New Roman" w:hAnsi="Times New Roman" w:cs="Times New Roman"/>
          <w:highlight w:val="yellow"/>
        </w:rPr>
        <w:t>​</w:t>
      </w:r>
      <w:r w:rsidRPr="00C9776F">
        <w:rPr>
          <w:rStyle w:val="Emphasis"/>
          <w:rFonts w:cs="Georgia"/>
          <w:highlight w:val="yellow"/>
        </w:rPr>
        <w:t>“</w:t>
      </w:r>
      <w:r w:rsidRPr="00C9776F">
        <w:rPr>
          <w:rStyle w:val="Emphasis"/>
          <w:highlight w:val="yellow"/>
        </w:rPr>
        <w:t>natural</w:t>
      </w:r>
      <w:r w:rsidRPr="00C9776F">
        <w:rPr>
          <w:rStyle w:val="Emphasis"/>
          <w:rFonts w:cs="Georgia"/>
          <w:highlight w:val="yellow"/>
        </w:rPr>
        <w:t>”</w:t>
      </w:r>
      <w:r w:rsidRPr="00C9776F">
        <w:rPr>
          <w:rStyle w:val="Emphasis"/>
          <w:highlight w:val="yellow"/>
        </w:rPr>
        <w:t xml:space="preserve"> to carve up the moon into stretches of valuable real estate</w:t>
      </w:r>
      <w:r w:rsidRPr="00F92F05">
        <w:rPr>
          <w:sz w:val="16"/>
        </w:rPr>
        <w:t xml:space="preserve">, just like Manhattan and the metal mines in the Democratic Republic of Congo. </w:t>
      </w:r>
      <w:r w:rsidRPr="00C9776F">
        <w:rPr>
          <w:rStyle w:val="StyleUnderline"/>
          <w:highlight w:val="yellow"/>
        </w:rPr>
        <w:t>After all, Earth’s resources dwindle by the day</w:t>
      </w:r>
      <w:r w:rsidRPr="00612DA8">
        <w:rPr>
          <w:rStyle w:val="StyleUnderline"/>
        </w:rPr>
        <w:t>,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C9776F">
        <w:rPr>
          <w:rStyle w:val="Emphasis"/>
          <w:highlight w:val="yellow"/>
        </w:rPr>
        <w:t>the result of this system of private ownership that rewards ruthless, short-term profiteering at the expense of the long-term survival of the natural commons</w:t>
      </w:r>
      <w:r w:rsidRPr="00612DA8">
        <w:rPr>
          <w:rStyle w:val="Emphasis"/>
        </w:rPr>
        <w:t>.</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C9776F">
        <w:rPr>
          <w:sz w:val="16"/>
          <w:highlight w:val="yellow"/>
        </w:rPr>
        <w:t>.</w:t>
      </w:r>
      <w:r w:rsidRPr="00C9776F">
        <w:rPr>
          <w:rFonts w:cs="Georgia"/>
          <w:sz w:val="16"/>
          <w:highlight w:val="yellow"/>
        </w:rPr>
        <w:t>”</w:t>
      </w:r>
      <w:r w:rsidRPr="00C9776F">
        <w:rPr>
          <w:sz w:val="16"/>
          <w:highlight w:val="yellow"/>
        </w:rPr>
        <w:t xml:space="preserve"> </w:t>
      </w:r>
      <w:r w:rsidRPr="00C9776F">
        <w:rPr>
          <w:rStyle w:val="StyleUnderline"/>
          <w:highlight w:val="yellow"/>
        </w:rPr>
        <w:t xml:space="preserve">Trump’s executive order to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 xml:space="preserve">encourage international support for the public and private recovery and use of resources in outer space” heralds yet another </w:t>
      </w:r>
      <w:r w:rsidRPr="00C9776F">
        <w:rPr>
          <w:rStyle w:val="Emphasis"/>
          <w:highlight w:val="yellow"/>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 xml:space="preserve">Musk began launching a cavalcade of thousands of satellites into low-Earth </w:t>
      </w:r>
      <w:r w:rsidRPr="00F92F05">
        <w:rPr>
          <w:rStyle w:val="StyleUnderline"/>
        </w:rPr>
        <w:lastRenderedPageBreak/>
        <w:t>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potentially seed an </w:t>
      </w:r>
      <w:r w:rsidRPr="00F92F05">
        <w:rPr>
          <w:rStyle w:val="Emphasis"/>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F92F05">
        <w:rPr>
          <w:rStyle w:val="StyleUnderline"/>
        </w:rPr>
        <w:t>The 1967 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F92F05">
        <w:rPr>
          <w:rStyle w:val="StyleUnderline"/>
        </w:rPr>
        <w:t xml:space="preserve">never foresaw the dizzying rise of </w:t>
      </w:r>
      <w:r w:rsidRPr="00F92F05">
        <w:rPr>
          <w:rStyle w:val="Emphasis"/>
        </w:rPr>
        <w:t>private enterprise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F92F05">
        <w:rPr>
          <w:rStyle w:val="Emphasis"/>
        </w:rPr>
        <w:t>that would allow venture capitalists to stake their claim in a new space scramble.</w:t>
      </w:r>
    </w:p>
    <w:p w14:paraId="32F68E36" w14:textId="6B9A073A" w:rsidR="00CB6CFC" w:rsidRDefault="00CB6CFC" w:rsidP="00CB6CFC"/>
    <w:p w14:paraId="319E800F" w14:textId="51CF83C3" w:rsidR="00CB6CFC" w:rsidRDefault="00CB6CFC" w:rsidP="00CB6CFC">
      <w:pPr>
        <w:pStyle w:val="Heading4"/>
      </w:pPr>
      <w:r>
        <w:t xml:space="preserve">4. Risks of private space activity vastly outweigh- government space programs are regulated and equitable. Private space risks handing a megalomaniac their own death star </w:t>
      </w:r>
    </w:p>
    <w:p w14:paraId="28A3964B" w14:textId="77777777" w:rsidR="00CB6CFC" w:rsidRPr="00424BBE" w:rsidRDefault="00CB6CFC" w:rsidP="00CB6CFC">
      <w:pPr>
        <w:rPr>
          <w:rStyle w:val="Style13ptBold"/>
        </w:rPr>
      </w:pPr>
      <w:proofErr w:type="spellStart"/>
      <w:r w:rsidRPr="00424BBE">
        <w:rPr>
          <w:rStyle w:val="Style13ptBold"/>
        </w:rPr>
        <w:t>Kaminska</w:t>
      </w:r>
      <w:proofErr w:type="spellEnd"/>
      <w:r w:rsidRPr="00424BBE">
        <w:rPr>
          <w:rStyle w:val="Style13ptBold"/>
        </w:rPr>
        <w:t xml:space="preserve"> 14</w:t>
      </w:r>
    </w:p>
    <w:p w14:paraId="26C982BB" w14:textId="77777777" w:rsidR="00CB6CFC" w:rsidRPr="00424BBE" w:rsidRDefault="00CB6CFC" w:rsidP="00CB6CFC">
      <w:pPr>
        <w:rPr>
          <w:sz w:val="16"/>
        </w:rPr>
      </w:pPr>
      <w:r w:rsidRPr="00424BBE">
        <w:rPr>
          <w:sz w:val="16"/>
        </w:rPr>
        <w:t xml:space="preserve">(Izabella is an FT Alphaville reporter </w:t>
      </w:r>
      <w:hyperlink r:id="rId6" w:history="1">
        <w:r w:rsidRPr="00424BBE">
          <w:rPr>
            <w:rStyle w:val="Hyperlink"/>
            <w:sz w:val="16"/>
          </w:rPr>
          <w:t>https://www.ft.com/content/02aac296-a920-11e3-bf0c-00144feab7de</w:t>
        </w:r>
      </w:hyperlink>
      <w:r w:rsidRPr="00424BBE">
        <w:rPr>
          <w:sz w:val="16"/>
        </w:rPr>
        <w:t xml:space="preserve"> 3-14)</w:t>
      </w:r>
    </w:p>
    <w:p w14:paraId="1BA8FE5A" w14:textId="77777777" w:rsidR="00CB6CFC" w:rsidRDefault="00CB6CFC" w:rsidP="00CB6CFC">
      <w:r w:rsidRPr="00424BBE">
        <w:rPr>
          <w:sz w:val="16"/>
        </w:rPr>
        <w:t xml:space="preserve">For a long </w:t>
      </w:r>
      <w:proofErr w:type="gramStart"/>
      <w:r w:rsidRPr="00424BBE">
        <w:rPr>
          <w:sz w:val="16"/>
        </w:rPr>
        <w:t>time</w:t>
      </w:r>
      <w:proofErr w:type="gramEnd"/>
      <w:r w:rsidRPr="00424BBE">
        <w:rPr>
          <w:sz w:val="16"/>
        </w:rPr>
        <w:t xml:space="preserv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 xml:space="preserve">Not so </w:t>
      </w:r>
      <w:proofErr w:type="gramStart"/>
      <w:r w:rsidRPr="00CE518B">
        <w:rPr>
          <w:rStyle w:val="Emphasis"/>
        </w:rPr>
        <w:t>any more</w:t>
      </w:r>
      <w:proofErr w:type="gramEnd"/>
      <w:r w:rsidRPr="00424BBE">
        <w:rPr>
          <w:sz w:val="16"/>
        </w:rPr>
        <w:t xml:space="preserve">. Elon Musk’s </w:t>
      </w:r>
      <w:r w:rsidRPr="00923996">
        <w:rPr>
          <w:rStyle w:val="StyleUnderline"/>
          <w:highlight w:val="yellow"/>
        </w:rPr>
        <w:t>SpaceX has been sending payloads to space on a commercially viable basis since 2010.</w:t>
      </w:r>
      <w:r w:rsidRPr="00923996">
        <w:rPr>
          <w:sz w:val="16"/>
          <w:highlight w:val="yellow"/>
        </w:rPr>
        <w:t xml:space="preserve"> Sir Richard Branson’s </w:t>
      </w:r>
      <w:r w:rsidRPr="00923996">
        <w:rPr>
          <w:rStyle w:val="StyleUnderline"/>
          <w:highlight w:val="yellow"/>
        </w:rPr>
        <w:t xml:space="preserve">Virgin Galactic is on track to take its first fully paid-up customers into </w:t>
      </w:r>
      <w:proofErr w:type="gramStart"/>
      <w:r w:rsidRPr="00923996">
        <w:rPr>
          <w:rStyle w:val="StyleUnderline"/>
          <w:highlight w:val="yellow"/>
        </w:rPr>
        <w:t>near-space</w:t>
      </w:r>
      <w:proofErr w:type="gramEnd"/>
      <w:r w:rsidRPr="00923996">
        <w:rPr>
          <w:rStyle w:val="StyleUnderline"/>
          <w:highlight w:val="yellow"/>
        </w:rPr>
        <w:t xml:space="preserve"> by the end of this year</w:t>
      </w:r>
      <w:r w:rsidRPr="00CE518B">
        <w:rPr>
          <w:rStyle w:val="StyleUnderline"/>
        </w:rPr>
        <w:t>,</w:t>
      </w:r>
      <w:r w:rsidRPr="00424BBE">
        <w:rPr>
          <w:sz w:val="16"/>
        </w:rPr>
        <w:t xml:space="preserve"> all of which was revealed by my colleague John </w:t>
      </w:r>
      <w:proofErr w:type="spellStart"/>
      <w:r w:rsidRPr="00424BBE">
        <w:rPr>
          <w:sz w:val="16"/>
        </w:rPr>
        <w:t>Sunyer’s</w:t>
      </w:r>
      <w:proofErr w:type="spellEnd"/>
      <w:r w:rsidRPr="00424BBE">
        <w:rPr>
          <w:sz w:val="16"/>
        </w:rPr>
        <w:t xml:space="preserve"> recent piece on property space wars. And a company called Planetary Resources is making serious attempts to identify asteroids for commercial mining missions in the </w:t>
      </w:r>
      <w:proofErr w:type="gramStart"/>
      <w:r w:rsidRPr="00424BBE">
        <w:rPr>
          <w:sz w:val="16"/>
        </w:rPr>
        <w:t>not too distant</w:t>
      </w:r>
      <w:proofErr w:type="gramEnd"/>
      <w:r w:rsidRPr="00424BBE">
        <w:rPr>
          <w:sz w:val="16"/>
        </w:rPr>
        <w:t xml:space="preserve">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 xml:space="preserve">The argument pro property rights </w:t>
      </w:r>
      <w:proofErr w:type="gramStart"/>
      <w:r w:rsidRPr="00EF114C">
        <w:rPr>
          <w:rStyle w:val="StyleUnderline"/>
        </w:rPr>
        <w:t>is</w:t>
      </w:r>
      <w:proofErr w:type="gramEnd"/>
      <w:r w:rsidRPr="00EF114C">
        <w:rPr>
          <w:rStyle w:val="StyleUnderline"/>
        </w:rPr>
        <w:t xml:space="preserve"> simple</w:t>
      </w:r>
      <w:r w:rsidRPr="00424BBE">
        <w:rPr>
          <w:sz w:val="16"/>
        </w:rPr>
        <w:t xml:space="preserve">. </w:t>
      </w:r>
      <w:r w:rsidRPr="00EF114C">
        <w:rPr>
          <w:rStyle w:val="Emphasis"/>
        </w:rPr>
        <w:t>What we’re approaching is 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lastRenderedPageBreak/>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the </w:t>
      </w:r>
      <w:r w:rsidRPr="00EF114C">
        <w:rPr>
          <w:rStyle w:val="Emphasis"/>
        </w:rPr>
        <w:t>Wild West is a poor analogy for space exploration</w:t>
      </w:r>
      <w:r w:rsidRPr="00424BBE">
        <w:rPr>
          <w:sz w:val="16"/>
        </w:rPr>
        <w:t xml:space="preserve">. </w:t>
      </w:r>
      <w:r w:rsidRPr="00EF114C">
        <w:rPr>
          <w:rStyle w:val="StyleUnderline"/>
        </w:rPr>
        <w:t xml:space="preserve">First there’s the access issue. Getting to the New World may have been harsh and costly, but it was still exponentially easier </w:t>
      </w:r>
      <w:r w:rsidRPr="00EF114C">
        <w:rPr>
          <w:rStyle w:val="Emphasis"/>
        </w:rPr>
        <w:t>– and thus more equitable</w:t>
      </w:r>
      <w:r w:rsidRPr="00EF114C">
        <w:rPr>
          <w:rStyle w:val="StyleUnderline"/>
        </w:rPr>
        <w:t xml:space="preserve"> – than getting to space</w:t>
      </w:r>
      <w:r w:rsidRPr="00424BBE">
        <w:rPr>
          <w:sz w:val="16"/>
        </w:rPr>
        <w:t xml:space="preserve">. Second, </w:t>
      </w:r>
      <w:r w:rsidRPr="00EF114C">
        <w:rPr>
          <w:rStyle w:val="StyleUnderline"/>
        </w:rPr>
        <w:t>when the pilgrims set sail for America, they never looked back. Yes, they still depended on trade</w:t>
      </w:r>
      <w:r w:rsidRPr="00424BBE">
        <w:rPr>
          <w:sz w:val="16"/>
        </w:rPr>
        <w:t xml:space="preserve">, but they did so on an equal footing with their trade partners because they had just as many valuable resources, if not more, to exchange. </w:t>
      </w:r>
      <w:r w:rsidRPr="009E4CE1">
        <w:rPr>
          <w:rStyle w:val="StyleUnderline"/>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9E4CE1">
        <w:rPr>
          <w:rStyle w:val="Emphasis"/>
        </w:rPr>
        <w:t>infinitesimally small.</w:t>
      </w:r>
      <w:r w:rsidRPr="00424BBE">
        <w:rPr>
          <w:sz w:val="16"/>
        </w:rPr>
        <w:t xml:space="preserve"> To </w:t>
      </w:r>
      <w:r w:rsidRPr="009E4CE1">
        <w:rPr>
          <w:rStyle w:val="StyleUnderline"/>
        </w:rPr>
        <w:t xml:space="preserve">the contrary, private missions are likely to remain </w:t>
      </w:r>
      <w:r w:rsidRPr="009E4CE1">
        <w:rPr>
          <w:rStyle w:val="Emphasis"/>
        </w:rPr>
        <w:t>dependent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23996">
        <w:rPr>
          <w:rStyle w:val="StyleUnderline"/>
          <w:highlight w:val="yellow"/>
        </w:rPr>
        <w:t>Unfortunately, the same cannot be said for private enterprise</w:t>
      </w:r>
      <w:r w:rsidRPr="00923996">
        <w:rPr>
          <w:rStyle w:val="Emphasis"/>
          <w:highlight w:val="yellow"/>
        </w:rPr>
        <w:t>. A power-hungry space baron</w:t>
      </w:r>
      <w:r w:rsidRPr="00923996">
        <w:rPr>
          <w:sz w:val="16"/>
          <w:highlight w:val="yellow"/>
        </w:rPr>
        <w:t xml:space="preserve"> </w:t>
      </w:r>
      <w:r w:rsidRPr="00923996">
        <w:rPr>
          <w:rStyle w:val="StyleUnderline"/>
          <w:highlight w:val="yellow"/>
        </w:rPr>
        <w:t>could feasibly argue that the UN treaty does not apply to them since they are not a sovereign state. Then there is also the caveat that the treaty only refers to celestial rather than man-made bodie</w:t>
      </w:r>
      <w:r w:rsidRPr="00923996">
        <w:rPr>
          <w:sz w:val="16"/>
          <w:highlight w:val="yellow"/>
        </w:rPr>
        <w:t xml:space="preserve">s. </w:t>
      </w:r>
      <w:r w:rsidRPr="00923996">
        <w:rPr>
          <w:rStyle w:val="StyleUnderline"/>
          <w:highlight w:val="yellow"/>
        </w:rPr>
        <w:t xml:space="preserve">This is what you could call the </w:t>
      </w:r>
      <w:r w:rsidRPr="00923996">
        <w:rPr>
          <w:rStyle w:val="Emphasis"/>
          <w:highlight w:val="yellow"/>
        </w:rPr>
        <w:t xml:space="preserve">dark side of space </w:t>
      </w:r>
      <w:proofErr w:type="spellStart"/>
      <w:r w:rsidRPr="00923996">
        <w:rPr>
          <w:rStyle w:val="Emphasis"/>
          <w:highlight w:val="yellow"/>
        </w:rPr>
        <w:t>commercialisation</w:t>
      </w:r>
      <w:proofErr w:type="spellEnd"/>
      <w:r w:rsidRPr="00424BBE">
        <w:rPr>
          <w:sz w:val="16"/>
        </w:rPr>
        <w:t xml:space="preserve">. </w:t>
      </w:r>
      <w:r w:rsidRPr="009E4CE1">
        <w:rPr>
          <w:rStyle w:val="StyleUnderline"/>
        </w:rPr>
        <w:t xml:space="preserve">The point at which open access to space creates a </w:t>
      </w:r>
      <w:r w:rsidRPr="009E4CE1">
        <w:rPr>
          <w:rStyle w:val="Emphasis"/>
        </w:rPr>
        <w:t>Pandora’s box</w:t>
      </w:r>
      <w:r w:rsidRPr="009E4CE1">
        <w:rPr>
          <w:rStyle w:val="StyleUnderline"/>
        </w:rPr>
        <w:t xml:space="preserve"> effect that in the name of competition </w:t>
      </w:r>
      <w:r w:rsidRPr="009E4CE1">
        <w:rPr>
          <w:rStyle w:val="Emphasis"/>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power-hungry billionaire could find a legal path to </w:t>
      </w:r>
      <w:r w:rsidRPr="009E4CE1">
        <w:rPr>
          <w:rStyle w:val="Emphasis"/>
        </w:rPr>
        <w:t>building his own Death Star.</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w:t>
      </w:r>
      <w:proofErr w:type="gramStart"/>
      <w:r w:rsidRPr="00424BBE">
        <w:rPr>
          <w:sz w:val="16"/>
        </w:rPr>
        <w:t>in light of</w:t>
      </w:r>
      <w:proofErr w:type="gramEnd"/>
      <w:r w:rsidRPr="00424BBE">
        <w:rPr>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923996">
        <w:rPr>
          <w:rStyle w:val="StyleUnderline"/>
          <w:highlight w:val="yellow"/>
        </w:rPr>
        <w:t xml:space="preserve">The only problem with this analogy is that private corporations competing for commodities still </w:t>
      </w:r>
      <w:proofErr w:type="gramStart"/>
      <w:r w:rsidRPr="00923996">
        <w:rPr>
          <w:rStyle w:val="StyleUnderline"/>
          <w:highlight w:val="yellow"/>
        </w:rPr>
        <w:t>have to</w:t>
      </w:r>
      <w:proofErr w:type="gramEnd"/>
      <w:r w:rsidRPr="00923996">
        <w:rPr>
          <w:rStyle w:val="StyleUnderline"/>
          <w:highlight w:val="yellow"/>
        </w:rPr>
        <w:t xml:space="preserve"> abide by national rules. Commercial space enterprises, it seems, would prefer it if sovereign states </w:t>
      </w:r>
      <w:r w:rsidRPr="00923996">
        <w:rPr>
          <w:rStyle w:val="Emphasis"/>
          <w:highlight w:val="yellow"/>
        </w:rPr>
        <w:t>became dependent on private enterprise instead</w:t>
      </w:r>
      <w:r w:rsidRPr="00923996">
        <w:rPr>
          <w:rStyle w:val="StyleUnderline"/>
          <w:highlight w:val="yellow"/>
        </w:rPr>
        <w:t xml:space="preserve"> – the surest way of exposing Earth to the </w:t>
      </w:r>
      <w:r w:rsidRPr="00923996">
        <w:rPr>
          <w:rStyle w:val="Emphasis"/>
          <w:highlight w:val="yellow"/>
        </w:rPr>
        <w:t>risk of a megalomaniac that wants to rename Mars one day</w:t>
      </w:r>
      <w:r w:rsidRPr="00923996">
        <w:rPr>
          <w:rStyle w:val="StyleUnderline"/>
          <w:highlight w:val="yellow"/>
        </w:rPr>
        <w:t>.</w:t>
      </w:r>
      <w:r>
        <w:rPr>
          <w:rStyle w:val="StyleUnderline"/>
        </w:rPr>
        <w:t xml:space="preserve"> </w:t>
      </w:r>
    </w:p>
    <w:p w14:paraId="3B5AB02B" w14:textId="70A2A527" w:rsidR="00CB6CFC" w:rsidRDefault="00CB6CFC" w:rsidP="00CB6CFC">
      <w:pPr>
        <w:pStyle w:val="Heading4"/>
      </w:pPr>
      <w:r>
        <w:t>5. Utopian space fantasies are precisely that, they will never happen. Their purpose is to distract the public from a new age of capital accumulation</w:t>
      </w:r>
    </w:p>
    <w:p w14:paraId="21253FE2" w14:textId="77777777" w:rsidR="00CB6CFC" w:rsidRPr="00C454E1" w:rsidRDefault="00CB6CFC" w:rsidP="00CB6CFC">
      <w:pPr>
        <w:rPr>
          <w:rStyle w:val="Style13ptBold"/>
        </w:rPr>
      </w:pPr>
      <w:r w:rsidRPr="00C454E1">
        <w:rPr>
          <w:rStyle w:val="Style13ptBold"/>
        </w:rPr>
        <w:t xml:space="preserve">Marx 21 </w:t>
      </w:r>
    </w:p>
    <w:p w14:paraId="2D1087E9" w14:textId="77777777" w:rsidR="00CB6CFC" w:rsidRPr="00C454E1" w:rsidRDefault="00CB6CFC" w:rsidP="00CB6CFC">
      <w:pPr>
        <w:rPr>
          <w:sz w:val="16"/>
        </w:rPr>
      </w:pPr>
      <w:r w:rsidRPr="00C454E1">
        <w:rPr>
          <w:sz w:val="16"/>
        </w:rPr>
        <w:t xml:space="preserve">(Paris Marx is a socialist writer and host of the Tech Won't Save Us podcast. </w:t>
      </w:r>
      <w:hyperlink r:id="rId7" w:history="1">
        <w:r w:rsidRPr="00C454E1">
          <w:rPr>
            <w:rStyle w:val="Hyperlink"/>
            <w:sz w:val="16"/>
          </w:rPr>
          <w:t>https://www.jacobinmag.com/2021/07/billionaires-space-richard-branson-jeff-bezos-elon-musk</w:t>
        </w:r>
      </w:hyperlink>
      <w:r w:rsidRPr="00C454E1">
        <w:rPr>
          <w:sz w:val="16"/>
        </w:rPr>
        <w:t xml:space="preserve"> , 7-13)</w:t>
      </w:r>
    </w:p>
    <w:p w14:paraId="6E3AC212" w14:textId="77777777" w:rsidR="00CB6CFC" w:rsidRPr="0003789A" w:rsidRDefault="00CB6CFC" w:rsidP="00CB6CFC">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w:t>
      </w:r>
      <w:r w:rsidRPr="00923996">
        <w:rPr>
          <w:sz w:val="16"/>
          <w:highlight w:val="yellow"/>
        </w:rPr>
        <w:t xml:space="preserve">, </w:t>
      </w:r>
      <w:r w:rsidRPr="00923996">
        <w:rPr>
          <w:rStyle w:val="StyleUnderline"/>
          <w:highlight w:val="yellow"/>
        </w:rPr>
        <w:t xml:space="preserve">the evidence that the climate of our planet is rapidly changing in a way that is hostile to life — both human and otherwise — </w:t>
      </w:r>
      <w:r w:rsidRPr="00923996">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w:t>
      </w:r>
      <w:r w:rsidRPr="00C454E1">
        <w:rPr>
          <w:sz w:val="16"/>
        </w:rPr>
        <w:lastRenderedPageBreak/>
        <w:t xml:space="preserve">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 xml:space="preserve">is striking. </w:t>
      </w:r>
      <w:r w:rsidRPr="00923996">
        <w:rPr>
          <w:rStyle w:val="StyleUnderline"/>
          <w:highlight w:val="yellow"/>
        </w:rPr>
        <w:t xml:space="preserve">On one hand, billionaires are engaging in a dick-measuring contest to see who can exit the atmosphere first, while on the other, the billions of us who will never make any such journey are increasing dealing with </w:t>
      </w:r>
      <w:r w:rsidRPr="00923996">
        <w:rPr>
          <w:rStyle w:val="Emphasis"/>
          <w:highlight w:val="yellow"/>
        </w:rPr>
        <w:t>the consequences of capitalism’s effects on the climate</w:t>
      </w:r>
      <w:r w:rsidRPr="00C454E1">
        <w:rPr>
          <w:sz w:val="16"/>
        </w:rPr>
        <w:t xml:space="preserve"> — and the decades its most powerful adherents have spent stifling action to curb them. </w:t>
      </w:r>
      <w:r w:rsidRPr="0003789A">
        <w:rPr>
          <w:rStyle w:val="StyleUnderline"/>
        </w:rPr>
        <w:t xml:space="preserve">At a moment when we should be throwing </w:t>
      </w:r>
      <w:proofErr w:type="gramStart"/>
      <w:r w:rsidRPr="0003789A">
        <w:rPr>
          <w:rStyle w:val="StyleUnderline"/>
        </w:rPr>
        <w:t>everything</w:t>
      </w:r>
      <w:proofErr w:type="gramEnd"/>
      <w:r w:rsidRPr="0003789A">
        <w:rPr>
          <w:rStyle w:val="StyleUnderline"/>
        </w:rPr>
        <w:t xml:space="preserve"> we have into ensuring the planet remains habitable</w:t>
      </w:r>
      <w:r w:rsidRPr="00923996">
        <w:rPr>
          <w:rStyle w:val="StyleUnderline"/>
          <w:highlight w:val="yellow"/>
        </w:rPr>
        <w:t xml:space="preserve">, billionaires are treating us to a spectacle to </w:t>
      </w:r>
      <w:r w:rsidRPr="00923996">
        <w:rPr>
          <w:rStyle w:val="Emphasis"/>
          <w:highlight w:val="yellow"/>
        </w:rPr>
        <w:t>distract us from their quest for continued capitalist accumulation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 xml:space="preserve">to celebrate SpaceX’s </w:t>
      </w:r>
      <w:proofErr w:type="gramStart"/>
      <w:r w:rsidRPr="0003789A">
        <w:rPr>
          <w:rStyle w:val="StyleUnderline"/>
        </w:rPr>
        <w:t>first time</w:t>
      </w:r>
      <w:proofErr w:type="gramEnd"/>
      <w:r w:rsidRPr="0003789A">
        <w:rPr>
          <w:rStyle w:val="StyleUnderline"/>
        </w:rPr>
        <w:t xml:space="preserve"> launching astronauts to the International Space Station.</w:t>
      </w:r>
      <w:r>
        <w:rPr>
          <w:rStyle w:val="StyleUnderline"/>
        </w:rPr>
        <w:t xml:space="preserve"> </w:t>
      </w:r>
      <w:r w:rsidRPr="0003789A">
        <w:rPr>
          <w:rStyle w:val="StyleUnderline"/>
        </w:rPr>
        <w:t xml:space="preserve">As regular people were fighting for their lives, it felt like the elite were living in </w:t>
      </w:r>
      <w:proofErr w:type="gramStart"/>
      <w:r w:rsidRPr="0003789A">
        <w:rPr>
          <w:rStyle w:val="StyleUnderline"/>
        </w:rPr>
        <w:t>a completely separate</w:t>
      </w:r>
      <w:proofErr w:type="gramEnd"/>
      <w:r w:rsidRPr="0003789A">
        <w:rPr>
          <w:rStyle w:val="StyleUnderline"/>
        </w:rPr>
        <w:t xml:space="preserv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923996">
        <w:rPr>
          <w:rStyle w:val="StyleUnderline"/>
          <w:highlight w:val="yellow"/>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03789A">
        <w:rPr>
          <w:rStyle w:val="Emphasis"/>
        </w:rPr>
        <w:t>Neither of these futures are appealing if you look past the billionaires’ rosy pitch decks</w:t>
      </w:r>
      <w:r w:rsidRPr="00C454E1">
        <w:rPr>
          <w:sz w:val="16"/>
        </w:rPr>
        <w:t xml:space="preserve">. </w:t>
      </w:r>
      <w:r w:rsidRPr="00923996">
        <w:rPr>
          <w:rStyle w:val="StyleUnderline"/>
          <w:highlight w:val="yellow"/>
        </w:rPr>
        <w:t>Life on Mars would be horrendous</w:t>
      </w:r>
      <w:r w:rsidRPr="00C454E1">
        <w:rPr>
          <w:sz w:val="16"/>
        </w:rPr>
        <w:t xml:space="preserve"> for hundreds of years, at least, </w:t>
      </w:r>
      <w:r w:rsidRPr="00923996">
        <w:rPr>
          <w:rStyle w:val="StyleUnderline"/>
          <w:highlight w:val="yellow"/>
        </w:rPr>
        <w:t>and would likely kill many of the people who made the journey</w:t>
      </w:r>
      <w:r w:rsidRPr="00C454E1">
        <w:rPr>
          <w:sz w:val="16"/>
        </w:rPr>
        <w:t xml:space="preserve">, while </w:t>
      </w:r>
      <w:r w:rsidRPr="00923996">
        <w:rPr>
          <w:sz w:val="16"/>
          <w:highlight w:val="yellow"/>
        </w:rPr>
        <w:t xml:space="preserve">the </w:t>
      </w:r>
      <w:r w:rsidRPr="00923996">
        <w:rPr>
          <w:rStyle w:val="StyleUnderline"/>
          <w:highlight w:val="yellow"/>
        </w:rPr>
        <w:t>technology for massive space colonies doesn’t exist and similarly won’t be feasible for a long time</w:t>
      </w:r>
      <w:r w:rsidRPr="00923996">
        <w:rPr>
          <w:sz w:val="16"/>
          <w:highlight w:val="yellow"/>
        </w:rPr>
        <w:t xml:space="preserve"> to come. So, </w:t>
      </w:r>
      <w:r w:rsidRPr="00923996">
        <w:rPr>
          <w:rStyle w:val="Emphasis"/>
          <w:highlight w:val="yellow"/>
        </w:rPr>
        <w:t>what’s the point of promoting these futures in the face of an unprecedented threat to our species here on Earth</w:t>
      </w:r>
      <w:r w:rsidRPr="00C454E1">
        <w:rPr>
          <w:sz w:val="16"/>
        </w:rPr>
        <w:t xml:space="preserve">? </w:t>
      </w:r>
      <w:r w:rsidRPr="00923996">
        <w:rPr>
          <w:rStyle w:val="StyleUnderline"/>
          <w:highlight w:val="yellow"/>
        </w:rPr>
        <w:t xml:space="preserve">It’s to get the public on board for </w:t>
      </w:r>
      <w:r w:rsidRPr="00923996">
        <w:rPr>
          <w:rStyle w:val="Emphasis"/>
          <w:highlight w:val="yellow"/>
        </w:rPr>
        <w:t>a new phase of capitalist accumulation</w:t>
      </w:r>
      <w:r w:rsidRPr="00923996">
        <w:rPr>
          <w:rStyle w:val="StyleUnderline"/>
          <w:highlight w:val="yellow"/>
        </w:rPr>
        <w:t xml:space="preserve"> whose benefits will be reaped by those billionaires</w:t>
      </w:r>
      <w:r w:rsidRPr="0003789A">
        <w:rPr>
          <w:rStyle w:val="StyleUnderline"/>
        </w:rPr>
        <w:t>.</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0F142C8A" w14:textId="09BFDC5E" w:rsidR="00CB6CFC" w:rsidRDefault="00CB6CFC" w:rsidP="00CB6CFC"/>
    <w:p w14:paraId="2CBBA5CB" w14:textId="77777777" w:rsidR="00CB6CFC" w:rsidRDefault="00CB6CFC" w:rsidP="00CB6CFC"/>
    <w:p w14:paraId="7DB190AA" w14:textId="5BBC16EC" w:rsidR="00CB6CFC" w:rsidRDefault="00CB6CFC" w:rsidP="00CB6CFC">
      <w:pPr>
        <w:pStyle w:val="Heading4"/>
      </w:pPr>
      <w:r>
        <w:t xml:space="preserve">Contention 2: A New Hope </w:t>
      </w:r>
    </w:p>
    <w:p w14:paraId="700AA07C" w14:textId="62BB9CE5" w:rsidR="00CB6CFC" w:rsidRDefault="00CB6CFC" w:rsidP="00CB6CFC"/>
    <w:p w14:paraId="6B676D66" w14:textId="4597ED89" w:rsidR="00CB6CFC" w:rsidRDefault="00CB6CFC" w:rsidP="00CB6CFC">
      <w:pPr>
        <w:pStyle w:val="Heading4"/>
      </w:pPr>
      <w:r>
        <w:t>1. A progressive vision of space would tax billionaires to fund public space efforts</w:t>
      </w:r>
    </w:p>
    <w:p w14:paraId="79DCC7BB" w14:textId="77777777" w:rsidR="00CB6CFC" w:rsidRPr="00AB5D79" w:rsidRDefault="00CB6CFC" w:rsidP="00CB6CFC">
      <w:pPr>
        <w:rPr>
          <w:rStyle w:val="Style13ptBold"/>
          <w:lang w:val="de-DE"/>
        </w:rPr>
      </w:pPr>
      <w:r w:rsidRPr="00AB5D79">
        <w:rPr>
          <w:rStyle w:val="Style13ptBold"/>
          <w:lang w:val="de-DE"/>
        </w:rPr>
        <w:t>Robinson 18</w:t>
      </w:r>
    </w:p>
    <w:p w14:paraId="25E73D82" w14:textId="77777777" w:rsidR="00CB6CFC" w:rsidRPr="00AB5D79" w:rsidRDefault="00CB6CFC" w:rsidP="00CB6CFC">
      <w:pPr>
        <w:rPr>
          <w:sz w:val="16"/>
          <w:lang w:val="de-DE"/>
        </w:rPr>
      </w:pPr>
      <w:r w:rsidRPr="00B25447">
        <w:rPr>
          <w:sz w:val="16"/>
          <w:lang w:val="de-DE"/>
        </w:rPr>
        <w:t xml:space="preserve">(Kim Stanley, </w:t>
      </w:r>
      <w:hyperlink r:id="rId8"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332F5F59" w14:textId="77777777" w:rsidR="00CB6CFC" w:rsidRDefault="00CB6CFC" w:rsidP="00CB6CFC">
      <w:r w:rsidRPr="00AB5D79">
        <w:rPr>
          <w:sz w:val="16"/>
        </w:rPr>
        <w:t xml:space="preserve">So </w:t>
      </w:r>
      <w:r w:rsidRPr="00AB5D79">
        <w:rPr>
          <w:rStyle w:val="StyleUnderline"/>
        </w:rPr>
        <w:t>how should progressives think about SpaceX</w:t>
      </w:r>
      <w:r w:rsidRPr="00AB5D79">
        <w:rPr>
          <w:sz w:val="16"/>
        </w:rPr>
        <w:t xml:space="preserve">? </w:t>
      </w:r>
      <w:r w:rsidRPr="00923996">
        <w:rPr>
          <w:rStyle w:val="Emphasis"/>
          <w:highlight w:val="yellow"/>
        </w:rPr>
        <w:t>They should be grateful that at least one billionaire is interested in space science</w:t>
      </w:r>
      <w:r w:rsidRPr="00AB5D79">
        <w:rPr>
          <w:sz w:val="16"/>
        </w:rPr>
        <w:t xml:space="preserve">. </w:t>
      </w:r>
      <w:proofErr w:type="gramStart"/>
      <w:r w:rsidRPr="00AB5D79">
        <w:rPr>
          <w:sz w:val="16"/>
        </w:rPr>
        <w:t>Actually</w:t>
      </w:r>
      <w:proofErr w:type="gramEnd"/>
      <w:r w:rsidRPr="00AB5D79">
        <w:rPr>
          <w:sz w:val="16"/>
        </w:rPr>
        <w:t xml:space="preserve">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923996">
        <w:rPr>
          <w:rStyle w:val="StyleUnderline"/>
          <w:highlight w:val="yellow"/>
        </w:rPr>
        <w:t xml:space="preserve">such that the richest people max out at a certain nicely high number, beyond which wealth is passed through to the collective that made it? People and corporations </w:t>
      </w:r>
      <w:r w:rsidRPr="00923996">
        <w:rPr>
          <w:rStyle w:val="StyleUnderline"/>
          <w:highlight w:val="yellow"/>
        </w:rPr>
        <w:lastRenderedPageBreak/>
        <w:t>could be taxed at the high rates we had under</w:t>
      </w:r>
      <w:r w:rsidRPr="00923996">
        <w:rPr>
          <w:sz w:val="16"/>
          <w:highlight w:val="yellow"/>
        </w:rPr>
        <w:t xml:space="preserve"> the </w:t>
      </w:r>
      <w:r w:rsidRPr="00923996">
        <w:rPr>
          <w:rStyle w:val="StyleUnderline"/>
          <w:highlight w:val="yellow"/>
        </w:rPr>
        <w:t xml:space="preserve">Eisenhower </w:t>
      </w:r>
      <w:r w:rsidRPr="00923996">
        <w:rPr>
          <w:sz w:val="16"/>
          <w:highlight w:val="yellow"/>
        </w:rPr>
        <w:t xml:space="preserve">Administration, for instance, </w:t>
      </w:r>
      <w:r w:rsidRPr="00923996">
        <w:rPr>
          <w:rStyle w:val="StyleUnderline"/>
          <w:highlight w:val="yellow"/>
        </w:rPr>
        <w:t>with perhaps the additional perk that individuals could choose which government programs some portion of their taxes would go to</w:t>
      </w:r>
      <w:r w:rsidRPr="00923996">
        <w:rPr>
          <w:rStyle w:val="StyleUnderline"/>
          <w:rFonts w:ascii="Times New Roman" w:hAnsi="Times New Roman" w:cs="Times New Roman"/>
          <w:highlight w:val="yellow"/>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5D79">
        <w:rPr>
          <w:rStyle w:val="StyleUnderline"/>
        </w:rPr>
        <w:t xml:space="preserve">If the various agencies’ funding was partly a matter of popular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vote by taxes,</w:t>
      </w:r>
      <w:r w:rsidRPr="00AB5D79">
        <w:rPr>
          <w:rStyle w:val="StyleUnderline"/>
          <w:rFonts w:cs="Georgia"/>
        </w:rPr>
        <w:t>”</w:t>
      </w:r>
      <w:r w:rsidRPr="00AB5D79">
        <w:rPr>
          <w:rStyle w:val="StyleUnderline"/>
        </w:rPr>
        <w:t xml:space="preserve"> rather than entirely the result of Congress</w:t>
      </w:r>
      <w:r w:rsidRPr="00AB5D79">
        <w:rPr>
          <w:rStyle w:val="StyleUnderline"/>
          <w:rFonts w:cs="Georgia"/>
        </w:rPr>
        <w:t>’</w:t>
      </w:r>
      <w:r w:rsidRPr="00AB5D79">
        <w:rPr>
          <w:rStyle w:val="StyleUnderline"/>
        </w:rPr>
        <w:t xml:space="preserve"> corrupted appropriation process, then it would be interesting to see how much money NASA ended up with,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What does post-capitalist space exploration look like?</w:t>
      </w:r>
      <w:r>
        <w:rPr>
          <w:rStyle w:val="StyleUnderline"/>
        </w:rPr>
        <w:t xml:space="preserve"> </w:t>
      </w:r>
      <w:r w:rsidRPr="00AB5D79">
        <w:rPr>
          <w:rStyle w:val="Emphasis"/>
        </w:rPr>
        <w:t>It looks like NASA</w:t>
      </w:r>
      <w:r w:rsidRPr="00AB5D79">
        <w:rPr>
          <w:sz w:val="14"/>
        </w:rPr>
        <w:t xml:space="preserve">. </w:t>
      </w:r>
      <w:r w:rsidRPr="00AB5D79">
        <w:rPr>
          <w:rStyle w:val="StyleUnderline"/>
        </w:rPr>
        <w:t xml:space="preserve">It’s government, exploring a </w:t>
      </w:r>
      <w:proofErr w:type="gramStart"/>
      <w:r w:rsidRPr="00AB5D79">
        <w:rPr>
          <w:rStyle w:val="StyleUnderline"/>
        </w:rPr>
        <w:t>commons of sorts</w:t>
      </w:r>
      <w:proofErr w:type="gramEnd"/>
      <w:r w:rsidRPr="00AB5D79">
        <w:rPr>
          <w:rStyle w:val="StyleUnderline"/>
        </w:rPr>
        <w:t xml:space="preserve">, doing it in the usual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of the people, by the people and for the people</w:t>
      </w:r>
      <w:r w:rsidRPr="00AB5D79">
        <w:rPr>
          <w:rStyle w:val="StyleUnderline"/>
          <w:rFonts w:cs="Georgia"/>
        </w:rPr>
        <w:t>”</w:t>
      </w:r>
      <w:r w:rsidRPr="00AB5D79">
        <w:rPr>
          <w:rStyle w:val="StyleUnderline"/>
        </w:rPr>
        <w:t xml:space="preserve"> way</w:t>
      </w:r>
      <w:r w:rsidRPr="00AB5D79">
        <w:rPr>
          <w:sz w:val="14"/>
        </w:rPr>
        <w:t>.</w:t>
      </w:r>
    </w:p>
    <w:p w14:paraId="527EF41A" w14:textId="77777777" w:rsidR="00CB6CFC" w:rsidRDefault="00CB6CFC" w:rsidP="00CB6CFC"/>
    <w:p w14:paraId="52DF9CAF" w14:textId="4D4C331C" w:rsidR="00CB6CFC" w:rsidRDefault="00CB6CFC" w:rsidP="00CB6CFC">
      <w:pPr>
        <w:pStyle w:val="Heading4"/>
      </w:pPr>
      <w:r>
        <w:t xml:space="preserve">2. Nationalizing space industries socializes risk and reward- public funding is the basis of most innovation, private space guts progress through brain </w:t>
      </w:r>
      <w:proofErr w:type="gramStart"/>
      <w:r>
        <w:t>drain</w:t>
      </w:r>
      <w:proofErr w:type="gramEnd"/>
      <w:r>
        <w:t xml:space="preserve"> </w:t>
      </w:r>
    </w:p>
    <w:p w14:paraId="678AD105" w14:textId="77777777" w:rsidR="00CB6CFC" w:rsidRPr="00C10E98" w:rsidRDefault="00CB6CFC" w:rsidP="00CB6CFC">
      <w:pPr>
        <w:rPr>
          <w:rStyle w:val="Style13ptBold"/>
        </w:rPr>
      </w:pPr>
      <w:proofErr w:type="spellStart"/>
      <w:r w:rsidRPr="00C10E98">
        <w:rPr>
          <w:rStyle w:val="Style13ptBold"/>
        </w:rPr>
        <w:t>Aronoff</w:t>
      </w:r>
      <w:proofErr w:type="spellEnd"/>
      <w:r w:rsidRPr="00C10E98">
        <w:rPr>
          <w:rStyle w:val="Style13ptBold"/>
        </w:rPr>
        <w:t xml:space="preserve"> 18</w:t>
      </w:r>
    </w:p>
    <w:p w14:paraId="538198CA" w14:textId="77777777" w:rsidR="00CB6CFC" w:rsidRPr="00C10E98" w:rsidRDefault="00CB6CFC" w:rsidP="00CB6CFC">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9" w:history="1">
        <w:r w:rsidRPr="00C10E98">
          <w:rPr>
            <w:rStyle w:val="Hyperlink"/>
            <w:sz w:val="16"/>
          </w:rPr>
          <w:t>https://inthesetimes.com/article/elon-musk-spacex-tesla-falcon-heavy-launch</w:t>
        </w:r>
      </w:hyperlink>
      <w:r w:rsidRPr="00C10E98">
        <w:rPr>
          <w:sz w:val="16"/>
        </w:rPr>
        <w:t xml:space="preserve"> , 2-8)</w:t>
      </w:r>
    </w:p>
    <w:p w14:paraId="2DCF4D68" w14:textId="77777777" w:rsidR="00CB6CFC" w:rsidRPr="00C10E98" w:rsidRDefault="00CB6CFC" w:rsidP="00CB6CFC">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923996">
        <w:rPr>
          <w:rStyle w:val="StyleUnderline"/>
          <w:highlight w:val="yellow"/>
        </w:rPr>
        <w:t>One of Musk’s long-term goals</w:t>
      </w:r>
      <w:r w:rsidRPr="00923996">
        <w:rPr>
          <w:sz w:val="16"/>
          <w:highlight w:val="yellow"/>
        </w:rPr>
        <w:t xml:space="preserve"> is to create a self-sustaining colony on </w:t>
      </w:r>
      <w:proofErr w:type="gramStart"/>
      <w:r w:rsidRPr="00923996">
        <w:rPr>
          <w:sz w:val="16"/>
          <w:highlight w:val="yellow"/>
        </w:rPr>
        <w:t>Mars, and</w:t>
      </w:r>
      <w:proofErr w:type="gramEnd"/>
      <w:r w:rsidRPr="00923996">
        <w:rPr>
          <w:sz w:val="16"/>
          <w:highlight w:val="yellow"/>
        </w:rPr>
        <w:t xml:space="preserve"> </w:t>
      </w:r>
      <w:r w:rsidRPr="00923996">
        <w:rPr>
          <w:rStyle w:val="StyleUnderline"/>
          <w:highlight w:val="yellow"/>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6A6DAB">
        <w:rPr>
          <w:rStyle w:val="Emphasis"/>
        </w:rPr>
        <w:t>the case for nationalizing</w:t>
      </w:r>
      <w:r w:rsidRPr="00C10E98">
        <w:rPr>
          <w:sz w:val="16"/>
        </w:rPr>
        <w:t xml:space="preserve"> Elon </w:t>
      </w:r>
      <w:proofErr w:type="gramStart"/>
      <w:r w:rsidRPr="00C10E98">
        <w:rPr>
          <w:sz w:val="16"/>
        </w:rPr>
        <w:t>Musk, and</w:t>
      </w:r>
      <w:proofErr w:type="gramEnd"/>
      <w:r w:rsidRPr="00C10E98">
        <w:rPr>
          <w:sz w:val="16"/>
        </w:rPr>
        <w:t xml:space="preserve"> making the U.S. government a major stakeholder in his companies. </w:t>
      </w:r>
      <w:r w:rsidRPr="006A6DAB">
        <w:rPr>
          <w:rStyle w:val="StyleUnderline"/>
        </w:rPr>
        <w:t>The common logic</w:t>
      </w:r>
      <w:r w:rsidRPr="00C10E98">
        <w:rPr>
          <w:sz w:val="16"/>
        </w:rPr>
        <w:t xml:space="preserve"> now </w:t>
      </w:r>
      <w:r w:rsidRPr="006A6DAB">
        <w:rPr>
          <w:rStyle w:val="StyleUnderline"/>
        </w:rPr>
        <w:t xml:space="preserve">holds that the </w:t>
      </w:r>
      <w:r w:rsidRPr="006A6DAB">
        <w:rPr>
          <w:rStyle w:val="Emphasis"/>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are better at coming up with world-changing ideas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6A6DAB">
        <w:rPr>
          <w:rStyle w:val="StyleUnderline"/>
        </w:rPr>
        <w:t>The reality, as economist</w:t>
      </w:r>
      <w:r w:rsidRPr="00C10E98">
        <w:rPr>
          <w:sz w:val="16"/>
        </w:rPr>
        <w:t xml:space="preserve"> Mariana </w:t>
      </w:r>
      <w:proofErr w:type="spellStart"/>
      <w:r w:rsidRPr="006A6DAB">
        <w:rPr>
          <w:rStyle w:val="StyleUnderline"/>
        </w:rPr>
        <w:t>Mazzucato</w:t>
      </w:r>
      <w:proofErr w:type="spellEnd"/>
      <w:r w:rsidRPr="006A6DAB">
        <w:rPr>
          <w:rStyle w:val="StyleUnderline"/>
        </w:rPr>
        <w:t xml:space="preserve"> argues</w:t>
      </w:r>
      <w:r w:rsidRPr="00C10E98">
        <w:rPr>
          <w:sz w:val="16"/>
        </w:rPr>
        <w:t xml:space="preserve"> in her 2013 book The Entrepreneurial State: Debunking Public vs. Private Sector Myths</w:t>
      </w:r>
      <w:r w:rsidRPr="006A6DAB">
        <w:rPr>
          <w:rStyle w:val="Emphasis"/>
        </w:rPr>
        <w:t>, is very different</w:t>
      </w:r>
      <w:r w:rsidRPr="00C10E98">
        <w:rPr>
          <w:sz w:val="16"/>
        </w:rPr>
        <w:t xml:space="preserve">. </w:t>
      </w:r>
      <w:r w:rsidRPr="006A6DAB">
        <w:rPr>
          <w:rStyle w:val="StyleUnderline"/>
        </w:rPr>
        <w:t>Many of the 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owe much of their success to </w:t>
      </w:r>
      <w:r w:rsidRPr="006A6DAB">
        <w:rPr>
          <w:rStyle w:val="Emphasis"/>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w:t>
      </w:r>
      <w:proofErr w:type="spellStart"/>
      <w:r w:rsidRPr="00C10E98">
        <w:rPr>
          <w:sz w:val="16"/>
        </w:rPr>
        <w:t>Mazzucato</w:t>
      </w:r>
      <w:proofErr w:type="spellEnd"/>
      <w:r w:rsidRPr="00C10E98">
        <w:rPr>
          <w:sz w:val="16"/>
        </w:rPr>
        <w:t xml:space="preserve">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w:t>
      </w:r>
      <w:r w:rsidRPr="00C10E98">
        <w:rPr>
          <w:sz w:val="16"/>
        </w:rPr>
        <w:lastRenderedPageBreak/>
        <w:t xml:space="preserve">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w:t>
      </w:r>
      <w:proofErr w:type="spellStart"/>
      <w:r w:rsidRPr="00C10E98">
        <w:rPr>
          <w:sz w:val="16"/>
        </w:rPr>
        <w:t>Mazzucato</w:t>
      </w:r>
      <w:proofErr w:type="spellEnd"/>
      <w:r w:rsidRPr="00C10E98">
        <w:rPr>
          <w:sz w:val="16"/>
        </w:rPr>
        <w:t xml:space="preserve"> notes. As </w:t>
      </w:r>
      <w:proofErr w:type="spellStart"/>
      <w:r w:rsidRPr="00C10E98">
        <w:rPr>
          <w:sz w:val="16"/>
        </w:rPr>
        <w:t>Mazzucato</w:t>
      </w:r>
      <w:proofErr w:type="spellEnd"/>
      <w:r w:rsidRPr="00C10E98">
        <w:rPr>
          <w:sz w:val="16"/>
        </w:rPr>
        <w:t xml:space="preserve"> finds, </w:t>
      </w:r>
      <w:r w:rsidRPr="006A6DAB">
        <w:rPr>
          <w:rStyle w:val="StyleUnderline"/>
        </w:rPr>
        <w:t>the private sector hasn’t done much to earn its reputation as a risk-taker</w:t>
      </w:r>
      <w:r w:rsidRPr="00C10E98">
        <w:rPr>
          <w:sz w:val="16"/>
        </w:rPr>
        <w:t xml:space="preserve">. </w:t>
      </w:r>
      <w:r w:rsidRPr="006A6DAB">
        <w:rPr>
          <w:rStyle w:val="Emphasis"/>
        </w:rPr>
        <w:t xml:space="preserve">Corporations and venture capitalists often adopt conservative thinking and fall into </w:t>
      </w:r>
      <w:r w:rsidRPr="006A6DAB">
        <w:rPr>
          <w:rStyle w:val="Emphasis"/>
          <w:rFonts w:ascii="Times New Roman" w:hAnsi="Times New Roman" w:cs="Times New Roman"/>
        </w:rPr>
        <w:t>​</w:t>
      </w:r>
      <w:r w:rsidRPr="006A6DAB">
        <w:rPr>
          <w:rStyle w:val="Emphasis"/>
          <w:rFonts w:cs="Georgia"/>
        </w:rPr>
        <w:t>“</w:t>
      </w:r>
      <w:r w:rsidRPr="006A6DAB">
        <w:rPr>
          <w:rStyle w:val="Emphasis"/>
        </w:rPr>
        <w:t>path dependency,</w:t>
      </w:r>
      <w:r w:rsidRPr="006A6DAB">
        <w:rPr>
          <w:rStyle w:val="Emphasis"/>
          <w:rFonts w:cs="Georgia"/>
        </w:rPr>
        <w:t>”</w:t>
      </w:r>
      <w:r w:rsidRPr="006A6DAB">
        <w:rPr>
          <w:rStyle w:val="Emphasis"/>
        </w:rPr>
        <w:t xml:space="preserve"> and are generally reluctant to invest in important early-stage research that won’t necessarily turn a profit in the short-run</w:t>
      </w:r>
      <w:r w:rsidRPr="00C10E98">
        <w:rPr>
          <w:sz w:val="16"/>
        </w:rPr>
        <w:t xml:space="preserve">. </w:t>
      </w:r>
      <w:r w:rsidRPr="006A6DAB">
        <w:rPr>
          <w:rStyle w:val="StyleUnderline"/>
        </w:rPr>
        <w:t xml:space="preserve">This kind of research is inherently risky, and </w:t>
      </w:r>
      <w:proofErr w:type="gramStart"/>
      <w:r w:rsidRPr="006A6DAB">
        <w:rPr>
          <w:rStyle w:val="StyleUnderline"/>
        </w:rPr>
        <w:t>the vast majority of</w:t>
      </w:r>
      <w:proofErr w:type="gramEnd"/>
      <w:r w:rsidRPr="006A6DAB">
        <w:rPr>
          <w:rStyle w:val="StyleUnderline"/>
        </w:rPr>
        <w:t xml:space="preserve">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w:t>
      </w:r>
      <w:proofErr w:type="spellStart"/>
      <w:r w:rsidRPr="00C10E98">
        <w:rPr>
          <w:sz w:val="16"/>
        </w:rPr>
        <w:t>Solyndras</w:t>
      </w:r>
      <w:proofErr w:type="spellEnd"/>
      <w:r w:rsidRPr="00C10E98">
        <w:rPr>
          <w:sz w:val="16"/>
        </w:rPr>
        <w:t xml:space="preserve">,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the myth that the private sector can do what the State can’t has created </w:t>
      </w:r>
      <w:r w:rsidRPr="006A6DAB">
        <w:rPr>
          <w:rStyle w:val="Emphasis"/>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The alternative</w:t>
      </w:r>
      <w:r w:rsidRPr="00C10E98">
        <w:rPr>
          <w:sz w:val="16"/>
        </w:rPr>
        <w:t xml:space="preserve"> </w:t>
      </w:r>
      <w:proofErr w:type="spellStart"/>
      <w:r w:rsidRPr="00C10E98">
        <w:rPr>
          <w:sz w:val="16"/>
        </w:rPr>
        <w:t>Mazzucato</w:t>
      </w:r>
      <w:proofErr w:type="spellEnd"/>
      <w:r w:rsidRPr="00C10E98">
        <w:rPr>
          <w:sz w:val="16"/>
        </w:rPr>
        <w:t xml:space="preserve">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w:t>
      </w:r>
      <w:proofErr w:type="gramStart"/>
      <w:r w:rsidRPr="00C10E98">
        <w:rPr>
          <w:sz w:val="16"/>
        </w:rPr>
        <w:t>In all likelihood</w:t>
      </w:r>
      <w:proofErr w:type="gramEnd"/>
      <w:r w:rsidRPr="00C10E98">
        <w:rPr>
          <w:sz w:val="16"/>
        </w:rPr>
        <w:t xml:space="preserve">,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6A6DAB">
        <w:rPr>
          <w:rStyle w:val="Emphasis"/>
        </w:rPr>
        <w:t>dangerous series of myths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states can play a </w:t>
      </w:r>
      <w:r w:rsidRPr="00C10E98">
        <w:rPr>
          <w:rStyle w:val="Emphasis"/>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 xml:space="preserve">This can happen not just through R&amp;D but also through developments like fuel efficiency standards, which encourage carmakers to prioritize vehicles that run </w:t>
      </w:r>
      <w:proofErr w:type="gramStart"/>
      <w:r w:rsidRPr="00C10E98">
        <w:rPr>
          <w:rStyle w:val="StyleUnderline"/>
        </w:rPr>
        <w:t>off of</w:t>
      </w:r>
      <w:proofErr w:type="gramEnd"/>
      <w:r w:rsidRPr="00C10E98">
        <w:rPr>
          <w:rStyle w:val="StyleUnderline"/>
        </w:rPr>
        <w:t xml:space="preserve">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 U.S. government saw an existential </w:t>
      </w:r>
      <w:proofErr w:type="gramStart"/>
      <w:r w:rsidRPr="00C10E98">
        <w:rPr>
          <w:sz w:val="16"/>
        </w:rPr>
        <w:t>threat, and</w:t>
      </w:r>
      <w:proofErr w:type="gramEnd"/>
      <w:r w:rsidRPr="00C10E98">
        <w:rPr>
          <w:sz w:val="16"/>
        </w:rPr>
        <w:t xml:space="preserve">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671CB1D8" w14:textId="470A6E1E" w:rsidR="00CB6CFC" w:rsidRDefault="00CB6CFC" w:rsidP="00CB6CFC"/>
    <w:p w14:paraId="04771C31" w14:textId="68813507" w:rsidR="00CB6CFC" w:rsidRDefault="00CB6CFC" w:rsidP="00CB6CFC"/>
    <w:p w14:paraId="3FDC3458" w14:textId="7DD0F5E6" w:rsidR="00CB6CFC" w:rsidRDefault="00CB6CFC" w:rsidP="00CB6CFC"/>
    <w:p w14:paraId="4B8D8E1C" w14:textId="37CF0777" w:rsidR="00CB6CFC" w:rsidRDefault="00CB6CFC" w:rsidP="00CB6CFC">
      <w:pPr>
        <w:pStyle w:val="Heading4"/>
      </w:pPr>
      <w:r>
        <w:lastRenderedPageBreak/>
        <w:t xml:space="preserve">4. No turns- space billionaires aren’t unique </w:t>
      </w:r>
      <w:proofErr w:type="gramStart"/>
      <w:r>
        <w:t>geniuses,</w:t>
      </w:r>
      <w:proofErr w:type="gramEnd"/>
      <w:r>
        <w:t xml:space="preserve"> they are accidents of history. Allowing them to control space guarantees the worst aspects of exploitative capitalism take over the galaxy</w:t>
      </w:r>
    </w:p>
    <w:p w14:paraId="10919A12" w14:textId="77777777" w:rsidR="00CB6CFC" w:rsidRPr="00612DA8" w:rsidRDefault="00CB6CFC" w:rsidP="00CB6CFC">
      <w:pPr>
        <w:rPr>
          <w:rStyle w:val="Style13ptBold"/>
        </w:rPr>
      </w:pPr>
      <w:r w:rsidRPr="00612DA8">
        <w:rPr>
          <w:rStyle w:val="Style13ptBold"/>
        </w:rPr>
        <w:t>Spencer 19</w:t>
      </w:r>
    </w:p>
    <w:p w14:paraId="3CD06C79" w14:textId="77777777" w:rsidR="00CB6CFC" w:rsidRPr="00612DA8" w:rsidRDefault="00CB6CFC" w:rsidP="00CB6CFC">
      <w:pPr>
        <w:rPr>
          <w:sz w:val="16"/>
        </w:rPr>
      </w:pPr>
      <w:r w:rsidRPr="00612DA8">
        <w:rPr>
          <w:sz w:val="16"/>
        </w:rPr>
        <w:t xml:space="preserve">(Keith A., Senior </w:t>
      </w:r>
      <w:proofErr w:type="gramStart"/>
      <w:r w:rsidRPr="00612DA8">
        <w:rPr>
          <w:sz w:val="16"/>
        </w:rPr>
        <w:t>Editor,  https://www.salon.com/2019/07/28/earths-robber-barons-are-salivating-over-bringing-authoritarian-capitalism-to-space/</w:t>
      </w:r>
      <w:proofErr w:type="gramEnd"/>
      <w:r w:rsidRPr="00612DA8">
        <w:rPr>
          <w:sz w:val="16"/>
        </w:rPr>
        <w:t>)</w:t>
      </w:r>
    </w:p>
    <w:p w14:paraId="22DE1FD2" w14:textId="77777777" w:rsidR="00CB6CFC" w:rsidRDefault="00CB6CFC" w:rsidP="00CB6CFC">
      <w:r w:rsidRPr="003232D7">
        <w:rPr>
          <w:rStyle w:val="StyleUnderline"/>
          <w:highlight w:val="yellow"/>
        </w:rPr>
        <w:t>If the Nazis were to follow imperialism</w:t>
      </w:r>
      <w:r w:rsidRPr="00612DA8">
        <w:rPr>
          <w:sz w:val="16"/>
        </w:rPr>
        <w:t xml:space="preserve"> to the next logical step, </w:t>
      </w:r>
      <w:r w:rsidRPr="00D74346">
        <w:rPr>
          <w:rStyle w:val="StyleUnderline"/>
        </w:rPr>
        <w:t xml:space="preserve">and </w:t>
      </w:r>
      <w:r w:rsidRPr="003232D7">
        <w:rPr>
          <w:rStyle w:val="StyleUnderline"/>
          <w:highlight w:val="yellow"/>
        </w:rPr>
        <w:t>establish human colonies on other worlds</w:t>
      </w:r>
      <w:r w:rsidRPr="00612DA8">
        <w:rPr>
          <w:sz w:val="16"/>
        </w:rPr>
        <w:t xml:space="preserve"> — asteroids, moons, space stations, or on planets like Mars </w:t>
      </w:r>
      <w:r w:rsidRPr="003232D7">
        <w:rPr>
          <w:sz w:val="16"/>
          <w:highlight w:val="yellow"/>
        </w:rPr>
        <w:t xml:space="preserve">— </w:t>
      </w:r>
      <w:r w:rsidRPr="003232D7">
        <w:rPr>
          <w:rStyle w:val="Emphasis"/>
          <w:highlight w:val="yellow"/>
        </w:rPr>
        <w:t>a social and political system rooted in oppression, hierarchy and racial superiority would spread, like an infection, to other distant bodies where they would be far more difficult to extract</w:t>
      </w:r>
      <w:r w:rsidRPr="003232D7">
        <w:rPr>
          <w:sz w:val="16"/>
          <w:highlight w:val="yellow"/>
        </w:rPr>
        <w:t>.</w:t>
      </w:r>
      <w:r w:rsidRPr="00612DA8">
        <w:rPr>
          <w:sz w:val="16"/>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w:t>
      </w:r>
      <w:proofErr w:type="gramStart"/>
      <w:r w:rsidRPr="00D74346">
        <w:rPr>
          <w:sz w:val="16"/>
        </w:rPr>
        <w:t>rebuke, and</w:t>
      </w:r>
      <w:proofErr w:type="gramEnd"/>
      <w:r w:rsidRPr="00D74346">
        <w:rPr>
          <w:sz w:val="16"/>
        </w:rPr>
        <w:t xml:space="preserve"> questioned whether the move was even legal for a government agency to do this. "All over the world, people are using mobile devices to protest oppressive regimes, and governments are shutting down cell phone towers and the Internet to stop them," said Michael </w:t>
      </w:r>
      <w:proofErr w:type="spellStart"/>
      <w:r w:rsidRPr="00D74346">
        <w:rPr>
          <w:sz w:val="16"/>
        </w:rPr>
        <w:t>Risher</w:t>
      </w:r>
      <w:proofErr w:type="spellEnd"/>
      <w:r w:rsidRPr="00D74346">
        <w:rPr>
          <w:sz w:val="16"/>
        </w:rPr>
        <w:t xml:space="preserve">,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w:t>
      </w:r>
      <w:r w:rsidRPr="003232D7">
        <w:rPr>
          <w:sz w:val="16"/>
          <w:highlight w:val="yellow"/>
        </w:rPr>
        <w:t xml:space="preserve">. </w:t>
      </w:r>
      <w:r w:rsidRPr="003232D7">
        <w:rPr>
          <w:rStyle w:val="StyleUnderline"/>
          <w:highlight w:val="yellow"/>
        </w:rPr>
        <w:t xml:space="preserve">On our capitalist planet, there are no workers whose employers can threaten to leave them </w:t>
      </w:r>
      <w:r w:rsidRPr="003232D7">
        <w:rPr>
          <w:rStyle w:val="Emphasis"/>
          <w:highlight w:val="yellow"/>
        </w:rPr>
        <w:t>stranded, 80 million miles from home, if they don't do their bidding</w:t>
      </w:r>
      <w:r w:rsidRPr="003232D7">
        <w:rPr>
          <w:rStyle w:val="StyleUnderline"/>
          <w:highlight w:val="yellow"/>
        </w:rPr>
        <w:t>.</w:t>
      </w:r>
      <w:r w:rsidRPr="003232D7">
        <w:rPr>
          <w:sz w:val="16"/>
          <w:highlight w:val="yellow"/>
        </w:rPr>
        <w:t xml:space="preserve"> </w:t>
      </w:r>
      <w:r w:rsidRPr="003232D7">
        <w:rPr>
          <w:rStyle w:val="StyleUnderline"/>
          <w:highlight w:val="yellow"/>
        </w:rPr>
        <w:t>On Mars, a disgruntled worker's employer could compel them to work by threatening to ever let them go home to Earth again</w:t>
      </w:r>
      <w:r w:rsidRPr="003232D7">
        <w:rPr>
          <w:sz w:val="16"/>
          <w:highlight w:val="yellow"/>
        </w:rPr>
        <w:t xml:space="preserve">. </w:t>
      </w:r>
      <w:r w:rsidRPr="003232D7">
        <w:rPr>
          <w:rStyle w:val="Emphasis"/>
          <w:highlight w:val="yellow"/>
        </w:rPr>
        <w:t>The potential for slavery on the red planet cannot be underestimated</w:t>
      </w:r>
      <w:r w:rsidRPr="003232D7">
        <w:rPr>
          <w:sz w:val="16"/>
          <w:highlight w:val="yellow"/>
        </w:rPr>
        <w:t xml:space="preserve">. </w:t>
      </w:r>
      <w:r w:rsidRPr="003232D7">
        <w:rPr>
          <w:rStyle w:val="StyleUnderline"/>
          <w:highlight w:val="yellow"/>
        </w:rPr>
        <w:t>Historically, the worst capitalist labor abuses on Earth happen to the most powerless workers in situations where no one is lookin</w:t>
      </w:r>
      <w:r w:rsidRPr="00D74346">
        <w:rPr>
          <w:rStyle w:val="StyleUnderline"/>
        </w:rPr>
        <w:t>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w:t>
      </w:r>
      <w:proofErr w:type="spellStart"/>
      <w:r w:rsidRPr="00D74346">
        <w:rPr>
          <w:sz w:val="16"/>
        </w:rPr>
        <w:t>Bridenstine</w:t>
      </w:r>
      <w:proofErr w:type="spellEnd"/>
      <w:r w:rsidRPr="00D74346">
        <w:rPr>
          <w:sz w:val="16"/>
        </w:rPr>
        <w:t xml:space="preserv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w:t>
      </w:r>
      <w:proofErr w:type="gramStart"/>
      <w:r w:rsidRPr="00D74346">
        <w:rPr>
          <w:sz w:val="16"/>
        </w:rPr>
        <w:t>actually stated</w:t>
      </w:r>
      <w:proofErr w:type="gramEnd"/>
      <w:r w:rsidRPr="00D74346">
        <w:rPr>
          <w:sz w:val="16"/>
        </w:rPr>
        <w:t xml:space="preserve"> with no palpable sense of irony. </w:t>
      </w:r>
      <w:r w:rsidRPr="003232D7">
        <w:rPr>
          <w:rStyle w:val="StyleUnderline"/>
          <w:highlight w:val="yellow"/>
        </w:rPr>
        <w:t xml:space="preserve">There are many who adulate Musk and </w:t>
      </w:r>
      <w:proofErr w:type="gramStart"/>
      <w:r w:rsidRPr="003232D7">
        <w:rPr>
          <w:rStyle w:val="StyleUnderline"/>
          <w:highlight w:val="yellow"/>
        </w:rPr>
        <w:t>Bezos</w:t>
      </w:r>
      <w:r w:rsidRPr="003232D7">
        <w:rPr>
          <w:sz w:val="16"/>
          <w:highlight w:val="yellow"/>
        </w:rPr>
        <w:t>, and</w:t>
      </w:r>
      <w:proofErr w:type="gramEnd"/>
      <w:r w:rsidRPr="003232D7">
        <w:rPr>
          <w:sz w:val="16"/>
          <w:highlight w:val="yellow"/>
        </w:rPr>
        <w:t xml:space="preserve"> </w:t>
      </w:r>
      <w:r w:rsidRPr="003232D7">
        <w:rPr>
          <w:rStyle w:val="StyleUnderline"/>
          <w:highlight w:val="yellow"/>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3232D7">
        <w:rPr>
          <w:rStyle w:val="Emphasis"/>
          <w:highlight w:val="yellow"/>
        </w:rPr>
        <w:t>it is due to a series of historical accidents that randomly thrusts sociopaths to the top of the capitalist food chain</w:t>
      </w:r>
      <w:r w:rsidRPr="003232D7">
        <w:rPr>
          <w:sz w:val="16"/>
          <w:highlight w:val="yellow"/>
        </w:rPr>
        <w:t>.</w:t>
      </w:r>
      <w:r w:rsidRPr="00D74346">
        <w:rPr>
          <w:sz w:val="16"/>
        </w:rPr>
        <w:t xml:space="preserve"> </w:t>
      </w:r>
      <w:r w:rsidRPr="00D74346">
        <w:rPr>
          <w:rStyle w:val="StyleUnderline"/>
        </w:rPr>
        <w:t xml:space="preserve">Five decades of deregulation, neoliberal economic policy, and reduced taxation on the highest tax bracket have led us to a unique point in human history, where a few individuals are so wealthy that they </w:t>
      </w:r>
      <w:proofErr w:type="gramStart"/>
      <w:r w:rsidRPr="00D74346">
        <w:rPr>
          <w:rStyle w:val="StyleUnderline"/>
        </w:rPr>
        <w:t>have the ability to</w:t>
      </w:r>
      <w:proofErr w:type="gramEnd"/>
      <w:r w:rsidRPr="00D74346">
        <w:rPr>
          <w:rStyle w:val="StyleUnderline"/>
        </w:rPr>
        <w:t xml:space="preserve"> fund space travel</w:t>
      </w:r>
      <w:r w:rsidRPr="00D74346">
        <w:rPr>
          <w:sz w:val="16"/>
        </w:rPr>
        <w:t xml:space="preserve">. Again, </w:t>
      </w:r>
      <w:r w:rsidRPr="003232D7">
        <w:rPr>
          <w:rStyle w:val="StyleUnderline"/>
          <w:highlight w:val="yellow"/>
        </w:rPr>
        <w:t xml:space="preserve">this is not because these individuals are uniquely competent, nor qualified, to jumpstart colonization; it is an accident of history and economics that makes this situation </w:t>
      </w:r>
      <w:r w:rsidRPr="003232D7">
        <w:rPr>
          <w:rStyle w:val="StyleUnderline"/>
          <w:highlight w:val="yellow"/>
        </w:rPr>
        <w:lastRenderedPageBreak/>
        <w:t>possible. Nothing more</w:t>
      </w:r>
      <w:r w:rsidRPr="00D74346">
        <w:rPr>
          <w:rStyle w:val="StyleUnderline"/>
        </w:rPr>
        <w:t>.</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 xml:space="preserve">The idea of space colonization as a cool, fun, exciting, sci-fi thing inhibits our ability to think critically about what it would </w:t>
      </w:r>
      <w:proofErr w:type="gramStart"/>
      <w:r w:rsidRPr="00D74346">
        <w:rPr>
          <w:rStyle w:val="StyleUnderline"/>
        </w:rPr>
        <w:t>actually mean</w:t>
      </w:r>
      <w:proofErr w:type="gramEnd"/>
      <w:r w:rsidRPr="00D74346">
        <w:rPr>
          <w:rStyle w:val="StyleUnderline"/>
        </w:rPr>
        <w:t xml:space="preserve"> to let a bunch of tech CEOs unilaterally colonize the solar system</w:t>
      </w:r>
      <w:r w:rsidRPr="003232D7">
        <w:rPr>
          <w:sz w:val="16"/>
          <w:highlight w:val="yellow"/>
        </w:rPr>
        <w:t xml:space="preserve">. </w:t>
      </w:r>
      <w:r w:rsidRPr="003232D7">
        <w:rPr>
          <w:rStyle w:val="StyleUnderline"/>
          <w:highlight w:val="yellow"/>
        </w:rPr>
        <w:t>There are precedents 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w:t>
      </w:r>
      <w:r w:rsidRPr="00D74346">
        <w:rPr>
          <w:rStyle w:val="StyleUnderline"/>
        </w:rPr>
        <w:t xml:space="preserve">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3232D7">
        <w:rPr>
          <w:sz w:val="16"/>
          <w:highlight w:val="yellow"/>
        </w:rPr>
        <w:t xml:space="preserve">. </w:t>
      </w:r>
      <w:proofErr w:type="gramStart"/>
      <w:r w:rsidRPr="003232D7">
        <w:rPr>
          <w:rStyle w:val="Emphasis"/>
          <w:highlight w:val="yellow"/>
        </w:rPr>
        <w:t>All of</w:t>
      </w:r>
      <w:proofErr w:type="gramEnd"/>
      <w:r w:rsidRPr="003232D7">
        <w:rPr>
          <w:rStyle w:val="Emphasis"/>
          <w:highlight w:val="yellow"/>
        </w:rPr>
        <w:t xml:space="preserve"> these scenarios seem likely to play out in our future if we don't fight back against the space imperialists. If you thought capitalism on Earth was horrific, wait till you see what it looks like in a vacuum</w:t>
      </w:r>
      <w:r w:rsidRPr="003232D7">
        <w:rPr>
          <w:sz w:val="16"/>
          <w:highlight w:val="yellow"/>
        </w:rPr>
        <w:t>.</w:t>
      </w:r>
    </w:p>
    <w:p w14:paraId="3E77882A" w14:textId="77777777" w:rsidR="00CB6CFC" w:rsidRDefault="00CB6CFC" w:rsidP="00CB6CFC"/>
    <w:p w14:paraId="0AAF9B09" w14:textId="77777777" w:rsidR="00CB6CFC" w:rsidRDefault="00CB6CFC" w:rsidP="00CB6CFC"/>
    <w:p w14:paraId="67CAD63A" w14:textId="77777777" w:rsidR="00CB2B4F" w:rsidRDefault="00CB2B4F"/>
    <w:sectPr w:rsidR="00CB2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FC"/>
    <w:rsid w:val="001006E4"/>
    <w:rsid w:val="003232D7"/>
    <w:rsid w:val="00923996"/>
    <w:rsid w:val="00C9776F"/>
    <w:rsid w:val="00CB2B4F"/>
    <w:rsid w:val="00CB6CFC"/>
    <w:rsid w:val="00CF32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680E"/>
  <w15:chartTrackingRefBased/>
  <w15:docId w15:val="{80C3C62B-B7FF-4A4F-BC2C-D68DDB064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3996"/>
    <w:rPr>
      <w:rFonts w:ascii="Calibri" w:hAnsi="Calibri"/>
      <w:szCs w:val="24"/>
      <w:lang w:eastAsia="en-US"/>
    </w:rPr>
  </w:style>
  <w:style w:type="paragraph" w:styleId="Heading1">
    <w:name w:val="heading 1"/>
    <w:aliases w:val="Pocket"/>
    <w:basedOn w:val="Normal"/>
    <w:next w:val="Normal"/>
    <w:link w:val="Heading1Char"/>
    <w:uiPriority w:val="9"/>
    <w:qFormat/>
    <w:rsid w:val="00923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39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39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39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3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996"/>
  </w:style>
  <w:style w:type="character" w:customStyle="1" w:styleId="Heading3Char">
    <w:name w:val="Heading 3 Char"/>
    <w:aliases w:val="Block Char"/>
    <w:basedOn w:val="DefaultParagraphFont"/>
    <w:link w:val="Heading3"/>
    <w:uiPriority w:val="9"/>
    <w:rsid w:val="00923996"/>
    <w:rPr>
      <w:rFonts w:ascii="Calibri" w:eastAsiaTheme="majorEastAsia" w:hAnsi="Calibri"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923996"/>
    <w:rPr>
      <w:rFonts w:ascii="Calibri" w:eastAsiaTheme="majorEastAsia" w:hAnsi="Calibri" w:cstheme="majorBidi"/>
      <w:b/>
      <w:bCs/>
      <w:sz w:val="26"/>
      <w:szCs w:val="26"/>
      <w:lang w:eastAsia="en-US"/>
    </w:rPr>
  </w:style>
  <w:style w:type="character" w:styleId="Emphasis">
    <w:name w:val="Emphasis"/>
    <w:basedOn w:val="DefaultParagraphFont"/>
    <w:uiPriority w:val="20"/>
    <w:qFormat/>
    <w:rsid w:val="0092399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923996"/>
    <w:rPr>
      <w:b/>
      <w:sz w:val="26"/>
      <w:u w:val="none"/>
    </w:rPr>
  </w:style>
  <w:style w:type="character" w:customStyle="1" w:styleId="StyleUnderline">
    <w:name w:val="Style Underline"/>
    <w:aliases w:val="Underline"/>
    <w:basedOn w:val="DefaultParagraphFont"/>
    <w:uiPriority w:val="1"/>
    <w:qFormat/>
    <w:rsid w:val="00923996"/>
    <w:rPr>
      <w:b w:val="0"/>
      <w:sz w:val="22"/>
      <w:u w:val="single"/>
    </w:rPr>
  </w:style>
  <w:style w:type="character" w:styleId="Hyperlink">
    <w:name w:val="Hyperlink"/>
    <w:basedOn w:val="DefaultParagraphFont"/>
    <w:uiPriority w:val="99"/>
    <w:unhideWhenUsed/>
    <w:rsid w:val="00923996"/>
    <w:rPr>
      <w:color w:val="auto"/>
      <w:u w:val="none"/>
    </w:rPr>
  </w:style>
  <w:style w:type="character" w:customStyle="1" w:styleId="Heading1Char">
    <w:name w:val="Heading 1 Char"/>
    <w:aliases w:val="Pocket Char"/>
    <w:basedOn w:val="DefaultParagraphFont"/>
    <w:link w:val="Heading1"/>
    <w:uiPriority w:val="9"/>
    <w:rsid w:val="00923996"/>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923996"/>
    <w:rPr>
      <w:rFonts w:ascii="Calibri" w:eastAsiaTheme="majorEastAsia" w:hAnsi="Calibri" w:cstheme="majorBidi"/>
      <w:b/>
      <w:bCs/>
      <w:sz w:val="44"/>
      <w:szCs w:val="44"/>
      <w:u w:val="double"/>
      <w:lang w:eastAsia="en-US"/>
    </w:rPr>
  </w:style>
  <w:style w:type="character" w:styleId="FollowedHyperlink">
    <w:name w:val="FollowedHyperlink"/>
    <w:basedOn w:val="DefaultParagraphFont"/>
    <w:uiPriority w:val="99"/>
    <w:semiHidden/>
    <w:unhideWhenUsed/>
    <w:rsid w:val="00923996"/>
    <w:rPr>
      <w:color w:val="auto"/>
      <w:u w:val="none"/>
    </w:rPr>
  </w:style>
  <w:style w:type="paragraph" w:styleId="DocumentMap">
    <w:name w:val="Document Map"/>
    <w:basedOn w:val="Normal"/>
    <w:link w:val="DocumentMapChar"/>
    <w:uiPriority w:val="99"/>
    <w:semiHidden/>
    <w:unhideWhenUsed/>
    <w:rsid w:val="009239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3996"/>
    <w:rPr>
      <w:rFonts w:ascii="Lucida Grande" w:hAnsi="Lucida Grande" w:cs="Lucida Grande"/>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kim-stanley-robinson-space-exploration-socialism-mars" TargetMode="External"/><Relationship Id="rId3" Type="http://schemas.openxmlformats.org/officeDocument/2006/relationships/settings" Target="settings.xml"/><Relationship Id="rId7" Type="http://schemas.openxmlformats.org/officeDocument/2006/relationships/hyperlink" Target="https://www.jacobinmag.com/2021/07/billionaires-space-richard-branson-jeff-bezos-elon-mu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t.com/content/02aac296-a920-11e3-bf0c-00144feab7de" TargetMode="External"/><Relationship Id="rId11" Type="http://schemas.openxmlformats.org/officeDocument/2006/relationships/theme" Target="theme/theme1.xml"/><Relationship Id="rId5" Type="http://schemas.openxmlformats.org/officeDocument/2006/relationships/hyperlink" Target="https://inthesetimes.com/article/space-privatization-future-technology-silicon-valley-elon-musk-jeff-bezo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hesetimes.com/article/elon-musk-spacex-tesla-falcon-heavy-lau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ankandav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10</TotalTime>
  <Pages>8</Pages>
  <Words>5235</Words>
  <Characters>29844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Jayan Kandavel</cp:lastModifiedBy>
  <cp:revision>4</cp:revision>
  <dcterms:created xsi:type="dcterms:W3CDTF">2022-01-15T18:01:00Z</dcterms:created>
  <dcterms:modified xsi:type="dcterms:W3CDTF">2022-01-16T00:59:00Z</dcterms:modified>
</cp:coreProperties>
</file>