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6BC4B" w14:textId="77777777" w:rsidR="005902F3" w:rsidRPr="00176C86" w:rsidRDefault="005902F3" w:rsidP="005902F3">
      <w:pPr>
        <w:pStyle w:val="Heading1"/>
        <w:rPr>
          <w:rFonts w:cs="Calibri"/>
        </w:rPr>
      </w:pPr>
      <w:r w:rsidRPr="00176C86">
        <w:rPr>
          <w:rFonts w:cs="Calibri"/>
        </w:rPr>
        <w:t>St. Marx - Round 6 Neg vs Midlothian AC</w:t>
      </w:r>
    </w:p>
    <w:p w14:paraId="0CF24A83" w14:textId="77777777" w:rsidR="005902F3" w:rsidRPr="00176C86" w:rsidRDefault="005902F3" w:rsidP="005902F3"/>
    <w:p w14:paraId="46213F15" w14:textId="77777777" w:rsidR="005902F3" w:rsidRPr="00176C86" w:rsidRDefault="005902F3" w:rsidP="005902F3">
      <w:pPr>
        <w:pStyle w:val="Heading2"/>
        <w:rPr>
          <w:rFonts w:cs="Calibri"/>
        </w:rPr>
      </w:pPr>
      <w:bookmarkStart w:id="0" w:name="_Toc130889504"/>
      <w:r w:rsidRPr="00176C86">
        <w:rPr>
          <w:rFonts w:cs="Calibri"/>
        </w:rPr>
        <w:lastRenderedPageBreak/>
        <w:t>2NR</w:t>
      </w:r>
    </w:p>
    <w:bookmarkEnd w:id="0"/>
    <w:p w14:paraId="36CA6987" w14:textId="678E1255" w:rsidR="005902F3" w:rsidRDefault="005902F3" w:rsidP="005902F3">
      <w:pPr>
        <w:pStyle w:val="Heading4"/>
      </w:pPr>
      <w:r>
        <w:t>No new cards—all analytics</w:t>
      </w:r>
    </w:p>
    <w:p w14:paraId="0E3F2DE6" w14:textId="77777777" w:rsidR="005902F3" w:rsidRPr="00176C86" w:rsidRDefault="005902F3" w:rsidP="005902F3"/>
    <w:p w14:paraId="28D07978" w14:textId="77777777" w:rsidR="005902F3" w:rsidRPr="00176C86" w:rsidRDefault="005902F3" w:rsidP="005902F3"/>
    <w:p w14:paraId="60D0AAD0" w14:textId="77777777" w:rsidR="005902F3" w:rsidRDefault="005902F3" w:rsidP="005902F3">
      <w:pPr>
        <w:pStyle w:val="Heading2"/>
        <w:rPr>
          <w:rFonts w:cs="Calibri"/>
        </w:rPr>
      </w:pPr>
      <w:r>
        <w:rPr>
          <w:rFonts w:cs="Calibri"/>
        </w:rPr>
        <w:lastRenderedPageBreak/>
        <w:t>Pharma DA</w:t>
      </w:r>
    </w:p>
    <w:p w14:paraId="4035CC92" w14:textId="77777777" w:rsidR="005902F3" w:rsidRPr="00176C86" w:rsidRDefault="005902F3" w:rsidP="005902F3"/>
    <w:p w14:paraId="6AF5E32A" w14:textId="77777777" w:rsidR="005902F3" w:rsidRPr="00176C86" w:rsidRDefault="005902F3" w:rsidP="005902F3">
      <w:pPr>
        <w:pStyle w:val="Heading3"/>
        <w:rPr>
          <w:rFonts w:cs="Calibri"/>
        </w:rPr>
      </w:pPr>
      <w:r w:rsidRPr="00176C86">
        <w:rPr>
          <w:rFonts w:cs="Calibri"/>
        </w:rPr>
        <w:lastRenderedPageBreak/>
        <w:t>DA – Disease</w:t>
      </w:r>
    </w:p>
    <w:p w14:paraId="7618B233" w14:textId="77777777" w:rsidR="005902F3" w:rsidRPr="00176C86" w:rsidRDefault="005902F3" w:rsidP="005902F3"/>
    <w:p w14:paraId="2C7936C1" w14:textId="77777777" w:rsidR="005902F3" w:rsidRPr="00176C86" w:rsidRDefault="005902F3" w:rsidP="005902F3">
      <w:pPr>
        <w:keepNext/>
        <w:keepLines/>
        <w:spacing w:before="40" w:after="0"/>
        <w:outlineLvl w:val="3"/>
        <w:rPr>
          <w:rFonts w:eastAsiaTheme="majorEastAsia"/>
          <w:b/>
          <w:iCs/>
          <w:sz w:val="26"/>
        </w:rPr>
      </w:pPr>
      <w:r>
        <w:rPr>
          <w:rFonts w:eastAsiaTheme="majorEastAsia"/>
          <w:b/>
          <w:iCs/>
          <w:sz w:val="26"/>
        </w:rPr>
        <w:t>1</w:t>
      </w:r>
      <w:r w:rsidRPr="00176C86">
        <w:rPr>
          <w:rFonts w:eastAsiaTheme="majorEastAsia"/>
          <w:b/>
          <w:iCs/>
          <w:sz w:val="26"/>
        </w:rPr>
        <w:t>. UQ: Pharma profits are up from COVID vaccines, patent waivers threaten this</w:t>
      </w:r>
    </w:p>
    <w:p w14:paraId="41365711" w14:textId="77777777" w:rsidR="005902F3" w:rsidRPr="00176C86" w:rsidRDefault="005902F3" w:rsidP="005902F3">
      <w:pPr>
        <w:rPr>
          <w:b/>
          <w:bCs/>
          <w:sz w:val="26"/>
        </w:rPr>
      </w:pPr>
      <w:r w:rsidRPr="00176C86">
        <w:rPr>
          <w:b/>
          <w:bCs/>
          <w:sz w:val="26"/>
        </w:rPr>
        <w:t>Buchholz 5-17-21</w:t>
      </w:r>
    </w:p>
    <w:p w14:paraId="5CB6EF8E" w14:textId="77777777" w:rsidR="005902F3" w:rsidRPr="00176C86" w:rsidRDefault="005902F3" w:rsidP="005902F3">
      <w:pPr>
        <w:rPr>
          <w:sz w:val="16"/>
        </w:rPr>
      </w:pPr>
      <w:r w:rsidRPr="00176C86">
        <w:rPr>
          <w:sz w:val="16"/>
        </w:rPr>
        <w:t>(Katharina, https://www.statista.com/chart/24829/net-income-profit-pharma-companies/)</w:t>
      </w:r>
    </w:p>
    <w:p w14:paraId="71110641" w14:textId="77777777" w:rsidR="005902F3" w:rsidRPr="00176C86" w:rsidRDefault="005902F3" w:rsidP="005902F3">
      <w:pPr>
        <w:rPr>
          <w:sz w:val="14"/>
        </w:rPr>
      </w:pPr>
      <w:r w:rsidRPr="00176C86">
        <w:rPr>
          <w:sz w:val="14"/>
        </w:rPr>
        <w:t xml:space="preserve">The </w:t>
      </w:r>
      <w:r w:rsidRPr="00D9016F">
        <w:rPr>
          <w:rStyle w:val="StyleUnderline"/>
          <w:highlight w:val="yellow"/>
        </w:rPr>
        <w:t xml:space="preserve">profitability of coronavirus vaccines has been in the spotlight since </w:t>
      </w:r>
      <w:r w:rsidRPr="00176C86">
        <w:rPr>
          <w:sz w:val="14"/>
        </w:rPr>
        <w:t xml:space="preserve">U.S. President Joe </w:t>
      </w:r>
      <w:r w:rsidRPr="00D9016F">
        <w:rPr>
          <w:rStyle w:val="StyleUnderline"/>
          <w:highlight w:val="yellow"/>
        </w:rPr>
        <w:t xml:space="preserve">Biden </w:t>
      </w:r>
      <w:r w:rsidRPr="00176C86">
        <w:rPr>
          <w:rStyle w:val="StyleUnderline"/>
        </w:rPr>
        <w:t xml:space="preserve">come out in support of </w:t>
      </w:r>
      <w:r w:rsidRPr="00D9016F">
        <w:rPr>
          <w:rStyle w:val="StyleUnderline"/>
          <w:highlight w:val="yellow"/>
        </w:rPr>
        <w:t>temporarily lifting vaccine patents</w:t>
      </w:r>
      <w:r w:rsidRPr="00D9016F">
        <w:rPr>
          <w:sz w:val="14"/>
          <w:highlight w:val="yellow"/>
        </w:rPr>
        <w:t xml:space="preserve"> </w:t>
      </w:r>
      <w:r w:rsidRPr="00176C86">
        <w:rPr>
          <w:sz w:val="14"/>
        </w:rPr>
        <w:t xml:space="preserve">to make the production of the life-saving inoculations more financially feasible for poorer countries. EU leaders meanwhile remain divided over such a move. </w:t>
      </w:r>
      <w:r w:rsidRPr="00176C86">
        <w:rPr>
          <w:rStyle w:val="StyleUnderline"/>
        </w:rPr>
        <w:t xml:space="preserve">Company financial reports show that </w:t>
      </w:r>
      <w:r w:rsidRPr="00D9016F">
        <w:rPr>
          <w:rStyle w:val="StyleUnderline"/>
          <w:highlight w:val="yellow"/>
        </w:rPr>
        <w:t xml:space="preserve">COVID-19 vaccine makers </w:t>
      </w:r>
      <w:r w:rsidRPr="00176C86">
        <w:rPr>
          <w:rStyle w:val="StyleUnderline"/>
        </w:rPr>
        <w:t>and developers</w:t>
      </w:r>
      <w:r w:rsidRPr="00176C86">
        <w:rPr>
          <w:sz w:val="14"/>
        </w:rPr>
        <w:t xml:space="preserve"> like Johnson &amp; Johnson, Pfizer, Moderna, AstraZeneca and BioNTech </w:t>
      </w:r>
      <w:r w:rsidRPr="00D9016F">
        <w:rPr>
          <w:rStyle w:val="StyleUnderline"/>
          <w:highlight w:val="yellow"/>
        </w:rPr>
        <w:t xml:space="preserve">have seen </w:t>
      </w:r>
      <w:r w:rsidRPr="00176C86">
        <w:rPr>
          <w:rStyle w:val="StyleUnderline"/>
        </w:rPr>
        <w:t xml:space="preserve">their </w:t>
      </w:r>
      <w:r w:rsidRPr="00D9016F">
        <w:rPr>
          <w:rStyle w:val="StyleUnderline"/>
          <w:highlight w:val="yellow"/>
        </w:rPr>
        <w:t xml:space="preserve">profits increase since </w:t>
      </w:r>
      <w:r w:rsidRPr="00176C86">
        <w:rPr>
          <w:rStyle w:val="StyleUnderline"/>
        </w:rPr>
        <w:t xml:space="preserve">the </w:t>
      </w:r>
      <w:r w:rsidRPr="00D9016F">
        <w:rPr>
          <w:rStyle w:val="StyleUnderline"/>
          <w:highlight w:val="yellow"/>
        </w:rPr>
        <w:t>vaccine rollout</w:t>
      </w:r>
      <w:r w:rsidRPr="00176C86">
        <w:rPr>
          <w:rStyle w:val="StyleUnderline"/>
        </w:rPr>
        <w:t xml:space="preserve">, at times majorly. </w:t>
      </w:r>
      <w:r w:rsidRPr="00176C86">
        <w:rPr>
          <w:sz w:val="14"/>
        </w:rPr>
        <w:t xml:space="preserve">In early May, </w:t>
      </w:r>
      <w:r w:rsidRPr="00D9016F">
        <w:rPr>
          <w:rStyle w:val="StyleUnderline"/>
          <w:highlight w:val="yellow"/>
        </w:rPr>
        <w:t>stocks of several companies that benefit from COVID</w:t>
      </w:r>
      <w:r w:rsidRPr="00176C86">
        <w:rPr>
          <w:rStyle w:val="StyleUnderline"/>
        </w:rPr>
        <w:t xml:space="preserve">-19 </w:t>
      </w:r>
      <w:r w:rsidRPr="00D9016F">
        <w:rPr>
          <w:rStyle w:val="StyleUnderline"/>
          <w:highlight w:val="yellow"/>
        </w:rPr>
        <w:t xml:space="preserve">vaccine sales </w:t>
      </w:r>
      <w:r w:rsidRPr="00D9016F">
        <w:rPr>
          <w:rStyle w:val="Emphasis"/>
          <w:highlight w:val="yellow"/>
        </w:rPr>
        <w:t>took a nosedive on the news of Biden’s reversal</w:t>
      </w:r>
      <w:r w:rsidRPr="00D9016F">
        <w:rPr>
          <w:sz w:val="14"/>
          <w:highlight w:val="yellow"/>
        </w:rPr>
        <w:t xml:space="preserve">. </w:t>
      </w:r>
      <w:r w:rsidRPr="00176C86">
        <w:rPr>
          <w:sz w:val="14"/>
        </w:rPr>
        <w:t xml:space="preserve">Moderna stocks, for example, were still down more than 6 percent at close on May 5, the day of the announcement. </w:t>
      </w:r>
      <w:r w:rsidRPr="00176C86">
        <w:rPr>
          <w:rStyle w:val="StyleUnderline"/>
        </w:rPr>
        <w:t>Stocks recovered</w:t>
      </w:r>
      <w:r w:rsidRPr="00176C86">
        <w:rPr>
          <w:sz w:val="14"/>
        </w:rPr>
        <w:t xml:space="preserve"> somewhat </w:t>
      </w:r>
      <w:r w:rsidRPr="00176C86">
        <w:rPr>
          <w:rStyle w:val="StyleUnderline"/>
        </w:rPr>
        <w:t xml:space="preserve">as </w:t>
      </w:r>
      <w:r w:rsidRPr="00176C86">
        <w:rPr>
          <w:sz w:val="14"/>
        </w:rPr>
        <w:t xml:space="preserve">German chancellor Angela </w:t>
      </w:r>
      <w:r w:rsidRPr="00D9016F">
        <w:rPr>
          <w:rStyle w:val="StyleUnderline"/>
          <w:highlight w:val="yellow"/>
        </w:rPr>
        <w:t>Merkel came out against patent waivers the following day</w:t>
      </w:r>
      <w:r w:rsidRPr="00176C86">
        <w:rPr>
          <w:rStyle w:val="StyleUnderline"/>
        </w:rPr>
        <w:t xml:space="preserve">. While fluctuations in the stock market price have hurt drug makers in the </w:t>
      </w:r>
      <w:r w:rsidRPr="00176C86">
        <w:rPr>
          <w:rStyle w:val="Emphasis"/>
        </w:rPr>
        <w:t>short term</w:t>
      </w:r>
      <w:r w:rsidRPr="00176C86">
        <w:rPr>
          <w:rStyle w:val="StyleUnderline"/>
        </w:rPr>
        <w:t xml:space="preserve">, </w:t>
      </w:r>
      <w:r w:rsidRPr="00D9016F">
        <w:rPr>
          <w:rStyle w:val="StyleUnderline"/>
          <w:highlight w:val="yellow"/>
        </w:rPr>
        <w:t>patent waivers would diminish the bottom line of companies involved with</w:t>
      </w:r>
      <w:r w:rsidRPr="00176C86">
        <w:rPr>
          <w:rStyle w:val="StyleUnderline"/>
        </w:rPr>
        <w:t xml:space="preserve"> the development and </w:t>
      </w:r>
      <w:r w:rsidRPr="00D9016F">
        <w:rPr>
          <w:rStyle w:val="StyleUnderline"/>
          <w:highlight w:val="yellow"/>
        </w:rPr>
        <w:t xml:space="preserve">production of COVID-19 </w:t>
      </w:r>
      <w:r w:rsidRPr="00D9016F">
        <w:rPr>
          <w:rStyle w:val="Emphasis"/>
          <w:highlight w:val="yellow"/>
        </w:rPr>
        <w:t>vaccines in the long term</w:t>
      </w:r>
      <w:r w:rsidRPr="00176C86">
        <w:rPr>
          <w:sz w:val="14"/>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176C86">
        <w:rPr>
          <w:rStyle w:val="StyleUnderline"/>
        </w:rPr>
        <w:t>For smaller AstraZeneca, the COVID year meant that its profits doubled</w:t>
      </w:r>
      <w:r w:rsidRPr="00176C86">
        <w:rPr>
          <w:sz w:val="14"/>
        </w:rPr>
        <w:t xml:space="preserve">. </w:t>
      </w:r>
      <w:r w:rsidRPr="00176C86">
        <w:rPr>
          <w:rStyle w:val="StyleUnderline"/>
        </w:rPr>
        <w:t>In the case of Moderna, the past year has turned a Q1 loss into a profit</w:t>
      </w:r>
      <w:r w:rsidRPr="00176C86">
        <w:rPr>
          <w:sz w:val="14"/>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3529EC7E" w14:textId="77777777" w:rsidR="005902F3" w:rsidRPr="00176C86" w:rsidRDefault="005902F3" w:rsidP="005902F3"/>
    <w:p w14:paraId="24626170" w14:textId="77777777" w:rsidR="005902F3" w:rsidRPr="00176C86" w:rsidRDefault="005902F3" w:rsidP="005902F3">
      <w:pPr>
        <w:keepNext/>
        <w:keepLines/>
        <w:spacing w:before="40" w:after="0"/>
        <w:outlineLvl w:val="3"/>
        <w:rPr>
          <w:rFonts w:eastAsia="MS Gothic"/>
          <w:b/>
          <w:iCs/>
          <w:sz w:val="26"/>
        </w:rPr>
      </w:pPr>
      <w:r>
        <w:rPr>
          <w:rFonts w:eastAsia="MS Gothic"/>
          <w:b/>
          <w:iCs/>
          <w:sz w:val="26"/>
        </w:rPr>
        <w:t>2</w:t>
      </w:r>
      <w:r w:rsidRPr="00176C86">
        <w:rPr>
          <w:rFonts w:eastAsia="MS Gothic"/>
          <w:b/>
          <w:iCs/>
          <w:sz w:val="26"/>
        </w:rPr>
        <w:t xml:space="preserve">. Link: Strong IP protection spurs innovation by encouraging risk-taking and incentivizing knowledge sharing—prefer statistical analysis of multiple studies </w:t>
      </w:r>
    </w:p>
    <w:p w14:paraId="6D40B9FC" w14:textId="77777777" w:rsidR="005902F3" w:rsidRPr="00176C86" w:rsidRDefault="005902F3" w:rsidP="005902F3">
      <w:pPr>
        <w:rPr>
          <w:rFonts w:eastAsia="Cambria"/>
          <w:b/>
          <w:bCs/>
          <w:sz w:val="26"/>
        </w:rPr>
      </w:pPr>
      <w:r w:rsidRPr="00176C86">
        <w:rPr>
          <w:rFonts w:eastAsia="Cambria"/>
          <w:b/>
          <w:bCs/>
          <w:sz w:val="26"/>
        </w:rPr>
        <w:t>Ezell and Cory 19</w:t>
      </w:r>
    </w:p>
    <w:p w14:paraId="672BF081" w14:textId="77777777" w:rsidR="005902F3" w:rsidRPr="00176C86" w:rsidRDefault="005902F3" w:rsidP="005902F3">
      <w:pPr>
        <w:rPr>
          <w:rFonts w:eastAsia="Cambria"/>
          <w:bCs/>
          <w:sz w:val="16"/>
          <w:szCs w:val="16"/>
        </w:rPr>
      </w:pPr>
      <w:r w:rsidRPr="00176C86">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1BB67DBA" w14:textId="77777777" w:rsidR="005902F3" w:rsidRPr="00176C86" w:rsidRDefault="005902F3" w:rsidP="005902F3">
      <w:pPr>
        <w:rPr>
          <w:sz w:val="14"/>
        </w:rPr>
      </w:pPr>
      <w:r w:rsidRPr="00176C86">
        <w:rPr>
          <w:sz w:val="16"/>
        </w:rPr>
        <w:t xml:space="preserve">IPRs Strengthen Innovation </w:t>
      </w:r>
      <w:r w:rsidRPr="00D9016F">
        <w:rPr>
          <w:rStyle w:val="StyleUnderline"/>
          <w:highlight w:val="yellow"/>
        </w:rPr>
        <w:t>I</w:t>
      </w:r>
      <w:r w:rsidRPr="00176C86">
        <w:rPr>
          <w:rStyle w:val="StyleUnderline"/>
        </w:rPr>
        <w:t xml:space="preserve">ntellectual </w:t>
      </w:r>
      <w:r w:rsidRPr="00D9016F">
        <w:rPr>
          <w:rStyle w:val="StyleUnderline"/>
          <w:highlight w:val="yellow"/>
        </w:rPr>
        <w:t>p</w:t>
      </w:r>
      <w:r w:rsidRPr="00176C86">
        <w:rPr>
          <w:rStyle w:val="StyleUnderline"/>
        </w:rPr>
        <w:t xml:space="preserve">roperty </w:t>
      </w:r>
      <w:r w:rsidRPr="00D9016F">
        <w:rPr>
          <w:rStyle w:val="StyleUnderline"/>
          <w:highlight w:val="yellow"/>
        </w:rPr>
        <w:t>r</w:t>
      </w:r>
      <w:r w:rsidRPr="00176C86">
        <w:rPr>
          <w:rStyle w:val="StyleUnderline"/>
        </w:rPr>
        <w:t>ight</w:t>
      </w:r>
      <w:r w:rsidRPr="00D9016F">
        <w:rPr>
          <w:rStyle w:val="StyleUnderline"/>
          <w:highlight w:val="yellow"/>
        </w:rPr>
        <w:t>s power innovation</w:t>
      </w:r>
      <w:r w:rsidRPr="00176C86">
        <w:rPr>
          <w:sz w:val="14"/>
        </w:rPr>
        <w:t xml:space="preserve">. For instance, </w:t>
      </w:r>
      <w:r w:rsidRPr="00176C86">
        <w:rPr>
          <w:rStyle w:val="StyleUnderline"/>
        </w:rPr>
        <w:t>analyzing the level of intellectual property protections</w:t>
      </w:r>
      <w:r w:rsidRPr="00176C86">
        <w:rPr>
          <w:sz w:val="14"/>
        </w:rPr>
        <w:t xml:space="preserve"> (via the World Economic Forum’s Global Competitiveness reports) </w:t>
      </w:r>
      <w:r w:rsidRPr="00176C86">
        <w:rPr>
          <w:rStyle w:val="StyleUnderline"/>
        </w:rPr>
        <w:t>and creative outputs</w:t>
      </w:r>
      <w:r w:rsidRPr="00176C86">
        <w:rPr>
          <w:sz w:val="14"/>
        </w:rPr>
        <w:t xml:space="preserve"> (via the Global Innovation Index) </w:t>
      </w:r>
      <w:r w:rsidRPr="00176C86">
        <w:rPr>
          <w:rStyle w:val="StyleUnderline"/>
        </w:rPr>
        <w:t xml:space="preserve">shows that </w:t>
      </w:r>
      <w:r w:rsidRPr="00D9016F">
        <w:rPr>
          <w:rStyle w:val="StyleUnderline"/>
          <w:highlight w:val="yellow"/>
        </w:rPr>
        <w:t xml:space="preserve">counties with stronger IP </w:t>
      </w:r>
      <w:r w:rsidRPr="00176C86">
        <w:rPr>
          <w:rStyle w:val="StyleUnderline"/>
        </w:rPr>
        <w:t xml:space="preserve">protection </w:t>
      </w:r>
      <w:r w:rsidRPr="00D9016F">
        <w:rPr>
          <w:rStyle w:val="StyleUnderline"/>
          <w:highlight w:val="yellow"/>
        </w:rPr>
        <w:t>have more creative outputs</w:t>
      </w:r>
      <w:r w:rsidRPr="00D9016F">
        <w:rPr>
          <w:sz w:val="14"/>
          <w:highlight w:val="yellow"/>
        </w:rPr>
        <w:t xml:space="preserve"> </w:t>
      </w:r>
      <w:r w:rsidRPr="00176C86">
        <w:rPr>
          <w:sz w:val="14"/>
        </w:rPr>
        <w:t xml:space="preserve">(in terms of intangible assets and creative goods and services in a nation’s media, printing and publishing, and entertainment industries, including online), </w:t>
      </w:r>
      <w:r w:rsidRPr="00176C86">
        <w:rPr>
          <w:rStyle w:val="StyleUnderline"/>
        </w:rPr>
        <w:t>even at varying levels of development</w:t>
      </w:r>
      <w:r w:rsidRPr="00176C86">
        <w:rPr>
          <w:sz w:val="14"/>
        </w:rPr>
        <w:t xml:space="preserve">.46 IPR reforms also introduce strong incentives for domestic innovation. Sherwood, using case studies from 18 developing countries, concluded that </w:t>
      </w:r>
      <w:r w:rsidRPr="00D9016F">
        <w:rPr>
          <w:rStyle w:val="StyleUnderline"/>
          <w:highlight w:val="yellow"/>
        </w:rPr>
        <w:t xml:space="preserve">poor </w:t>
      </w:r>
      <w:r w:rsidRPr="00176C86">
        <w:rPr>
          <w:rStyle w:val="StyleUnderline"/>
        </w:rPr>
        <w:t xml:space="preserve">provision of </w:t>
      </w:r>
      <w:r w:rsidRPr="00D9016F">
        <w:rPr>
          <w:rStyle w:val="StyleUnderline"/>
          <w:highlight w:val="yellow"/>
        </w:rPr>
        <w:t>i</w:t>
      </w:r>
      <w:r w:rsidRPr="00176C86">
        <w:rPr>
          <w:rStyle w:val="StyleUnderline"/>
        </w:rPr>
        <w:t xml:space="preserve">ntellectual </w:t>
      </w:r>
      <w:r w:rsidRPr="00D9016F">
        <w:rPr>
          <w:rStyle w:val="StyleUnderline"/>
          <w:highlight w:val="yellow"/>
        </w:rPr>
        <w:t>p</w:t>
      </w:r>
      <w:r w:rsidRPr="00176C86">
        <w:rPr>
          <w:rStyle w:val="StyleUnderline"/>
        </w:rPr>
        <w:t xml:space="preserve">roperty </w:t>
      </w:r>
      <w:r w:rsidRPr="00D9016F">
        <w:rPr>
          <w:rStyle w:val="StyleUnderline"/>
          <w:highlight w:val="yellow"/>
        </w:rPr>
        <w:t>r</w:t>
      </w:r>
      <w:r w:rsidRPr="00176C86">
        <w:rPr>
          <w:rStyle w:val="StyleUnderline"/>
        </w:rPr>
        <w:t xml:space="preserve">ights </w:t>
      </w:r>
      <w:r w:rsidRPr="00D9016F">
        <w:rPr>
          <w:rStyle w:val="StyleUnderline"/>
          <w:highlight w:val="yellow"/>
        </w:rPr>
        <w:t>deters local innovation and risk-taking</w:t>
      </w:r>
      <w:r w:rsidRPr="00176C86">
        <w:rPr>
          <w:sz w:val="14"/>
        </w:rPr>
        <w:t xml:space="preserve">.47 In contrast, </w:t>
      </w:r>
      <w:r w:rsidRPr="00D9016F">
        <w:rPr>
          <w:rStyle w:val="StyleUnderline"/>
          <w:highlight w:val="yellow"/>
        </w:rPr>
        <w:t xml:space="preserve">IPR reform has </w:t>
      </w:r>
      <w:r w:rsidRPr="00176C86">
        <w:rPr>
          <w:rStyle w:val="StyleUnderline"/>
        </w:rPr>
        <w:t xml:space="preserve">been </w:t>
      </w:r>
      <w:r w:rsidRPr="00D9016F">
        <w:rPr>
          <w:rStyle w:val="StyleUnderline"/>
          <w:highlight w:val="yellow"/>
        </w:rPr>
        <w:t>associated with increased innovati</w:t>
      </w:r>
      <w:r w:rsidRPr="00176C86">
        <w:rPr>
          <w:rStyle w:val="StyleUnderline"/>
        </w:rPr>
        <w:t xml:space="preserve">ve activity, </w:t>
      </w:r>
      <w:r w:rsidRPr="00D9016F">
        <w:rPr>
          <w:rStyle w:val="StyleUnderline"/>
          <w:highlight w:val="yellow"/>
        </w:rPr>
        <w:t>as measured by domestic patent filings</w:t>
      </w:r>
      <w:r w:rsidRPr="00176C86">
        <w:rPr>
          <w:sz w:val="14"/>
        </w:rPr>
        <w:t xml:space="preserve">, albeit with some variation across countries and sectors.48 For example, Ryan, in a study of biomedical innovations and patent reform in Brazil, found that </w:t>
      </w:r>
      <w:r w:rsidRPr="00D9016F">
        <w:rPr>
          <w:rStyle w:val="StyleUnderline"/>
          <w:highlight w:val="yellow"/>
        </w:rPr>
        <w:t>patents provide</w:t>
      </w:r>
      <w:r w:rsidRPr="00176C86">
        <w:rPr>
          <w:rStyle w:val="StyleUnderline"/>
        </w:rPr>
        <w:t xml:space="preserve">d </w:t>
      </w:r>
      <w:r w:rsidRPr="00D9016F">
        <w:rPr>
          <w:rStyle w:val="StyleUnderline"/>
          <w:highlight w:val="yellow"/>
        </w:rPr>
        <w:t>incentives for innovation investments and facilitate</w:t>
      </w:r>
      <w:r w:rsidRPr="00176C86">
        <w:rPr>
          <w:rStyle w:val="StyleUnderline"/>
        </w:rPr>
        <w:t xml:space="preserve">d the </w:t>
      </w:r>
      <w:r w:rsidRPr="00D9016F">
        <w:rPr>
          <w:rStyle w:val="StyleUnderline"/>
          <w:highlight w:val="yellow"/>
        </w:rPr>
        <w:t xml:space="preserve">functioning </w:t>
      </w:r>
      <w:r w:rsidRPr="00176C86">
        <w:rPr>
          <w:rStyle w:val="StyleUnderline"/>
        </w:rPr>
        <w:t xml:space="preserve">of </w:t>
      </w:r>
      <w:r w:rsidRPr="00D9016F">
        <w:rPr>
          <w:rStyle w:val="StyleUnderline"/>
          <w:highlight w:val="yellow"/>
        </w:rPr>
        <w:t>tech</w:t>
      </w:r>
      <w:r w:rsidRPr="00176C86">
        <w:rPr>
          <w:rStyle w:val="StyleUnderline"/>
        </w:rPr>
        <w:t xml:space="preserve">nology </w:t>
      </w:r>
      <w:r w:rsidRPr="00D9016F">
        <w:rPr>
          <w:rStyle w:val="StyleUnderline"/>
          <w:highlight w:val="yellow"/>
        </w:rPr>
        <w:t>markets</w:t>
      </w:r>
      <w:r w:rsidRPr="00176C86">
        <w:rPr>
          <w:sz w:val="14"/>
        </w:rPr>
        <w:t xml:space="preserve">.49 Park and Lippoldt also observed that the </w:t>
      </w:r>
      <w:r w:rsidRPr="00176C86">
        <w:rPr>
          <w:rStyle w:val="StyleUnderline"/>
        </w:rPr>
        <w:t>provision of adequate protection for IPRs can help to stimulate local innovation</w:t>
      </w:r>
      <w:r w:rsidRPr="00176C86">
        <w:rPr>
          <w:sz w:val="14"/>
        </w:rPr>
        <w:t xml:space="preserve">, in some cases building on the transfer of technologies that provide inputs and spillovers.50 In other words, </w:t>
      </w:r>
      <w:r w:rsidRPr="00176C86">
        <w:rPr>
          <w:rStyle w:val="StyleUnderline"/>
        </w:rPr>
        <w:t xml:space="preserve">local innovators are </w:t>
      </w:r>
      <w:r w:rsidRPr="00176C86">
        <w:rPr>
          <w:rStyle w:val="StyleUnderline"/>
        </w:rPr>
        <w:lastRenderedPageBreak/>
        <w:t>introduced to technologies first through the technology transfer that takes place in an environment wherein protection of IPRs is assured; then, they may build on those ideas to create an evolved product or develop alternate approaches</w:t>
      </w:r>
      <w:r w:rsidRPr="00176C86">
        <w:rPr>
          <w:sz w:val="14"/>
        </w:rPr>
        <w:t xml:space="preserve"> (i.e., to innovate). Related research finds that </w:t>
      </w:r>
      <w:r w:rsidRPr="00176C86">
        <w:rPr>
          <w:rStyle w:val="StyleUnderline"/>
        </w:rPr>
        <w:t>trade in technology</w:t>
      </w:r>
      <w:r w:rsidRPr="00176C86">
        <w:rPr>
          <w:sz w:val="14"/>
        </w:rPr>
        <w:t>—through channels including imports, foreign direct investment, and technology licensing—</w:t>
      </w:r>
      <w:r w:rsidRPr="00176C86">
        <w:rPr>
          <w:rStyle w:val="StyleUnderline"/>
        </w:rPr>
        <w:t>improves the quality of developing-country innovation by increasing the pool of ideas and efficiency of innovation</w:t>
      </w:r>
      <w:r w:rsidRPr="00176C86">
        <w:rPr>
          <w:sz w:val="14"/>
        </w:rPr>
        <w:t xml:space="preserve"> by encouraging the division of innovative labor and specialization.51 However, Maskus notes that </w:t>
      </w:r>
      <w:r w:rsidRPr="00D9016F">
        <w:rPr>
          <w:rStyle w:val="Emphasis"/>
          <w:highlight w:val="yellow"/>
        </w:rPr>
        <w:t xml:space="preserve">without protection from potential abuse of </w:t>
      </w:r>
      <w:r w:rsidRPr="00176C86">
        <w:rPr>
          <w:rStyle w:val="Emphasis"/>
        </w:rPr>
        <w:t xml:space="preserve">their </w:t>
      </w:r>
      <w:r w:rsidRPr="00D9016F">
        <w:rPr>
          <w:rStyle w:val="Emphasis"/>
          <w:highlight w:val="yellow"/>
        </w:rPr>
        <w:t>new</w:t>
      </w:r>
      <w:r w:rsidRPr="00176C86">
        <w:rPr>
          <w:rStyle w:val="Emphasis"/>
        </w:rPr>
        <w:t xml:space="preserve">ly developed </w:t>
      </w:r>
      <w:r w:rsidRPr="00D9016F">
        <w:rPr>
          <w:rStyle w:val="Emphasis"/>
          <w:highlight w:val="yellow"/>
        </w:rPr>
        <w:t>tech</w:t>
      </w:r>
      <w:r w:rsidRPr="00176C86">
        <w:rPr>
          <w:rStyle w:val="Emphasis"/>
        </w:rPr>
        <w:t xml:space="preserve">nologies, </w:t>
      </w:r>
      <w:r w:rsidRPr="00D9016F">
        <w:rPr>
          <w:rStyle w:val="Emphasis"/>
          <w:highlight w:val="yellow"/>
        </w:rPr>
        <w:t>foreign enterprises may be less willing to reveal tech</w:t>
      </w:r>
      <w:r w:rsidRPr="00176C86">
        <w:rPr>
          <w:rStyle w:val="Emphasis"/>
        </w:rPr>
        <w:t xml:space="preserve">nical </w:t>
      </w:r>
      <w:r w:rsidRPr="00D9016F">
        <w:rPr>
          <w:rStyle w:val="Emphasis"/>
          <w:highlight w:val="yellow"/>
        </w:rPr>
        <w:t>info</w:t>
      </w:r>
      <w:r w:rsidRPr="00176C86">
        <w:rPr>
          <w:rStyle w:val="Emphasis"/>
        </w:rPr>
        <w:t xml:space="preserve">rmation </w:t>
      </w:r>
      <w:r w:rsidRPr="00D9016F">
        <w:rPr>
          <w:rStyle w:val="Emphasis"/>
          <w:highlight w:val="yellow"/>
        </w:rPr>
        <w:t>associated with their innovations</w:t>
      </w:r>
      <w:r w:rsidRPr="00176C86">
        <w:rPr>
          <w:sz w:val="14"/>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176C86">
        <w:rPr>
          <w:rStyle w:val="StyleUnderline"/>
        </w:rPr>
        <w:t>The relationship</w:t>
      </w:r>
      <w:r w:rsidRPr="00176C86">
        <w:rPr>
          <w:sz w:val="14"/>
        </w:rPr>
        <w:t xml:space="preserve"> between IPR rights and innovation </w:t>
      </w:r>
      <w:r w:rsidRPr="00D9016F">
        <w:rPr>
          <w:rStyle w:val="StyleUnderline"/>
          <w:highlight w:val="yellow"/>
        </w:rPr>
        <w:t xml:space="preserve">can also be seen in studies of how </w:t>
      </w:r>
      <w:r w:rsidRPr="00176C86">
        <w:rPr>
          <w:rStyle w:val="StyleUnderline"/>
        </w:rPr>
        <w:t xml:space="preserve">the introduction of </w:t>
      </w:r>
      <w:r w:rsidRPr="00D9016F">
        <w:rPr>
          <w:rStyle w:val="StyleUnderline"/>
          <w:highlight w:val="yellow"/>
        </w:rPr>
        <w:t xml:space="preserve">stronger IPR </w:t>
      </w:r>
      <w:r w:rsidRPr="00176C86">
        <w:rPr>
          <w:rStyle w:val="StyleUnderline"/>
        </w:rPr>
        <w:t>laws</w:t>
      </w:r>
      <w:r w:rsidRPr="00176C86">
        <w:rPr>
          <w:sz w:val="14"/>
        </w:rPr>
        <w:t xml:space="preserve">, with regard to patents, copyrights, and trademarks, </w:t>
      </w:r>
      <w:r w:rsidRPr="00D9016F">
        <w:rPr>
          <w:rStyle w:val="StyleUnderline"/>
          <w:highlight w:val="yellow"/>
        </w:rPr>
        <w:t>affect R&amp;D activity in an economy</w:t>
      </w:r>
      <w:r w:rsidRPr="00176C86">
        <w:rPr>
          <w:sz w:val="14"/>
        </w:rPr>
        <w:t xml:space="preserve">. Studies by Varsakelis and by Kanwar and Evenson found that </w:t>
      </w:r>
      <w:r w:rsidRPr="00D9016F">
        <w:rPr>
          <w:rStyle w:val="Emphasis"/>
          <w:highlight w:val="yellow"/>
        </w:rPr>
        <w:t xml:space="preserve">R&amp;D to GDP ratios are positively related to </w:t>
      </w:r>
      <w:r w:rsidRPr="00176C86">
        <w:rPr>
          <w:rStyle w:val="Emphasis"/>
        </w:rPr>
        <w:t xml:space="preserve">the </w:t>
      </w:r>
      <w:r w:rsidRPr="00D9016F">
        <w:rPr>
          <w:rStyle w:val="Emphasis"/>
          <w:highlight w:val="yellow"/>
        </w:rPr>
        <w:t>strength of patent rights</w:t>
      </w:r>
      <w:r w:rsidRPr="00176C86">
        <w:rPr>
          <w:rStyle w:val="StyleUnderline"/>
        </w:rPr>
        <w:t>, and are conditional on other factors</w:t>
      </w:r>
      <w:r w:rsidRPr="00176C86">
        <w:rPr>
          <w:sz w:val="14"/>
        </w:rPr>
        <w:t xml:space="preserve">.53 Cavazos </w:t>
      </w:r>
      <w:r w:rsidRPr="00D9016F">
        <w:rPr>
          <w:rStyle w:val="StyleUnderline"/>
          <w:highlight w:val="yellow"/>
        </w:rPr>
        <w:t>Cepeda</w:t>
      </w:r>
      <w:r w:rsidRPr="00D9016F">
        <w:rPr>
          <w:sz w:val="14"/>
          <w:highlight w:val="yellow"/>
        </w:rPr>
        <w:t xml:space="preserve"> </w:t>
      </w:r>
      <w:r w:rsidRPr="00176C86">
        <w:rPr>
          <w:sz w:val="14"/>
        </w:rPr>
        <w:t xml:space="preserve">et al. </w:t>
      </w:r>
      <w:r w:rsidRPr="00D9016F">
        <w:rPr>
          <w:rStyle w:val="StyleUnderline"/>
          <w:highlight w:val="yellow"/>
        </w:rPr>
        <w:t xml:space="preserve">found </w:t>
      </w:r>
      <w:r w:rsidRPr="00176C86">
        <w:rPr>
          <w:rStyle w:val="StyleUnderline"/>
        </w:rPr>
        <w:t xml:space="preserve">a </w:t>
      </w:r>
      <w:r w:rsidRPr="00D9016F">
        <w:rPr>
          <w:rStyle w:val="StyleUnderline"/>
          <w:highlight w:val="yellow"/>
        </w:rPr>
        <w:t xml:space="preserve">positive influence of IPRs on </w:t>
      </w:r>
      <w:r w:rsidRPr="00176C86">
        <w:rPr>
          <w:rStyle w:val="StyleUnderline"/>
        </w:rPr>
        <w:t xml:space="preserve">the level of </w:t>
      </w:r>
      <w:r w:rsidRPr="00D9016F">
        <w:rPr>
          <w:rStyle w:val="StyleUnderline"/>
          <w:highlight w:val="yellow"/>
        </w:rPr>
        <w:t>R&amp;D in an econ</w:t>
      </w:r>
      <w:r w:rsidRPr="00176C86">
        <w:rPr>
          <w:rStyle w:val="StyleUnderline"/>
        </w:rPr>
        <w:t>omy</w:t>
      </w:r>
      <w:r w:rsidRPr="00176C86">
        <w:rPr>
          <w:sz w:val="14"/>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t>
      </w:r>
      <w:r w:rsidRPr="00D9016F">
        <w:rPr>
          <w:rStyle w:val="StyleUnderline"/>
          <w:highlight w:val="yellow"/>
        </w:rPr>
        <w:t>when trademark protection increased by 1 percent</w:t>
      </w:r>
      <w:r w:rsidRPr="00176C86">
        <w:rPr>
          <w:rStyle w:val="StyleUnderline"/>
        </w:rPr>
        <w:t xml:space="preserve">, </w:t>
      </w:r>
      <w:r w:rsidRPr="00D9016F">
        <w:rPr>
          <w:rStyle w:val="StyleUnderline"/>
          <w:highlight w:val="yellow"/>
        </w:rPr>
        <w:t xml:space="preserve">there was </w:t>
      </w:r>
      <w:r w:rsidRPr="00176C86">
        <w:rPr>
          <w:rStyle w:val="StyleUnderline"/>
        </w:rPr>
        <w:t xml:space="preserve">an associated </w:t>
      </w:r>
      <w:r w:rsidRPr="00D9016F">
        <w:rPr>
          <w:rStyle w:val="StyleUnderline"/>
          <w:highlight w:val="yellow"/>
        </w:rPr>
        <w:t xml:space="preserve">R&amp;D increase of 1.4 </w:t>
      </w:r>
      <w:r w:rsidRPr="00176C86">
        <w:rPr>
          <w:rStyle w:val="StyleUnderline"/>
        </w:rPr>
        <w:t>percent</w:t>
      </w:r>
      <w:r w:rsidRPr="00176C86">
        <w:rPr>
          <w:sz w:val="14"/>
        </w:rPr>
        <w:t>. As the authors concluded, “</w:t>
      </w:r>
      <w:r w:rsidRPr="00176C86">
        <w:rPr>
          <w:rStyle w:val="StyleUnderline"/>
        </w:rPr>
        <w:t>Increases in the protection of the IPRs carried economic benefits in the form of higher inflows of FDI, and increases in the levels of both domestically conducted R&amp;D and service imports as measured by licensing fees</w:t>
      </w:r>
      <w:r w:rsidRPr="00176C86">
        <w:rPr>
          <w:sz w:val="14"/>
        </w:rPr>
        <w:t xml:space="preserve">.”55 As Jackson summarized, regarding the relationship between IPR reform and both innovation and R&amp;D, and FDI, “In addition to spurring domestic innovation, </w:t>
      </w:r>
      <w:r w:rsidRPr="00D9016F">
        <w:rPr>
          <w:rStyle w:val="StyleUnderline"/>
          <w:highlight w:val="yellow"/>
        </w:rPr>
        <w:t>strong i</w:t>
      </w:r>
      <w:r w:rsidRPr="00176C86">
        <w:rPr>
          <w:rStyle w:val="StyleUnderline"/>
        </w:rPr>
        <w:t xml:space="preserve">ntellectual </w:t>
      </w:r>
      <w:r w:rsidRPr="00D9016F">
        <w:rPr>
          <w:rStyle w:val="StyleUnderline"/>
          <w:highlight w:val="yellow"/>
        </w:rPr>
        <w:t>p</w:t>
      </w:r>
      <w:r w:rsidRPr="00176C86">
        <w:rPr>
          <w:rStyle w:val="StyleUnderline"/>
        </w:rPr>
        <w:t xml:space="preserve">roperty </w:t>
      </w:r>
      <w:r w:rsidRPr="00D9016F">
        <w:rPr>
          <w:rStyle w:val="StyleUnderline"/>
          <w:highlight w:val="yellow"/>
        </w:rPr>
        <w:t>r</w:t>
      </w:r>
      <w:r w:rsidRPr="00176C86">
        <w:rPr>
          <w:rStyle w:val="StyleUnderline"/>
        </w:rPr>
        <w:t xml:space="preserve">ights can </w:t>
      </w:r>
      <w:r w:rsidRPr="00D9016F">
        <w:rPr>
          <w:rStyle w:val="StyleUnderline"/>
          <w:highlight w:val="yellow"/>
        </w:rPr>
        <w:t xml:space="preserve">increase incentives for foreign direct investment which </w:t>
      </w:r>
      <w:r w:rsidRPr="00176C86">
        <w:rPr>
          <w:rStyle w:val="StyleUnderline"/>
        </w:rPr>
        <w:t xml:space="preserve">in turn </w:t>
      </w:r>
      <w:r w:rsidRPr="00D9016F">
        <w:rPr>
          <w:rStyle w:val="StyleUnderline"/>
          <w:highlight w:val="yellow"/>
        </w:rPr>
        <w:t xml:space="preserve">also leads to </w:t>
      </w:r>
      <w:r w:rsidRPr="00176C86">
        <w:rPr>
          <w:rStyle w:val="StyleUnderline"/>
        </w:rPr>
        <w:t xml:space="preserve">economic </w:t>
      </w:r>
      <w:r w:rsidRPr="00D9016F">
        <w:rPr>
          <w:rStyle w:val="StyleUnderline"/>
          <w:highlight w:val="yellow"/>
        </w:rPr>
        <w:t>growth</w:t>
      </w:r>
      <w:r w:rsidRPr="00176C86">
        <w:rPr>
          <w:sz w:val="14"/>
        </w:rPr>
        <w:t>.”56</w:t>
      </w:r>
    </w:p>
    <w:p w14:paraId="4301FB86" w14:textId="77777777" w:rsidR="005902F3" w:rsidRPr="00176C86" w:rsidRDefault="005902F3" w:rsidP="005902F3"/>
    <w:p w14:paraId="3E1B0AF0" w14:textId="77777777" w:rsidR="005902F3" w:rsidRPr="00176C86" w:rsidRDefault="005902F3" w:rsidP="005902F3">
      <w:pPr>
        <w:keepNext/>
        <w:keepLines/>
        <w:spacing w:before="40" w:after="0"/>
        <w:outlineLvl w:val="3"/>
        <w:rPr>
          <w:rFonts w:eastAsia="DengXian Light"/>
          <w:b/>
          <w:iCs/>
          <w:sz w:val="26"/>
        </w:rPr>
      </w:pPr>
      <w:r>
        <w:rPr>
          <w:rFonts w:eastAsia="DengXian Light"/>
          <w:b/>
          <w:iCs/>
          <w:sz w:val="26"/>
        </w:rPr>
        <w:t>3</w:t>
      </w:r>
      <w:r w:rsidRPr="00176C86">
        <w:rPr>
          <w:rFonts w:eastAsia="DengXian Light"/>
          <w:b/>
          <w:iCs/>
          <w:sz w:val="26"/>
        </w:rPr>
        <w:t>. IL: Biopharmaceutical innovation is key to prevent future pandemics and bioterror</w:t>
      </w:r>
    </w:p>
    <w:p w14:paraId="2E7F6910" w14:textId="77777777" w:rsidR="005902F3" w:rsidRPr="00176C86" w:rsidRDefault="005902F3" w:rsidP="005902F3">
      <w:pPr>
        <w:rPr>
          <w:rFonts w:eastAsia="Calibri"/>
        </w:rPr>
      </w:pPr>
      <w:r w:rsidRPr="00176C86">
        <w:rPr>
          <w:rFonts w:eastAsia="Calibri"/>
          <w:b/>
          <w:bCs/>
          <w:sz w:val="26"/>
        </w:rPr>
        <w:t>Marjanovic and Feijao 20</w:t>
      </w:r>
    </w:p>
    <w:p w14:paraId="68EE566A" w14:textId="77777777" w:rsidR="005902F3" w:rsidRPr="00176C86" w:rsidRDefault="005902F3" w:rsidP="005902F3">
      <w:pPr>
        <w:rPr>
          <w:rFonts w:eastAsia="Calibri"/>
          <w:sz w:val="16"/>
          <w:szCs w:val="16"/>
        </w:rPr>
      </w:pPr>
      <w:r w:rsidRPr="00176C86">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1A7604EA" w14:textId="77777777" w:rsidR="005902F3" w:rsidRPr="00176C86" w:rsidRDefault="005902F3" w:rsidP="005902F3">
      <w:pPr>
        <w:rPr>
          <w:rFonts w:eastAsia="Calibri"/>
          <w:sz w:val="14"/>
        </w:rPr>
      </w:pPr>
      <w:r w:rsidRPr="00176C86">
        <w:rPr>
          <w:rFonts w:eastAsia="Calibri"/>
          <w:sz w:val="14"/>
        </w:rPr>
        <w:t xml:space="preserve">As key actors in the healthcare innovation landscape, </w:t>
      </w:r>
      <w:r w:rsidRPr="00D9016F">
        <w:rPr>
          <w:rFonts w:eastAsia="Calibri"/>
          <w:highlight w:val="yellow"/>
          <w:u w:val="single"/>
        </w:rPr>
        <w:t>pharma</w:t>
      </w:r>
      <w:r w:rsidRPr="00176C86">
        <w:rPr>
          <w:rFonts w:eastAsia="Calibri"/>
          <w:u w:val="single"/>
        </w:rPr>
        <w:t>ceutical</w:t>
      </w:r>
      <w:r w:rsidRPr="00176C86">
        <w:rPr>
          <w:rFonts w:eastAsia="Calibri"/>
          <w:sz w:val="14"/>
        </w:rPr>
        <w:t xml:space="preserve"> and life sciences </w:t>
      </w:r>
      <w:r w:rsidRPr="00176C86">
        <w:rPr>
          <w:rFonts w:eastAsia="Calibri"/>
          <w:u w:val="single"/>
        </w:rPr>
        <w:t xml:space="preserve">companies </w:t>
      </w:r>
      <w:r w:rsidRPr="00D9016F">
        <w:rPr>
          <w:rFonts w:eastAsia="Calibri"/>
          <w:highlight w:val="yellow"/>
          <w:u w:val="single"/>
        </w:rPr>
        <w:t>have been called on to develop med</w:t>
      </w:r>
      <w:r w:rsidRPr="00176C86">
        <w:rPr>
          <w:rFonts w:eastAsia="Calibri"/>
          <w:u w:val="single"/>
        </w:rPr>
        <w:t>icine</w:t>
      </w:r>
      <w:r w:rsidRPr="00D9016F">
        <w:rPr>
          <w:rFonts w:eastAsia="Calibri"/>
          <w:highlight w:val="yellow"/>
          <w:u w:val="single"/>
        </w:rPr>
        <w:t xml:space="preserve">s, vaccines </w:t>
      </w:r>
      <w:r w:rsidRPr="00176C86">
        <w:rPr>
          <w:rFonts w:eastAsia="Calibri"/>
          <w:u w:val="single"/>
        </w:rPr>
        <w:t xml:space="preserve">and diagnostics </w:t>
      </w:r>
      <w:r w:rsidRPr="00D9016F">
        <w:rPr>
          <w:rFonts w:eastAsia="Calibri"/>
          <w:highlight w:val="yellow"/>
          <w:u w:val="single"/>
        </w:rPr>
        <w:t>for pressing public health challenges</w:t>
      </w:r>
      <w:r w:rsidRPr="00176C86">
        <w:rPr>
          <w:rFonts w:eastAsia="Calibri"/>
          <w:sz w:val="14"/>
        </w:rPr>
        <w:t xml:space="preserve">. The COVID-19 crisis is one such challenge, but there are many others. For example, MERS, SARS, Ebola, Zika and avian and swine flu are also infectious diseases that represent public health threats. Infectious agents such as </w:t>
      </w:r>
      <w:r w:rsidRPr="00D9016F">
        <w:rPr>
          <w:rFonts w:eastAsia="Calibri"/>
          <w:highlight w:val="yellow"/>
          <w:u w:val="single"/>
        </w:rPr>
        <w:t xml:space="preserve">anthrax, smallpox and tularemia </w:t>
      </w:r>
      <w:r w:rsidRPr="00176C86">
        <w:rPr>
          <w:rFonts w:eastAsia="Calibri"/>
          <w:u w:val="single"/>
        </w:rPr>
        <w:t xml:space="preserve">could </w:t>
      </w:r>
      <w:r w:rsidRPr="00D9016F">
        <w:rPr>
          <w:rFonts w:eastAsia="Calibri"/>
          <w:highlight w:val="yellow"/>
          <w:u w:val="single"/>
        </w:rPr>
        <w:t xml:space="preserve">present threats in a bioterrorism </w:t>
      </w:r>
      <w:r w:rsidRPr="00176C86">
        <w:rPr>
          <w:rFonts w:eastAsia="Calibri"/>
          <w:u w:val="single"/>
        </w:rPr>
        <w:t>context</w:t>
      </w:r>
      <w:r w:rsidRPr="00176C86">
        <w:rPr>
          <w:rFonts w:eastAsia="Calibri"/>
          <w:sz w:val="14"/>
        </w:rPr>
        <w:t xml:space="preserve">.1 The general threat to public health that is posed by antimicrobial resistance is also well-recognised as an area in need of pharmaceutical innovation. </w:t>
      </w:r>
      <w:r w:rsidRPr="00D9016F">
        <w:rPr>
          <w:rFonts w:eastAsia="Calibri"/>
          <w:highlight w:val="yellow"/>
          <w:u w:val="single"/>
        </w:rPr>
        <w:t>Innovating</w:t>
      </w:r>
      <w:r w:rsidRPr="00D9016F">
        <w:rPr>
          <w:rFonts w:eastAsia="Calibri"/>
          <w:sz w:val="14"/>
          <w:highlight w:val="yellow"/>
        </w:rPr>
        <w:t xml:space="preserve"> </w:t>
      </w:r>
      <w:r w:rsidRPr="00176C86">
        <w:rPr>
          <w:rFonts w:eastAsia="Calibri"/>
          <w:sz w:val="14"/>
        </w:rPr>
        <w:t xml:space="preserve">in response to these challenges </w:t>
      </w:r>
      <w:r w:rsidRPr="00D9016F">
        <w:rPr>
          <w:rFonts w:eastAsia="Calibri"/>
          <w:highlight w:val="yellow"/>
          <w:u w:val="single"/>
        </w:rPr>
        <w:t xml:space="preserve">does not </w:t>
      </w:r>
      <w:r w:rsidRPr="00176C86">
        <w:rPr>
          <w:rFonts w:eastAsia="Calibri"/>
          <w:u w:val="single"/>
        </w:rPr>
        <w:t xml:space="preserve">always </w:t>
      </w:r>
      <w:r w:rsidRPr="00D9016F">
        <w:rPr>
          <w:rFonts w:eastAsia="Calibri"/>
          <w:highlight w:val="yellow"/>
          <w:u w:val="single"/>
        </w:rPr>
        <w:t xml:space="preserve">align </w:t>
      </w:r>
      <w:r w:rsidRPr="00176C86">
        <w:rPr>
          <w:rFonts w:eastAsia="Calibri"/>
          <w:u w:val="single"/>
        </w:rPr>
        <w:t xml:space="preserve">well </w:t>
      </w:r>
      <w:r w:rsidRPr="00D9016F">
        <w:rPr>
          <w:rFonts w:eastAsia="Calibri"/>
          <w:highlight w:val="yellow"/>
          <w:u w:val="single"/>
        </w:rPr>
        <w:t>with pharmaceutical industry commercial models</w:t>
      </w:r>
      <w:r w:rsidRPr="00176C86">
        <w:rPr>
          <w:rFonts w:eastAsia="Calibri"/>
          <w:u w:val="single"/>
        </w:rPr>
        <w:t xml:space="preserve">, shareholder expectations </w:t>
      </w:r>
      <w:r w:rsidRPr="00D9016F">
        <w:rPr>
          <w:rFonts w:eastAsia="Calibri"/>
          <w:highlight w:val="yellow"/>
          <w:u w:val="single"/>
        </w:rPr>
        <w:t>and competition</w:t>
      </w:r>
      <w:r w:rsidRPr="00D9016F">
        <w:rPr>
          <w:rFonts w:eastAsia="Calibri"/>
          <w:sz w:val="14"/>
          <w:highlight w:val="yellow"/>
        </w:rPr>
        <w:t xml:space="preserve"> </w:t>
      </w:r>
      <w:r w:rsidRPr="00176C86">
        <w:rPr>
          <w:rFonts w:eastAsia="Calibri"/>
          <w:sz w:val="14"/>
        </w:rPr>
        <w:t xml:space="preserve">within the industry. However, </w:t>
      </w:r>
      <w:r w:rsidRPr="00176C86">
        <w:rPr>
          <w:rFonts w:eastAsia="Calibri"/>
          <w:u w:val="single"/>
        </w:rPr>
        <w:t xml:space="preserve">the </w:t>
      </w:r>
      <w:r w:rsidRPr="00D9016F">
        <w:rPr>
          <w:rFonts w:eastAsia="Calibri"/>
          <w:highlight w:val="yellow"/>
          <w:u w:val="single"/>
        </w:rPr>
        <w:t>expertise, networks and infrastructure that industry has</w:t>
      </w:r>
      <w:r w:rsidRPr="00D9016F">
        <w:rPr>
          <w:rFonts w:eastAsia="Calibri"/>
          <w:sz w:val="14"/>
          <w:highlight w:val="yellow"/>
        </w:rPr>
        <w:t xml:space="preserve"> </w:t>
      </w:r>
      <w:r w:rsidRPr="00176C86">
        <w:rPr>
          <w:rFonts w:eastAsia="Calibri"/>
          <w:sz w:val="14"/>
        </w:rPr>
        <w:t xml:space="preserve">within its reach, </w:t>
      </w:r>
      <w:r w:rsidRPr="00176C86">
        <w:rPr>
          <w:rFonts w:eastAsia="Calibri"/>
          <w:u w:val="single"/>
        </w:rPr>
        <w:t>as well as public expectations and</w:t>
      </w:r>
      <w:r w:rsidRPr="00176C86">
        <w:rPr>
          <w:rFonts w:eastAsia="Calibri"/>
          <w:sz w:val="14"/>
        </w:rPr>
        <w:t xml:space="preserve"> the </w:t>
      </w:r>
      <w:r w:rsidRPr="00176C86">
        <w:rPr>
          <w:rFonts w:eastAsia="Calibri"/>
          <w:u w:val="single"/>
        </w:rPr>
        <w:t xml:space="preserve">moral imperative, </w:t>
      </w:r>
      <w:r w:rsidRPr="00D9016F">
        <w:rPr>
          <w:rFonts w:eastAsia="Calibri"/>
          <w:highlight w:val="yellow"/>
          <w:u w:val="single"/>
        </w:rPr>
        <w:t>make pharma</w:t>
      </w:r>
      <w:r w:rsidRPr="00176C86">
        <w:rPr>
          <w:rFonts w:eastAsia="Calibri"/>
          <w:u w:val="single"/>
        </w:rPr>
        <w:t>ceutical companies</w:t>
      </w:r>
      <w:r w:rsidRPr="00176C86">
        <w:rPr>
          <w:rFonts w:eastAsia="Calibri"/>
          <w:sz w:val="14"/>
        </w:rPr>
        <w:t xml:space="preserve"> and the wider life sciences sector </w:t>
      </w:r>
      <w:r w:rsidRPr="00176C86">
        <w:rPr>
          <w:rFonts w:eastAsia="Calibri"/>
          <w:u w:val="single"/>
        </w:rPr>
        <w:t xml:space="preserve">an </w:t>
      </w:r>
      <w:r w:rsidRPr="00D9016F">
        <w:rPr>
          <w:rFonts w:eastAsia="Calibri"/>
          <w:highlight w:val="yellow"/>
          <w:u w:val="single"/>
        </w:rPr>
        <w:t xml:space="preserve">indispensable </w:t>
      </w:r>
      <w:r w:rsidRPr="00176C86">
        <w:rPr>
          <w:rFonts w:eastAsia="Calibri"/>
          <w:u w:val="single"/>
        </w:rPr>
        <w:t>partner</w:t>
      </w:r>
      <w:r w:rsidRPr="00176C86">
        <w:rPr>
          <w:rFonts w:eastAsia="Calibri"/>
          <w:sz w:val="14"/>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w:t>
      </w:r>
      <w:r w:rsidRPr="00176C86">
        <w:rPr>
          <w:rFonts w:eastAsia="Calibri"/>
          <w:sz w:val="14"/>
        </w:rPr>
        <w:lastRenderedPageBreak/>
        <w:t xml:space="preserve">companies in the sector. 2 It is therefore unsurprising that </w:t>
      </w:r>
      <w:r w:rsidRPr="00176C86">
        <w:rPr>
          <w:rFonts w:eastAsia="Calibri"/>
          <w:u w:val="single"/>
        </w:rPr>
        <w:t xml:space="preserve">we are seeing </w:t>
      </w:r>
      <w:r w:rsidRPr="00D9016F">
        <w:rPr>
          <w:rFonts w:eastAsia="Calibri"/>
          <w:highlight w:val="yellow"/>
          <w:u w:val="single"/>
        </w:rPr>
        <w:t>industry-wide efforts</w:t>
      </w:r>
      <w:r w:rsidRPr="00176C86">
        <w:rPr>
          <w:rFonts w:eastAsia="Calibri"/>
          <w:u w:val="single"/>
        </w:rPr>
        <w:t xml:space="preserve"> unfold at unprecedented scale and pace.</w:t>
      </w:r>
      <w:r w:rsidRPr="00176C86">
        <w:rPr>
          <w:rFonts w:eastAsia="Calibri"/>
          <w:sz w:val="14"/>
        </w:rPr>
        <w:t xml:space="preserve"> Whereas there is always scope for more activity, </w:t>
      </w:r>
      <w:r w:rsidRPr="00176C86">
        <w:rPr>
          <w:rFonts w:eastAsia="Calibri"/>
          <w:u w:val="single"/>
        </w:rPr>
        <w:t xml:space="preserve">industry is currently contributing in a variety of ways. Examples </w:t>
      </w:r>
      <w:r w:rsidRPr="00D9016F">
        <w:rPr>
          <w:rFonts w:eastAsia="Calibri"/>
          <w:highlight w:val="yellow"/>
          <w:u w:val="single"/>
        </w:rPr>
        <w:t>include pharma</w:t>
      </w:r>
      <w:r w:rsidRPr="00176C86">
        <w:rPr>
          <w:rFonts w:eastAsia="Calibri"/>
          <w:u w:val="single"/>
        </w:rPr>
        <w:t xml:space="preserve">ceutical companies </w:t>
      </w:r>
      <w:r w:rsidRPr="00D9016F">
        <w:rPr>
          <w:rFonts w:eastAsia="Calibri"/>
          <w:highlight w:val="yellow"/>
          <w:u w:val="single"/>
        </w:rPr>
        <w:t xml:space="preserve">donating existing compounds to assess </w:t>
      </w:r>
      <w:r w:rsidRPr="00176C86">
        <w:rPr>
          <w:rFonts w:eastAsia="Calibri"/>
          <w:u w:val="single"/>
        </w:rPr>
        <w:t xml:space="preserve">their </w:t>
      </w:r>
      <w:r w:rsidRPr="00D9016F">
        <w:rPr>
          <w:rFonts w:eastAsia="Calibri"/>
          <w:highlight w:val="yellow"/>
          <w:u w:val="single"/>
        </w:rPr>
        <w:t>utility</w:t>
      </w:r>
      <w:r w:rsidRPr="00D9016F">
        <w:rPr>
          <w:rFonts w:eastAsia="Calibri"/>
          <w:sz w:val="14"/>
          <w:highlight w:val="yellow"/>
        </w:rPr>
        <w:t xml:space="preserve"> </w:t>
      </w:r>
      <w:r w:rsidRPr="00176C86">
        <w:rPr>
          <w:rFonts w:eastAsia="Calibri"/>
          <w:sz w:val="14"/>
        </w:rPr>
        <w:t xml:space="preserve">in the fight </w:t>
      </w:r>
      <w:r w:rsidRPr="00D9016F">
        <w:rPr>
          <w:rStyle w:val="StyleUnderline"/>
          <w:highlight w:val="yellow"/>
        </w:rPr>
        <w:t>against COVID</w:t>
      </w:r>
      <w:r w:rsidRPr="00176C86">
        <w:rPr>
          <w:rStyle w:val="StyleUnderline"/>
        </w:rPr>
        <w:t xml:space="preserve">-19; </w:t>
      </w:r>
      <w:r w:rsidRPr="00D9016F">
        <w:rPr>
          <w:rStyle w:val="StyleUnderline"/>
          <w:highlight w:val="yellow"/>
        </w:rPr>
        <w:t>screening</w:t>
      </w:r>
      <w:r w:rsidRPr="00D9016F">
        <w:rPr>
          <w:rFonts w:eastAsia="Calibri"/>
          <w:highlight w:val="yellow"/>
          <w:u w:val="single"/>
        </w:rPr>
        <w:t xml:space="preserve"> existing compound libraries </w:t>
      </w:r>
      <w:r w:rsidRPr="00176C86">
        <w:rPr>
          <w:rFonts w:eastAsia="Calibri"/>
          <w:u w:val="single"/>
        </w:rPr>
        <w:t>in-house or with partners to see if they can be repurposed; accelerating trials</w:t>
      </w:r>
      <w:r w:rsidRPr="00176C86">
        <w:rPr>
          <w:rFonts w:eastAsia="Calibri"/>
          <w:sz w:val="14"/>
        </w:rPr>
        <w:t xml:space="preserve"> for potentially effective medicine or vaccine candidates; </w:t>
      </w:r>
      <w:r w:rsidRPr="00D9016F">
        <w:rPr>
          <w:rFonts w:eastAsia="Calibri"/>
          <w:highlight w:val="yellow"/>
          <w:u w:val="single"/>
        </w:rPr>
        <w:t xml:space="preserve">and </w:t>
      </w:r>
      <w:r w:rsidRPr="00176C86">
        <w:rPr>
          <w:rFonts w:eastAsia="Calibri"/>
          <w:u w:val="single"/>
        </w:rPr>
        <w:t xml:space="preserve">in some cases rapidly </w:t>
      </w:r>
      <w:r w:rsidRPr="00D9016F">
        <w:rPr>
          <w:rFonts w:eastAsia="Calibri"/>
          <w:highlight w:val="yellow"/>
          <w:u w:val="single"/>
        </w:rPr>
        <w:t xml:space="preserve">accelerating </w:t>
      </w:r>
      <w:r w:rsidRPr="00176C86">
        <w:rPr>
          <w:rFonts w:eastAsia="Calibri"/>
          <w:u w:val="single"/>
        </w:rPr>
        <w:t xml:space="preserve">in-house </w:t>
      </w:r>
      <w:r w:rsidRPr="00D9016F">
        <w:rPr>
          <w:rFonts w:eastAsia="Calibri"/>
          <w:highlight w:val="yellow"/>
          <w:u w:val="single"/>
        </w:rPr>
        <w:t>r</w:t>
      </w:r>
      <w:r w:rsidRPr="00176C86">
        <w:rPr>
          <w:rFonts w:eastAsia="Calibri"/>
          <w:u w:val="single"/>
        </w:rPr>
        <w:t xml:space="preserve">esearch </w:t>
      </w:r>
      <w:r w:rsidRPr="00D9016F">
        <w:rPr>
          <w:rFonts w:eastAsia="Calibri"/>
          <w:highlight w:val="yellow"/>
          <w:u w:val="single"/>
        </w:rPr>
        <w:t>and d</w:t>
      </w:r>
      <w:r w:rsidRPr="00176C86">
        <w:rPr>
          <w:rFonts w:eastAsia="Calibri"/>
          <w:u w:val="single"/>
        </w:rPr>
        <w:t xml:space="preserve">evelopment </w:t>
      </w:r>
      <w:r w:rsidRPr="00176C86">
        <w:rPr>
          <w:rFonts w:eastAsia="Calibri"/>
          <w:sz w:val="14"/>
        </w:rPr>
        <w:t xml:space="preserve">to discover new treatments or vaccine agents and develop diagnostics </w:t>
      </w:r>
      <w:r w:rsidRPr="00176C86">
        <w:rPr>
          <w:sz w:val="14"/>
          <w:szCs w:val="14"/>
        </w:rPr>
        <w:t>tests.3,4 Pharmaceutical companies are collaborating with each other in some of these efforts and participating in global R&amp;D partnerships (such as the Innovative Medicines Initiative effort to accelerate the development of potential therapies for COVID-19) and supporting national</w:t>
      </w:r>
      <w:r w:rsidRPr="00176C86">
        <w:rPr>
          <w:rFonts w:eastAsia="Calibri"/>
          <w:sz w:val="14"/>
        </w:rPr>
        <w:t xml:space="preserve">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176C86">
        <w:rPr>
          <w:rFonts w:eastAsia="Calibri"/>
          <w:u w:val="single"/>
        </w:rPr>
        <w:t>there are likely to be relatively few companies that are ‘commercial’ winners</w:t>
      </w:r>
      <w:r w:rsidRPr="00176C86">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176C86">
        <w:rPr>
          <w:rFonts w:eastAsia="Calibri"/>
          <w:u w:val="single"/>
        </w:rPr>
        <w:t xml:space="preserve">in the </w:t>
      </w:r>
      <w:r w:rsidRPr="00D9016F">
        <w:rPr>
          <w:rFonts w:eastAsia="Calibri"/>
          <w:highlight w:val="yellow"/>
          <w:u w:val="single"/>
        </w:rPr>
        <w:t>United States AbbVie</w:t>
      </w:r>
      <w:r w:rsidRPr="00176C86">
        <w:rPr>
          <w:rFonts w:eastAsia="Calibri"/>
          <w:u w:val="single"/>
        </w:rPr>
        <w:t xml:space="preserve"> has </w:t>
      </w:r>
      <w:r w:rsidRPr="00D9016F">
        <w:rPr>
          <w:rFonts w:eastAsia="Calibri"/>
          <w:highlight w:val="yellow"/>
          <w:u w:val="single"/>
        </w:rPr>
        <w:t>waived i</w:t>
      </w:r>
      <w:r w:rsidRPr="00176C86">
        <w:rPr>
          <w:rFonts w:eastAsia="Calibri"/>
          <w:u w:val="single"/>
        </w:rPr>
        <w:t xml:space="preserve">ntellectual </w:t>
      </w:r>
      <w:r w:rsidRPr="00D9016F">
        <w:rPr>
          <w:rFonts w:eastAsia="Calibri"/>
          <w:highlight w:val="yellow"/>
          <w:u w:val="single"/>
        </w:rPr>
        <w:t>p</w:t>
      </w:r>
      <w:r w:rsidRPr="00176C86">
        <w:rPr>
          <w:rFonts w:eastAsia="Calibri"/>
          <w:u w:val="single"/>
        </w:rPr>
        <w:t xml:space="preserve">roperty rights </w:t>
      </w:r>
      <w:r w:rsidRPr="00D9016F">
        <w:rPr>
          <w:rFonts w:eastAsia="Calibri"/>
          <w:highlight w:val="yellow"/>
          <w:u w:val="single"/>
        </w:rPr>
        <w:t xml:space="preserve">for </w:t>
      </w:r>
      <w:r w:rsidRPr="00176C86">
        <w:rPr>
          <w:rFonts w:eastAsia="Calibri"/>
          <w:u w:val="single"/>
        </w:rPr>
        <w:t xml:space="preserve">an existing combination </w:t>
      </w:r>
      <w:r w:rsidRPr="00D9016F">
        <w:rPr>
          <w:rFonts w:eastAsia="Calibri"/>
          <w:highlight w:val="yellow"/>
          <w:u w:val="single"/>
        </w:rPr>
        <w:t xml:space="preserve">product </w:t>
      </w:r>
      <w:r w:rsidRPr="00176C86">
        <w:rPr>
          <w:rFonts w:eastAsia="Calibri"/>
          <w:u w:val="single"/>
        </w:rPr>
        <w:t xml:space="preserve">that is being tested </w:t>
      </w:r>
      <w:r w:rsidRPr="00D9016F">
        <w:rPr>
          <w:rFonts w:eastAsia="Calibri"/>
          <w:highlight w:val="yellow"/>
          <w:u w:val="single"/>
        </w:rPr>
        <w:t xml:space="preserve">for </w:t>
      </w:r>
      <w:r w:rsidRPr="00176C86">
        <w:rPr>
          <w:rFonts w:eastAsia="Calibri"/>
          <w:u w:val="single"/>
        </w:rPr>
        <w:t xml:space="preserve">therapeutic </w:t>
      </w:r>
      <w:r w:rsidRPr="00D9016F">
        <w:rPr>
          <w:rFonts w:eastAsia="Calibri"/>
          <w:highlight w:val="yellow"/>
          <w:u w:val="single"/>
        </w:rPr>
        <w:t>potential against COVID</w:t>
      </w:r>
      <w:r w:rsidRPr="00176C86">
        <w:rPr>
          <w:rFonts w:eastAsia="Calibri"/>
          <w:u w:val="single"/>
        </w:rPr>
        <w:t>-19</w:t>
      </w:r>
      <w:r w:rsidRPr="00176C86">
        <w:rPr>
          <w:rFonts w:eastAsia="Calibri"/>
          <w:sz w:val="14"/>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w:t>
      </w:r>
      <w:r w:rsidRPr="00176C86">
        <w:rPr>
          <w:rStyle w:val="StyleUnderline"/>
        </w:rPr>
        <w:t xml:space="preserve">However, </w:t>
      </w:r>
      <w:r w:rsidRPr="00D9016F">
        <w:rPr>
          <w:rStyle w:val="StyleUnderline"/>
          <w:highlight w:val="yellow"/>
        </w:rPr>
        <w:t>we need to consider how pharma</w:t>
      </w:r>
      <w:r w:rsidRPr="00176C86">
        <w:rPr>
          <w:rStyle w:val="StyleUnderline"/>
        </w:rPr>
        <w:t xml:space="preserve">ceutical </w:t>
      </w:r>
      <w:r w:rsidRPr="00D9016F">
        <w:rPr>
          <w:rStyle w:val="StyleUnderline"/>
          <w:highlight w:val="yellow"/>
        </w:rPr>
        <w:t xml:space="preserve">innovation </w:t>
      </w:r>
      <w:r w:rsidRPr="00176C86">
        <w:rPr>
          <w:rStyle w:val="StyleUnderline"/>
        </w:rPr>
        <w:t xml:space="preserve">for responding to emerging infectious diseases </w:t>
      </w:r>
      <w:r w:rsidRPr="00D9016F">
        <w:rPr>
          <w:rStyle w:val="StyleUnderline"/>
          <w:highlight w:val="yellow"/>
        </w:rPr>
        <w:t xml:space="preserve">can </w:t>
      </w:r>
      <w:r w:rsidRPr="00176C86">
        <w:rPr>
          <w:rStyle w:val="StyleUnderline"/>
        </w:rPr>
        <w:t xml:space="preserve">best </w:t>
      </w:r>
      <w:r w:rsidRPr="00D9016F">
        <w:rPr>
          <w:rStyle w:val="StyleUnderline"/>
          <w:highlight w:val="yellow"/>
        </w:rPr>
        <w:t>be enabled beyond the current crisis</w:t>
      </w:r>
      <w:r w:rsidRPr="00176C86">
        <w:rPr>
          <w:rStyle w:val="StyleUnderline"/>
        </w:rPr>
        <w:t xml:space="preserve">. Many public health </w:t>
      </w:r>
      <w:r w:rsidRPr="00D9016F">
        <w:rPr>
          <w:rStyle w:val="StyleUnderline"/>
          <w:highlight w:val="yellow"/>
        </w:rPr>
        <w:t xml:space="preserve">threats (including </w:t>
      </w:r>
      <w:r w:rsidRPr="00176C86">
        <w:rPr>
          <w:rStyle w:val="StyleUnderline"/>
        </w:rPr>
        <w:t xml:space="preserve">those associated with other </w:t>
      </w:r>
      <w:r w:rsidRPr="00D9016F">
        <w:rPr>
          <w:rStyle w:val="StyleUnderline"/>
          <w:highlight w:val="yellow"/>
        </w:rPr>
        <w:t>infectious diseases, bioterrorism</w:t>
      </w:r>
      <w:r w:rsidRPr="00D9016F">
        <w:rPr>
          <w:rFonts w:eastAsia="Calibri"/>
          <w:highlight w:val="yellow"/>
          <w:u w:val="single"/>
        </w:rPr>
        <w:t xml:space="preserve"> </w:t>
      </w:r>
      <w:r w:rsidRPr="00176C86">
        <w:rPr>
          <w:rFonts w:eastAsia="Calibri"/>
          <w:u w:val="single"/>
        </w:rPr>
        <w:t xml:space="preserve">agents and antimicrobial resistance) </w:t>
      </w:r>
      <w:r w:rsidRPr="00D9016F">
        <w:rPr>
          <w:rFonts w:eastAsia="Calibri"/>
          <w:highlight w:val="yellow"/>
          <w:u w:val="single"/>
        </w:rPr>
        <w:t>are urgently in need of pharma</w:t>
      </w:r>
      <w:r w:rsidRPr="00176C86">
        <w:rPr>
          <w:rFonts w:eastAsia="Calibri"/>
          <w:u w:val="single"/>
        </w:rPr>
        <w:t xml:space="preserve">ceutical </w:t>
      </w:r>
      <w:r w:rsidRPr="00D9016F">
        <w:rPr>
          <w:rFonts w:eastAsia="Calibri"/>
          <w:highlight w:val="yellow"/>
          <w:u w:val="single"/>
        </w:rPr>
        <w:t>innovation</w:t>
      </w:r>
      <w:r w:rsidRPr="00176C86">
        <w:rPr>
          <w:rFonts w:eastAsia="Calibri"/>
          <w:sz w:val="14"/>
        </w:rPr>
        <w:t xml:space="preserve">, even if their impacts are not as visible to society as COVID-19 is in the immediate term. </w:t>
      </w:r>
      <w:r w:rsidRPr="00176C86">
        <w:rPr>
          <w:rFonts w:eastAsia="Calibri"/>
          <w:u w:val="single"/>
        </w:rPr>
        <w:t xml:space="preserve">The </w:t>
      </w:r>
      <w:r w:rsidRPr="00D9016F">
        <w:rPr>
          <w:rFonts w:eastAsia="Calibri"/>
          <w:highlight w:val="yellow"/>
          <w:u w:val="single"/>
        </w:rPr>
        <w:t>pharma</w:t>
      </w:r>
      <w:r w:rsidRPr="00176C86">
        <w:rPr>
          <w:rFonts w:eastAsia="Calibri"/>
          <w:u w:val="single"/>
        </w:rPr>
        <w:t xml:space="preserve">ceutical industry has </w:t>
      </w:r>
      <w:r w:rsidRPr="00D9016F">
        <w:rPr>
          <w:rFonts w:eastAsia="Calibri"/>
          <w:highlight w:val="yellow"/>
          <w:u w:val="single"/>
        </w:rPr>
        <w:t xml:space="preserve">responded to previous public health emergencies </w:t>
      </w:r>
      <w:r w:rsidRPr="00176C86">
        <w:rPr>
          <w:rFonts w:eastAsia="Calibri"/>
          <w:u w:val="single"/>
        </w:rPr>
        <w:t xml:space="preserve">associated with infectious disease in recent times – </w:t>
      </w:r>
      <w:r w:rsidRPr="00D9016F">
        <w:rPr>
          <w:rFonts w:eastAsia="Calibri"/>
          <w:highlight w:val="yellow"/>
          <w:u w:val="single"/>
        </w:rPr>
        <w:t>for example</w:t>
      </w:r>
      <w:r w:rsidRPr="00D9016F">
        <w:rPr>
          <w:rFonts w:eastAsia="Calibri"/>
          <w:sz w:val="14"/>
          <w:highlight w:val="yellow"/>
        </w:rPr>
        <w:t xml:space="preserve"> </w:t>
      </w:r>
      <w:r w:rsidRPr="00176C86">
        <w:rPr>
          <w:rFonts w:eastAsia="Calibri"/>
          <w:sz w:val="14"/>
        </w:rPr>
        <w:t xml:space="preserve">those associated with </w:t>
      </w:r>
      <w:r w:rsidRPr="00D9016F">
        <w:rPr>
          <w:rFonts w:eastAsia="Calibri"/>
          <w:highlight w:val="yellow"/>
          <w:u w:val="single"/>
        </w:rPr>
        <w:t>Ebola and Zika</w:t>
      </w:r>
      <w:r w:rsidRPr="00D9016F">
        <w:rPr>
          <w:rFonts w:eastAsia="Calibri"/>
          <w:sz w:val="14"/>
          <w:highlight w:val="yellow"/>
        </w:rPr>
        <w:t xml:space="preserve"> </w:t>
      </w:r>
      <w:r w:rsidRPr="00176C86">
        <w:rPr>
          <w:rFonts w:eastAsia="Calibri"/>
          <w:sz w:val="14"/>
        </w:rPr>
        <w:t xml:space="preserve">outbreaks.11 However, </w:t>
      </w:r>
      <w:r w:rsidRPr="00176C86">
        <w:rPr>
          <w:rFonts w:eastAsia="Calibri"/>
          <w:u w:val="single"/>
        </w:rPr>
        <w:t xml:space="preserve">it has done so to a lesser scale than for </w:t>
      </w:r>
      <w:r w:rsidRPr="00D9016F">
        <w:rPr>
          <w:rFonts w:eastAsia="Calibri"/>
          <w:highlight w:val="yellow"/>
          <w:u w:val="single"/>
        </w:rPr>
        <w:t>COVID</w:t>
      </w:r>
      <w:r w:rsidRPr="00176C86">
        <w:rPr>
          <w:rFonts w:eastAsia="Calibri"/>
          <w:u w:val="single"/>
        </w:rPr>
        <w:t>-19 and with contributions from fewer companies</w:t>
      </w:r>
      <w:r w:rsidRPr="00176C86">
        <w:rPr>
          <w:rFonts w:eastAsia="Calibri"/>
          <w:sz w:val="14"/>
        </w:rPr>
        <w:t xml:space="preserve">. Similarly, </w:t>
      </w:r>
      <w:r w:rsidRPr="00176C86">
        <w:rPr>
          <w:rFonts w:eastAsia="Calibri"/>
          <w:u w:val="single"/>
        </w:rPr>
        <w:t>levels of activity in response to the threat of antimicrobial resistance are still low</w:t>
      </w:r>
      <w:r w:rsidRPr="00176C86">
        <w:rPr>
          <w:rFonts w:eastAsia="Calibri"/>
          <w:sz w:val="14"/>
        </w:rPr>
        <w:t xml:space="preserve">.12 There are important policy questions as to whether – and how – industry could engage with such public health threats to an even greater extent under improved innovation conditions. </w:t>
      </w:r>
    </w:p>
    <w:p w14:paraId="3CA747C5" w14:textId="77777777" w:rsidR="005902F3" w:rsidRPr="00176C86" w:rsidRDefault="005902F3" w:rsidP="005902F3"/>
    <w:p w14:paraId="78792455" w14:textId="77777777" w:rsidR="005902F3" w:rsidRPr="00176C86" w:rsidRDefault="005902F3" w:rsidP="005902F3">
      <w:pPr>
        <w:pStyle w:val="Heading4"/>
        <w:rPr>
          <w:rFonts w:cs="Calibri"/>
        </w:rPr>
      </w:pPr>
      <w:r>
        <w:rPr>
          <w:rFonts w:cs="Calibri"/>
        </w:rPr>
        <w:t>4</w:t>
      </w:r>
      <w:r w:rsidRPr="00176C86">
        <w:rPr>
          <w:rFonts w:cs="Calibri"/>
        </w:rPr>
        <w:t>. Patent protection is especially important to the pharmaceutical industry and biodefense.</w:t>
      </w:r>
    </w:p>
    <w:p w14:paraId="5A73D3ED" w14:textId="77777777" w:rsidR="005902F3" w:rsidRPr="00176C86" w:rsidRDefault="005902F3" w:rsidP="005902F3">
      <w:pPr>
        <w:rPr>
          <w:rStyle w:val="Style13ptBold"/>
        </w:rPr>
      </w:pPr>
      <w:r w:rsidRPr="00176C86">
        <w:rPr>
          <w:rStyle w:val="Style13ptBold"/>
        </w:rPr>
        <w:t>Petruzzi, JD Candidate, 5</w:t>
      </w:r>
    </w:p>
    <w:p w14:paraId="28961F77" w14:textId="77777777" w:rsidR="005902F3" w:rsidRPr="00176C86" w:rsidRDefault="005902F3" w:rsidP="005902F3">
      <w:pPr>
        <w:rPr>
          <w:sz w:val="16"/>
          <w:szCs w:val="16"/>
        </w:rPr>
      </w:pPr>
      <w:r w:rsidRPr="00176C86">
        <w:rPr>
          <w:sz w:val="16"/>
          <w:szCs w:val="16"/>
        </w:rPr>
        <w:t>(Heather, 3L at George Washington University Law School, THE MISSING LINK: THE NEED FOR PATENT PROTECTION IN THE DEVELOPMENT OF BIODEFENSE VACCINES, Public Contract Law Journal, 37(1), Fall)</w:t>
      </w:r>
    </w:p>
    <w:p w14:paraId="2241CF15" w14:textId="77777777" w:rsidR="005902F3" w:rsidRPr="00176C86" w:rsidRDefault="005902F3" w:rsidP="005902F3">
      <w:pPr>
        <w:rPr>
          <w:sz w:val="16"/>
        </w:rPr>
      </w:pPr>
      <w:r w:rsidRPr="00176C86">
        <w:rPr>
          <w:rStyle w:val="StyleUnderline"/>
        </w:rPr>
        <w:t xml:space="preserve">Although most private companies consider </w:t>
      </w:r>
      <w:r w:rsidRPr="00D9016F">
        <w:rPr>
          <w:rStyle w:val="StyleUnderline"/>
          <w:highlight w:val="yellow"/>
        </w:rPr>
        <w:t xml:space="preserve">patent rights </w:t>
      </w:r>
      <w:r w:rsidRPr="00176C86">
        <w:rPr>
          <w:rStyle w:val="StyleUnderline"/>
        </w:rPr>
        <w:t>their most valuable asset</w:t>
      </w:r>
      <w:r w:rsidRPr="00176C86">
        <w:rPr>
          <w:sz w:val="16"/>
        </w:rPr>
        <w:t xml:space="preserve">,28 </w:t>
      </w:r>
      <w:r w:rsidRPr="00176C86">
        <w:rPr>
          <w:rStyle w:val="StyleUnderline"/>
        </w:rPr>
        <w:t xml:space="preserve">they </w:t>
      </w:r>
      <w:r w:rsidRPr="00D9016F">
        <w:rPr>
          <w:rStyle w:val="StyleUnderline"/>
          <w:highlight w:val="yellow"/>
        </w:rPr>
        <w:t>play a special role in</w:t>
      </w:r>
      <w:r w:rsidRPr="00176C86">
        <w:rPr>
          <w:rStyle w:val="StyleUnderline"/>
        </w:rPr>
        <w:t xml:space="preserve"> the </w:t>
      </w:r>
      <w:r w:rsidRPr="00D9016F">
        <w:rPr>
          <w:rStyle w:val="StyleUnderline"/>
          <w:highlight w:val="yellow"/>
        </w:rPr>
        <w:t>pharma</w:t>
      </w:r>
      <w:r w:rsidRPr="00176C86">
        <w:rPr>
          <w:rStyle w:val="StyleUnderline"/>
        </w:rPr>
        <w:t>ceutical industry</w:t>
      </w:r>
      <w:r w:rsidRPr="00176C86">
        <w:rPr>
          <w:sz w:val="16"/>
        </w:rPr>
        <w:t xml:space="preserve"> for two reasons. </w:t>
      </w:r>
      <w:r w:rsidRPr="00176C86">
        <w:rPr>
          <w:rStyle w:val="StyleUnderline"/>
        </w:rPr>
        <w:t xml:space="preserve">First, drug </w:t>
      </w:r>
      <w:r w:rsidRPr="00176C86">
        <w:rPr>
          <w:rStyle w:val="Emphasis"/>
        </w:rPr>
        <w:t>research is time consuming, expensive, and risky.</w:t>
      </w:r>
      <w:r w:rsidRPr="00176C86">
        <w:rPr>
          <w:sz w:val="16"/>
        </w:rPr>
        <w:t xml:space="preserve">29 For example, </w:t>
      </w:r>
      <w:r w:rsidRPr="00176C86">
        <w:rPr>
          <w:rStyle w:val="Emphasis"/>
        </w:rPr>
        <w:t>it takes more than a decade and an average of over $200 million</w:t>
      </w:r>
      <w:r w:rsidRPr="00176C86">
        <w:rPr>
          <w:rStyle w:val="StyleUnderline"/>
        </w:rPr>
        <w:t xml:space="preserve"> to develop a drug in the U</w:t>
      </w:r>
      <w:r w:rsidRPr="00176C86">
        <w:rPr>
          <w:sz w:val="16"/>
        </w:rPr>
        <w:t xml:space="preserve">nited </w:t>
      </w:r>
      <w:r w:rsidRPr="00176C86">
        <w:rPr>
          <w:rStyle w:val="StyleUnderline"/>
        </w:rPr>
        <w:t>S</w:t>
      </w:r>
      <w:r w:rsidRPr="00176C86">
        <w:rPr>
          <w:sz w:val="16"/>
        </w:rPr>
        <w:t xml:space="preserve">tates.30 Second, </w:t>
      </w:r>
      <w:r w:rsidRPr="00176C86">
        <w:rPr>
          <w:rStyle w:val="StyleUnderline"/>
        </w:rPr>
        <w:t>the pharmaceutical industry has unique concerns given the nature of medical research</w:t>
      </w:r>
      <w:r w:rsidRPr="00176C86">
        <w:rPr>
          <w:sz w:val="16"/>
        </w:rPr>
        <w:t xml:space="preserve">. Oftentimes new </w:t>
      </w:r>
      <w:r w:rsidRPr="00176C86">
        <w:rPr>
          <w:rStyle w:val="StyleUnderline"/>
        </w:rPr>
        <w:t>drug discoveries build from existing technology</w:t>
      </w:r>
      <w:r w:rsidRPr="00176C86">
        <w:rPr>
          <w:sz w:val="16"/>
        </w:rPr>
        <w:t xml:space="preserve"> and not completely original ideas.31 As a result, </w:t>
      </w:r>
      <w:r w:rsidRPr="00176C86">
        <w:rPr>
          <w:rStyle w:val="StyleUnderline"/>
        </w:rPr>
        <w:t>old and new drugs intersect and overlap during many phases of discovery</w:t>
      </w:r>
      <w:r w:rsidRPr="00176C86">
        <w:rPr>
          <w:sz w:val="16"/>
        </w:rPr>
        <w:t xml:space="preserve">.32 </w:t>
      </w:r>
      <w:r w:rsidRPr="00D9016F">
        <w:rPr>
          <w:rStyle w:val="StyleUnderline"/>
          <w:highlight w:val="yellow"/>
        </w:rPr>
        <w:t>Private pharma</w:t>
      </w:r>
      <w:r w:rsidRPr="00176C86">
        <w:rPr>
          <w:rStyle w:val="StyleUnderline"/>
        </w:rPr>
        <w:t xml:space="preserve">ceutical companies </w:t>
      </w:r>
      <w:r w:rsidRPr="00D9016F">
        <w:rPr>
          <w:rStyle w:val="StyleUnderline"/>
          <w:highlight w:val="yellow"/>
        </w:rPr>
        <w:t>fear that if the Gov</w:t>
      </w:r>
      <w:r w:rsidRPr="00176C86">
        <w:rPr>
          <w:rStyle w:val="StyleUnderline"/>
        </w:rPr>
        <w:t xml:space="preserve">ernment </w:t>
      </w:r>
      <w:r w:rsidRPr="00D9016F">
        <w:rPr>
          <w:rStyle w:val="StyleUnderline"/>
          <w:highlight w:val="yellow"/>
        </w:rPr>
        <w:t xml:space="preserve">owns the rights to </w:t>
      </w:r>
      <w:r w:rsidRPr="00176C86">
        <w:rPr>
          <w:rStyle w:val="Emphasis"/>
        </w:rPr>
        <w:t xml:space="preserve">a </w:t>
      </w:r>
      <w:r w:rsidRPr="00D9016F">
        <w:rPr>
          <w:rStyle w:val="Emphasis"/>
          <w:highlight w:val="yellow"/>
        </w:rPr>
        <w:t xml:space="preserve">biodefense </w:t>
      </w:r>
      <w:r w:rsidRPr="00176C86">
        <w:rPr>
          <w:rStyle w:val="Emphasis"/>
        </w:rPr>
        <w:t xml:space="preserve">drug, </w:t>
      </w:r>
      <w:r w:rsidRPr="00D9016F">
        <w:rPr>
          <w:rStyle w:val="Emphasis"/>
          <w:highlight w:val="yellow"/>
        </w:rPr>
        <w:t xml:space="preserve">this may hinder future development </w:t>
      </w:r>
      <w:r w:rsidRPr="00176C86">
        <w:rPr>
          <w:rStyle w:val="StyleUnderline"/>
        </w:rPr>
        <w:t xml:space="preserve">based </w:t>
      </w:r>
      <w:r w:rsidRPr="00D9016F">
        <w:rPr>
          <w:rStyle w:val="StyleUnderline"/>
          <w:highlight w:val="yellow"/>
        </w:rPr>
        <w:t>on similar tech</w:t>
      </w:r>
      <w:r w:rsidRPr="00176C86">
        <w:rPr>
          <w:rStyle w:val="StyleUnderline"/>
        </w:rPr>
        <w:t xml:space="preserve">nology </w:t>
      </w:r>
      <w:r w:rsidRPr="00D9016F">
        <w:rPr>
          <w:rStyle w:val="StyleUnderline"/>
          <w:highlight w:val="yellow"/>
        </w:rPr>
        <w:t xml:space="preserve">or reduce the value of existing patents </w:t>
      </w:r>
      <w:r w:rsidRPr="00176C86">
        <w:rPr>
          <w:rStyle w:val="StyleUnderline"/>
        </w:rPr>
        <w:t>that served as a guide to the new vaccine</w:t>
      </w:r>
      <w:r w:rsidRPr="00176C86">
        <w:rPr>
          <w:sz w:val="16"/>
        </w:rPr>
        <w:t xml:space="preserve">.33 Thus, </w:t>
      </w:r>
      <w:r w:rsidRPr="00D9016F">
        <w:rPr>
          <w:rStyle w:val="StyleUnderline"/>
          <w:highlight w:val="yellow"/>
        </w:rPr>
        <w:t>patent rights</w:t>
      </w:r>
      <w:r w:rsidRPr="00D9016F">
        <w:rPr>
          <w:sz w:val="16"/>
          <w:highlight w:val="yellow"/>
        </w:rPr>
        <w:t xml:space="preserve"> </w:t>
      </w:r>
      <w:r w:rsidRPr="00176C86">
        <w:rPr>
          <w:rStyle w:val="StyleUnderline"/>
        </w:rPr>
        <w:t>have</w:t>
      </w:r>
      <w:r w:rsidRPr="00176C86">
        <w:rPr>
          <w:sz w:val="16"/>
        </w:rPr>
        <w:t xml:space="preserve"> </w:t>
      </w:r>
      <w:r w:rsidRPr="00176C86">
        <w:rPr>
          <w:rStyle w:val="StyleUnderline"/>
        </w:rPr>
        <w:t>great</w:t>
      </w:r>
      <w:r w:rsidRPr="00176C86">
        <w:rPr>
          <w:sz w:val="16"/>
        </w:rPr>
        <w:t xml:space="preserve">er </w:t>
      </w:r>
      <w:r w:rsidRPr="00176C86">
        <w:rPr>
          <w:rStyle w:val="StyleUnderline"/>
        </w:rPr>
        <w:t>importance</w:t>
      </w:r>
      <w:r w:rsidRPr="00176C86">
        <w:rPr>
          <w:sz w:val="16"/>
        </w:rPr>
        <w:t xml:space="preserve"> </w:t>
      </w:r>
      <w:r w:rsidRPr="00176C86">
        <w:rPr>
          <w:rStyle w:val="StyleUnderline"/>
        </w:rPr>
        <w:t>in the pharmaceutical industry because they</w:t>
      </w:r>
      <w:r w:rsidRPr="00176C86">
        <w:rPr>
          <w:sz w:val="16"/>
        </w:rPr>
        <w:t xml:space="preserve"> </w:t>
      </w:r>
      <w:r w:rsidRPr="00176C86">
        <w:rPr>
          <w:rStyle w:val="StyleUnderline"/>
        </w:rPr>
        <w:t>can</w:t>
      </w:r>
      <w:r w:rsidRPr="00176C86">
        <w:rPr>
          <w:sz w:val="16"/>
        </w:rPr>
        <w:t xml:space="preserve"> affect the value of the company's prior blockbuster drug or </w:t>
      </w:r>
      <w:r w:rsidRPr="00D9016F">
        <w:rPr>
          <w:rStyle w:val="StyleUnderline"/>
          <w:highlight w:val="yellow"/>
        </w:rPr>
        <w:t>inhibit</w:t>
      </w:r>
      <w:r w:rsidRPr="00D9016F">
        <w:rPr>
          <w:sz w:val="16"/>
          <w:highlight w:val="yellow"/>
        </w:rPr>
        <w:t xml:space="preserve"> </w:t>
      </w:r>
      <w:r w:rsidRPr="00176C86">
        <w:rPr>
          <w:sz w:val="16"/>
        </w:rPr>
        <w:t xml:space="preserve">its </w:t>
      </w:r>
      <w:r w:rsidRPr="00D9016F">
        <w:rPr>
          <w:rStyle w:val="StyleUnderline"/>
          <w:highlight w:val="yellow"/>
        </w:rPr>
        <w:t>future</w:t>
      </w:r>
      <w:r w:rsidRPr="00D9016F">
        <w:rPr>
          <w:sz w:val="16"/>
          <w:highlight w:val="yellow"/>
        </w:rPr>
        <w:t xml:space="preserve"> </w:t>
      </w:r>
      <w:r w:rsidRPr="00D9016F">
        <w:rPr>
          <w:rStyle w:val="StyleUnderline"/>
          <w:highlight w:val="yellow"/>
        </w:rPr>
        <w:t>r</w:t>
      </w:r>
      <w:r w:rsidRPr="00176C86">
        <w:rPr>
          <w:rStyle w:val="StyleUnderline"/>
        </w:rPr>
        <w:t xml:space="preserve">esearch </w:t>
      </w:r>
      <w:r w:rsidRPr="00D9016F">
        <w:rPr>
          <w:rStyle w:val="StyleUnderline"/>
          <w:highlight w:val="yellow"/>
        </w:rPr>
        <w:t>and d</w:t>
      </w:r>
      <w:r w:rsidRPr="00176C86">
        <w:rPr>
          <w:rStyle w:val="StyleUnderline"/>
        </w:rPr>
        <w:t>evelopment</w:t>
      </w:r>
      <w:r w:rsidRPr="00176C86">
        <w:rPr>
          <w:sz w:val="16"/>
        </w:rPr>
        <w:t xml:space="preserve"> in areas unrelated to the Government and bioterrorism.</w:t>
      </w:r>
    </w:p>
    <w:p w14:paraId="51B20A9B" w14:textId="77777777" w:rsidR="005902F3" w:rsidRPr="00176C86" w:rsidRDefault="005902F3" w:rsidP="005902F3"/>
    <w:p w14:paraId="364DBC11" w14:textId="77777777" w:rsidR="005902F3" w:rsidRPr="00176C86" w:rsidRDefault="005902F3" w:rsidP="005902F3">
      <w:pPr>
        <w:keepNext/>
        <w:keepLines/>
        <w:spacing w:before="40" w:after="0"/>
        <w:outlineLvl w:val="3"/>
        <w:rPr>
          <w:rFonts w:eastAsia="MS Gothic"/>
          <w:b/>
          <w:iCs/>
          <w:sz w:val="26"/>
        </w:rPr>
      </w:pPr>
      <w:r>
        <w:rPr>
          <w:rFonts w:eastAsia="MS Gothic"/>
          <w:b/>
          <w:iCs/>
          <w:sz w:val="26"/>
        </w:rPr>
        <w:t>5</w:t>
      </w:r>
      <w:r w:rsidRPr="00176C86">
        <w:rPr>
          <w:rFonts w:eastAsia="MS Gothic"/>
          <w:b/>
          <w:iCs/>
          <w:sz w:val="26"/>
        </w:rPr>
        <w:t>. That causes extinction, which outweighs.</w:t>
      </w:r>
    </w:p>
    <w:p w14:paraId="5F34B742" w14:textId="77777777" w:rsidR="005902F3" w:rsidRPr="00176C86" w:rsidRDefault="005902F3" w:rsidP="005902F3">
      <w:pPr>
        <w:rPr>
          <w:rFonts w:eastAsia="Cambria"/>
          <w:szCs w:val="16"/>
        </w:rPr>
      </w:pPr>
      <w:r w:rsidRPr="00176C86">
        <w:rPr>
          <w:rFonts w:eastAsia="Cambria"/>
          <w:b/>
          <w:bCs/>
          <w:sz w:val="26"/>
        </w:rPr>
        <w:t>Millett &amp; Snyder-Beattie 17</w:t>
      </w:r>
    </w:p>
    <w:p w14:paraId="04674C13" w14:textId="77777777" w:rsidR="005902F3" w:rsidRPr="00176C86" w:rsidRDefault="005902F3" w:rsidP="005902F3">
      <w:pPr>
        <w:rPr>
          <w:rFonts w:eastAsia="Cambria"/>
          <w:sz w:val="16"/>
          <w:szCs w:val="16"/>
        </w:rPr>
      </w:pPr>
      <w:r w:rsidRPr="00176C86">
        <w:rPr>
          <w:rFonts w:eastAsia="Cambria"/>
          <w:sz w:val="16"/>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9DE3A5D" w14:textId="77777777" w:rsidR="005902F3" w:rsidRPr="00176C86" w:rsidRDefault="005902F3" w:rsidP="005902F3">
      <w:pPr>
        <w:shd w:val="clear" w:color="auto" w:fill="FFFFFF"/>
        <w:rPr>
          <w:rFonts w:eastAsia="Cambria"/>
          <w:sz w:val="14"/>
        </w:rPr>
      </w:pPr>
      <w:r w:rsidRPr="00176C86">
        <w:rPr>
          <w:rFonts w:eastAsia="Cambria"/>
          <w:sz w:val="14"/>
        </w:rPr>
        <w:t>In the decades to come, </w:t>
      </w:r>
      <w:r w:rsidRPr="00D9016F">
        <w:rPr>
          <w:rFonts w:eastAsia="Cambria"/>
          <w:highlight w:val="yellow"/>
          <w:u w:val="single"/>
        </w:rPr>
        <w:t>advanced bioweapons </w:t>
      </w:r>
      <w:r w:rsidRPr="00176C86">
        <w:rPr>
          <w:rFonts w:eastAsia="Cambria"/>
          <w:u w:val="single"/>
        </w:rPr>
        <w:t>could </w:t>
      </w:r>
      <w:r w:rsidRPr="00D9016F">
        <w:rPr>
          <w:rFonts w:eastAsia="Cambria"/>
          <w:b/>
          <w:iCs/>
          <w:highlight w:val="yellow"/>
          <w:u w:val="single"/>
        </w:rPr>
        <w:t>threaten human existence</w:t>
      </w:r>
      <w:r w:rsidRPr="00176C86">
        <w:rPr>
          <w:rFonts w:eastAsia="Cambria"/>
          <w:sz w:val="14"/>
        </w:rPr>
        <w:t>. Al</w:t>
      </w:r>
      <w:r w:rsidRPr="00D9016F">
        <w:rPr>
          <w:rFonts w:eastAsia="Cambria"/>
          <w:highlight w:val="yellow"/>
          <w:u w:val="single"/>
        </w:rPr>
        <w:t>though</w:t>
      </w:r>
      <w:r w:rsidRPr="00176C86">
        <w:rPr>
          <w:rFonts w:eastAsia="Cambria"/>
          <w:sz w:val="14"/>
        </w:rPr>
        <w:t> the </w:t>
      </w:r>
      <w:r w:rsidRPr="00D9016F">
        <w:rPr>
          <w:rFonts w:eastAsia="Cambria"/>
          <w:b/>
          <w:iCs/>
          <w:highlight w:val="yellow"/>
          <w:u w:val="single"/>
        </w:rPr>
        <w:t>probability</w:t>
      </w:r>
      <w:r w:rsidRPr="00D9016F">
        <w:rPr>
          <w:rFonts w:eastAsia="Cambria"/>
          <w:sz w:val="14"/>
          <w:highlight w:val="yellow"/>
        </w:rPr>
        <w:t> </w:t>
      </w:r>
      <w:r w:rsidRPr="00176C86">
        <w:rPr>
          <w:rFonts w:eastAsia="Cambria"/>
          <w:sz w:val="14"/>
        </w:rPr>
        <w:t>of human extinction from bioweapons </w:t>
      </w:r>
      <w:r w:rsidRPr="00D9016F">
        <w:rPr>
          <w:rFonts w:eastAsia="Cambria"/>
          <w:b/>
          <w:iCs/>
          <w:highlight w:val="yellow"/>
          <w:u w:val="single"/>
        </w:rPr>
        <w:t>may</w:t>
      </w:r>
      <w:r w:rsidRPr="00D9016F">
        <w:rPr>
          <w:rFonts w:eastAsia="Cambria"/>
          <w:highlight w:val="yellow"/>
          <w:u w:val="single"/>
        </w:rPr>
        <w:t xml:space="preserve"> be low</w:t>
      </w:r>
      <w:r w:rsidRPr="00176C86">
        <w:rPr>
          <w:rFonts w:eastAsia="Cambria"/>
          <w:u w:val="single"/>
        </w:rPr>
        <w:t xml:space="preserve">, the </w:t>
      </w:r>
      <w:r w:rsidRPr="00D9016F">
        <w:rPr>
          <w:rFonts w:eastAsia="Cambria"/>
          <w:b/>
          <w:iCs/>
          <w:highlight w:val="yellow"/>
          <w:u w:val="single"/>
        </w:rPr>
        <w:t>expected value</w:t>
      </w:r>
      <w:r w:rsidRPr="00D9016F">
        <w:rPr>
          <w:rFonts w:eastAsia="Cambria"/>
          <w:highlight w:val="yellow"/>
          <w:u w:val="single"/>
        </w:rPr>
        <w:t xml:space="preserve"> of </w:t>
      </w:r>
      <w:r w:rsidRPr="00D9016F">
        <w:rPr>
          <w:rFonts w:eastAsia="Cambria"/>
          <w:b/>
          <w:iCs/>
          <w:highlight w:val="yellow"/>
          <w:u w:val="single"/>
        </w:rPr>
        <w:t>reducing</w:t>
      </w:r>
      <w:r w:rsidRPr="00D9016F">
        <w:rPr>
          <w:rFonts w:eastAsia="Cambria"/>
          <w:sz w:val="14"/>
          <w:highlight w:val="yellow"/>
        </w:rPr>
        <w:t xml:space="preserve"> </w:t>
      </w:r>
      <w:r w:rsidRPr="00176C86">
        <w:rPr>
          <w:rFonts w:eastAsia="Cambria"/>
          <w:sz w:val="14"/>
        </w:rPr>
        <w:t xml:space="preserve">the </w:t>
      </w:r>
      <w:r w:rsidRPr="00D9016F">
        <w:rPr>
          <w:rFonts w:eastAsia="Cambria"/>
          <w:highlight w:val="yellow"/>
          <w:u w:val="single"/>
        </w:rPr>
        <w:t>risk could </w:t>
      </w:r>
      <w:r w:rsidRPr="00D9016F">
        <w:rPr>
          <w:rFonts w:eastAsia="Cambria"/>
          <w:b/>
          <w:iCs/>
          <w:highlight w:val="yellow"/>
          <w:u w:val="single"/>
        </w:rPr>
        <w:t>still</w:t>
      </w:r>
      <w:r w:rsidRPr="00D9016F">
        <w:rPr>
          <w:rFonts w:eastAsia="Cambria"/>
          <w:highlight w:val="yellow"/>
          <w:u w:val="single"/>
        </w:rPr>
        <w:t> be </w:t>
      </w:r>
      <w:r w:rsidRPr="00D9016F">
        <w:rPr>
          <w:rFonts w:eastAsia="Cambria"/>
          <w:b/>
          <w:iCs/>
          <w:highlight w:val="yellow"/>
          <w:u w:val="single"/>
        </w:rPr>
        <w:t>large</w:t>
      </w:r>
      <w:r w:rsidRPr="00176C86">
        <w:rPr>
          <w:rFonts w:eastAsia="Cambria"/>
          <w:u w:val="single"/>
        </w:rPr>
        <w:t>, since</w:t>
      </w:r>
      <w:r w:rsidRPr="00176C86">
        <w:rPr>
          <w:rFonts w:eastAsia="Cambria"/>
          <w:sz w:val="14"/>
        </w:rPr>
        <w:t xml:space="preserve"> such </w:t>
      </w:r>
      <w:r w:rsidRPr="00176C86">
        <w:rPr>
          <w:rFonts w:eastAsia="Cambria"/>
          <w:u w:val="single"/>
        </w:rPr>
        <w:t>risks jeopardize</w:t>
      </w:r>
      <w:r w:rsidRPr="00176C86">
        <w:rPr>
          <w:rFonts w:eastAsia="Cambria"/>
          <w:sz w:val="14"/>
        </w:rPr>
        <w:t xml:space="preserve"> the existence of </w:t>
      </w:r>
      <w:r w:rsidRPr="00D9016F">
        <w:rPr>
          <w:rFonts w:eastAsia="Cambria"/>
          <w:b/>
          <w:iCs/>
          <w:highlight w:val="yellow"/>
          <w:u w:val="single"/>
        </w:rPr>
        <w:t>all future generations</w:t>
      </w:r>
      <w:r w:rsidRPr="00176C86">
        <w:rPr>
          <w:rFonts w:eastAsia="Cambria"/>
          <w:sz w:val="14"/>
        </w:rPr>
        <w:t>. We provide an overview of biotechnological extinction risk, make some rough initial estimates for how severe the risks might be, and compare the cost-effectiveness of reducing these extinction-level risks with existing biosecurity work. We find that </w:t>
      </w:r>
      <w:r w:rsidRPr="00D9016F">
        <w:rPr>
          <w:rFonts w:eastAsia="Cambria"/>
          <w:highlight w:val="yellow"/>
          <w:u w:val="single"/>
        </w:rPr>
        <w:t xml:space="preserve">reducing </w:t>
      </w:r>
      <w:r w:rsidRPr="00176C86">
        <w:rPr>
          <w:rFonts w:eastAsia="Cambria"/>
          <w:u w:val="single"/>
        </w:rPr>
        <w:t xml:space="preserve">human </w:t>
      </w:r>
      <w:r w:rsidRPr="00D9016F">
        <w:rPr>
          <w:rFonts w:eastAsia="Cambria"/>
          <w:highlight w:val="yellow"/>
          <w:u w:val="single"/>
        </w:rPr>
        <w:t xml:space="preserve">extinction risk can be more cost-effective than reducing smaller-scale </w:t>
      </w:r>
      <w:r w:rsidRPr="00176C86">
        <w:rPr>
          <w:rFonts w:eastAsia="Cambria"/>
          <w:u w:val="single"/>
        </w:rPr>
        <w:t xml:space="preserve">risks, </w:t>
      </w:r>
      <w:r w:rsidRPr="00D9016F">
        <w:rPr>
          <w:rFonts w:eastAsia="Cambria"/>
          <w:highlight w:val="yellow"/>
          <w:u w:val="single"/>
        </w:rPr>
        <w:t xml:space="preserve">even </w:t>
      </w:r>
      <w:r w:rsidRPr="00176C86">
        <w:rPr>
          <w:rFonts w:eastAsia="Cambria"/>
          <w:u w:val="single"/>
        </w:rPr>
        <w:t xml:space="preserve">when </w:t>
      </w:r>
      <w:r w:rsidRPr="00D9016F">
        <w:rPr>
          <w:rFonts w:eastAsia="Cambria"/>
          <w:highlight w:val="yellow"/>
          <w:u w:val="single"/>
        </w:rPr>
        <w:t>using conservative estimates</w:t>
      </w:r>
      <w:r w:rsidRPr="00176C86">
        <w:rPr>
          <w:rFonts w:eastAsia="Cambria"/>
          <w:u w:val="single"/>
        </w:rPr>
        <w:t>. This suggests that the </w:t>
      </w:r>
      <w:r w:rsidRPr="00D9016F">
        <w:rPr>
          <w:rFonts w:eastAsia="Cambria"/>
          <w:highlight w:val="yellow"/>
          <w:u w:val="single"/>
        </w:rPr>
        <w:t>risks are not low enough to ignore </w:t>
      </w:r>
      <w:r w:rsidRPr="00176C86">
        <w:rPr>
          <w:rFonts w:eastAsia="Cambria"/>
          <w:u w:val="single"/>
        </w:rPr>
        <w:t>and that </w:t>
      </w:r>
      <w:r w:rsidRPr="00D9016F">
        <w:rPr>
          <w:rFonts w:eastAsia="Cambria"/>
          <w:highlight w:val="yellow"/>
          <w:u w:val="single"/>
        </w:rPr>
        <w:t xml:space="preserve">more ought to be done to prevent </w:t>
      </w:r>
      <w:r w:rsidRPr="00176C86">
        <w:rPr>
          <w:rFonts w:eastAsia="Cambria"/>
          <w:u w:val="single"/>
        </w:rPr>
        <w:t xml:space="preserve">the </w:t>
      </w:r>
      <w:r w:rsidRPr="00D9016F">
        <w:rPr>
          <w:rFonts w:eastAsia="Cambria"/>
          <w:highlight w:val="yellow"/>
          <w:u w:val="single"/>
        </w:rPr>
        <w:t xml:space="preserve">worst-case </w:t>
      </w:r>
      <w:r w:rsidRPr="00176C86">
        <w:rPr>
          <w:rFonts w:eastAsia="Cambria"/>
          <w:u w:val="single"/>
        </w:rPr>
        <w:t>scenarios.</w:t>
      </w:r>
      <w:r w:rsidRPr="00176C86">
        <w:rPr>
          <w:rFonts w:eastAsia="Cambria"/>
          <w:sz w:val="14"/>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176C86">
        <w:rPr>
          <w:rFonts w:eastAsia="Cambria"/>
          <w:u w:val="single"/>
        </w:rPr>
        <w:t xml:space="preserve">the expected value of reducing these risks is large, especially since </w:t>
      </w:r>
      <w:r w:rsidRPr="00D9016F">
        <w:rPr>
          <w:rFonts w:eastAsia="Cambria"/>
          <w:highlight w:val="yellow"/>
          <w:u w:val="single"/>
        </w:rPr>
        <w:t xml:space="preserve">such risks jeopardize </w:t>
      </w:r>
      <w:r w:rsidRPr="00176C86">
        <w:rPr>
          <w:rFonts w:eastAsia="Cambria"/>
          <w:u w:val="single"/>
        </w:rPr>
        <w:t xml:space="preserve">the </w:t>
      </w:r>
      <w:r w:rsidRPr="00D9016F">
        <w:rPr>
          <w:rFonts w:eastAsia="Cambria"/>
          <w:highlight w:val="yellow"/>
          <w:u w:val="single"/>
        </w:rPr>
        <w:t xml:space="preserve">existence of all future human </w:t>
      </w:r>
      <w:r w:rsidRPr="00176C86">
        <w:rPr>
          <w:rFonts w:eastAsia="Cambria"/>
          <w:u w:val="single"/>
        </w:rPr>
        <w:t>lives.</w:t>
      </w:r>
      <w:r w:rsidRPr="00176C86">
        <w:rPr>
          <w:rFonts w:eastAsia="Cambria"/>
          <w:sz w:val="14"/>
        </w:rPr>
        <w:t> </w:t>
      </w:r>
      <w:r w:rsidRPr="00D9016F">
        <w:rPr>
          <w:rFonts w:eastAsia="Cambria"/>
          <w:b/>
          <w:iCs/>
          <w:highlight w:val="yellow"/>
          <w:u w:val="single"/>
        </w:rPr>
        <w:t xml:space="preserve">Historically, disease events have been </w:t>
      </w:r>
      <w:r w:rsidRPr="00176C86">
        <w:rPr>
          <w:rFonts w:eastAsia="Cambria"/>
          <w:b/>
          <w:iCs/>
          <w:u w:val="single"/>
        </w:rPr>
        <w:t xml:space="preserve">responsible for </w:t>
      </w:r>
      <w:r w:rsidRPr="00D9016F">
        <w:rPr>
          <w:rFonts w:eastAsia="Cambria"/>
          <w:b/>
          <w:iCs/>
          <w:highlight w:val="yellow"/>
          <w:u w:val="single"/>
        </w:rPr>
        <w:t>the greatest death tolls</w:t>
      </w:r>
      <w:r w:rsidRPr="00D9016F">
        <w:rPr>
          <w:rFonts w:eastAsia="Cambria"/>
          <w:highlight w:val="yellow"/>
          <w:u w:val="single"/>
        </w:rPr>
        <w:t> </w:t>
      </w:r>
      <w:r w:rsidRPr="00176C86">
        <w:rPr>
          <w:rFonts w:eastAsia="Cambria"/>
          <w:u w:val="single"/>
        </w:rPr>
        <w:t>on humanity</w:t>
      </w:r>
      <w:r w:rsidRPr="00176C86">
        <w:rPr>
          <w:rFonts w:eastAsia="Cambria"/>
          <w:sz w:val="14"/>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D9016F">
        <w:rPr>
          <w:rFonts w:eastAsia="Cambria"/>
          <w:highlight w:val="yellow"/>
          <w:u w:val="single"/>
        </w:rPr>
        <w:t xml:space="preserve">a future pandemic </w:t>
      </w:r>
      <w:r w:rsidRPr="00176C86">
        <w:rPr>
          <w:rFonts w:eastAsia="Cambria"/>
          <w:u w:val="single"/>
        </w:rPr>
        <w:t xml:space="preserve">could </w:t>
      </w:r>
      <w:r w:rsidRPr="00D9016F">
        <w:rPr>
          <w:rFonts w:eastAsia="Cambria"/>
          <w:highlight w:val="yellow"/>
          <w:u w:val="single"/>
        </w:rPr>
        <w:t xml:space="preserve">result in outright human extinction or </w:t>
      </w:r>
      <w:r w:rsidRPr="00176C86">
        <w:rPr>
          <w:rFonts w:eastAsia="Cambria"/>
          <w:u w:val="single"/>
        </w:rPr>
        <w:t xml:space="preserve">the </w:t>
      </w:r>
      <w:r w:rsidRPr="00D9016F">
        <w:rPr>
          <w:rFonts w:eastAsia="Cambria"/>
          <w:highlight w:val="yellow"/>
          <w:u w:val="single"/>
        </w:rPr>
        <w:t>irreversible collapse of civilization</w:t>
      </w:r>
      <w:r w:rsidRPr="00D9016F">
        <w:rPr>
          <w:rFonts w:eastAsia="Cambria"/>
          <w:sz w:val="14"/>
          <w:highlight w:val="yellow"/>
        </w:rPr>
        <w:t>. </w:t>
      </w:r>
      <w:r w:rsidRPr="00176C86">
        <w:rPr>
          <w:rFonts w:eastAsia="Cambria"/>
          <w:u w:val="single"/>
        </w:rPr>
        <w:t>A skeptic would have many good reasons to think that existential risk from disease is unlikely. Such a disease would need to spread worldwide to </w:t>
      </w:r>
      <w:r w:rsidRPr="00176C86">
        <w:rPr>
          <w:rFonts w:eastAsia="Cambria"/>
          <w:b/>
          <w:iCs/>
          <w:u w:val="single"/>
        </w:rPr>
        <w:t>remote populations</w:t>
      </w:r>
      <w:r w:rsidRPr="00176C86">
        <w:rPr>
          <w:rFonts w:eastAsia="Cambria"/>
          <w:u w:val="single"/>
        </w:rPr>
        <w:t>, overcome </w:t>
      </w:r>
      <w:r w:rsidRPr="00176C86">
        <w:rPr>
          <w:rFonts w:eastAsia="Cambria"/>
          <w:b/>
          <w:iCs/>
          <w:u w:val="single"/>
        </w:rPr>
        <w:t>rare genetic resistances</w:t>
      </w:r>
      <w:r w:rsidRPr="00176C86">
        <w:rPr>
          <w:rFonts w:eastAsia="Cambria"/>
          <w:u w:val="single"/>
        </w:rPr>
        <w:t>, and </w:t>
      </w:r>
      <w:r w:rsidRPr="00176C86">
        <w:rPr>
          <w:rFonts w:eastAsia="Cambria"/>
          <w:b/>
          <w:iCs/>
          <w:u w:val="single"/>
        </w:rPr>
        <w:t>evade detection</w:t>
      </w:r>
      <w:r w:rsidRPr="00176C86">
        <w:rPr>
          <w:rFonts w:eastAsia="Cambria"/>
          <w:u w:val="single"/>
        </w:rPr>
        <w:t xml:space="preserve">, cures, and </w:t>
      </w:r>
      <w:r w:rsidRPr="00176C86">
        <w:rPr>
          <w:rFonts w:eastAsia="Cambria"/>
          <w:b/>
          <w:iCs/>
          <w:u w:val="single"/>
        </w:rPr>
        <w:t>countermeasures</w:t>
      </w:r>
      <w:r w:rsidRPr="00176C86">
        <w:rPr>
          <w:rFonts w:eastAsia="Cambria"/>
          <w:u w:val="single"/>
        </w:rPr>
        <w:t>. Even evolution itself may work in humanity's favor: </w:t>
      </w:r>
      <w:r w:rsidRPr="00176C86">
        <w:rPr>
          <w:rFonts w:eastAsia="Cambria"/>
          <w:b/>
          <w:iCs/>
          <w:u w:val="single"/>
        </w:rPr>
        <w:t>Virulence and transmission is often a trade-off</w:t>
      </w:r>
      <w:r w:rsidRPr="00176C86">
        <w:rPr>
          <w:rFonts w:eastAsia="Cambria"/>
          <w:u w:val="single"/>
        </w:rPr>
        <w:t>, and so </w:t>
      </w:r>
      <w:r w:rsidRPr="00176C86">
        <w:rPr>
          <w:rFonts w:eastAsia="Cambria"/>
          <w:b/>
          <w:iCs/>
          <w:u w:val="single"/>
        </w:rPr>
        <w:t>evolutionary pressures</w:t>
      </w:r>
      <w:r w:rsidRPr="00176C86">
        <w:rPr>
          <w:rFonts w:eastAsia="Cambria"/>
          <w:u w:val="single"/>
        </w:rPr>
        <w:t> could push against maximally lethal wild-type pathogens</w:t>
      </w:r>
      <w:r w:rsidRPr="00176C86">
        <w:rPr>
          <w:rFonts w:eastAsia="Cambria"/>
          <w:sz w:val="14"/>
        </w:rPr>
        <w:t>.5,6 </w:t>
      </w:r>
      <w:r w:rsidRPr="00176C86">
        <w:rPr>
          <w:rFonts w:eastAsia="Cambria"/>
          <w:u w:val="single"/>
        </w:rPr>
        <w:t>While these arguments</w:t>
      </w:r>
      <w:r w:rsidRPr="00176C86">
        <w:rPr>
          <w:rFonts w:eastAsia="Cambria"/>
          <w:sz w:val="14"/>
        </w:rPr>
        <w:t> point to a very small risk of human extinction, they </w:t>
      </w:r>
      <w:r w:rsidRPr="00D9016F">
        <w:rPr>
          <w:rFonts w:eastAsia="Cambria"/>
          <w:b/>
          <w:iCs/>
          <w:highlight w:val="yellow"/>
          <w:u w:val="single"/>
        </w:rPr>
        <w:t>do not rule</w:t>
      </w:r>
      <w:r w:rsidRPr="00D9016F">
        <w:rPr>
          <w:rFonts w:eastAsia="Cambria"/>
          <w:sz w:val="14"/>
          <w:highlight w:val="yellow"/>
        </w:rPr>
        <w:t xml:space="preserve"> </w:t>
      </w:r>
      <w:r w:rsidRPr="00176C86">
        <w:rPr>
          <w:rFonts w:eastAsia="Cambria"/>
          <w:sz w:val="14"/>
        </w:rPr>
        <w:t xml:space="preserve">the possibility </w:t>
      </w:r>
      <w:r w:rsidRPr="00D9016F">
        <w:rPr>
          <w:rFonts w:eastAsia="Cambria"/>
          <w:b/>
          <w:iCs/>
          <w:highlight w:val="yellow"/>
          <w:u w:val="single"/>
        </w:rPr>
        <w:t>out</w:t>
      </w:r>
      <w:r w:rsidRPr="00D9016F">
        <w:rPr>
          <w:rFonts w:eastAsia="Cambria"/>
          <w:sz w:val="14"/>
          <w:highlight w:val="yellow"/>
        </w:rPr>
        <w:t> </w:t>
      </w:r>
      <w:r w:rsidRPr="00176C86">
        <w:rPr>
          <w:rFonts w:eastAsia="Cambria"/>
          <w:sz w:val="14"/>
        </w:rPr>
        <w:t xml:space="preserve">entirely. Although rare, there are recorded instances of </w:t>
      </w:r>
      <w:r w:rsidRPr="00D9016F">
        <w:rPr>
          <w:rFonts w:eastAsia="Cambria"/>
          <w:b/>
          <w:iCs/>
          <w:highlight w:val="yellow"/>
          <w:u w:val="single"/>
        </w:rPr>
        <w:t>species going extinct due to disease</w:t>
      </w:r>
      <w:r w:rsidRPr="00176C86">
        <w:rPr>
          <w:rFonts w:eastAsia="Cambria"/>
          <w:u w:val="single"/>
        </w:rPr>
        <w:t>—primarily in amphibians, but also in 1 mammalian species of rat on Christmas Island</w:t>
      </w:r>
      <w:r w:rsidRPr="00176C86">
        <w:rPr>
          <w:rFonts w:eastAsia="Cambria"/>
          <w:sz w:val="14"/>
        </w:rPr>
        <w:t>.7,8 </w:t>
      </w:r>
      <w:r w:rsidRPr="00D9016F">
        <w:rPr>
          <w:rFonts w:eastAsia="Cambria"/>
          <w:highlight w:val="yellow"/>
          <w:u w:val="single"/>
        </w:rPr>
        <w:t>There are </w:t>
      </w:r>
      <w:r w:rsidRPr="00176C86">
        <w:rPr>
          <w:rFonts w:eastAsia="Cambria"/>
          <w:u w:val="single"/>
        </w:rPr>
        <w:t>also </w:t>
      </w:r>
      <w:r w:rsidRPr="00D9016F">
        <w:rPr>
          <w:rFonts w:eastAsia="Cambria"/>
          <w:b/>
          <w:iCs/>
          <w:highlight w:val="yellow"/>
          <w:u w:val="single"/>
        </w:rPr>
        <w:t>historical examples of large human populations being almost entirely wiped out</w:t>
      </w:r>
      <w:r w:rsidRPr="00D9016F">
        <w:rPr>
          <w:rFonts w:eastAsia="Cambria"/>
          <w:highlight w:val="yellow"/>
          <w:u w:val="single"/>
        </w:rPr>
        <w:t> by disease</w:t>
      </w:r>
      <w:r w:rsidRPr="00176C86">
        <w:rPr>
          <w:rFonts w:eastAsia="Cambria"/>
          <w:u w:val="single"/>
        </w:rPr>
        <w:t xml:space="preserve">, especially when multiple diseases were simultaneously introduced into a population without immunity. The most striking </w:t>
      </w:r>
      <w:r w:rsidRPr="00D9016F">
        <w:rPr>
          <w:rFonts w:eastAsia="Cambria"/>
          <w:highlight w:val="yellow"/>
          <w:u w:val="single"/>
        </w:rPr>
        <w:t xml:space="preserve">examples </w:t>
      </w:r>
      <w:r w:rsidRPr="00176C86">
        <w:rPr>
          <w:rFonts w:eastAsia="Cambria"/>
          <w:u w:val="single"/>
        </w:rPr>
        <w:t>of total population collapse </w:t>
      </w:r>
      <w:r w:rsidRPr="00D9016F">
        <w:rPr>
          <w:rFonts w:eastAsia="Cambria"/>
          <w:highlight w:val="yellow"/>
          <w:u w:val="single"/>
        </w:rPr>
        <w:t>include </w:t>
      </w:r>
      <w:r w:rsidRPr="00D9016F">
        <w:rPr>
          <w:rFonts w:eastAsia="Cambria"/>
          <w:b/>
          <w:iCs/>
          <w:highlight w:val="yellow"/>
          <w:u w:val="single"/>
        </w:rPr>
        <w:t>native American tribes</w:t>
      </w:r>
      <w:r w:rsidRPr="00D9016F">
        <w:rPr>
          <w:rFonts w:eastAsia="Cambria"/>
          <w:highlight w:val="yellow"/>
          <w:u w:val="single"/>
        </w:rPr>
        <w:t> exposed to European diseases</w:t>
      </w:r>
      <w:r w:rsidRPr="00176C86">
        <w:rPr>
          <w:rFonts w:eastAsia="Cambria"/>
          <w:u w:val="single"/>
        </w:rPr>
        <w:t>, such as the Massachusett</w:t>
      </w:r>
      <w:r w:rsidRPr="00176C86">
        <w:rPr>
          <w:rFonts w:eastAsia="Cambria"/>
          <w:sz w:val="14"/>
        </w:rPr>
        <w:t> (86% loss of population), </w:t>
      </w:r>
      <w:r w:rsidRPr="00176C86">
        <w:rPr>
          <w:rFonts w:eastAsia="Cambria"/>
          <w:u w:val="single"/>
        </w:rPr>
        <w:t>Quiripi-Unquachog</w:t>
      </w:r>
      <w:r w:rsidRPr="00176C86">
        <w:rPr>
          <w:rFonts w:eastAsia="Cambria"/>
          <w:sz w:val="14"/>
        </w:rPr>
        <w:t> (95% loss of population), </w:t>
      </w:r>
      <w:r w:rsidRPr="00176C86">
        <w:rPr>
          <w:rFonts w:eastAsia="Cambria"/>
          <w:u w:val="single"/>
        </w:rPr>
        <w:t>and the Western Abenaki</w:t>
      </w:r>
      <w:r w:rsidRPr="00176C86">
        <w:rPr>
          <w:rFonts w:eastAsia="Cambria"/>
          <w:sz w:val="14"/>
        </w:rPr>
        <w:t> (which suffered a staggering 98% loss of population).9 </w:t>
      </w:r>
      <w:r w:rsidRPr="00176C86">
        <w:rPr>
          <w:rFonts w:eastAsia="Cambria"/>
          <w:u w:val="single"/>
        </w:rPr>
        <w:t>In the modern context, no single disease currently exists that combines the worst-case levels of transmissibility, lethality, resistance to countermeasures, and global reach. But </w:t>
      </w:r>
      <w:r w:rsidRPr="00D9016F">
        <w:rPr>
          <w:rFonts w:eastAsia="Cambria"/>
          <w:b/>
          <w:iCs/>
          <w:highlight w:val="yellow"/>
          <w:u w:val="single"/>
        </w:rPr>
        <w:t>many diseases are proof</w:t>
      </w:r>
      <w:r w:rsidRPr="00176C86">
        <w:rPr>
          <w:rFonts w:eastAsia="Cambria"/>
          <w:u w:val="single"/>
        </w:rPr>
        <w:t> of principle </w:t>
      </w:r>
      <w:r w:rsidRPr="00D9016F">
        <w:rPr>
          <w:rFonts w:eastAsia="Cambria"/>
          <w:highlight w:val="yellow"/>
          <w:u w:val="single"/>
        </w:rPr>
        <w:t>that </w:t>
      </w:r>
      <w:r w:rsidRPr="00D9016F">
        <w:rPr>
          <w:rFonts w:eastAsia="Cambria"/>
          <w:b/>
          <w:iCs/>
          <w:highlight w:val="yellow"/>
          <w:u w:val="single"/>
        </w:rPr>
        <w:t>each worst-case attribute can be realized independently</w:t>
      </w:r>
      <w:r w:rsidRPr="00176C86">
        <w:rPr>
          <w:rFonts w:eastAsia="Cambria"/>
          <w:sz w:val="14"/>
        </w:rPr>
        <w:t>. For example, </w:t>
      </w:r>
      <w:r w:rsidRPr="00176C86">
        <w:rPr>
          <w:rFonts w:eastAsia="Cambria"/>
          <w:u w:val="single"/>
        </w:rPr>
        <w:t>some diseases exhibit nearly a 100% case fatality ratio in the absence of treatment</w:t>
      </w:r>
      <w:r w:rsidRPr="00176C86">
        <w:rPr>
          <w:rFonts w:eastAsia="Cambria"/>
          <w:sz w:val="14"/>
        </w:rPr>
        <w:t>, such as rabies or septicemic plague. </w:t>
      </w:r>
      <w:r w:rsidRPr="00D9016F">
        <w:rPr>
          <w:rFonts w:eastAsia="Cambria"/>
          <w:highlight w:val="yellow"/>
          <w:u w:val="single"/>
        </w:rPr>
        <w:t xml:space="preserve">Other diseases have </w:t>
      </w:r>
      <w:r w:rsidRPr="00176C86">
        <w:rPr>
          <w:rFonts w:eastAsia="Cambria"/>
          <w:u w:val="single"/>
        </w:rPr>
        <w:t xml:space="preserve">a track </w:t>
      </w:r>
      <w:r w:rsidRPr="00D9016F">
        <w:rPr>
          <w:rFonts w:eastAsia="Cambria"/>
          <w:highlight w:val="yellow"/>
          <w:u w:val="single"/>
        </w:rPr>
        <w:t xml:space="preserve">record of spreading to </w:t>
      </w:r>
      <w:r w:rsidRPr="00176C86">
        <w:rPr>
          <w:rFonts w:eastAsia="Cambria"/>
          <w:u w:val="single"/>
        </w:rPr>
        <w:t xml:space="preserve">virtually </w:t>
      </w:r>
      <w:r w:rsidRPr="00D9016F">
        <w:rPr>
          <w:rFonts w:eastAsia="Cambria"/>
          <w:highlight w:val="yellow"/>
          <w:u w:val="single"/>
        </w:rPr>
        <w:t>every human community worldwide</w:t>
      </w:r>
      <w:r w:rsidRPr="00176C86">
        <w:rPr>
          <w:rFonts w:eastAsia="Cambria"/>
          <w:u w:val="single"/>
        </w:rPr>
        <w:t xml:space="preserve">, such as the </w:t>
      </w:r>
      <w:r w:rsidRPr="00D9016F">
        <w:rPr>
          <w:rFonts w:eastAsia="Cambria"/>
          <w:highlight w:val="yellow"/>
          <w:u w:val="single"/>
        </w:rPr>
        <w:t>1918 flu</w:t>
      </w:r>
      <w:r w:rsidRPr="00176C86">
        <w:rPr>
          <w:rFonts w:eastAsia="Cambria"/>
          <w:sz w:val="14"/>
        </w:rPr>
        <w:t>,10 </w:t>
      </w:r>
      <w:r w:rsidRPr="00176C86">
        <w:rPr>
          <w:rFonts w:eastAsia="Cambria"/>
          <w:u w:val="single"/>
        </w:rPr>
        <w:t xml:space="preserve">and seroprevalence studies indicate that other pathogens, such as </w:t>
      </w:r>
      <w:r w:rsidRPr="00D9016F">
        <w:rPr>
          <w:rFonts w:eastAsia="Cambria"/>
          <w:highlight w:val="yellow"/>
          <w:u w:val="single"/>
        </w:rPr>
        <w:t xml:space="preserve">chickenpox </w:t>
      </w:r>
      <w:r w:rsidRPr="00176C86">
        <w:rPr>
          <w:rFonts w:eastAsia="Cambria"/>
          <w:u w:val="single"/>
        </w:rPr>
        <w:t>and HSV-1, can successfully reach over 95% of a population</w:t>
      </w:r>
      <w:r w:rsidRPr="00176C86">
        <w:rPr>
          <w:rFonts w:eastAsia="Cambria"/>
          <w:sz w:val="14"/>
        </w:rPr>
        <w:t>.11,12 Under optimal virulence theory, </w:t>
      </w:r>
      <w:r w:rsidRPr="00D9016F">
        <w:rPr>
          <w:rFonts w:eastAsia="Cambria"/>
          <w:b/>
          <w:iCs/>
          <w:highlight w:val="yellow"/>
          <w:u w:val="single"/>
        </w:rPr>
        <w:t>natural evolution</w:t>
      </w:r>
      <w:r w:rsidRPr="00D9016F">
        <w:rPr>
          <w:rFonts w:eastAsia="Cambria"/>
          <w:highlight w:val="yellow"/>
          <w:u w:val="single"/>
        </w:rPr>
        <w:t> would b</w:t>
      </w:r>
      <w:r w:rsidRPr="00176C86">
        <w:rPr>
          <w:rFonts w:eastAsia="Cambria"/>
          <w:u w:val="single"/>
        </w:rPr>
        <w:t>e an </w:t>
      </w:r>
      <w:r w:rsidRPr="00D9016F">
        <w:rPr>
          <w:rFonts w:eastAsia="Cambria"/>
          <w:b/>
          <w:iCs/>
          <w:highlight w:val="yellow"/>
          <w:u w:val="single"/>
        </w:rPr>
        <w:t>unlikely</w:t>
      </w:r>
      <w:r w:rsidRPr="00D9016F">
        <w:rPr>
          <w:rFonts w:eastAsia="Cambria"/>
          <w:highlight w:val="yellow"/>
          <w:u w:val="single"/>
        </w:rPr>
        <w:t xml:space="preserve"> source for pathogens </w:t>
      </w:r>
      <w:r w:rsidRPr="00176C86">
        <w:rPr>
          <w:rFonts w:eastAsia="Cambria"/>
          <w:u w:val="single"/>
        </w:rPr>
        <w:t>with the </w:t>
      </w:r>
      <w:r w:rsidRPr="00176C86">
        <w:rPr>
          <w:rFonts w:eastAsia="Cambria"/>
          <w:b/>
          <w:iCs/>
          <w:u w:val="single"/>
        </w:rPr>
        <w:t>highest possible levels of transmissibility, virulence, and global reach</w:t>
      </w:r>
      <w:r w:rsidRPr="00176C86">
        <w:rPr>
          <w:rFonts w:eastAsia="Cambria"/>
          <w:u w:val="single"/>
        </w:rPr>
        <w:t xml:space="preserve">. </w:t>
      </w:r>
      <w:r w:rsidRPr="00D9016F">
        <w:rPr>
          <w:rFonts w:eastAsia="Cambria"/>
          <w:highlight w:val="yellow"/>
          <w:u w:val="single"/>
        </w:rPr>
        <w:t>But </w:t>
      </w:r>
      <w:r w:rsidRPr="00D9016F">
        <w:rPr>
          <w:rFonts w:eastAsia="Cambria"/>
          <w:b/>
          <w:iCs/>
          <w:highlight w:val="yellow"/>
          <w:u w:val="single"/>
        </w:rPr>
        <w:t xml:space="preserve">advances in </w:t>
      </w:r>
      <w:r w:rsidRPr="00D9016F">
        <w:rPr>
          <w:rFonts w:eastAsia="Cambria"/>
          <w:b/>
          <w:iCs/>
          <w:highlight w:val="yellow"/>
          <w:u w:val="single"/>
        </w:rPr>
        <w:lastRenderedPageBreak/>
        <w:t>biotech</w:t>
      </w:r>
      <w:r w:rsidRPr="00176C86">
        <w:rPr>
          <w:rFonts w:eastAsia="Cambria"/>
          <w:u w:val="single"/>
        </w:rPr>
        <w:t xml:space="preserve">nology might </w:t>
      </w:r>
      <w:r w:rsidRPr="00D9016F">
        <w:rPr>
          <w:rFonts w:eastAsia="Cambria"/>
          <w:highlight w:val="yellow"/>
          <w:u w:val="single"/>
        </w:rPr>
        <w:t xml:space="preserve">allow </w:t>
      </w:r>
      <w:r w:rsidRPr="00176C86">
        <w:rPr>
          <w:rFonts w:eastAsia="Cambria"/>
          <w:u w:val="single"/>
        </w:rPr>
        <w:t xml:space="preserve">the </w:t>
      </w:r>
      <w:r w:rsidRPr="00D9016F">
        <w:rPr>
          <w:rFonts w:eastAsia="Cambria"/>
          <w:highlight w:val="yellow"/>
          <w:u w:val="single"/>
        </w:rPr>
        <w:t>creation of diseases that </w:t>
      </w:r>
      <w:r w:rsidRPr="00D9016F">
        <w:rPr>
          <w:rFonts w:eastAsia="Cambria"/>
          <w:b/>
          <w:iCs/>
          <w:highlight w:val="yellow"/>
          <w:u w:val="single"/>
        </w:rPr>
        <w:t>combine such traits</w:t>
      </w:r>
      <w:r w:rsidRPr="00176C86">
        <w:rPr>
          <w:rFonts w:eastAsia="Cambria"/>
          <w:sz w:val="14"/>
        </w:rPr>
        <w:t>. </w:t>
      </w:r>
      <w:r w:rsidRPr="00176C86">
        <w:rPr>
          <w:rFonts w:eastAsia="Cambria"/>
          <w:u w:val="single"/>
        </w:rPr>
        <w:t>Recent controversy has </w:t>
      </w:r>
      <w:r w:rsidRPr="00D9016F">
        <w:rPr>
          <w:rFonts w:eastAsia="Cambria"/>
          <w:b/>
          <w:iCs/>
          <w:highlight w:val="yellow"/>
          <w:u w:val="single"/>
        </w:rPr>
        <w:t xml:space="preserve">already </w:t>
      </w:r>
      <w:r w:rsidRPr="00176C86">
        <w:rPr>
          <w:rFonts w:eastAsia="Cambria"/>
          <w:b/>
          <w:iCs/>
          <w:u w:val="single"/>
        </w:rPr>
        <w:t>emerged</w:t>
      </w:r>
      <w:r w:rsidRPr="00176C86">
        <w:rPr>
          <w:rFonts w:eastAsia="Cambria"/>
          <w:u w:val="single"/>
        </w:rPr>
        <w:t> over a number of </w:t>
      </w:r>
      <w:r w:rsidRPr="00D9016F">
        <w:rPr>
          <w:rFonts w:eastAsia="Cambria"/>
          <w:b/>
          <w:iCs/>
          <w:highlight w:val="yellow"/>
          <w:u w:val="single"/>
        </w:rPr>
        <w:t>scientific experiments</w:t>
      </w:r>
      <w:r w:rsidRPr="00D9016F">
        <w:rPr>
          <w:rFonts w:eastAsia="Cambria"/>
          <w:highlight w:val="yellow"/>
          <w:u w:val="single"/>
        </w:rPr>
        <w:t> </w:t>
      </w:r>
      <w:r w:rsidRPr="00176C86">
        <w:rPr>
          <w:rFonts w:eastAsia="Cambria"/>
          <w:u w:val="single"/>
        </w:rPr>
        <w:t xml:space="preserve">that </w:t>
      </w:r>
      <w:r w:rsidRPr="00D9016F">
        <w:rPr>
          <w:rFonts w:eastAsia="Cambria"/>
          <w:highlight w:val="yellow"/>
          <w:u w:val="single"/>
        </w:rPr>
        <w:t xml:space="preserve">resulted in viruses with </w:t>
      </w:r>
      <w:r w:rsidRPr="00176C86">
        <w:rPr>
          <w:rFonts w:eastAsia="Cambria"/>
          <w:u w:val="single"/>
        </w:rPr>
        <w:t xml:space="preserve">enhanced </w:t>
      </w:r>
      <w:r w:rsidRPr="00176C86">
        <w:rPr>
          <w:rFonts w:eastAsia="Cambria"/>
          <w:b/>
          <w:iCs/>
          <w:u w:val="single"/>
        </w:rPr>
        <w:t>transmissibility</w:t>
      </w:r>
      <w:r w:rsidRPr="00176C86">
        <w:rPr>
          <w:rFonts w:eastAsia="Cambria"/>
          <w:u w:val="single"/>
        </w:rPr>
        <w:t xml:space="preserve">, </w:t>
      </w:r>
      <w:r w:rsidRPr="00D9016F">
        <w:rPr>
          <w:rFonts w:eastAsia="Cambria"/>
          <w:b/>
          <w:iCs/>
          <w:highlight w:val="yellow"/>
          <w:u w:val="single"/>
        </w:rPr>
        <w:t>lethality</w:t>
      </w:r>
      <w:r w:rsidRPr="00D9016F">
        <w:rPr>
          <w:rFonts w:eastAsia="Cambria"/>
          <w:highlight w:val="yellow"/>
          <w:u w:val="single"/>
        </w:rPr>
        <w:t>, and</w:t>
      </w:r>
      <w:r w:rsidRPr="00176C86">
        <w:rPr>
          <w:rFonts w:eastAsia="Cambria"/>
          <w:u w:val="single"/>
        </w:rPr>
        <w:t xml:space="preserve">/or the </w:t>
      </w:r>
      <w:r w:rsidRPr="00D9016F">
        <w:rPr>
          <w:rFonts w:eastAsia="Cambria"/>
          <w:highlight w:val="yellow"/>
          <w:u w:val="single"/>
        </w:rPr>
        <w:t xml:space="preserve">ability to overcome </w:t>
      </w:r>
      <w:r w:rsidRPr="00D9016F">
        <w:rPr>
          <w:rFonts w:eastAsia="Cambria"/>
          <w:b/>
          <w:iCs/>
          <w:highlight w:val="yellow"/>
          <w:u w:val="single"/>
        </w:rPr>
        <w:t>therapeutics</w:t>
      </w:r>
      <w:r w:rsidRPr="00176C86">
        <w:rPr>
          <w:rFonts w:eastAsia="Cambria"/>
          <w:sz w:val="14"/>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176C86">
        <w:rPr>
          <w:rFonts w:eastAsia="Cambria"/>
          <w:u w:val="single"/>
        </w:rPr>
        <w:t xml:space="preserve">Although these experiments had scientific merit and were not conducted with malicious intent, their implications are still worrying. This is especially true given </w:t>
      </w:r>
      <w:r w:rsidRPr="00D9016F">
        <w:rPr>
          <w:rFonts w:eastAsia="Cambria"/>
          <w:highlight w:val="yellow"/>
          <w:u w:val="single"/>
        </w:rPr>
        <w:t xml:space="preserve">that there is </w:t>
      </w:r>
      <w:r w:rsidRPr="00176C86">
        <w:rPr>
          <w:rFonts w:eastAsia="Cambria"/>
          <w:u w:val="single"/>
        </w:rPr>
        <w:t>also </w:t>
      </w:r>
      <w:r w:rsidRPr="00D9016F">
        <w:rPr>
          <w:rFonts w:eastAsia="Cambria"/>
          <w:highlight w:val="yellow"/>
          <w:u w:val="single"/>
        </w:rPr>
        <w:t>a </w:t>
      </w:r>
      <w:r w:rsidRPr="00D9016F">
        <w:rPr>
          <w:rFonts w:eastAsia="Cambria"/>
          <w:b/>
          <w:iCs/>
          <w:highlight w:val="yellow"/>
          <w:u w:val="single"/>
        </w:rPr>
        <w:t xml:space="preserve">long </w:t>
      </w:r>
      <w:r w:rsidRPr="00176C86">
        <w:rPr>
          <w:rFonts w:eastAsia="Cambria"/>
          <w:b/>
          <w:iCs/>
          <w:u w:val="single"/>
        </w:rPr>
        <w:t xml:space="preserve">historical track </w:t>
      </w:r>
      <w:r w:rsidRPr="00D9016F">
        <w:rPr>
          <w:rFonts w:eastAsia="Cambria"/>
          <w:b/>
          <w:iCs/>
          <w:highlight w:val="yellow"/>
          <w:u w:val="single"/>
        </w:rPr>
        <w:t>record</w:t>
      </w:r>
      <w:r w:rsidRPr="00D9016F">
        <w:rPr>
          <w:rFonts w:eastAsia="Cambria"/>
          <w:highlight w:val="yellow"/>
          <w:u w:val="single"/>
        </w:rPr>
        <w:t xml:space="preserve"> of </w:t>
      </w:r>
      <w:r w:rsidRPr="00D9016F">
        <w:rPr>
          <w:rFonts w:eastAsia="Cambria"/>
          <w:b/>
          <w:iCs/>
          <w:highlight w:val="yellow"/>
          <w:u w:val="single"/>
        </w:rPr>
        <w:t>state-run bioweapon research</w:t>
      </w:r>
      <w:r w:rsidRPr="00D9016F">
        <w:rPr>
          <w:rFonts w:eastAsia="Cambria"/>
          <w:highlight w:val="yellow"/>
          <w:u w:val="single"/>
        </w:rPr>
        <w:t> </w:t>
      </w:r>
      <w:r w:rsidRPr="00176C86">
        <w:rPr>
          <w:rFonts w:eastAsia="Cambria"/>
          <w:u w:val="single"/>
        </w:rPr>
        <w:t>applying cutting-edge science and technology to design agents not previously seen in nature</w:t>
      </w:r>
      <w:r w:rsidRPr="00176C86">
        <w:rPr>
          <w:rFonts w:eastAsia="Cambria"/>
          <w:sz w:val="14"/>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176C86">
        <w:rPr>
          <w:rFonts w:eastAsia="Cambria"/>
          <w:u w:val="single"/>
        </w:rPr>
        <w:t xml:space="preserve">the </w:t>
      </w:r>
      <w:r w:rsidRPr="00D9016F">
        <w:rPr>
          <w:rFonts w:eastAsia="Cambria"/>
          <w:highlight w:val="yellow"/>
          <w:u w:val="single"/>
        </w:rPr>
        <w:t xml:space="preserve">logic of deterrence </w:t>
      </w:r>
      <w:r w:rsidRPr="00176C86">
        <w:rPr>
          <w:rFonts w:eastAsia="Cambria"/>
          <w:u w:val="single"/>
        </w:rPr>
        <w:t>and </w:t>
      </w:r>
      <w:r w:rsidRPr="00176C86">
        <w:rPr>
          <w:rFonts w:eastAsia="Cambria"/>
          <w:b/>
          <w:iCs/>
          <w:u w:val="single"/>
        </w:rPr>
        <w:t>m</w:t>
      </w:r>
      <w:r w:rsidRPr="00176C86">
        <w:rPr>
          <w:rFonts w:eastAsia="Cambria"/>
          <w:u w:val="single"/>
        </w:rPr>
        <w:t>utually </w:t>
      </w:r>
      <w:r w:rsidRPr="00176C86">
        <w:rPr>
          <w:rFonts w:eastAsia="Cambria"/>
          <w:b/>
          <w:iCs/>
          <w:u w:val="single"/>
        </w:rPr>
        <w:t>a</w:t>
      </w:r>
      <w:r w:rsidRPr="00176C86">
        <w:rPr>
          <w:rFonts w:eastAsia="Cambria"/>
          <w:u w:val="single"/>
        </w:rPr>
        <w:t>ssured </w:t>
      </w:r>
      <w:r w:rsidRPr="00176C86">
        <w:rPr>
          <w:rFonts w:eastAsia="Cambria"/>
          <w:b/>
          <w:iCs/>
          <w:u w:val="single"/>
        </w:rPr>
        <w:t>d</w:t>
      </w:r>
      <w:r w:rsidRPr="00176C86">
        <w:rPr>
          <w:rFonts w:eastAsia="Cambria"/>
          <w:u w:val="single"/>
        </w:rPr>
        <w:t>estruction could </w:t>
      </w:r>
      <w:r w:rsidRPr="00D9016F">
        <w:rPr>
          <w:rFonts w:eastAsia="Cambria"/>
          <w:highlight w:val="yellow"/>
          <w:u w:val="single"/>
        </w:rPr>
        <w:t>create such incentives in more unstable political environments</w:t>
      </w:r>
      <w:r w:rsidRPr="00D9016F">
        <w:rPr>
          <w:rFonts w:eastAsia="Cambria"/>
          <w:sz w:val="14"/>
          <w:highlight w:val="yellow"/>
        </w:rPr>
        <w:t> </w:t>
      </w:r>
      <w:r w:rsidRPr="00176C86">
        <w:rPr>
          <w:rFonts w:eastAsia="Cambria"/>
          <w:sz w:val="14"/>
        </w:rPr>
        <w:t>or following a breakdown of the Biological Weapons Convention.25 </w:t>
      </w:r>
      <w:r w:rsidRPr="00176C86">
        <w:rPr>
          <w:rFonts w:eastAsia="Cambria"/>
          <w:u w:val="single"/>
        </w:rPr>
        <w:t>The </w:t>
      </w:r>
      <w:r w:rsidRPr="00D9016F">
        <w:rPr>
          <w:rFonts w:eastAsia="Cambria"/>
          <w:b/>
          <w:iCs/>
          <w:highlight w:val="yellow"/>
          <w:u w:val="single"/>
        </w:rPr>
        <w:t>possibility of a war</w:t>
      </w:r>
      <w:r w:rsidRPr="00176C86">
        <w:rPr>
          <w:rFonts w:eastAsia="Cambria"/>
          <w:u w:val="single"/>
        </w:rPr>
        <w:t xml:space="preserve"> between great powers could </w:t>
      </w:r>
      <w:r w:rsidRPr="00D9016F">
        <w:rPr>
          <w:rFonts w:eastAsia="Cambria"/>
          <w:highlight w:val="yellow"/>
          <w:u w:val="single"/>
        </w:rPr>
        <w:t>also increase the pressure to use such weapons</w:t>
      </w:r>
      <w:r w:rsidRPr="00176C86">
        <w:rPr>
          <w:rFonts w:eastAsia="Cambria"/>
          <w:u w:val="single"/>
        </w:rPr>
        <w:t>—during the World Wars, bioweapons were used across multiple continents</w:t>
      </w:r>
      <w:r w:rsidRPr="00176C86">
        <w:rPr>
          <w:rFonts w:eastAsia="Cambria"/>
          <w:sz w:val="14"/>
        </w:rPr>
        <w:t>, with Germany targeting animals in WWI,26 and Japan using plague to cause an epidemic in China during WWII.27</w:t>
      </w:r>
    </w:p>
    <w:p w14:paraId="2D71C3E0" w14:textId="77777777" w:rsidR="005902F3" w:rsidRPr="00176C86" w:rsidRDefault="005902F3" w:rsidP="005902F3">
      <w:pPr>
        <w:rPr>
          <w:rFonts w:eastAsia="Cambria"/>
        </w:rPr>
      </w:pPr>
    </w:p>
    <w:p w14:paraId="007423CC" w14:textId="77777777" w:rsidR="005902F3" w:rsidRPr="00176C86" w:rsidRDefault="005902F3" w:rsidP="005902F3">
      <w:pPr>
        <w:pStyle w:val="Heading2"/>
        <w:rPr>
          <w:rFonts w:cs="Calibri"/>
        </w:rPr>
      </w:pPr>
      <w:r>
        <w:rPr>
          <w:rFonts w:cs="Calibri"/>
        </w:rPr>
        <w:lastRenderedPageBreak/>
        <w:t>Cap</w:t>
      </w:r>
      <w:r w:rsidRPr="00176C86">
        <w:rPr>
          <w:rFonts w:cs="Calibri"/>
        </w:rPr>
        <w:t xml:space="preserve"> K</w:t>
      </w:r>
    </w:p>
    <w:p w14:paraId="028DFE2A" w14:textId="77777777" w:rsidR="005902F3" w:rsidRPr="00C309A6" w:rsidRDefault="005902F3" w:rsidP="005902F3">
      <w:pPr>
        <w:pStyle w:val="Heading4"/>
      </w:pPr>
      <w:r w:rsidRPr="00C309A6">
        <w:t>The WTO is inevitably a tool of accumulation for capitalist imperialism – international institutional monopoly capitalism overdetermines the plan’s move to peace – causes war, environmental degradation, and extinction.</w:t>
      </w:r>
    </w:p>
    <w:p w14:paraId="1C5C3574" w14:textId="77777777" w:rsidR="005902F3" w:rsidRPr="00C309A6" w:rsidRDefault="005902F3" w:rsidP="005902F3">
      <w:pPr>
        <w:rPr>
          <w:rStyle w:val="Style13ptBold"/>
        </w:rPr>
      </w:pPr>
      <w:r w:rsidRPr="00C309A6">
        <w:rPr>
          <w:rStyle w:val="Style13ptBold"/>
        </w:rPr>
        <w:t>Cuong, 18</w:t>
      </w:r>
    </w:p>
    <w:p w14:paraId="187B57DA" w14:textId="77777777" w:rsidR="005902F3" w:rsidRPr="00C309A6" w:rsidRDefault="005902F3" w:rsidP="005902F3">
      <w:r w:rsidRPr="00C309A6">
        <w:t>[Vu Manh, Researcher @ VietEra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4EE613EF" w14:textId="77777777" w:rsidR="005902F3" w:rsidRPr="00C309A6" w:rsidRDefault="005902F3" w:rsidP="005902F3">
      <w:r w:rsidRPr="00D9016F">
        <w:rPr>
          <w:highlight w:val="yellow"/>
        </w:rPr>
        <w:t>*IIMC=International Institutional Monopoly Capitalism</w:t>
      </w:r>
    </w:p>
    <w:p w14:paraId="6B978FD3" w14:textId="77777777" w:rsidR="005902F3" w:rsidRPr="00C309A6" w:rsidRDefault="005902F3" w:rsidP="005902F3">
      <w:pPr>
        <w:rPr>
          <w:rStyle w:val="StyleUnderline"/>
        </w:rPr>
      </w:pPr>
      <w:r w:rsidRPr="00C309A6">
        <w:rPr>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C309A6">
        <w:rPr>
          <w:rStyle w:val="StyleUnderline"/>
        </w:rPr>
        <w:t>Since</w:t>
      </w:r>
      <w:r w:rsidRPr="00C309A6">
        <w:rPr>
          <w:sz w:val="16"/>
        </w:rPr>
        <w:t xml:space="preserve"> the late 1970s, especially since </w:t>
      </w:r>
      <w:r w:rsidRPr="00C309A6">
        <w:rPr>
          <w:rStyle w:val="StyleUnderline"/>
        </w:rPr>
        <w:t>the collapse of the Soviet Union, this system has reached</w:t>
      </w:r>
      <w:r w:rsidRPr="00C309A6">
        <w:rPr>
          <w:sz w:val="16"/>
        </w:rPr>
        <w:t xml:space="preserve"> a new level in its development, forging imperial centralism or </w:t>
      </w:r>
      <w:r w:rsidRPr="00C309A6">
        <w:rPr>
          <w:rStyle w:val="StyleUnderline"/>
        </w:rPr>
        <w:t>“International Institutional Monopoly Capitalism” (</w:t>
      </w:r>
      <w:r w:rsidRPr="00D9016F">
        <w:rPr>
          <w:rStyle w:val="StyleUnderline"/>
          <w:highlight w:val="yellow"/>
        </w:rPr>
        <w:t>IIMC</w:t>
      </w:r>
      <w:r w:rsidRPr="00C309A6">
        <w:rPr>
          <w:rStyle w:val="StyleUnderline"/>
        </w:rPr>
        <w:t xml:space="preserve">), </w:t>
      </w:r>
      <w:r w:rsidRPr="00D9016F">
        <w:rPr>
          <w:rStyle w:val="StyleUnderline"/>
          <w:highlight w:val="yellow"/>
        </w:rPr>
        <w:t>where</w:t>
      </w:r>
      <w:r w:rsidRPr="00C309A6">
        <w:rPr>
          <w:rStyle w:val="StyleUnderline"/>
        </w:rPr>
        <w:t>by a handful of powerful nation-</w:t>
      </w:r>
      <w:r w:rsidRPr="00D9016F">
        <w:rPr>
          <w:rStyle w:val="StyleUnderline"/>
          <w:highlight w:val="yellow"/>
        </w:rPr>
        <w:t xml:space="preserve">states </w:t>
      </w:r>
      <w:r w:rsidRPr="00C309A6">
        <w:rPr>
          <w:rStyle w:val="StyleUnderline"/>
        </w:rPr>
        <w:t xml:space="preserve">explicitly </w:t>
      </w:r>
      <w:r w:rsidRPr="00D9016F">
        <w:rPr>
          <w:rStyle w:val="StyleUnderline"/>
          <w:highlight w:val="yellow"/>
        </w:rPr>
        <w:t>use international organizations to impose their interests</w:t>
      </w:r>
      <w:r w:rsidRPr="00C309A6">
        <w:rPr>
          <w:rStyle w:val="StyleUnderline"/>
        </w:rPr>
        <w:t xml:space="preserve"> and further expand accumulation.</w:t>
      </w:r>
      <w:r w:rsidRPr="00C309A6">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D9016F">
        <w:rPr>
          <w:rStyle w:val="StyleUnderline"/>
          <w:highlight w:val="yellow"/>
        </w:rPr>
        <w:t>capitalism has an inherent drive toward endless accumulation</w:t>
      </w:r>
      <w:r w:rsidRPr="00C309A6">
        <w:rPr>
          <w:rStyle w:val="StyleUnderline"/>
        </w:rPr>
        <w:t xml:space="preserve"> through the production of “surplus value.”</w:t>
      </w:r>
      <w:r w:rsidRPr="00C309A6">
        <w:rPr>
          <w:sz w:val="16"/>
        </w:rPr>
        <w:t xml:space="preserve"> In relation to this defining characteristic of the system, there have been distinct historical configurations of its operation. </w:t>
      </w:r>
      <w:r w:rsidRPr="00C309A6">
        <w:rPr>
          <w:rStyle w:val="StyleUnderline"/>
        </w:rPr>
        <w:t>IIMC represents the highest form of the imperialism stage of capitalism, given the increasingly coordination between the monopoly capital and the state within core nations.</w:t>
      </w:r>
      <w:r w:rsidRPr="00C309A6">
        <w:rPr>
          <w:sz w:val="16"/>
        </w:rPr>
        <w:t xml:space="preserve"> </w:t>
      </w:r>
      <w:r w:rsidRPr="00C309A6">
        <w:rPr>
          <w:rStyle w:val="Emphasis"/>
        </w:rPr>
        <w:t xml:space="preserve">As a state-formed monopoly capitalism, </w:t>
      </w:r>
      <w:r w:rsidRPr="00D9016F">
        <w:rPr>
          <w:rStyle w:val="Emphasis"/>
          <w:highlight w:val="yellow"/>
        </w:rPr>
        <w:t xml:space="preserve">IIMC has been forcing </w:t>
      </w:r>
      <w:r w:rsidRPr="00C309A6">
        <w:rPr>
          <w:rStyle w:val="Emphasis"/>
        </w:rPr>
        <w:t xml:space="preserve">most </w:t>
      </w:r>
      <w:r w:rsidRPr="00D9016F">
        <w:rPr>
          <w:rStyle w:val="Emphasis"/>
          <w:highlight w:val="yellow"/>
        </w:rPr>
        <w:t xml:space="preserve">economies to participate </w:t>
      </w:r>
      <w:r w:rsidRPr="00C309A6">
        <w:rPr>
          <w:rStyle w:val="Emphasis"/>
        </w:rPr>
        <w:t xml:space="preserve">in its system, </w:t>
      </w:r>
      <w:r w:rsidRPr="00D9016F">
        <w:rPr>
          <w:rStyle w:val="Emphasis"/>
          <w:highlight w:val="yellow"/>
        </w:rPr>
        <w:t>regardless of whether those economies are capitalist or socialist</w:t>
      </w:r>
      <w:r w:rsidRPr="00C309A6">
        <w:rPr>
          <w:sz w:val="16"/>
        </w:rPr>
        <w:t xml:space="preserve"> (except North Korea). This is what Nikolai Bukharin pointed to a century ago. According to Samir Amin, in the globalization era, the efficiency of economic management by nation-states has changed. </w:t>
      </w:r>
      <w:r w:rsidRPr="00C309A6">
        <w:rPr>
          <w:rStyle w:val="StyleUnderline"/>
        </w:rPr>
        <w:t xml:space="preserve">Under IIMC, advanced </w:t>
      </w:r>
      <w:r w:rsidRPr="00D9016F">
        <w:rPr>
          <w:rStyle w:val="StyleUnderline"/>
          <w:highlight w:val="yellow"/>
        </w:rPr>
        <w:t>capitalist states are even stronger</w:t>
      </w:r>
      <w:r w:rsidRPr="00C309A6">
        <w:rPr>
          <w:rStyle w:val="StyleUnderline"/>
        </w:rPr>
        <w:t xml:space="preserve">, as far as their economic-political reach, and are </w:t>
      </w:r>
      <w:r w:rsidRPr="00D9016F">
        <w:rPr>
          <w:rStyle w:val="Emphasis"/>
          <w:highlight w:val="yellow"/>
        </w:rPr>
        <w:t>able to control international institutions and organizations</w:t>
      </w:r>
      <w:r w:rsidRPr="00C309A6">
        <w:rPr>
          <w:rStyle w:val="StyleUnderline"/>
        </w:rPr>
        <w:t>.</w:t>
      </w:r>
      <w:r w:rsidRPr="00C309A6">
        <w:rPr>
          <w:sz w:val="16"/>
        </w:rPr>
        <w:t xml:space="preserve"> </w:t>
      </w:r>
      <w:r w:rsidRPr="00C309A6">
        <w:rPr>
          <w:rStyle w:val="StyleUnderline"/>
        </w:rPr>
        <w:t xml:space="preserve">Within these core nations, the state uses its strength to support the formation of “supercompanies” </w:t>
      </w:r>
      <w:r w:rsidRPr="00C309A6">
        <w:rPr>
          <w:sz w:val="16"/>
        </w:rPr>
        <w:t xml:space="preserve">(the </w:t>
      </w:r>
      <w:r w:rsidRPr="00C309A6">
        <w:rPr>
          <w:rStyle w:val="StyleUnderline"/>
        </w:rPr>
        <w:t>multinational corporations that monopolize one or a number of products/services worldwide</w:t>
      </w:r>
      <w:r w:rsidRPr="00C309A6">
        <w:rPr>
          <w:sz w:val="16"/>
        </w:rPr>
        <w:t xml:space="preserve">), </w:t>
      </w:r>
      <w:r w:rsidRPr="00C309A6">
        <w:rPr>
          <w:rStyle w:val="StyleUnderline"/>
        </w:rPr>
        <w:t xml:space="preserve">serving the interests of the richest class, while bringing some additional benefits to its broader population. </w:t>
      </w:r>
      <w:r w:rsidRPr="00D9016F">
        <w:rPr>
          <w:rStyle w:val="Emphasis"/>
          <w:highlight w:val="yellow"/>
        </w:rPr>
        <w:t>These countries are monopoly nations.</w:t>
      </w:r>
      <w:r w:rsidRPr="00D9016F">
        <w:rPr>
          <w:sz w:val="16"/>
          <w:highlight w:val="yellow"/>
        </w:rPr>
        <w:t xml:space="preserve"> </w:t>
      </w:r>
      <w:r w:rsidRPr="00D9016F">
        <w:rPr>
          <w:rStyle w:val="StyleUnderline"/>
          <w:highlight w:val="yellow"/>
        </w:rPr>
        <w:t>Through</w:t>
      </w:r>
      <w:r w:rsidRPr="00C309A6">
        <w:rPr>
          <w:rStyle w:val="StyleUnderline"/>
        </w:rPr>
        <w:t xml:space="preserve"> international institutional settings</w:t>
      </w:r>
      <w:r w:rsidRPr="00C309A6">
        <w:rPr>
          <w:sz w:val="16"/>
        </w:rPr>
        <w:t xml:space="preserve"> (</w:t>
      </w:r>
      <w:r w:rsidRPr="00C309A6">
        <w:rPr>
          <w:rStyle w:val="StyleUnderline"/>
        </w:rPr>
        <w:t>e.g.,</w:t>
      </w:r>
      <w:r w:rsidRPr="00C309A6">
        <w:rPr>
          <w:sz w:val="16"/>
        </w:rPr>
        <w:t xml:space="preserve"> World Bank, International Monetary Fund, </w:t>
      </w:r>
      <w:r w:rsidRPr="00D9016F">
        <w:rPr>
          <w:rStyle w:val="StyleUnderline"/>
          <w:highlight w:val="yellow"/>
        </w:rPr>
        <w:t>W</w:t>
      </w:r>
      <w:r w:rsidRPr="00C309A6">
        <w:rPr>
          <w:rStyle w:val="StyleUnderline"/>
        </w:rPr>
        <w:t xml:space="preserve">orld </w:t>
      </w:r>
      <w:r w:rsidRPr="00D9016F">
        <w:rPr>
          <w:rStyle w:val="StyleUnderline"/>
          <w:highlight w:val="yellow"/>
        </w:rPr>
        <w:t>T</w:t>
      </w:r>
      <w:r w:rsidRPr="00C309A6">
        <w:rPr>
          <w:rStyle w:val="StyleUnderline"/>
        </w:rPr>
        <w:t xml:space="preserve">rade </w:t>
      </w:r>
      <w:r w:rsidRPr="00D9016F">
        <w:rPr>
          <w:rStyle w:val="StyleUnderline"/>
          <w:highlight w:val="yellow"/>
        </w:rPr>
        <w:t>O</w:t>
      </w:r>
      <w:r w:rsidRPr="00C309A6">
        <w:rPr>
          <w:rStyle w:val="StyleUnderline"/>
        </w:rPr>
        <w:t>rganization</w:t>
      </w:r>
      <w:r w:rsidRPr="00C309A6">
        <w:rPr>
          <w:sz w:val="16"/>
        </w:rPr>
        <w:t xml:space="preserve">), </w:t>
      </w:r>
      <w:r w:rsidRPr="00C309A6">
        <w:rPr>
          <w:rStyle w:val="StyleUnderline"/>
        </w:rPr>
        <w:t xml:space="preserve">monopoly capital and monopoly </w:t>
      </w:r>
      <w:r w:rsidRPr="00D9016F">
        <w:rPr>
          <w:rStyle w:val="StyleUnderline"/>
          <w:highlight w:val="yellow"/>
        </w:rPr>
        <w:t xml:space="preserve">nations </w:t>
      </w:r>
      <w:r w:rsidRPr="00D9016F">
        <w:rPr>
          <w:rStyle w:val="Emphasis"/>
          <w:highlight w:val="yellow"/>
        </w:rPr>
        <w:t xml:space="preserve">extend their influence </w:t>
      </w:r>
      <w:r w:rsidRPr="00C309A6">
        <w:rPr>
          <w:rStyle w:val="Emphasis"/>
        </w:rPr>
        <w:t xml:space="preserve">and power </w:t>
      </w:r>
      <w:r w:rsidRPr="00D9016F">
        <w:rPr>
          <w:rStyle w:val="Emphasis"/>
          <w:highlight w:val="yellow"/>
        </w:rPr>
        <w:t xml:space="preserve">into every corner of the world, even </w:t>
      </w:r>
      <w:r w:rsidRPr="00C309A6">
        <w:rPr>
          <w:rStyle w:val="Emphasis"/>
        </w:rPr>
        <w:t xml:space="preserve">the few remaining </w:t>
      </w:r>
      <w:r w:rsidRPr="00D9016F">
        <w:rPr>
          <w:rStyle w:val="Emphasis"/>
          <w:highlight w:val="yellow"/>
        </w:rPr>
        <w:t>socialist strongholds, causing complex conflicts</w:t>
      </w:r>
      <w:r w:rsidRPr="00C309A6">
        <w:rPr>
          <w:rStyle w:val="StyleUnderline"/>
        </w:rPr>
        <w:t xml:space="preserve"> within globalization and regionalization processes. </w:t>
      </w:r>
      <w:r w:rsidRPr="00C309A6">
        <w:rPr>
          <w:sz w:val="16"/>
        </w:rPr>
        <w:t xml:space="preserve">Capital Concentration and the Establishment of Monopoly Nations Capital </w:t>
      </w:r>
      <w:r w:rsidRPr="00C309A6">
        <w:rPr>
          <w:rStyle w:val="StyleUnderline"/>
        </w:rPr>
        <w:t xml:space="preserve">accumulation and the centralization and concentration of capital led to the formation of monopolies (cartels, syndicates, trusts, consortiums, and conglomerates). This </w:t>
      </w:r>
      <w:r w:rsidRPr="00C309A6">
        <w:rPr>
          <w:rStyle w:val="Emphasis"/>
        </w:rPr>
        <w:t>fundamental law of capitalism</w:t>
      </w:r>
      <w:r w:rsidRPr="00C309A6">
        <w:rPr>
          <w:rStyle w:val="StyleUnderline"/>
        </w:rPr>
        <w:t xml:space="preserve"> continues to take effect in the IIMC period, albeit at a very high level. </w:t>
      </w:r>
      <w:r w:rsidRPr="00C309A6">
        <w:rPr>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w:t>
      </w:r>
      <w:r w:rsidRPr="00C309A6">
        <w:rPr>
          <w:sz w:val="16"/>
        </w:rPr>
        <w:lastRenderedPageBreak/>
        <w:t xml:space="preserve">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technology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1,has revenues that are higher than the GDP of Oman,which is the largest economy in a group of 124 smalland medium-sized economies, with $81.8billion in 2014. </w:t>
      </w:r>
      <w:r w:rsidRPr="00D9016F">
        <w:rPr>
          <w:rStyle w:val="StyleUnderline"/>
          <w:highlight w:val="yellow"/>
        </w:rPr>
        <w:t>Supercompanies</w:t>
      </w:r>
      <w:r w:rsidRPr="00C309A6">
        <w:rPr>
          <w:sz w:val="16"/>
        </w:rPr>
        <w:t xml:space="preserve"> can </w:t>
      </w:r>
      <w:r w:rsidRPr="00C309A6">
        <w:rPr>
          <w:rStyle w:val="StyleUnderline"/>
        </w:rPr>
        <w:t xml:space="preserve">dramatically influence small and/or poor countries as they </w:t>
      </w:r>
      <w:r w:rsidRPr="00D9016F">
        <w:rPr>
          <w:rStyle w:val="Emphasis"/>
          <w:highlight w:val="yellow"/>
        </w:rPr>
        <w:t>pressure governments</w:t>
      </w:r>
      <w:r w:rsidRPr="00D9016F">
        <w:rPr>
          <w:rStyle w:val="StyleUnderline"/>
          <w:highlight w:val="yellow"/>
        </w:rPr>
        <w:t xml:space="preserve"> to condone </w:t>
      </w:r>
      <w:r w:rsidRPr="00D9016F">
        <w:rPr>
          <w:rStyle w:val="Emphasis"/>
          <w:highlight w:val="yellow"/>
        </w:rPr>
        <w:t>environmental degradation</w:t>
      </w:r>
      <w:r w:rsidRPr="00D9016F">
        <w:rPr>
          <w:rStyle w:val="StyleUnderline"/>
          <w:highlight w:val="yellow"/>
        </w:rPr>
        <w:t xml:space="preserve">, </w:t>
      </w:r>
      <w:r w:rsidRPr="00D9016F">
        <w:rPr>
          <w:rStyle w:val="Emphasis"/>
          <w:highlight w:val="yellow"/>
        </w:rPr>
        <w:t>violation of</w:t>
      </w:r>
      <w:r w:rsidRPr="00C309A6">
        <w:rPr>
          <w:rStyle w:val="Emphasis"/>
        </w:rPr>
        <w:t xml:space="preserve"> national </w:t>
      </w:r>
      <w:r w:rsidRPr="00D9016F">
        <w:rPr>
          <w:rStyle w:val="Emphasis"/>
          <w:highlight w:val="yellow"/>
        </w:rPr>
        <w:t>labor laws</w:t>
      </w:r>
      <w:r w:rsidRPr="00C309A6">
        <w:rPr>
          <w:rStyle w:val="StyleUnderline"/>
        </w:rPr>
        <w:t xml:space="preserve">, and </w:t>
      </w:r>
      <w:r w:rsidRPr="00C309A6">
        <w:rPr>
          <w:rStyle w:val="Emphasis"/>
        </w:rPr>
        <w:t>abuse of labor rights</w:t>
      </w:r>
      <w:r w:rsidRPr="00C309A6">
        <w:rPr>
          <w:rStyle w:val="StyleUnderline"/>
        </w:rPr>
        <w:t xml:space="preserve">. </w:t>
      </w:r>
      <w:r w:rsidRPr="00C309A6">
        <w:rPr>
          <w:sz w:val="16"/>
        </w:rPr>
        <w:t xml:space="preserve">They can force these governments to tender incentives, which maximize their profits by allowing extremely poor working conditions and low wages. Some </w:t>
      </w:r>
      <w:r w:rsidRPr="00C309A6">
        <w:rPr>
          <w:rStyle w:val="StyleUnderline"/>
        </w:rPr>
        <w:t xml:space="preserve">super-companies actively </w:t>
      </w:r>
      <w:r w:rsidRPr="00D9016F">
        <w:rPr>
          <w:rStyle w:val="Emphasis"/>
          <w:highlight w:val="yellow"/>
        </w:rPr>
        <w:t>destroy local agriculture</w:t>
      </w:r>
      <w:r w:rsidRPr="00C309A6">
        <w:rPr>
          <w:rStyle w:val="StyleUnderline"/>
        </w:rPr>
        <w:t xml:space="preserve"> and </w:t>
      </w:r>
      <w:r w:rsidRPr="00C309A6">
        <w:rPr>
          <w:rStyle w:val="Emphasis"/>
        </w:rPr>
        <w:t>kill marine life</w:t>
      </w:r>
      <w:r w:rsidRPr="00C309A6">
        <w:rPr>
          <w:sz w:val="16"/>
        </w:rPr>
        <w:t xml:space="preserve">, which has sparked mass protests. </w:t>
      </w:r>
      <w:r w:rsidRPr="00C309A6">
        <w:rPr>
          <w:rStyle w:val="StyleUnderline"/>
        </w:rPr>
        <w:t xml:space="preserve">They often </w:t>
      </w:r>
      <w:r w:rsidRPr="00D9016F">
        <w:rPr>
          <w:rStyle w:val="Emphasis"/>
          <w:highlight w:val="yellow"/>
        </w:rPr>
        <w:t>hire military personnel to</w:t>
      </w:r>
      <w:r w:rsidRPr="00C309A6">
        <w:rPr>
          <w:rStyle w:val="Emphasis"/>
        </w:rPr>
        <w:t xml:space="preserve"> open fire on peaceful protestors and </w:t>
      </w:r>
      <w:r w:rsidRPr="00D9016F">
        <w:rPr>
          <w:rStyle w:val="Emphasis"/>
          <w:highlight w:val="yellow"/>
        </w:rPr>
        <w:t>make assassinations</w:t>
      </w:r>
      <w:r w:rsidRPr="00C309A6">
        <w:rPr>
          <w:rStyle w:val="StyleUnderline"/>
        </w:rPr>
        <w:t>.</w:t>
      </w:r>
      <w:r w:rsidRPr="00C309A6">
        <w:rPr>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C309A6">
        <w:rPr>
          <w:rStyle w:val="StyleUnderline"/>
        </w:rPr>
        <w:t>iPhones, T-shirts, and coffee</w:t>
      </w:r>
      <w:r w:rsidRPr="00C309A6">
        <w:rPr>
          <w:sz w:val="16"/>
        </w:rPr>
        <w:t xml:space="preserve">, which </w:t>
      </w:r>
      <w:r w:rsidRPr="00C309A6">
        <w:rPr>
          <w:rStyle w:val="StyleUnderline"/>
        </w:rPr>
        <w:t>involve super-exploitation overseas by super-companies. As a result</w:t>
      </w:r>
      <w:r w:rsidRPr="00C309A6">
        <w:rPr>
          <w:sz w:val="16"/>
        </w:rPr>
        <w:t xml:space="preserve">, over the last three decades, </w:t>
      </w:r>
      <w:r w:rsidRPr="00C309A6">
        <w:rPr>
          <w:rStyle w:val="StyleUnderline"/>
        </w:rPr>
        <w:t xml:space="preserve">an enormous amount of surplus value has been produced in the periphery, but </w:t>
      </w:r>
      <w:r w:rsidRPr="00C309A6">
        <w:rPr>
          <w:rStyle w:val="Emphasis"/>
        </w:rPr>
        <w:t>captured by super-companies within monopoly nations</w:t>
      </w:r>
      <w:r w:rsidRPr="00C309A6">
        <w:rPr>
          <w:rStyle w:val="StyleUnderline"/>
        </w:rPr>
        <w:t>.</w:t>
      </w:r>
      <w:r w:rsidRPr="00C309A6">
        <w:rPr>
          <w:sz w:val="16"/>
        </w:rPr>
        <w:t xml:space="preserve"> Through the international division of labor and expansion of branches worldwide, </w:t>
      </w:r>
      <w:r w:rsidRPr="00C309A6">
        <w:rPr>
          <w:rStyle w:val="StyleUnderline"/>
        </w:rPr>
        <w:t xml:space="preserve">super-companies promote alliances in the form of complex cooperation among themselves </w:t>
      </w:r>
      <w:r w:rsidRPr="00C309A6">
        <w:rPr>
          <w:sz w:val="16"/>
        </w:rPr>
        <w:t xml:space="preserve">and between themselves and small- and medium-sized companies. </w:t>
      </w:r>
      <w:r w:rsidRPr="00C309A6">
        <w:rPr>
          <w:rStyle w:val="StyleUnderline"/>
        </w:rPr>
        <w:t xml:space="preserve">They adopt a “divide and rule” approach to control labor worldwide. </w:t>
      </w:r>
      <w:r w:rsidRPr="00C309A6">
        <w:rPr>
          <w:sz w:val="16"/>
        </w:rPr>
        <w:t xml:space="preserve">These super-companiestake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C309A6">
        <w:rPr>
          <w:rStyle w:val="StyleUnderline"/>
        </w:rPr>
        <w:t xml:space="preserve">Both </w:t>
      </w:r>
      <w:r w:rsidRPr="00D9016F">
        <w:rPr>
          <w:rStyle w:val="StyleUnderline"/>
          <w:highlight w:val="yellow"/>
        </w:rPr>
        <w:t>the state and capital rely on each other to exploit</w:t>
      </w:r>
      <w:r w:rsidRPr="00C309A6">
        <w:rPr>
          <w:rStyle w:val="StyleUnderline"/>
        </w:rPr>
        <w:t xml:space="preserve"> existing internal natural </w:t>
      </w:r>
      <w:r w:rsidRPr="00D9016F">
        <w:rPr>
          <w:rStyle w:val="StyleUnderline"/>
          <w:highlight w:val="yellow"/>
        </w:rPr>
        <w:t>resources</w:t>
      </w:r>
      <w:r w:rsidRPr="00C309A6">
        <w:rPr>
          <w:sz w:val="16"/>
        </w:rPr>
        <w:t xml:space="preserve"> (e.g., OECD with its oil); </w:t>
      </w:r>
      <w:r w:rsidRPr="00C309A6">
        <w:rPr>
          <w:rStyle w:val="StyleUnderline"/>
        </w:rPr>
        <w:t>control major production resources throughout the world</w:t>
      </w:r>
      <w:r w:rsidRPr="00C309A6">
        <w:rPr>
          <w:sz w:val="16"/>
        </w:rPr>
        <w:t xml:space="preserve"> (e.g., the United States in regard to Iraq’s oil, China influence on its neighbors’ sea routes and exclusive economic zone in the East and South China Seas); </w:t>
      </w:r>
      <w:r w:rsidRPr="00D9016F">
        <w:rPr>
          <w:rStyle w:val="StyleUnderline"/>
          <w:highlight w:val="yellow"/>
        </w:rPr>
        <w:t>and possess</w:t>
      </w:r>
      <w:r w:rsidRPr="00C309A6">
        <w:rPr>
          <w:rStyle w:val="StyleUnderline"/>
        </w:rPr>
        <w:t xml:space="preserve"> key </w:t>
      </w:r>
      <w:r w:rsidRPr="00D9016F">
        <w:rPr>
          <w:rStyle w:val="StyleUnderline"/>
          <w:highlight w:val="yellow"/>
        </w:rPr>
        <w:t>technologies, such as</w:t>
      </w:r>
      <w:r w:rsidRPr="00C309A6">
        <w:rPr>
          <w:rStyle w:val="StyleUnderline"/>
        </w:rPr>
        <w:t xml:space="preserve"> weapons, cell cloning, artificial intelligence robots, </w:t>
      </w:r>
      <w:r w:rsidRPr="00D9016F">
        <w:rPr>
          <w:rStyle w:val="Emphasis"/>
          <w:highlight w:val="yellow"/>
        </w:rPr>
        <w:t>patent medicine</w:t>
      </w:r>
      <w:r w:rsidRPr="00C309A6">
        <w:rPr>
          <w:rStyle w:val="StyleUnderline"/>
        </w:rPr>
        <w:t xml:space="preserve"> develop, or media and communication.</w:t>
      </w:r>
      <w:r w:rsidRPr="00C309A6">
        <w:rPr>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C309A6">
        <w:rPr>
          <w:rStyle w:val="StyleUnderline"/>
        </w:rPr>
        <w:t xml:space="preserve">Super-companies like capitalists to </w:t>
      </w:r>
      <w:r w:rsidRPr="00C309A6">
        <w:rPr>
          <w:rStyle w:val="Emphasis"/>
        </w:rPr>
        <w:t>have control over mass destructive weapons</w:t>
      </w:r>
      <w:r w:rsidRPr="00C309A6">
        <w:rPr>
          <w:rStyle w:val="StyleUnderline"/>
        </w:rPr>
        <w:t>, in order to defeat competitors and to destroy commoners’ benefits.</w:t>
      </w:r>
      <w:r w:rsidRPr="00C309A6">
        <w:rPr>
          <w:sz w:val="16"/>
        </w:rPr>
        <w:t xml:space="preserve"> The first and most outstanding monopoly nation is the United States, which has only two companies that reached a turnover in excess of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D9016F">
        <w:rPr>
          <w:rStyle w:val="Emphasis"/>
          <w:highlight w:val="yellow"/>
        </w:rPr>
        <w:t xml:space="preserve">Monopoly Nations Monopolize </w:t>
      </w:r>
      <w:r w:rsidRPr="00C309A6">
        <w:rPr>
          <w:rStyle w:val="Emphasis"/>
        </w:rPr>
        <w:t xml:space="preserve">International </w:t>
      </w:r>
      <w:r w:rsidRPr="00D9016F">
        <w:rPr>
          <w:rStyle w:val="Emphasis"/>
          <w:highlight w:val="yellow"/>
        </w:rPr>
        <w:t>Institutions</w:t>
      </w:r>
      <w:r w:rsidRPr="00C309A6">
        <w:rPr>
          <w:sz w:val="16"/>
        </w:rPr>
        <w:t xml:space="preserve"> The rise of super-companies has not meant the end of </w:t>
      </w:r>
      <w:r w:rsidRPr="00C309A6">
        <w:rPr>
          <w:rStyle w:val="StyleUnderline"/>
        </w:rPr>
        <w:t>competition</w:t>
      </w:r>
      <w:r w:rsidRPr="00C309A6">
        <w:rPr>
          <w:sz w:val="16"/>
        </w:rPr>
        <w:t xml:space="preserve">, which </w:t>
      </w:r>
      <w:r w:rsidRPr="00C309A6">
        <w:rPr>
          <w:rStyle w:val="StyleUnderline"/>
        </w:rPr>
        <w:t xml:space="preserve">is globally more intense today than </w:t>
      </w:r>
      <w:r w:rsidRPr="00C309A6">
        <w:rPr>
          <w:rStyle w:val="StyleUnderline"/>
        </w:rPr>
        <w:lastRenderedPageBreak/>
        <w:t>ever before.</w:t>
      </w:r>
      <w:r w:rsidRPr="00C309A6">
        <w:rPr>
          <w:sz w:val="16"/>
        </w:rPr>
        <w:t xml:space="preserve"> Simultaneously, </w:t>
      </w:r>
      <w:r w:rsidRPr="00C309A6">
        <w:rPr>
          <w:rStyle w:val="StyleUnderline"/>
        </w:rPr>
        <w:t>monopoly nations</w:t>
      </w:r>
      <w:r w:rsidRPr="00C309A6">
        <w:rPr>
          <w:sz w:val="16"/>
        </w:rPr>
        <w:t xml:space="preserve"> do not displace super-companies or prevent their monopolistic power; on the contrary, these states directly and indirectly </w:t>
      </w:r>
      <w:r w:rsidRPr="00C309A6">
        <w:rPr>
          <w:rStyle w:val="StyleUnderline"/>
        </w:rPr>
        <w:t>provide super-companies with advantages and benefits.</w:t>
      </w:r>
      <w:r w:rsidRPr="00C309A6">
        <w:rPr>
          <w:sz w:val="16"/>
        </w:rPr>
        <w:t xml:space="preserve"> As Harry Braverman explained, “the state is guarantor of the conditions, the social relations, of capitalism, and the protector of the ever more unequal distribution of property.” </w:t>
      </w:r>
      <w:r w:rsidRPr="00C309A6">
        <w:rPr>
          <w:rStyle w:val="StyleUnderline"/>
        </w:rPr>
        <w:t>The</w:t>
      </w:r>
      <w:r w:rsidRPr="00C309A6">
        <w:rPr>
          <w:sz w:val="16"/>
        </w:rPr>
        <w:t xml:space="preserve"> role of the </w:t>
      </w:r>
      <w:r w:rsidRPr="00C309A6">
        <w:rPr>
          <w:rStyle w:val="StyleUnderline"/>
        </w:rPr>
        <w:t>state</w:t>
      </w:r>
      <w:r w:rsidRPr="00C309A6">
        <w:rPr>
          <w:sz w:val="16"/>
        </w:rPr>
        <w:t xml:space="preserve"> has changed </w:t>
      </w:r>
      <w:r w:rsidRPr="00C309A6">
        <w:rPr>
          <w:rStyle w:val="StyleUnderline"/>
        </w:rPr>
        <w:t>in monopoly nations</w:t>
      </w:r>
      <w:r w:rsidRPr="00C309A6">
        <w:rPr>
          <w:sz w:val="16"/>
        </w:rPr>
        <w:t xml:space="preserve">: it </w:t>
      </w:r>
      <w:r w:rsidRPr="00C309A6">
        <w:rPr>
          <w:rStyle w:val="StyleUnderline"/>
        </w:rPr>
        <w:t xml:space="preserve">not only regulates the domestic economy, exploits the state capital, and protects monopolies on the international market, but it also represents and supports the allies of domestic monopolies </w:t>
      </w:r>
      <w:r w:rsidRPr="00D9016F">
        <w:rPr>
          <w:rStyle w:val="Emphasis"/>
          <w:highlight w:val="yellow"/>
        </w:rPr>
        <w:t>to affect the activities</w:t>
      </w:r>
      <w:r w:rsidRPr="00C309A6">
        <w:rPr>
          <w:rStyle w:val="Emphasis"/>
        </w:rPr>
        <w:t xml:space="preserve"> of international institutions/organizations </w:t>
      </w:r>
      <w:r w:rsidRPr="00D9016F">
        <w:rPr>
          <w:rStyle w:val="Emphasis"/>
          <w:highlight w:val="yellow"/>
        </w:rPr>
        <w:t>in its favor and increase its competitiveness</w:t>
      </w:r>
      <w:r w:rsidRPr="00C309A6">
        <w:rPr>
          <w:rStyle w:val="Emphasis"/>
        </w:rPr>
        <w:t>.</w:t>
      </w:r>
      <w:r w:rsidRPr="00C309A6">
        <w:rPr>
          <w:sz w:val="16"/>
        </w:rPr>
        <w:t xml:space="preserve"> The role of the state and its various imperial alliances with local politicians is facilitated through the discourse of national and international competitiveness. Thus, the rise of monopoly nations has not killed competition in all of its forms. In fact, rivalry is more frequent and fierce between monopoly nations and other economies. The formation of monopoly nations and the emergence of a number of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supercompanies. These can range from the agricultural protection policies that were severely opposed by the Cairns Group at the Uruguay Round in 1986 (the first time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include: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C309A6">
        <w:rPr>
          <w:rStyle w:val="StyleUnderline"/>
        </w:rPr>
        <w:t>Since its establishment, the World Trade Organization has witnessed many disputes over dumping, anti-subsidy, and safeguarded trade among member economies. Most of these arguments are related to monopoly nations.</w:t>
      </w:r>
      <w:r w:rsidRPr="00C309A6">
        <w:rPr>
          <w:sz w:val="16"/>
        </w:rPr>
        <w:t xml:space="preserve"> The number of quarrels is growing rapidly: over the last twenty years in particular, the World Trade Organization has had to resolve hundreds of cases. Specifically, the United States is a typical monopoly nation that is associated with the majority of the commercial disputes in the world (344 cases), followed by the European Union (316 cases), Japan (180 cases), and China (155 cases). </w:t>
      </w:r>
      <w:r w:rsidRPr="00C309A6">
        <w:rPr>
          <w:rStyle w:val="StyleUnderline"/>
        </w:rPr>
        <w:t xml:space="preserve">In the context of the multitude of interlocking and complicated disagreements, the dispute settlement mechanism of World Trade Organization constitutes the basic cornerstone maintaining the multilateral trading order. </w:t>
      </w:r>
      <w:r w:rsidRPr="00C309A6">
        <w:rPr>
          <w:rStyle w:val="Emphasis"/>
        </w:rPr>
        <w:t>However, monopoly nations have been controlling this mechanism.</w:t>
      </w:r>
      <w:r w:rsidRPr="00C309A6">
        <w:rPr>
          <w:sz w:val="16"/>
        </w:rPr>
        <w:t xml:space="preserve"> If there are disputes among the strongest monopoly nations, this makes them direct competitors (these include the United States, Japan, Western Europe, Russia, and China). Thus, </w:t>
      </w:r>
      <w:r w:rsidRPr="00C309A6">
        <w:rPr>
          <w:rStyle w:val="StyleUnderline"/>
        </w:rPr>
        <w:t>monopoly nations tend to compromise and align with others to monopolize the World Trade Organization.</w:t>
      </w:r>
      <w:r w:rsidRPr="00C309A6">
        <w:rPr>
          <w:sz w:val="16"/>
        </w:rPr>
        <w:t xml:space="preserve"> </w:t>
      </w:r>
      <w:r w:rsidRPr="00C309A6">
        <w:rPr>
          <w:rStyle w:val="StyleUnderline"/>
        </w:rPr>
        <w:t>Otherwise, super-companies always plan well to avoid a devalued competition.</w:t>
      </w:r>
      <w:r w:rsidRPr="00C309A6">
        <w:rPr>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C309A6">
        <w:rPr>
          <w:rStyle w:val="StyleUnderline"/>
        </w:rPr>
        <w:t>Monopoly nations monopolize not only the World Trade Organization but also other international institutions/organizations or forums, such as the World Bank, International Monetary Fund,</w:t>
      </w:r>
      <w:r w:rsidRPr="00C309A6">
        <w:rPr>
          <w:sz w:val="16"/>
        </w:rPr>
        <w:t xml:space="preserve"> and </w:t>
      </w:r>
      <w:r w:rsidRPr="00C309A6">
        <w:rPr>
          <w:rStyle w:val="StyleUnderline"/>
        </w:rPr>
        <w:t>regional banks</w:t>
      </w:r>
      <w:r w:rsidRPr="00C309A6">
        <w:rPr>
          <w:sz w:val="16"/>
        </w:rPr>
        <w:t xml:space="preserve">. Furthermore, monopoly nations monopolize political forums like </w:t>
      </w:r>
      <w:r w:rsidRPr="00C309A6">
        <w:rPr>
          <w:rStyle w:val="StyleUnderline"/>
        </w:rPr>
        <w:t xml:space="preserve">G-7, the European Union, and even the most powerful United Nations. </w:t>
      </w:r>
      <w:r w:rsidRPr="00C309A6">
        <w:rPr>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w:t>
      </w:r>
      <w:r w:rsidRPr="00C309A6">
        <w:rPr>
          <w:sz w:val="16"/>
        </w:rPr>
        <w:lastRenderedPageBreak/>
        <w:t xml:space="preserve">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the majority of the voting rights, followed by other members with large holdings in 2010, such as Japan (6.56 percent), Germany (6.12 percent), the United Kingdom (4.51 percent), France (4.51 percent), and China (4.00 percent). • World Trade Organization: </w:t>
      </w:r>
      <w:r w:rsidRPr="00D9016F">
        <w:rPr>
          <w:rStyle w:val="StyleUnderline"/>
          <w:highlight w:val="yellow"/>
        </w:rPr>
        <w:t>The</w:t>
      </w:r>
      <w:r w:rsidRPr="00C309A6">
        <w:rPr>
          <w:rStyle w:val="StyleUnderline"/>
        </w:rPr>
        <w:t xml:space="preserve"> </w:t>
      </w:r>
      <w:r w:rsidRPr="00D9016F">
        <w:rPr>
          <w:rStyle w:val="StyleUnderline"/>
          <w:highlight w:val="yellow"/>
        </w:rPr>
        <w:t>W</w:t>
      </w:r>
      <w:r w:rsidRPr="00C309A6">
        <w:rPr>
          <w:rStyle w:val="StyleUnderline"/>
        </w:rPr>
        <w:t xml:space="preserve">orld </w:t>
      </w:r>
      <w:r w:rsidRPr="00D9016F">
        <w:rPr>
          <w:rStyle w:val="StyleUnderline"/>
          <w:highlight w:val="yellow"/>
        </w:rPr>
        <w:t>T</w:t>
      </w:r>
      <w:r w:rsidRPr="00C309A6">
        <w:rPr>
          <w:rStyle w:val="StyleUnderline"/>
        </w:rPr>
        <w:t xml:space="preserve">rade </w:t>
      </w:r>
      <w:r w:rsidRPr="00D9016F">
        <w:rPr>
          <w:rStyle w:val="StyleUnderline"/>
          <w:highlight w:val="yellow"/>
        </w:rPr>
        <w:t>O</w:t>
      </w:r>
      <w:r w:rsidRPr="00C309A6">
        <w:rPr>
          <w:rStyle w:val="StyleUnderline"/>
        </w:rPr>
        <w:t>rganization</w:t>
      </w:r>
      <w:r w:rsidRPr="00C309A6">
        <w:rPr>
          <w:sz w:val="16"/>
        </w:rPr>
        <w:t xml:space="preserve"> was established in 1995 to replace the General Agreement on Tariffs and Trade that had been in effect since 1948. Its mission is to eliminate or minimize trade barriers to free trade. The </w:t>
      </w:r>
      <w:r w:rsidRPr="00C309A6">
        <w:rPr>
          <w:rStyle w:val="StyleUnderline"/>
        </w:rPr>
        <w:t xml:space="preserve">majority of its decisions </w:t>
      </w:r>
      <w:r w:rsidRPr="00D9016F">
        <w:rPr>
          <w:rStyle w:val="StyleUnderline"/>
          <w:highlight w:val="yellow"/>
        </w:rPr>
        <w:t>are based on negotiation</w:t>
      </w:r>
      <w:r w:rsidRPr="00C309A6">
        <w:rPr>
          <w:rStyle w:val="StyleUnderline"/>
        </w:rPr>
        <w:t xml:space="preserve"> and consensus.</w:t>
      </w:r>
      <w:r w:rsidRPr="00C309A6">
        <w:rPr>
          <w:sz w:val="16"/>
        </w:rPr>
        <w:t xml:space="preserve"> </w:t>
      </w:r>
      <w:r w:rsidRPr="00D9016F">
        <w:rPr>
          <w:rStyle w:val="StyleUnderline"/>
          <w:highlight w:val="yellow"/>
        </w:rPr>
        <w:t xml:space="preserve">However, </w:t>
      </w:r>
      <w:r w:rsidRPr="00D9016F">
        <w:rPr>
          <w:rStyle w:val="Emphasis"/>
          <w:highlight w:val="yellow"/>
        </w:rPr>
        <w:t>the</w:t>
      </w:r>
      <w:r w:rsidRPr="00C309A6">
        <w:rPr>
          <w:rStyle w:val="Emphasis"/>
        </w:rPr>
        <w:t xml:space="preserve"> negotiation </w:t>
      </w:r>
      <w:r w:rsidRPr="00D9016F">
        <w:rPr>
          <w:rStyle w:val="Emphasis"/>
          <w:highlight w:val="yellow"/>
        </w:rPr>
        <w:t>process does not always reach consensus among</w:t>
      </w:r>
      <w:r w:rsidRPr="00C309A6">
        <w:rPr>
          <w:rStyle w:val="Emphasis"/>
        </w:rPr>
        <w:t xml:space="preserve"> all of </w:t>
      </w:r>
      <w:r w:rsidRPr="00D9016F">
        <w:rPr>
          <w:rStyle w:val="Emphasis"/>
          <w:highlight w:val="yellow"/>
        </w:rPr>
        <w:t>its</w:t>
      </w:r>
      <w:r w:rsidRPr="00C309A6">
        <w:rPr>
          <w:rStyle w:val="Emphasis"/>
        </w:rPr>
        <w:t xml:space="preserve"> </w:t>
      </w:r>
      <w:r w:rsidRPr="00D9016F">
        <w:rPr>
          <w:rStyle w:val="Emphasis"/>
          <w:highlight w:val="yellow"/>
        </w:rPr>
        <w:t>members</w:t>
      </w:r>
      <w:r w:rsidRPr="00C309A6">
        <w:rPr>
          <w:rStyle w:val="StyleUnderline"/>
        </w:rPr>
        <w:t>.</w:t>
      </w:r>
      <w:r w:rsidRPr="00C309A6">
        <w:rPr>
          <w:sz w:val="16"/>
        </w:rPr>
        <w:t xml:space="preserve"> This process is often criticized by many developing economies because they are not welcome in the negotiations and because, according to Richard Steinberg, the </w:t>
      </w:r>
      <w:r w:rsidRPr="00C309A6">
        <w:rPr>
          <w:rStyle w:val="StyleUnderline"/>
        </w:rPr>
        <w:t>trade negotiations are actually promoted and end at a negotiating position that provides special benefit for the European Union and the United States.</w:t>
      </w:r>
      <w:r w:rsidRPr="00C309A6">
        <w:rPr>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C309A6">
        <w:rPr>
          <w:rStyle w:val="StyleUnderline"/>
        </w:rPr>
        <w:t>These processes lead to very complicated overlapping and interlocking regional and international organizations because a monopoly nation can be a member of several organizations simultaneously.</w:t>
      </w:r>
      <w:r w:rsidRPr="00C309A6">
        <w:rPr>
          <w:sz w:val="16"/>
        </w:rPr>
        <w:t xml:space="preserve"> </w:t>
      </w:r>
      <w:r w:rsidRPr="00C309A6">
        <w:rPr>
          <w:rStyle w:val="StyleUnderline"/>
        </w:rPr>
        <w:t xml:space="preserve">Thus, </w:t>
      </w:r>
      <w:r w:rsidRPr="00D9016F">
        <w:rPr>
          <w:rStyle w:val="Emphasis"/>
          <w:highlight w:val="yellow"/>
        </w:rPr>
        <w:t>these organizations become the</w:t>
      </w:r>
      <w:r w:rsidRPr="00C309A6">
        <w:rPr>
          <w:rStyle w:val="Emphasis"/>
        </w:rPr>
        <w:t xml:space="preserve"> direct or indirect </w:t>
      </w:r>
      <w:r w:rsidRPr="00D9016F">
        <w:rPr>
          <w:rStyle w:val="Emphasis"/>
          <w:highlight w:val="yellow"/>
        </w:rPr>
        <w:t>means to facilitate the monopoly nations in exploiting other countries.</w:t>
      </w:r>
      <w:r w:rsidRPr="00C309A6">
        <w:rPr>
          <w:sz w:val="16"/>
        </w:rPr>
        <w:t xml:space="preserve"> </w:t>
      </w:r>
      <w:r w:rsidRPr="00C309A6">
        <w:rPr>
          <w:rStyle w:val="StyleUnderline"/>
        </w:rPr>
        <w:t xml:space="preserve">It is </w:t>
      </w:r>
      <w:r w:rsidRPr="00C309A6">
        <w:rPr>
          <w:rStyle w:val="Emphasis"/>
        </w:rPr>
        <w:t>inevitable</w:t>
      </w:r>
      <w:r w:rsidRPr="00C309A6">
        <w:rPr>
          <w:rStyle w:val="StyleUnderline"/>
        </w:rPr>
        <w:t xml:space="preserve"> that the activities of powerful international institutions</w:t>
      </w:r>
      <w:r w:rsidRPr="00C309A6">
        <w:rPr>
          <w:sz w:val="16"/>
        </w:rPr>
        <w:t xml:space="preserve"> (</w:t>
      </w:r>
      <w:r w:rsidRPr="00C309A6">
        <w:rPr>
          <w:rStyle w:val="StyleUnderline"/>
        </w:rPr>
        <w:t>such as the</w:t>
      </w:r>
      <w:r w:rsidRPr="00C309A6">
        <w:rPr>
          <w:sz w:val="16"/>
        </w:rPr>
        <w:t xml:space="preserve"> World Bank, International Monetary Fund, and </w:t>
      </w:r>
      <w:r w:rsidRPr="00C309A6">
        <w:rPr>
          <w:rStyle w:val="StyleUnderline"/>
        </w:rPr>
        <w:t>World Trade Organization</w:t>
      </w:r>
      <w:r w:rsidRPr="00C309A6">
        <w:rPr>
          <w:sz w:val="16"/>
        </w:rPr>
        <w:t xml:space="preserve">) </w:t>
      </w:r>
      <w:r w:rsidRPr="00C309A6">
        <w:rPr>
          <w:rStyle w:val="StyleUnderline"/>
        </w:rPr>
        <w:t>have not really brought equal benefits to all</w:t>
      </w:r>
      <w:r w:rsidRPr="00C309A6">
        <w:rPr>
          <w:sz w:val="16"/>
        </w:rPr>
        <w:t xml:space="preserve">. The IIMC built a complex called the “IMNs-United Nation: Specialized Agencies, International Institutions/Organizations, and Region Organizations” (IMNsInIs). This organization is beyond the scope of previous international institutions. In other words, the IIMC is a combination of the power of super-companies, monopoly nations, and the juridical capacity of the international institutions. </w:t>
      </w:r>
      <w:r w:rsidRPr="00C309A6">
        <w:rPr>
          <w:rStyle w:val="StyleUnderline"/>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C309A6">
        <w:rPr>
          <w:sz w:val="16"/>
        </w:rPr>
        <w:t xml:space="preserve">This relationship among states/ nations reflects the development of monopoly nations at the expense of the peripheral regions. In addition, “IMNs-InIs” is different from “transnational capitalism class – transnational state” structure in quality, in which the former has instrumentalized the latter. In IMNs-InIs, the </w:t>
      </w:r>
      <w:r w:rsidRPr="00C309A6">
        <w:rPr>
          <w:rStyle w:val="StyleUnderline"/>
        </w:rPr>
        <w:t>international organizations have progressively been the “instrumental institutions” in the hands of monopoly nations to favor them and hinder other economies. This</w:t>
      </w:r>
      <w:r w:rsidRPr="00C309A6">
        <w:rPr>
          <w:sz w:val="16"/>
        </w:rPr>
        <w:t xml:space="preserve"> is typically the case when the United Nations Security Council members impose sanctions against other nations, trumping any efforts that could weaken their veto power. It </w:t>
      </w:r>
      <w:r w:rsidRPr="00C309A6">
        <w:rPr>
          <w:rStyle w:val="StyleUnderline"/>
        </w:rPr>
        <w:t>is true in how monopoly nations dominate the WTO through the Doha Development Agenda to hinder agricultural economies of peripheral countries.</w:t>
      </w:r>
      <w:r w:rsidRPr="00C309A6">
        <w:rPr>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C309A6">
        <w:rPr>
          <w:rStyle w:val="StyleUnderline"/>
        </w:rPr>
        <w:t>The IIMC is the final stage of “state-formed monopoly capitalism,” the new form of capitalist production that maintains the existence of capitalism and adapts it to new historical conditions.</w:t>
      </w:r>
    </w:p>
    <w:p w14:paraId="30758BA3" w14:textId="77777777" w:rsidR="005902F3" w:rsidRDefault="005902F3" w:rsidP="005902F3"/>
    <w:p w14:paraId="287ABAF7" w14:textId="77777777" w:rsidR="005902F3" w:rsidRPr="00A42BD3" w:rsidRDefault="005902F3" w:rsidP="005902F3">
      <w:pPr>
        <w:keepNext/>
        <w:keepLines/>
        <w:spacing w:before="40" w:after="0"/>
        <w:outlineLvl w:val="3"/>
        <w:rPr>
          <w:rFonts w:eastAsiaTheme="majorEastAsia" w:cstheme="majorBidi"/>
          <w:b/>
          <w:iCs/>
          <w:sz w:val="26"/>
        </w:rPr>
      </w:pPr>
      <w:r w:rsidRPr="00A42BD3">
        <w:rPr>
          <w:rFonts w:eastAsiaTheme="majorEastAsia" w:cstheme="majorBidi"/>
          <w:b/>
          <w:iCs/>
          <w:sz w:val="26"/>
        </w:rPr>
        <w:lastRenderedPageBreak/>
        <w:t xml:space="preserve">The plan’s reduction of IP is in line with a broader strategy of </w:t>
      </w:r>
      <w:r w:rsidRPr="00A42BD3">
        <w:rPr>
          <w:rFonts w:eastAsiaTheme="majorEastAsia" w:cstheme="majorBidi"/>
          <w:b/>
          <w:iCs/>
          <w:sz w:val="26"/>
          <w:u w:val="single"/>
        </w:rPr>
        <w:t>medical diplomacy</w:t>
      </w:r>
      <w:r w:rsidRPr="00A42BD3">
        <w:rPr>
          <w:rFonts w:eastAsiaTheme="majorEastAsia" w:cstheme="majorBidi"/>
          <w:b/>
          <w:iCs/>
          <w:sz w:val="26"/>
        </w:rPr>
        <w:t xml:space="preserve"> – this treats global health as a game of political football to advance imperialist interests in the long-term – turns case, only anti-capitalist organizing solves.</w:t>
      </w:r>
    </w:p>
    <w:p w14:paraId="07636BE7" w14:textId="77777777" w:rsidR="005902F3" w:rsidRPr="00A42BD3" w:rsidRDefault="005902F3" w:rsidP="005902F3">
      <w:pPr>
        <w:rPr>
          <w:b/>
          <w:bCs/>
          <w:sz w:val="26"/>
        </w:rPr>
      </w:pPr>
      <w:r w:rsidRPr="00A42BD3">
        <w:rPr>
          <w:b/>
          <w:bCs/>
          <w:sz w:val="26"/>
        </w:rPr>
        <w:t>Patanè, 21</w:t>
      </w:r>
    </w:p>
    <w:p w14:paraId="0C2F2C0D" w14:textId="77777777" w:rsidR="005902F3" w:rsidRPr="00A42BD3" w:rsidRDefault="005902F3" w:rsidP="005902F3">
      <w:r w:rsidRPr="00A42BD3">
        <w:t>[Andrea, writer for the IMT: “COVID-19 pandemic: patents and profits,” In Defence of Marxism, published 5-15-2021. https://www.marxist.com/covid-19-pandemic-patents-and-profits.htm]//AD</w:t>
      </w:r>
    </w:p>
    <w:p w14:paraId="08B9ABDE" w14:textId="77777777" w:rsidR="005902F3" w:rsidRPr="00A42BD3" w:rsidRDefault="005902F3" w:rsidP="005902F3">
      <w:pPr>
        <w:rPr>
          <w:sz w:val="16"/>
        </w:rPr>
      </w:pPr>
      <w:r w:rsidRPr="00A42BD3">
        <w:rPr>
          <w:u w:val="single"/>
        </w:rPr>
        <w:t xml:space="preserve">We are 16 months into </w:t>
      </w:r>
      <w:r w:rsidRPr="00D9016F">
        <w:rPr>
          <w:highlight w:val="yellow"/>
          <w:u w:val="single"/>
        </w:rPr>
        <w:t>a pandemic</w:t>
      </w:r>
      <w:r w:rsidRPr="00A42BD3">
        <w:rPr>
          <w:u w:val="single"/>
        </w:rPr>
        <w:t xml:space="preserve"> that</w:t>
      </w:r>
      <w:r w:rsidRPr="00A42BD3">
        <w:rPr>
          <w:sz w:val="16"/>
        </w:rPr>
        <w:t xml:space="preserve"> according to some reports </w:t>
      </w:r>
      <w:r w:rsidRPr="00A42BD3">
        <w:rPr>
          <w:u w:val="single"/>
        </w:rPr>
        <w:t xml:space="preserve">has </w:t>
      </w:r>
      <w:r w:rsidRPr="00D9016F">
        <w:rPr>
          <w:highlight w:val="yellow"/>
          <w:u w:val="single"/>
        </w:rPr>
        <w:t>claimed 6.9m lives and plunged capitalism into its</w:t>
      </w:r>
      <w:r w:rsidRPr="00A42BD3">
        <w:rPr>
          <w:u w:val="single"/>
        </w:rPr>
        <w:t xml:space="preserve"> </w:t>
      </w:r>
      <w:r w:rsidRPr="00D9016F">
        <w:rPr>
          <w:highlight w:val="yellow"/>
          <w:u w:val="single"/>
        </w:rPr>
        <w:t>deepest</w:t>
      </w:r>
      <w:r w:rsidRPr="00A42BD3">
        <w:rPr>
          <w:u w:val="single"/>
        </w:rPr>
        <w:t xml:space="preserve">-ever </w:t>
      </w:r>
      <w:r w:rsidRPr="00D9016F">
        <w:rPr>
          <w:highlight w:val="yellow"/>
          <w:u w:val="single"/>
        </w:rPr>
        <w:t>crisis</w:t>
      </w:r>
      <w:r w:rsidRPr="00A42BD3">
        <w:rPr>
          <w:u w:val="single"/>
        </w:rPr>
        <w:t xml:space="preserve">, and </w:t>
      </w:r>
      <w:r w:rsidRPr="00D9016F">
        <w:rPr>
          <w:highlight w:val="yellow"/>
          <w:u w:val="single"/>
        </w:rPr>
        <w:t>the ruling class is still torn by</w:t>
      </w:r>
      <w:r w:rsidRPr="00A42BD3">
        <w:rPr>
          <w:u w:val="single"/>
        </w:rPr>
        <w:t xml:space="preserve"> internecine squabbles over </w:t>
      </w:r>
      <w:r w:rsidRPr="00D9016F">
        <w:rPr>
          <w:highlight w:val="yellow"/>
          <w:u w:val="single"/>
        </w:rPr>
        <w:t>patent waivers</w:t>
      </w:r>
      <w:r w:rsidRPr="00A42BD3">
        <w:rPr>
          <w:u w:val="single"/>
        </w:rPr>
        <w:t xml:space="preserve">, export bans and priority-deals. </w:t>
      </w:r>
      <w:r w:rsidRPr="00A42BD3">
        <w:rPr>
          <w:sz w:val="16"/>
        </w:rPr>
        <w:t xml:space="preserve">New rifts have opened up between sections of the bourgeoisie following the recent announcement that US president Joe Biden’s administration now supports “negotiations” on waiving COVID-19 vaccine patents. This is much to the consternation of the Big Pharma parasites, who are pocketing tens of billions of dollars thanks to their exclusive ownership of COVID-19 vaccines and other drugs. Again and again, we find proof that capitalism, a system based on narrow national interests and the pursuit of private profits is utterly unfit for purpose. Indeed, as a recent WHO-led investigation just confirmed, </w:t>
      </w:r>
      <w:r w:rsidRPr="00A42BD3">
        <w:rPr>
          <w:u w:val="single"/>
        </w:rPr>
        <w:t xml:space="preserve">the entire pandemic was preventable. The market and bourgeois politicians brought about this disaster, and are utterly failing to resolve it. </w:t>
      </w:r>
      <w:r w:rsidRPr="00A42BD3">
        <w:rPr>
          <w:sz w:val="16"/>
        </w:rPr>
        <w:t xml:space="preserve">IP and Big Pharma profits </w:t>
      </w:r>
      <w:r w:rsidRPr="00A42BD3">
        <w:rPr>
          <w:u w:val="single"/>
        </w:rPr>
        <w:t xml:space="preserve">In October last year, faced with the prospect of global vaccine shortages and the inability of poorer countries to acquire them, India and South Africa presented to the World Trade Organization a request to waive intellectual property rights on all the COVID-19-related drugs and technologies. This would allow the manufacture of cheap, generic versions anywhere in the world. Vaccines and medical technologies fall under the WTO agreements on Trade-Related Intellectual Property Rights, known as TRIPS, which protects the IP of the major pharmaceutical companies. </w:t>
      </w:r>
      <w:r w:rsidRPr="00A42BD3">
        <w:rPr>
          <w:sz w:val="16"/>
        </w:rPr>
        <w:t xml:space="preserve">According to one report, a TRIPS waiver could help in vaccinating more than 60 percent of the world population by the end of the year. Everyone on earth could be fully vaccinated by the end of 2022. The pandemic nightmare that billions of people are living through could be over once and for all. </w:t>
      </w:r>
      <w:r w:rsidRPr="00A42BD3">
        <w:rPr>
          <w:u w:val="single"/>
        </w:rPr>
        <w:t>Surely then, a TRIPS waiver sounds like a sensible and necessary request?</w:t>
      </w:r>
      <w:r w:rsidRPr="00A42BD3">
        <w:rPr>
          <w:sz w:val="16"/>
        </w:rPr>
        <w:t xml:space="preserve"> Especially given that the likes of Pfizer, Johnson &amp; Johnson and AstraZeneca have already racked up profits of more than $26bn during the pandemic. What was being demanded was not too radical either: a one time temporary waiver on intellectual property rights related to just one vaccine. Also, the 2001 Doha Declaration on TRIPS and Public Health – agreed by all WTO states – maintains that public health should take precedence over the enforcement of IP rights. Unfortunately, Big Pharma takes a very different view, and isn’t going to let a trivial thing like the Doha Declaration undermine its private claim to COVID-19 vaccines. From their point of view, any concession in this particular case would set a very dangerous precedent. The IP protections afforded to Big Pharma are denying huge swathes of the world population access to vaccines, compounded by the vaccine nationalism of rich countries, which can afford to pay suppliers directly and are gobbling up global supplies. As, Dr. Tedros – the general director of WHO – has warned in the NYT that, following the current trajectory of vaccinations: “[w]e face the very real possibility of affluent countries administering variant-blocking boosters to already vaccinated people when many countries will still be scrounging for enough vaccines to cover their most-at-risk groups”. This is quite an appealing prospect for the Big Pharma bloodsuckers: namely, COVID-19 going endemic, much like a seasonal flu. With new variants breeding out of control in poor countries every year, and seasonal vaccines developed and distributed for those who can pay, billions of dollars would continue to flow in the pockets of these leeches, potentially for the years to come. Moderna CEO Stephane Bancel has already tempted his shareholders with such a “business model” – and is now projecting more than $19.2 billion in sales for this year! However, this bonanza depends on Big Pharma keeping a firm hold on its vaccine IP. Hundreds of thousands of people dying every single year as a result of COVID-19 going endemic is a very minor concern. Unsurprisingly then, Big Pharma has been lobbying governments world over against the TRIPS waiver. Up until now, they have been successful. As of October 2020, the US and EU not only opposed the waiver, but blocked the possibility of any discussion of it from taking place at WTO meetings. </w:t>
      </w:r>
      <w:r w:rsidRPr="00A42BD3">
        <w:rPr>
          <w:u w:val="single"/>
        </w:rPr>
        <w:t>Now</w:t>
      </w:r>
      <w:r w:rsidRPr="00A42BD3">
        <w:rPr>
          <w:sz w:val="16"/>
        </w:rPr>
        <w:t xml:space="preserve"> – after a criminal seven-month period in which hundreds of thousands of people have lost their lives to preventable second and third COVID-19 waves – </w:t>
      </w:r>
      <w:r w:rsidRPr="00D9016F">
        <w:rPr>
          <w:highlight w:val="yellow"/>
          <w:u w:val="single"/>
        </w:rPr>
        <w:t>Biden</w:t>
      </w:r>
      <w:r w:rsidRPr="00A42BD3">
        <w:rPr>
          <w:u w:val="single"/>
        </w:rPr>
        <w:t xml:space="preserve">’s administration </w:t>
      </w:r>
      <w:r w:rsidRPr="00D9016F">
        <w:rPr>
          <w:highlight w:val="yellow"/>
          <w:u w:val="single"/>
        </w:rPr>
        <w:t>has come out in support of</w:t>
      </w:r>
      <w:r w:rsidRPr="00A42BD3">
        <w:rPr>
          <w:u w:val="single"/>
        </w:rPr>
        <w:t xml:space="preserve"> entering into negotiations over </w:t>
      </w:r>
      <w:r w:rsidRPr="00D9016F">
        <w:rPr>
          <w:highlight w:val="yellow"/>
          <w:u w:val="single"/>
        </w:rPr>
        <w:t>the</w:t>
      </w:r>
      <w:r w:rsidRPr="00A42BD3">
        <w:rPr>
          <w:u w:val="single"/>
        </w:rPr>
        <w:t xml:space="preserve"> TRIPS </w:t>
      </w:r>
      <w:r w:rsidRPr="00D9016F">
        <w:rPr>
          <w:highlight w:val="yellow"/>
          <w:u w:val="single"/>
        </w:rPr>
        <w:t>waiver</w:t>
      </w:r>
      <w:r w:rsidRPr="00A42BD3">
        <w:rPr>
          <w:u w:val="single"/>
        </w:rPr>
        <w:t xml:space="preserve">. </w:t>
      </w:r>
      <w:r w:rsidRPr="00A42BD3">
        <w:rPr>
          <w:sz w:val="16"/>
        </w:rPr>
        <w:t xml:space="preserve">Unsurprisingly, Big Pharma reacted to this announcement with dismay. Pfizer CEO Albert Bourla argued that an IP waiver would “disrupt the flow of raw materials” for the vaccine production chain. One suspects he means Big Pharma’s exclusive control over these raw materials will be disrupted. Meanwhile, Johnson &amp; Johnson called the waiver proposal “an unprecedented step that will undermine our global response to the pandemic and </w:t>
      </w:r>
      <w:r w:rsidRPr="00A42BD3">
        <w:rPr>
          <w:sz w:val="16"/>
        </w:rPr>
        <w:lastRenderedPageBreak/>
        <w:t xml:space="preserve">compromise safety”, by allowing poor countries to produce vaccines. This is despite the fact that India produces the highest number of vaccines in the world, and was one of the two countries that proposed the waiver in the first place. Big Pharma companies also complained that an IP-waiver would hand the likes of China access to Western-produced mRNA technologies, which aside from vaccine production, could be repurposed for, among other things, cancer research (quelle horreur!). Let us not forget that mRNA technology was developed in publicly-funded university research facilities in the first place, before it was appropriated by private companies. This is simply an argument for the latest developments in medical science being freely available to the entire world, rather than the private property of this or that capitalist regime. A “calculated risk” </w:t>
      </w:r>
      <w:r w:rsidRPr="00A42BD3">
        <w:rPr>
          <w:b/>
          <w:iCs/>
          <w:u w:val="single"/>
        </w:rPr>
        <w:t xml:space="preserve">Far from an act of ‘international solidarity', </w:t>
      </w:r>
      <w:r w:rsidRPr="00D9016F">
        <w:rPr>
          <w:b/>
          <w:iCs/>
          <w:highlight w:val="yellow"/>
          <w:u w:val="single"/>
        </w:rPr>
        <w:t xml:space="preserve">this </w:t>
      </w:r>
      <w:r w:rsidRPr="00A42BD3">
        <w:rPr>
          <w:b/>
          <w:iCs/>
          <w:u w:val="single"/>
        </w:rPr>
        <w:t xml:space="preserve">latest move from the US government </w:t>
      </w:r>
      <w:r w:rsidRPr="00D9016F">
        <w:rPr>
          <w:b/>
          <w:iCs/>
          <w:highlight w:val="yellow"/>
          <w:u w:val="single"/>
        </w:rPr>
        <w:t>is a calculated political risk</w:t>
      </w:r>
      <w:r w:rsidRPr="00A42BD3">
        <w:rPr>
          <w:b/>
          <w:iCs/>
          <w:u w:val="single"/>
        </w:rPr>
        <w:t xml:space="preserve">, and will be implemented in the interests of US imperialism. </w:t>
      </w:r>
      <w:r w:rsidRPr="00A42BD3">
        <w:rPr>
          <w:sz w:val="16"/>
        </w:rPr>
        <w:t xml:space="preserve">A section of the more serious wing of </w:t>
      </w:r>
      <w:r w:rsidRPr="00A42BD3">
        <w:rPr>
          <w:u w:val="single"/>
        </w:rPr>
        <w:t xml:space="preserve">the bourgeoisie understands that a proper </w:t>
      </w:r>
      <w:r w:rsidRPr="00D9016F">
        <w:rPr>
          <w:highlight w:val="yellow"/>
          <w:u w:val="single"/>
        </w:rPr>
        <w:t>economic recovery can happen only if the pandemic is suppressed worldwide</w:t>
      </w:r>
      <w:r w:rsidRPr="00A42BD3">
        <w:rPr>
          <w:u w:val="single"/>
        </w:rPr>
        <w:t xml:space="preserve">. </w:t>
      </w:r>
      <w:r w:rsidRPr="00A42BD3">
        <w:rPr>
          <w:sz w:val="16"/>
        </w:rPr>
        <w:t xml:space="preserve">As we have explained elsewhere, </w:t>
      </w:r>
      <w:r w:rsidRPr="00D9016F">
        <w:rPr>
          <w:highlight w:val="yellow"/>
          <w:u w:val="single"/>
        </w:rPr>
        <w:t>wealthy countries risk losing billions</w:t>
      </w:r>
      <w:r w:rsidRPr="00A42BD3">
        <w:rPr>
          <w:u w:val="single"/>
        </w:rPr>
        <w:t xml:space="preserve"> of dollars </w:t>
      </w:r>
      <w:r w:rsidRPr="00D9016F">
        <w:rPr>
          <w:highlight w:val="yellow"/>
          <w:u w:val="single"/>
        </w:rPr>
        <w:t>if</w:t>
      </w:r>
      <w:r w:rsidRPr="00A42BD3">
        <w:rPr>
          <w:u w:val="single"/>
        </w:rPr>
        <w:t xml:space="preserve"> the pandemic is brought under control only within their own borders, because </w:t>
      </w:r>
      <w:r w:rsidRPr="00D9016F">
        <w:rPr>
          <w:highlight w:val="yellow"/>
          <w:u w:val="single"/>
        </w:rPr>
        <w:t>new variants</w:t>
      </w:r>
      <w:r w:rsidRPr="00A42BD3">
        <w:rPr>
          <w:u w:val="single"/>
        </w:rPr>
        <w:t xml:space="preserve"> (like those in India and Brazil) can always </w:t>
      </w:r>
      <w:r w:rsidRPr="00D9016F">
        <w:rPr>
          <w:highlight w:val="yellow"/>
          <w:u w:val="single"/>
        </w:rPr>
        <w:t>mutate elsewhere</w:t>
      </w:r>
      <w:r w:rsidRPr="00A42BD3">
        <w:rPr>
          <w:u w:val="single"/>
        </w:rPr>
        <w:t xml:space="preserve"> and reinfect their populations, causing further economic disruption. </w:t>
      </w:r>
      <w:r w:rsidRPr="00A42BD3">
        <w:rPr>
          <w:sz w:val="16"/>
        </w:rPr>
        <w:t xml:space="preserve">Therefore, </w:t>
      </w:r>
      <w:r w:rsidRPr="00A42BD3">
        <w:rPr>
          <w:u w:val="single"/>
        </w:rPr>
        <w:t>even on a capitalist basis, it is expedient in the long-term for the rich countries to facilitate a global vaccination campaign.</w:t>
      </w:r>
      <w:r w:rsidRPr="00A42BD3">
        <w:rPr>
          <w:sz w:val="16"/>
        </w:rPr>
        <w:t xml:space="preserve"> Even Pope Francis anointed the demand from his seat in Rome! </w:t>
      </w:r>
      <w:r w:rsidRPr="00A42BD3">
        <w:rPr>
          <w:u w:val="single"/>
        </w:rPr>
        <w:t xml:space="preserve">Biden’s announcement is also an act of </w:t>
      </w:r>
      <w:r w:rsidRPr="00A42BD3">
        <w:rPr>
          <w:b/>
          <w:iCs/>
          <w:u w:val="single"/>
        </w:rPr>
        <w:t>vaccine diplomacy</w:t>
      </w:r>
      <w:r w:rsidRPr="00A42BD3">
        <w:rPr>
          <w:u w:val="single"/>
        </w:rPr>
        <w:t xml:space="preserve">. </w:t>
      </w:r>
      <w:r w:rsidRPr="00D9016F">
        <w:rPr>
          <w:highlight w:val="yellow"/>
          <w:u w:val="single"/>
        </w:rPr>
        <w:t>America’s</w:t>
      </w:r>
      <w:r w:rsidRPr="00A42BD3">
        <w:rPr>
          <w:u w:val="single"/>
        </w:rPr>
        <w:t xml:space="preserve"> main </w:t>
      </w:r>
      <w:r w:rsidRPr="00D9016F">
        <w:rPr>
          <w:highlight w:val="yellow"/>
          <w:u w:val="single"/>
        </w:rPr>
        <w:t>rivals</w:t>
      </w:r>
      <w:r w:rsidRPr="00A42BD3">
        <w:rPr>
          <w:u w:val="single"/>
        </w:rPr>
        <w:t xml:space="preserve">, </w:t>
      </w:r>
      <w:r w:rsidRPr="00A42BD3">
        <w:rPr>
          <w:b/>
          <w:iCs/>
          <w:u w:val="single"/>
        </w:rPr>
        <w:t xml:space="preserve">China and Russia, </w:t>
      </w:r>
      <w:r w:rsidRPr="00D9016F">
        <w:rPr>
          <w:b/>
          <w:iCs/>
          <w:highlight w:val="yellow"/>
          <w:u w:val="single"/>
        </w:rPr>
        <w:t>have been shoring up</w:t>
      </w:r>
      <w:r w:rsidRPr="00A42BD3">
        <w:rPr>
          <w:b/>
          <w:iCs/>
          <w:u w:val="single"/>
        </w:rPr>
        <w:t xml:space="preserve"> their spheres of </w:t>
      </w:r>
      <w:r w:rsidRPr="00D9016F">
        <w:rPr>
          <w:b/>
          <w:iCs/>
          <w:highlight w:val="yellow"/>
          <w:u w:val="single"/>
        </w:rPr>
        <w:t>influence by distributing</w:t>
      </w:r>
      <w:r w:rsidRPr="00A42BD3">
        <w:rPr>
          <w:b/>
          <w:iCs/>
          <w:u w:val="single"/>
        </w:rPr>
        <w:t xml:space="preserve"> their Sinopharm and Sputnik V </w:t>
      </w:r>
      <w:r w:rsidRPr="00D9016F">
        <w:rPr>
          <w:b/>
          <w:iCs/>
          <w:highlight w:val="yellow"/>
          <w:u w:val="single"/>
        </w:rPr>
        <w:t>vaccines</w:t>
      </w:r>
      <w:r w:rsidRPr="00A42BD3">
        <w:rPr>
          <w:u w:val="single"/>
        </w:rPr>
        <w:t xml:space="preserve"> to poor countries left out by the vaccine nationalism of the US and Europe. Chinese and Russian vaccines have been exported in</w:t>
      </w:r>
      <w:r w:rsidRPr="00D9016F">
        <w:rPr>
          <w:highlight w:val="yellow"/>
          <w:u w:val="single"/>
        </w:rPr>
        <w:t xml:space="preserve">to countries </w:t>
      </w:r>
      <w:r w:rsidRPr="00A42BD3">
        <w:rPr>
          <w:u w:val="single"/>
        </w:rPr>
        <w:t xml:space="preserve">traditionally </w:t>
      </w:r>
      <w:r w:rsidRPr="00D9016F">
        <w:rPr>
          <w:highlight w:val="yellow"/>
          <w:u w:val="single"/>
        </w:rPr>
        <w:t>under western spheres of influence</w:t>
      </w:r>
      <w:r w:rsidRPr="00A42BD3">
        <w:rPr>
          <w:u w:val="single"/>
        </w:rPr>
        <w:t xml:space="preserve">, including </w:t>
      </w:r>
      <w:r w:rsidRPr="00D9016F">
        <w:rPr>
          <w:highlight w:val="yellow"/>
          <w:u w:val="single"/>
        </w:rPr>
        <w:t xml:space="preserve">Brazil and Hungary. </w:t>
      </w:r>
      <w:r w:rsidRPr="00D9016F">
        <w:rPr>
          <w:b/>
          <w:iCs/>
          <w:highlight w:val="yellow"/>
          <w:u w:val="single"/>
        </w:rPr>
        <w:t>Pushing to waive IP</w:t>
      </w:r>
      <w:r w:rsidRPr="00A42BD3">
        <w:rPr>
          <w:b/>
          <w:iCs/>
          <w:u w:val="single"/>
        </w:rPr>
        <w:t xml:space="preserve"> protections on COVID-19 vaccines </w:t>
      </w:r>
      <w:r w:rsidRPr="00D9016F">
        <w:rPr>
          <w:b/>
          <w:iCs/>
          <w:highlight w:val="yellow"/>
          <w:u w:val="single"/>
        </w:rPr>
        <w:t>is</w:t>
      </w:r>
      <w:r w:rsidRPr="00A42BD3">
        <w:rPr>
          <w:b/>
          <w:iCs/>
          <w:u w:val="single"/>
        </w:rPr>
        <w:t xml:space="preserve"> therefore partly </w:t>
      </w:r>
      <w:r w:rsidRPr="00D9016F">
        <w:rPr>
          <w:b/>
          <w:iCs/>
          <w:highlight w:val="yellow"/>
          <w:u w:val="single"/>
        </w:rPr>
        <w:t>an effort to push back</w:t>
      </w:r>
      <w:r w:rsidRPr="00A42BD3">
        <w:rPr>
          <w:b/>
          <w:iCs/>
          <w:u w:val="single"/>
        </w:rPr>
        <w:t xml:space="preserve"> against the encroachment of rival imperialist powers</w:t>
      </w:r>
      <w:r w:rsidRPr="00A42BD3">
        <w:rPr>
          <w:u w:val="single"/>
        </w:rPr>
        <w:t xml:space="preserve">, </w:t>
      </w:r>
      <w:r w:rsidRPr="00D9016F">
        <w:rPr>
          <w:highlight w:val="yellow"/>
          <w:u w:val="single"/>
        </w:rPr>
        <w:t>which have</w:t>
      </w:r>
      <w:r w:rsidRPr="00A42BD3">
        <w:rPr>
          <w:u w:val="single"/>
        </w:rPr>
        <w:t xml:space="preserve"> so far </w:t>
      </w:r>
      <w:r w:rsidRPr="00D9016F">
        <w:rPr>
          <w:highlight w:val="yellow"/>
          <w:u w:val="single"/>
        </w:rPr>
        <w:t>outcompeted Washington</w:t>
      </w:r>
      <w:r w:rsidRPr="00A42BD3">
        <w:rPr>
          <w:u w:val="single"/>
        </w:rPr>
        <w:t xml:space="preserve"> in the global vaccination drive. Biden’s announcement is also </w:t>
      </w:r>
      <w:r w:rsidRPr="00D9016F">
        <w:rPr>
          <w:b/>
          <w:iCs/>
          <w:highlight w:val="yellow"/>
          <w:u w:val="single"/>
        </w:rPr>
        <w:t>an attempt to restore</w:t>
      </w:r>
      <w:r w:rsidRPr="00A42BD3">
        <w:rPr>
          <w:b/>
          <w:iCs/>
          <w:u w:val="single"/>
        </w:rPr>
        <w:t xml:space="preserve"> the standing and </w:t>
      </w:r>
      <w:r w:rsidRPr="00D9016F">
        <w:rPr>
          <w:b/>
          <w:iCs/>
          <w:highlight w:val="yellow"/>
          <w:u w:val="single"/>
        </w:rPr>
        <w:t>authority of US imperialism</w:t>
      </w:r>
      <w:r w:rsidRPr="00A42BD3">
        <w:rPr>
          <w:b/>
          <w:iCs/>
          <w:u w:val="single"/>
        </w:rPr>
        <w:t xml:space="preserve"> on the world stage</w:t>
      </w:r>
      <w:r w:rsidRPr="00A42BD3">
        <w:rPr>
          <w:u w:val="single"/>
        </w:rPr>
        <w:t xml:space="preserve">, which has been </w:t>
      </w:r>
      <w:r w:rsidRPr="00D9016F">
        <w:rPr>
          <w:b/>
          <w:iCs/>
          <w:highlight w:val="yellow"/>
          <w:u w:val="single"/>
        </w:rPr>
        <w:t xml:space="preserve">bruised by the </w:t>
      </w:r>
      <w:r w:rsidRPr="00A42BD3">
        <w:rPr>
          <w:b/>
          <w:iCs/>
          <w:u w:val="single"/>
        </w:rPr>
        <w:t>‘America First’</w:t>
      </w:r>
      <w:r w:rsidRPr="00A42BD3">
        <w:rPr>
          <w:u w:val="single"/>
        </w:rPr>
        <w:t xml:space="preserve"> </w:t>
      </w:r>
      <w:r w:rsidRPr="00D9016F">
        <w:rPr>
          <w:highlight w:val="yellow"/>
          <w:u w:val="single"/>
        </w:rPr>
        <w:t>vaccine nationalist policy started by</w:t>
      </w:r>
      <w:r w:rsidRPr="00A42BD3">
        <w:rPr>
          <w:u w:val="single"/>
        </w:rPr>
        <w:t xml:space="preserve"> Donald </w:t>
      </w:r>
      <w:r w:rsidRPr="00D9016F">
        <w:rPr>
          <w:highlight w:val="yellow"/>
          <w:u w:val="single"/>
        </w:rPr>
        <w:t>Trump</w:t>
      </w:r>
      <w:r w:rsidRPr="00A42BD3">
        <w:rPr>
          <w:sz w:val="16"/>
        </w:rPr>
        <w:t xml:space="preserve">, and continued by Biden. </w:t>
      </w:r>
      <w:r w:rsidRPr="00A42BD3">
        <w:rPr>
          <w:u w:val="single"/>
        </w:rPr>
        <w:t xml:space="preserve">According to the FT, Katherine Tai (top US trade envoy) and Jake Sullivan (national security adviser) made the case to Biden that </w:t>
      </w:r>
      <w:r w:rsidRPr="00A42BD3">
        <w:rPr>
          <w:b/>
          <w:iCs/>
          <w:u w:val="single"/>
        </w:rPr>
        <w:t>pushing for the waiver “was a low-risk way to secure a diplomatic victory”</w:t>
      </w:r>
      <w:r w:rsidRPr="00A42BD3">
        <w:rPr>
          <w:u w:val="single"/>
        </w:rPr>
        <w:t xml:space="preserve">, after coming under fire for not “respond[ing] quickly enough to the unfolding COVID-19 crisis in India”. </w:t>
      </w:r>
      <w:r w:rsidRPr="00A42BD3">
        <w:rPr>
          <w:sz w:val="16"/>
        </w:rPr>
        <w:t xml:space="preserve">Here you have it, straight from the horse’s mouth. </w:t>
      </w:r>
      <w:r w:rsidRPr="00A42BD3">
        <w:rPr>
          <w:u w:val="single"/>
        </w:rPr>
        <w:t xml:space="preserve">Under capitalism, </w:t>
      </w:r>
      <w:r w:rsidRPr="00D9016F">
        <w:rPr>
          <w:highlight w:val="yellow"/>
          <w:u w:val="single"/>
        </w:rPr>
        <w:t>vaccines</w:t>
      </w:r>
      <w:r w:rsidRPr="00A42BD3">
        <w:rPr>
          <w:u w:val="single"/>
        </w:rPr>
        <w:t xml:space="preserve"> – rather than providing a way out of the pandemic – </w:t>
      </w:r>
      <w:r w:rsidRPr="00D9016F">
        <w:rPr>
          <w:highlight w:val="yellow"/>
          <w:u w:val="single"/>
        </w:rPr>
        <w:t>are tools for ‘low-risk diplomatic victories’</w:t>
      </w:r>
      <w:r w:rsidRPr="00A42BD3">
        <w:rPr>
          <w:u w:val="single"/>
        </w:rPr>
        <w:t xml:space="preserve">. </w:t>
      </w:r>
      <w:r w:rsidRPr="00A42BD3">
        <w:rPr>
          <w:b/>
          <w:iCs/>
          <w:u w:val="single"/>
        </w:rPr>
        <w:t xml:space="preserve">As if this was some sort of football match between world leaders! </w:t>
      </w:r>
      <w:r w:rsidRPr="00A42BD3">
        <w:rPr>
          <w:sz w:val="16"/>
        </w:rPr>
        <w:t xml:space="preserve">In short, </w:t>
      </w:r>
      <w:r w:rsidRPr="00A42BD3">
        <w:rPr>
          <w:u w:val="single"/>
        </w:rPr>
        <w:t xml:space="preserve">Biden is stepping in to </w:t>
      </w:r>
      <w:r w:rsidRPr="00A42BD3">
        <w:rPr>
          <w:b/>
          <w:iCs/>
          <w:u w:val="single"/>
        </w:rPr>
        <w:t>prioritise the interests of US imperialism as a whole over the immediate interests of the Big Pharma capitalists</w:t>
      </w:r>
      <w:r w:rsidRPr="00A42BD3">
        <w:rPr>
          <w:u w:val="single"/>
        </w:rPr>
        <w:t>. But</w:t>
      </w:r>
      <w:r w:rsidRPr="00A42BD3">
        <w:rPr>
          <w:sz w:val="16"/>
        </w:rPr>
        <w:t xml:space="preserve"> we should say </w:t>
      </w:r>
      <w:r w:rsidRPr="00A42BD3">
        <w:rPr>
          <w:u w:val="single"/>
        </w:rPr>
        <w:t>clearly</w:t>
      </w:r>
      <w:r w:rsidRPr="00A42BD3">
        <w:rPr>
          <w:sz w:val="16"/>
        </w:rPr>
        <w:t xml:space="preserve">: </w:t>
      </w:r>
      <w:r w:rsidRPr="00A42BD3">
        <w:rPr>
          <w:u w:val="single"/>
        </w:rPr>
        <w:t xml:space="preserve">this cynical attempt to claim the moral high ground came only after the US used its massive economic clout to secure enough vaccines to inoculate its own population several times over. And in fact, </w:t>
      </w:r>
      <w:r w:rsidRPr="00D9016F">
        <w:rPr>
          <w:highlight w:val="yellow"/>
          <w:u w:val="single"/>
        </w:rPr>
        <w:t xml:space="preserve">the </w:t>
      </w:r>
      <w:r w:rsidRPr="00A42BD3">
        <w:rPr>
          <w:u w:val="single"/>
        </w:rPr>
        <w:t xml:space="preserve">wartime </w:t>
      </w:r>
      <w:r w:rsidRPr="00D9016F">
        <w:rPr>
          <w:highlight w:val="yellow"/>
          <w:u w:val="single"/>
        </w:rPr>
        <w:t xml:space="preserve">Defense Production Act </w:t>
      </w:r>
      <w:r w:rsidRPr="00A42BD3">
        <w:rPr>
          <w:u w:val="single"/>
        </w:rPr>
        <w:t xml:space="preserve">is </w:t>
      </w:r>
      <w:r w:rsidRPr="00D9016F">
        <w:rPr>
          <w:highlight w:val="yellow"/>
          <w:u w:val="single"/>
        </w:rPr>
        <w:t xml:space="preserve">still </w:t>
      </w:r>
      <w:r w:rsidRPr="00A42BD3">
        <w:rPr>
          <w:u w:val="single"/>
        </w:rPr>
        <w:t xml:space="preserve">in effect, which </w:t>
      </w:r>
      <w:r w:rsidRPr="00D9016F">
        <w:rPr>
          <w:b/>
          <w:iCs/>
          <w:highlight w:val="yellow"/>
          <w:u w:val="single"/>
        </w:rPr>
        <w:t>forces US manufacturers to fulfil domestic demands</w:t>
      </w:r>
      <w:r w:rsidRPr="00A42BD3">
        <w:rPr>
          <w:b/>
          <w:iCs/>
          <w:u w:val="single"/>
        </w:rPr>
        <w:t xml:space="preserve"> for medical equipment </w:t>
      </w:r>
      <w:r w:rsidRPr="00D9016F">
        <w:rPr>
          <w:b/>
          <w:iCs/>
          <w:highlight w:val="yellow"/>
          <w:u w:val="single"/>
        </w:rPr>
        <w:t>before exports</w:t>
      </w:r>
      <w:r w:rsidRPr="00A42BD3">
        <w:rPr>
          <w:b/>
          <w:iCs/>
          <w:u w:val="single"/>
        </w:rPr>
        <w:t xml:space="preserve"> are permitted. </w:t>
      </w:r>
      <w:r w:rsidRPr="00D9016F">
        <w:rPr>
          <w:highlight w:val="yellow"/>
          <w:u w:val="single"/>
        </w:rPr>
        <w:t>This de facto</w:t>
      </w:r>
      <w:r w:rsidRPr="00A42BD3">
        <w:rPr>
          <w:u w:val="single"/>
        </w:rPr>
        <w:t xml:space="preserve"> export </w:t>
      </w:r>
      <w:r w:rsidRPr="00D9016F">
        <w:rPr>
          <w:highlight w:val="yellow"/>
          <w:u w:val="single"/>
        </w:rPr>
        <w:t>ban</w:t>
      </w:r>
      <w:r w:rsidRPr="00A42BD3">
        <w:rPr>
          <w:u w:val="single"/>
        </w:rPr>
        <w:t xml:space="preserve"> has </w:t>
      </w:r>
      <w:r w:rsidRPr="00D9016F">
        <w:rPr>
          <w:highlight w:val="yellow"/>
          <w:u w:val="single"/>
        </w:rPr>
        <w:t>created bottlenecks</w:t>
      </w:r>
      <w:r w:rsidRPr="00A42BD3">
        <w:rPr>
          <w:u w:val="single"/>
        </w:rPr>
        <w:t xml:space="preserve"> in the supply chain </w:t>
      </w:r>
      <w:r w:rsidRPr="00D9016F">
        <w:rPr>
          <w:highlight w:val="yellow"/>
          <w:u w:val="single"/>
        </w:rPr>
        <w:t>that have already undermined</w:t>
      </w:r>
      <w:r w:rsidRPr="00A42BD3">
        <w:rPr>
          <w:u w:val="single"/>
        </w:rPr>
        <w:t xml:space="preserve"> the WHO-led </w:t>
      </w:r>
      <w:r w:rsidRPr="00D9016F">
        <w:rPr>
          <w:highlight w:val="yellow"/>
          <w:u w:val="single"/>
        </w:rPr>
        <w:t>COVAX</w:t>
      </w:r>
      <w:r w:rsidRPr="00A42BD3">
        <w:rPr>
          <w:u w:val="single"/>
        </w:rPr>
        <w:t xml:space="preserve"> programme to vaccinate poor countries.</w:t>
      </w:r>
      <w:r w:rsidRPr="00A42BD3">
        <w:rPr>
          <w:sz w:val="16"/>
        </w:rPr>
        <w:t xml:space="preserve"> </w:t>
      </w:r>
      <w:r w:rsidRPr="00A42BD3">
        <w:rPr>
          <w:u w:val="single"/>
        </w:rPr>
        <w:t xml:space="preserve">Rest assured, </w:t>
      </w:r>
      <w:r w:rsidRPr="00D9016F">
        <w:rPr>
          <w:b/>
          <w:iCs/>
          <w:highlight w:val="yellow"/>
          <w:u w:val="single"/>
        </w:rPr>
        <w:t>Biden’s policy remains ‘America First’</w:t>
      </w:r>
      <w:r w:rsidRPr="00A42BD3">
        <w:rPr>
          <w:b/>
          <w:iCs/>
          <w:u w:val="single"/>
        </w:rPr>
        <w:t>, just by somewhat more calculated means than his predecessor</w:t>
      </w:r>
      <w:r w:rsidRPr="00A42BD3">
        <w:rPr>
          <w:u w:val="single"/>
        </w:rPr>
        <w:t xml:space="preserve">. </w:t>
      </w:r>
      <w:r w:rsidRPr="00A42BD3">
        <w:rPr>
          <w:sz w:val="16"/>
        </w:rPr>
        <w:t xml:space="preserve">Protectionist EU Meanwhile, in the Eurozone, where vaccine shortages still abound, EU leaders fired back at Biden that he should lift his export ban and give up some of America’s surplus supply before talking about waiving IP protections. President Emmanuel </w:t>
      </w:r>
      <w:r w:rsidRPr="00A42BD3">
        <w:rPr>
          <w:u w:val="single"/>
        </w:rPr>
        <w:t>Macron</w:t>
      </w:r>
      <w:r w:rsidRPr="00A42BD3">
        <w:rPr>
          <w:sz w:val="16"/>
        </w:rPr>
        <w:t xml:space="preserve"> in France </w:t>
      </w:r>
      <w:r w:rsidRPr="00A42BD3">
        <w:rPr>
          <w:u w:val="single"/>
        </w:rPr>
        <w:t xml:space="preserve">said he favoured waiving vaccine IP in principle, but that this was a lower priority than the US and Britain ending export bans on resources and giving up their spare vaccines. </w:t>
      </w:r>
      <w:r w:rsidRPr="00A42BD3">
        <w:rPr>
          <w:sz w:val="16"/>
        </w:rPr>
        <w:t xml:space="preserve">“If we want to work quickly, today there isn’t one factory in the world that can’t produce doses for poor countries because of intellectual property,” </w:t>
      </w:r>
      <w:r w:rsidRPr="00A42BD3">
        <w:rPr>
          <w:u w:val="single"/>
        </w:rPr>
        <w:t>Macron said</w:t>
      </w:r>
      <w:r w:rsidRPr="00A42BD3">
        <w:rPr>
          <w:sz w:val="16"/>
        </w:rPr>
        <w:t xml:space="preserve"> on the weekend. </w:t>
      </w:r>
      <w:r w:rsidRPr="00A42BD3">
        <w:rPr>
          <w:u w:val="single"/>
        </w:rPr>
        <w:t xml:space="preserve">“The priority today is not intellectual property – it’s not true. We would be lying to ourselves. </w:t>
      </w:r>
      <w:r w:rsidRPr="00A42BD3">
        <w:rPr>
          <w:b/>
          <w:iCs/>
          <w:u w:val="single"/>
        </w:rPr>
        <w:t>It’s production</w:t>
      </w:r>
      <w:r w:rsidRPr="00A42BD3">
        <w:rPr>
          <w:u w:val="single"/>
        </w:rPr>
        <w:t xml:space="preserve">.” </w:t>
      </w:r>
      <w:r w:rsidRPr="00A42BD3">
        <w:rPr>
          <w:sz w:val="16"/>
        </w:rPr>
        <w:t xml:space="preserve">Indeed! </w:t>
      </w:r>
      <w:r w:rsidRPr="00A42BD3">
        <w:rPr>
          <w:u w:val="single"/>
        </w:rPr>
        <w:t xml:space="preserve">And </w:t>
      </w:r>
      <w:r w:rsidRPr="00D9016F">
        <w:rPr>
          <w:highlight w:val="yellow"/>
          <w:u w:val="single"/>
        </w:rPr>
        <w:t>production could be</w:t>
      </w:r>
      <w:r w:rsidRPr="00A42BD3">
        <w:rPr>
          <w:u w:val="single"/>
        </w:rPr>
        <w:t xml:space="preserve"> </w:t>
      </w:r>
      <w:r w:rsidRPr="00A42BD3">
        <w:rPr>
          <w:u w:val="single"/>
        </w:rPr>
        <w:lastRenderedPageBreak/>
        <w:t xml:space="preserve">considerably </w:t>
      </w:r>
      <w:r w:rsidRPr="00D9016F">
        <w:rPr>
          <w:highlight w:val="yellow"/>
          <w:u w:val="single"/>
        </w:rPr>
        <w:t>ramped up if Big Pharma</w:t>
      </w:r>
      <w:r w:rsidRPr="00A42BD3">
        <w:rPr>
          <w:u w:val="single"/>
        </w:rPr>
        <w:t xml:space="preserve"> companies </w:t>
      </w:r>
      <w:r w:rsidRPr="00D9016F">
        <w:rPr>
          <w:highlight w:val="yellow"/>
          <w:u w:val="single"/>
        </w:rPr>
        <w:t>weren’t content to maintain existing factories</w:t>
      </w:r>
      <w:r w:rsidRPr="00A42BD3">
        <w:rPr>
          <w:u w:val="single"/>
        </w:rPr>
        <w:t xml:space="preserve"> at full capacity, </w:t>
      </w:r>
      <w:r w:rsidRPr="00D9016F">
        <w:rPr>
          <w:highlight w:val="yellow"/>
          <w:u w:val="single"/>
        </w:rPr>
        <w:t>rather than creating and repurposing</w:t>
      </w:r>
      <w:r w:rsidRPr="00A42BD3">
        <w:rPr>
          <w:u w:val="single"/>
        </w:rPr>
        <w:t xml:space="preserve"> new factories that will stand idle (and unprofitable) when the pandemic ends. </w:t>
      </w:r>
      <w:r w:rsidRPr="00A42BD3">
        <w:rPr>
          <w:sz w:val="16"/>
        </w:rPr>
        <w:t xml:space="preserve">It should be noted that no French company has managed to produce a vaccine as yet, meaning IP protection is a lesser concern from the perspective of French capitalism. This is unlike Germany, in which Pfizer’s partner BioNTech is based, and whose Chancellor Angela Merkel argued for preserving IP protections in order to ensure free market “innovation”, stating last Friday: “I believe that we need the creativity and innovative force of companies, and for me, this includes patent protection.” Merkel conveniently forgets that, since the beginning of the pandemic, state intervention has been a far more important influence over vaccine production than the ‘invisible hand’ of the market. The research that led to the COVID-19 technologies vaccines was overwhelmingly paid for out of the public purse. The AstraZeneca vaccine, for instance, was 97 percent publicly funded. Not to mention the billions spent by various states on purchasing doses. This has nothing to do with preserving ‘innovation’, and everything to do with protecting the private interests of German capitalism. Vaccine supremacy </w:t>
      </w:r>
      <w:r w:rsidRPr="00A42BD3">
        <w:rPr>
          <w:u w:val="single"/>
        </w:rPr>
        <w:t xml:space="preserve">Despite misgivings from the likes of Germany, this latest move by the US might force the EU to change its tune. </w:t>
      </w:r>
      <w:r w:rsidRPr="00A42BD3">
        <w:rPr>
          <w:sz w:val="16"/>
        </w:rPr>
        <w:t xml:space="preserve">At a European Council summit on the weekend, President Charles Michel said: “[o]n the intellectual property, we don’t think in the short term that it’s the magic bullet but we are ready to engage on this topic as soon as a concrete proposal will be put on the table.” Still, Brussels is embittered at the US for refusing to offer any of its excess supply to help with shortages after the EU bungled its initial vaccine rollout. At the close of the summit, European Commission President Ursula von der Leyen again stated Europe was “open to discussion” on waiting IP, but mostly used the opportunity to strike back at the US: “The European Union is the pharmacy of the world and open to the world. Up to today in the European Union, 400 million doses of vaccines have been produced and 50 percent of them — 200 million doses — have been exported to 90 different countries in the world. So we invite others to do the same [this clearly means the US]. This is the best way right now in the short term to approach the bottlenecks and the lack of vaccines worldwide.” Belgian Prime Minister Alexander De Croo used even-sterner language: “As Europeans, we don’t need to be schooled. The U.S. hasn’t exported a single vaccine in the past six months. Europe is the one that’s been producing for itself and the rest of the world these past six months.” </w:t>
      </w:r>
      <w:r w:rsidRPr="00A42BD3">
        <w:rPr>
          <w:u w:val="single"/>
        </w:rPr>
        <w:t>Now the European rollout is a bit more in hand</w:t>
      </w:r>
      <w:r w:rsidRPr="00A42BD3">
        <w:rPr>
          <w:sz w:val="16"/>
        </w:rPr>
        <w:t xml:space="preserve"> (though still lagging behind the US and Britain, for example), </w:t>
      </w:r>
      <w:r w:rsidRPr="00A42BD3">
        <w:rPr>
          <w:u w:val="single"/>
        </w:rPr>
        <w:t xml:space="preserve">the EU is trying to pursue vaccine diplomacy of its own to compete with China, Russia and the US in the race for vaccine supremacy. </w:t>
      </w:r>
      <w:r w:rsidRPr="00A42BD3">
        <w:rPr>
          <w:sz w:val="16"/>
        </w:rPr>
        <w:t xml:space="preserve">At the summit, </w:t>
      </w:r>
      <w:r w:rsidRPr="00A42BD3">
        <w:rPr>
          <w:u w:val="single"/>
        </w:rPr>
        <w:t>Leyen announced plans to send more than 600,000 doses to countries in the Western Balkans, with further donations planned for countries in the Eastern Partnership group comprising Eastern Europe and the Caucasus. This notably includes Ukraine, which has already pleaded in vain with Washington for vaccines.</w:t>
      </w:r>
      <w:r w:rsidRPr="00A42BD3">
        <w:rPr>
          <w:sz w:val="16"/>
        </w:rPr>
        <w:t xml:space="preserve"> While this is all going on, the EU is still waging a war with the British-based AstraZeneca company – taking them to court over delayed deliveries of vaccines. Once again, </w:t>
      </w:r>
      <w:r w:rsidRPr="00D9016F">
        <w:rPr>
          <w:highlight w:val="yellow"/>
          <w:u w:val="single"/>
        </w:rPr>
        <w:t>at a critical juncture</w:t>
      </w:r>
      <w:r w:rsidRPr="00A42BD3">
        <w:rPr>
          <w:u w:val="single"/>
        </w:rPr>
        <w:t xml:space="preserve"> in the fight against the pandemic, </w:t>
      </w:r>
      <w:r w:rsidRPr="00D9016F">
        <w:rPr>
          <w:highlight w:val="yellow"/>
          <w:u w:val="single"/>
        </w:rPr>
        <w:t>when</w:t>
      </w:r>
      <w:r w:rsidRPr="00A42BD3">
        <w:rPr>
          <w:u w:val="single"/>
        </w:rPr>
        <w:t xml:space="preserve"> global </w:t>
      </w:r>
      <w:r w:rsidRPr="00D9016F">
        <w:rPr>
          <w:highlight w:val="yellow"/>
          <w:u w:val="single"/>
        </w:rPr>
        <w:t>cooperation is most needed</w:t>
      </w:r>
      <w:r w:rsidRPr="00A42BD3">
        <w:rPr>
          <w:u w:val="single"/>
        </w:rPr>
        <w:t xml:space="preserve">, the political </w:t>
      </w:r>
      <w:r w:rsidRPr="00D9016F">
        <w:rPr>
          <w:highlight w:val="yellow"/>
          <w:u w:val="single"/>
        </w:rPr>
        <w:t>leaders</w:t>
      </w:r>
      <w:r w:rsidRPr="00A42BD3">
        <w:rPr>
          <w:u w:val="single"/>
        </w:rPr>
        <w:t xml:space="preserve"> of bourgeoisie </w:t>
      </w:r>
      <w:r w:rsidRPr="00D9016F">
        <w:rPr>
          <w:highlight w:val="yellow"/>
          <w:u w:val="single"/>
        </w:rPr>
        <w:t>are</w:t>
      </w:r>
      <w:r w:rsidRPr="00A42BD3">
        <w:rPr>
          <w:u w:val="single"/>
        </w:rPr>
        <w:t xml:space="preserve"> embroiled in recriminations and </w:t>
      </w:r>
      <w:r w:rsidRPr="00D9016F">
        <w:rPr>
          <w:highlight w:val="yellow"/>
          <w:u w:val="single"/>
        </w:rPr>
        <w:t>shoring up</w:t>
      </w:r>
      <w:r w:rsidRPr="00A42BD3">
        <w:rPr>
          <w:u w:val="single"/>
        </w:rPr>
        <w:t xml:space="preserve"> their narrow </w:t>
      </w:r>
      <w:r w:rsidRPr="00D9016F">
        <w:rPr>
          <w:highlight w:val="yellow"/>
          <w:u w:val="single"/>
        </w:rPr>
        <w:t>national interests</w:t>
      </w:r>
      <w:r w:rsidRPr="00A42BD3">
        <w:rPr>
          <w:u w:val="single"/>
        </w:rPr>
        <w:t xml:space="preserve">. </w:t>
      </w:r>
      <w:r w:rsidRPr="00A42BD3">
        <w:rPr>
          <w:sz w:val="16"/>
        </w:rPr>
        <w:t xml:space="preserve">No time for this madness! </w:t>
      </w:r>
      <w:r w:rsidRPr="00A42BD3">
        <w:rPr>
          <w:u w:val="single"/>
        </w:rPr>
        <w:t xml:space="preserve">While the world leaders squabble, </w:t>
      </w:r>
      <w:r w:rsidRPr="00D9016F">
        <w:rPr>
          <w:highlight w:val="yellow"/>
          <w:u w:val="single"/>
        </w:rPr>
        <w:t>the nightmare continues</w:t>
      </w:r>
      <w:r w:rsidRPr="00A42BD3">
        <w:rPr>
          <w:u w:val="single"/>
        </w:rPr>
        <w:t xml:space="preserve"> for workers imprisoned by this pandemic. </w:t>
      </w:r>
      <w:r w:rsidRPr="00A42BD3">
        <w:rPr>
          <w:b/>
          <w:iCs/>
          <w:u w:val="single"/>
        </w:rPr>
        <w:t>In her official statement to the WTO, Tai said: “</w:t>
      </w:r>
      <w:r w:rsidRPr="00D9016F">
        <w:rPr>
          <w:b/>
          <w:iCs/>
          <w:highlight w:val="yellow"/>
          <w:u w:val="single"/>
        </w:rPr>
        <w:t>negotiations</w:t>
      </w:r>
      <w:r w:rsidRPr="00A42BD3">
        <w:rPr>
          <w:b/>
          <w:iCs/>
          <w:u w:val="single"/>
        </w:rPr>
        <w:t xml:space="preserve"> [i.e. </w:t>
      </w:r>
      <w:r w:rsidRPr="00D9016F">
        <w:rPr>
          <w:b/>
          <w:iCs/>
          <w:highlight w:val="yellow"/>
          <w:u w:val="single"/>
        </w:rPr>
        <w:t>for the patent waiving] will take time</w:t>
      </w:r>
      <w:r w:rsidRPr="00A42BD3">
        <w:rPr>
          <w:b/>
          <w:iCs/>
          <w:u w:val="single"/>
        </w:rPr>
        <w:t xml:space="preserve">”. But </w:t>
      </w:r>
      <w:r w:rsidRPr="00D9016F">
        <w:rPr>
          <w:b/>
          <w:iCs/>
          <w:highlight w:val="yellow"/>
          <w:u w:val="single"/>
        </w:rPr>
        <w:t>time is</w:t>
      </w:r>
      <w:r w:rsidRPr="00A42BD3">
        <w:rPr>
          <w:b/>
          <w:iCs/>
          <w:u w:val="single"/>
        </w:rPr>
        <w:t xml:space="preserve"> exactly </w:t>
      </w:r>
      <w:r w:rsidRPr="00D9016F">
        <w:rPr>
          <w:b/>
          <w:iCs/>
          <w:highlight w:val="yellow"/>
          <w:u w:val="single"/>
        </w:rPr>
        <w:t>what millions of workers</w:t>
      </w:r>
      <w:r w:rsidRPr="00A42BD3">
        <w:rPr>
          <w:b/>
          <w:iCs/>
          <w:u w:val="single"/>
        </w:rPr>
        <w:t xml:space="preserve"> that face the deadly virus today </w:t>
      </w:r>
      <w:r w:rsidRPr="00D9016F">
        <w:rPr>
          <w:b/>
          <w:iCs/>
          <w:highlight w:val="yellow"/>
          <w:u w:val="single"/>
        </w:rPr>
        <w:t>do not have</w:t>
      </w:r>
      <w:r w:rsidRPr="00A42BD3">
        <w:rPr>
          <w:b/>
          <w:iCs/>
          <w:u w:val="single"/>
        </w:rPr>
        <w:t xml:space="preserve">. </w:t>
      </w:r>
      <w:r w:rsidRPr="00A42BD3">
        <w:rPr>
          <w:sz w:val="16"/>
        </w:rPr>
        <w:t xml:space="preserve">Because the WTO makes decisions by consensus, with any one of the 164 member states being able to block decisions, the end of November is considered a ‘realistic goal’ for presenting a draft agreement. This is seven months away! While tens of thousands of deaths are being recorded on a daily basis. When deadly new variants are devastating India and Latin America. It took less time to develop the first working vaccine than apparently, it will to agree a patent waiver on that vaccine! This is nothing short of insanity. Furthermore, the US statement to the WTO fell short of making explicit reference to the transferring of vaccine technology and know-how. </w:t>
      </w:r>
      <w:r w:rsidRPr="00A42BD3">
        <w:rPr>
          <w:b/>
          <w:iCs/>
          <w:u w:val="single"/>
        </w:rPr>
        <w:t xml:space="preserve">If the technology underpinning vaccine production is not shared, even with a patent waiver, it will take months before manufacturers will be able to reverse-engineer a generic version, and months further to test it. </w:t>
      </w:r>
      <w:r w:rsidRPr="00A42BD3">
        <w:rPr>
          <w:u w:val="single"/>
        </w:rPr>
        <w:t>The Big Pharma fat cats will not share their technology</w:t>
      </w:r>
      <w:r w:rsidRPr="00A42BD3">
        <w:rPr>
          <w:sz w:val="16"/>
        </w:rPr>
        <w:t xml:space="preserve"> (which was publicly funded in the first place) </w:t>
      </w:r>
      <w:r w:rsidRPr="00A42BD3">
        <w:rPr>
          <w:u w:val="single"/>
        </w:rPr>
        <w:t xml:space="preserve">voluntarily. </w:t>
      </w:r>
      <w:r w:rsidRPr="00A42BD3">
        <w:rPr>
          <w:sz w:val="16"/>
        </w:rPr>
        <w:t xml:space="preserve">They are forecasting sales for billions of dollars for 2021 and will do everything they can to push further back the development of generic versions. They can afford to drag things out. For them, time means billions in profits. </w:t>
      </w:r>
      <w:r w:rsidRPr="00A42BD3">
        <w:rPr>
          <w:u w:val="single"/>
        </w:rPr>
        <w:t xml:space="preserve">The COVID-19 pandemic has shown capitalism for what it is. Rather than being a force for progress, private property and the nation state are the main obstacles preventing us from putting an end to the pandemic. Under a democratic, global plan of production we could put the mighty forces of industry and science at the service of society. All the necessary research, technology and expertise could be marshalled to fight this terrible </w:t>
      </w:r>
      <w:r w:rsidRPr="00A42BD3">
        <w:rPr>
          <w:u w:val="single"/>
        </w:rPr>
        <w:lastRenderedPageBreak/>
        <w:t xml:space="preserve">virus. Vaccine production could be stepped up to reach the majority of the world population by the end of the year. </w:t>
      </w:r>
      <w:r w:rsidRPr="00A42BD3">
        <w:rPr>
          <w:b/>
          <w:iCs/>
          <w:u w:val="single"/>
        </w:rPr>
        <w:t xml:space="preserve">It is capitalism alone that prevents this. We must fight the pandemic with class struggle! </w:t>
      </w:r>
      <w:r w:rsidRPr="00A42BD3">
        <w:rPr>
          <w:sz w:val="16"/>
        </w:rPr>
        <w:t>Expropriate the Big Pharma fat cats!</w:t>
      </w:r>
    </w:p>
    <w:p w14:paraId="56031F84" w14:textId="77777777" w:rsidR="005902F3" w:rsidRDefault="005902F3" w:rsidP="005902F3"/>
    <w:p w14:paraId="50DCE9D0" w14:textId="77777777" w:rsidR="005902F3" w:rsidRPr="00C309A6" w:rsidRDefault="005902F3" w:rsidP="005902F3">
      <w:pPr>
        <w:pStyle w:val="Heading4"/>
      </w:pPr>
      <w:r w:rsidRPr="00C309A6">
        <w:t>Our critique independently outweighs the case -  neoliberalism causes extinction and massive social inequalities – the affs single issue legalistic solution is the exact kind of politics neolib wants us to engage in so the root cause goes unquestioned. Farbod 15</w:t>
      </w:r>
    </w:p>
    <w:p w14:paraId="4602A8C1" w14:textId="77777777" w:rsidR="005902F3" w:rsidRPr="00C309A6" w:rsidRDefault="005902F3" w:rsidP="005902F3">
      <w:pPr>
        <w:rPr>
          <w:sz w:val="12"/>
          <w:szCs w:val="12"/>
        </w:rPr>
      </w:pPr>
      <w:r w:rsidRPr="00C309A6">
        <w:rPr>
          <w:sz w:val="12"/>
          <w:szCs w:val="12"/>
        </w:rPr>
        <w:t xml:space="preserve"> ( Faramarz Farbod , PhD Candidate @ Rutgers, Prof @ Moravian College, Monthly Review, http://mrzine.monthlyreview.org/2015/farbod020615.html, 6-2)</w:t>
      </w:r>
    </w:p>
    <w:p w14:paraId="6F10C5EF" w14:textId="77777777" w:rsidR="005902F3" w:rsidRPr="00C309A6" w:rsidRDefault="005902F3" w:rsidP="005902F3">
      <w:pPr>
        <w:rPr>
          <w:b/>
          <w:u w:val="single"/>
        </w:rPr>
      </w:pPr>
      <w:r w:rsidRPr="00C309A6">
        <w:rPr>
          <w:sz w:val="10"/>
        </w:rPr>
        <w:t xml:space="preserve">Global </w:t>
      </w:r>
      <w:r w:rsidRPr="00C309A6">
        <w:rPr>
          <w:rStyle w:val="StyleUnderline"/>
        </w:rPr>
        <w:t xml:space="preserve">capitalism is the 800-pound gorilla. The twin </w:t>
      </w:r>
      <w:r w:rsidRPr="00D9016F">
        <w:rPr>
          <w:rStyle w:val="StyleUnderline"/>
          <w:highlight w:val="yellow"/>
        </w:rPr>
        <w:t>ecological and economic crises</w:t>
      </w:r>
      <w:r w:rsidRPr="00C309A6">
        <w:rPr>
          <w:rStyle w:val="StyleUnderline"/>
        </w:rPr>
        <w:t xml:space="preserve">, </w:t>
      </w:r>
      <w:r w:rsidRPr="00D9016F">
        <w:rPr>
          <w:rStyle w:val="StyleUnderline"/>
          <w:highlight w:val="yellow"/>
        </w:rPr>
        <w:t>militarism</w:t>
      </w:r>
      <w:r w:rsidRPr="00C309A6">
        <w:rPr>
          <w:rStyle w:val="StyleUnderline"/>
        </w:rPr>
        <w:t xml:space="preserve">, the rise of the surveillance state, and a dysfunctional political system can all be traced to its normal operations. </w:t>
      </w:r>
      <w:r w:rsidRPr="00D9016F">
        <w:rPr>
          <w:rStyle w:val="StyleUnderline"/>
          <w:highlight w:val="yellow"/>
        </w:rPr>
        <w:t xml:space="preserve">We need </w:t>
      </w:r>
      <w:r w:rsidRPr="00C309A6">
        <w:rPr>
          <w:rStyle w:val="StyleUnderline"/>
        </w:rPr>
        <w:t xml:space="preserve">a </w:t>
      </w:r>
      <w:r w:rsidRPr="00D9016F">
        <w:rPr>
          <w:rStyle w:val="StyleUnderline"/>
          <w:highlight w:val="yellow"/>
        </w:rPr>
        <w:t>transformative</w:t>
      </w:r>
      <w:r w:rsidRPr="00C309A6">
        <w:rPr>
          <w:rStyle w:val="StyleUnderline"/>
        </w:rPr>
        <w:t xml:space="preserve"> </w:t>
      </w:r>
      <w:r w:rsidRPr="00D9016F">
        <w:rPr>
          <w:rStyle w:val="StyleUnderline"/>
          <w:highlight w:val="yellow"/>
        </w:rPr>
        <w:t>politics</w:t>
      </w:r>
      <w:r w:rsidRPr="00C309A6">
        <w:rPr>
          <w:rStyle w:val="StyleUnderline"/>
        </w:rPr>
        <w:t xml:space="preserve"> from below </w:t>
      </w:r>
      <w:r w:rsidRPr="00D9016F">
        <w:rPr>
          <w:rStyle w:val="StyleUnderline"/>
          <w:highlight w:val="yellow"/>
        </w:rPr>
        <w:t xml:space="preserve">that can challenge </w:t>
      </w:r>
      <w:r w:rsidRPr="00C309A6">
        <w:rPr>
          <w:rStyle w:val="StyleUnderline"/>
        </w:rPr>
        <w:t xml:space="preserve">the </w:t>
      </w:r>
      <w:r w:rsidRPr="00D9016F">
        <w:rPr>
          <w:rStyle w:val="StyleUnderline"/>
          <w:highlight w:val="yellow"/>
        </w:rPr>
        <w:t>fundamentals of cap</w:t>
      </w:r>
      <w:r w:rsidRPr="00C309A6">
        <w:rPr>
          <w:rStyle w:val="StyleUnderline"/>
        </w:rPr>
        <w:t xml:space="preserve">italism </w:t>
      </w:r>
      <w:r w:rsidRPr="00D9016F">
        <w:rPr>
          <w:rStyle w:val="StyleUnderline"/>
          <w:highlight w:val="yellow"/>
        </w:rPr>
        <w:t>instead</w:t>
      </w:r>
      <w:r w:rsidRPr="00C309A6">
        <w:rPr>
          <w:rStyle w:val="StyleUnderline"/>
        </w:rPr>
        <w:t xml:space="preserve"> </w:t>
      </w:r>
      <w:r w:rsidRPr="00D9016F">
        <w:rPr>
          <w:rStyle w:val="StyleUnderline"/>
          <w:highlight w:val="yellow"/>
        </w:rPr>
        <w:t>of</w:t>
      </w:r>
      <w:r w:rsidRPr="00C309A6">
        <w:rPr>
          <w:rStyle w:val="StyleUnderline"/>
        </w:rPr>
        <w:t xml:space="preserve"> today's politics that is content to treat its </w:t>
      </w:r>
      <w:r w:rsidRPr="00D9016F">
        <w:rPr>
          <w:rStyle w:val="StyleUnderline"/>
          <w:highlight w:val="yellow"/>
        </w:rPr>
        <w:t>symptoms</w:t>
      </w:r>
      <w:r w:rsidRPr="00C309A6">
        <w:rPr>
          <w:rStyle w:val="StyleUnderline"/>
        </w:rPr>
        <w:t>. The problems we face are linked to each other and to the way a capitalist society operates. We must</w:t>
      </w:r>
      <w:r w:rsidRPr="00C309A6">
        <w:rPr>
          <w:sz w:val="10"/>
        </w:rPr>
        <w:t xml:space="preserve"> make an effort to </w:t>
      </w:r>
      <w:r w:rsidRPr="00C309A6">
        <w:rPr>
          <w:rStyle w:val="StyleUnderline"/>
        </w:rPr>
        <w:t>understand its real character. The fundamental question of our time is whether we can go beyond a system that is ravaging the Earth and secure a future with dignity for life and respect for the planet</w:t>
      </w:r>
      <w:r w:rsidRPr="00C309A6">
        <w:rPr>
          <w:u w:val="single"/>
        </w:rPr>
        <w:t>.</w:t>
      </w:r>
      <w:r w:rsidRPr="00C309A6">
        <w:rPr>
          <w:sz w:val="10"/>
        </w:rPr>
        <w:t xml:space="preserve"> What has capitalism done to us lately? </w:t>
      </w:r>
      <w:r w:rsidRPr="00C309A6">
        <w:rPr>
          <w:rStyle w:val="StyleUnderline"/>
        </w:rPr>
        <w:t xml:space="preserve">The best science tells us that </w:t>
      </w:r>
      <w:r w:rsidRPr="00D9016F">
        <w:rPr>
          <w:rStyle w:val="StyleUnderline"/>
          <w:highlight w:val="yellow"/>
        </w:rPr>
        <w:t>this is</w:t>
      </w:r>
      <w:r w:rsidRPr="00C309A6">
        <w:rPr>
          <w:rStyle w:val="StyleUnderline"/>
        </w:rPr>
        <w:t xml:space="preserve"> a </w:t>
      </w:r>
      <w:r w:rsidRPr="00D9016F">
        <w:rPr>
          <w:rStyle w:val="StyleUnderline"/>
          <w:highlight w:val="yellow"/>
        </w:rPr>
        <w:t>do-or-die</w:t>
      </w:r>
      <w:r w:rsidRPr="00C309A6">
        <w:rPr>
          <w:rStyle w:val="StyleUnderline"/>
        </w:rPr>
        <w:t xml:space="preserve"> moment. </w:t>
      </w:r>
      <w:r w:rsidRPr="00D9016F">
        <w:rPr>
          <w:rStyle w:val="StyleUnderline"/>
          <w:highlight w:val="yellow"/>
        </w:rPr>
        <w:t>We are</w:t>
      </w:r>
      <w:r w:rsidRPr="00C309A6">
        <w:rPr>
          <w:rStyle w:val="StyleUnderline"/>
        </w:rPr>
        <w:t xml:space="preserve"> now </w:t>
      </w:r>
      <w:r w:rsidRPr="00D9016F">
        <w:rPr>
          <w:rStyle w:val="StyleUnderline"/>
          <w:highlight w:val="yellow"/>
        </w:rPr>
        <w:t>in the midst of the</w:t>
      </w:r>
      <w:r w:rsidRPr="00C309A6">
        <w:rPr>
          <w:rStyle w:val="StyleUnderline"/>
        </w:rPr>
        <w:t xml:space="preserve"> </w:t>
      </w:r>
      <w:r w:rsidRPr="00D9016F">
        <w:rPr>
          <w:rStyle w:val="StyleUnderline"/>
          <w:highlight w:val="yellow"/>
        </w:rPr>
        <w:t>6th mass extinction</w:t>
      </w:r>
      <w:r w:rsidRPr="00C309A6">
        <w:rPr>
          <w:u w:val="single"/>
        </w:rPr>
        <w:t xml:space="preserve"> </w:t>
      </w:r>
      <w:r w:rsidRPr="00C309A6">
        <w:rPr>
          <w:sz w:val="10"/>
        </w:rPr>
        <w:t xml:space="preserve">in the planetary history with 150 to </w:t>
      </w:r>
      <w:r w:rsidRPr="00C309A6">
        <w:rPr>
          <w:rStyle w:val="StyleUnderline"/>
        </w:rPr>
        <w:t>200 species going extinct every day, a pace 1,000 times greater than the 'natural' extinction rate.1 The Earth has been warming rapidly</w:t>
      </w:r>
      <w:r w:rsidRPr="00C309A6">
        <w:rPr>
          <w:u w:val="single"/>
        </w:rPr>
        <w:t xml:space="preserve"> </w:t>
      </w:r>
      <w:r w:rsidRPr="00C309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D9016F">
        <w:rPr>
          <w:rStyle w:val="StyleUnderline"/>
          <w:highlight w:val="yellow"/>
        </w:rPr>
        <w:t>Cap</w:t>
      </w:r>
      <w:r w:rsidRPr="00C309A6">
        <w:rPr>
          <w:rStyle w:val="StyleUnderline"/>
        </w:rPr>
        <w:t>italism</w:t>
      </w:r>
      <w:r w:rsidRPr="00D9016F">
        <w:rPr>
          <w:rStyle w:val="StyleUnderline"/>
          <w:highlight w:val="yellow"/>
        </w:rPr>
        <w:t xml:space="preserve"> </w:t>
      </w:r>
      <w:r w:rsidRPr="00C309A6">
        <w:rPr>
          <w:rStyle w:val="StyleUnderline"/>
        </w:rPr>
        <w:t>has</w:t>
      </w:r>
      <w:r w:rsidRPr="00C309A6">
        <w:rPr>
          <w:sz w:val="10"/>
        </w:rPr>
        <w:t xml:space="preserve"> also </w:t>
      </w:r>
      <w:r w:rsidRPr="00D9016F">
        <w:rPr>
          <w:rStyle w:val="StyleUnderline"/>
          <w:highlight w:val="yellow"/>
        </w:rPr>
        <w:t xml:space="preserve">led to explosive </w:t>
      </w:r>
      <w:r w:rsidRPr="00C309A6">
        <w:rPr>
          <w:rStyle w:val="StyleUnderline"/>
        </w:rPr>
        <w:t xml:space="preserve">social </w:t>
      </w:r>
      <w:r w:rsidRPr="00D9016F">
        <w:rPr>
          <w:rStyle w:val="StyleUnderline"/>
          <w:highlight w:val="yellow"/>
        </w:rPr>
        <w:t xml:space="preserve">inequalities. The </w:t>
      </w:r>
      <w:r w:rsidRPr="00C309A6">
        <w:rPr>
          <w:rStyle w:val="StyleUnderline"/>
        </w:rPr>
        <w:t xml:space="preserve">global </w:t>
      </w:r>
      <w:r w:rsidRPr="00D9016F">
        <w:rPr>
          <w:rStyle w:val="StyleUnderline"/>
          <w:highlight w:val="yellow"/>
        </w:rPr>
        <w:t>economic landscape is littered with rising concentration of wealth</w:t>
      </w:r>
      <w:r w:rsidRPr="00C309A6">
        <w:rPr>
          <w:rStyle w:val="StyleUnderline"/>
        </w:rPr>
        <w:t>, debt, distress, and immiseration caused by the austerity-pushing elites. Take the US. The richest 20 persons have as much wealth as the bottom 150 million</w:t>
      </w:r>
      <w:r w:rsidRPr="00C309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309A6">
        <w:rPr>
          <w:rStyle w:val="StyleUnderline"/>
        </w:rPr>
        <w:t>By 2016 the richest 1% will own a greater share of the global wealth than the rest of us combined.12</w:t>
      </w:r>
      <w:r w:rsidRPr="00C309A6">
        <w:rPr>
          <w:sz w:val="10"/>
        </w:rPr>
        <w:t xml:space="preserve"> The top 200 global corporations wield twice the economic power of the bottom 80% of the global population.13 </w:t>
      </w:r>
      <w:r w:rsidRPr="00C309A6">
        <w:rPr>
          <w:rStyle w:val="StyleUnderline"/>
        </w:rPr>
        <w:t xml:space="preserve">Instead of a global society </w:t>
      </w:r>
      <w:r w:rsidRPr="00D9016F">
        <w:rPr>
          <w:rStyle w:val="StyleUnderline"/>
          <w:highlight w:val="yellow"/>
        </w:rPr>
        <w:t>cap</w:t>
      </w:r>
      <w:r w:rsidRPr="00C309A6">
        <w:rPr>
          <w:rStyle w:val="StyleUnderline"/>
        </w:rPr>
        <w:t xml:space="preserve">italism </w:t>
      </w:r>
      <w:r w:rsidRPr="00D9016F">
        <w:rPr>
          <w:rStyle w:val="StyleUnderline"/>
          <w:highlight w:val="yellow"/>
        </w:rPr>
        <w:t>is creating a global apartheid</w:t>
      </w:r>
      <w:r w:rsidRPr="00C309A6">
        <w:rPr>
          <w:u w:val="single"/>
        </w:rPr>
        <w:t>.</w:t>
      </w:r>
      <w:r w:rsidRPr="00C309A6">
        <w:rPr>
          <w:sz w:val="10"/>
        </w:rPr>
        <w:t xml:space="preserve"> What's the nature of the beast? Firstly, </w:t>
      </w:r>
      <w:r w:rsidRPr="00C309A6">
        <w:rPr>
          <w:rStyle w:val="StyleUnderline"/>
        </w:rPr>
        <w:t>the "egotistical calculation" of commerce wins the day every time. Capital seeks maximum profitability as a matter of first priority</w:t>
      </w:r>
      <w:r w:rsidRPr="00C309A6">
        <w:rPr>
          <w:u w:val="single"/>
        </w:rPr>
        <w:t>.</w:t>
      </w:r>
      <w:r w:rsidRPr="00C309A6">
        <w:rPr>
          <w:sz w:val="10"/>
        </w:rPr>
        <w:t xml:space="preserve"> Evermore "accumulation of capital" is the system's bill of health; it is slowdowns or reversals that usher in crises and set off panic. </w:t>
      </w:r>
      <w:r w:rsidRPr="00D9016F">
        <w:rPr>
          <w:rStyle w:val="StyleUnderline"/>
          <w:highlight w:val="yellow"/>
        </w:rPr>
        <w:t xml:space="preserve">Cancer-like hunger for endless growth is in the system's DNA and </w:t>
      </w:r>
      <w:r w:rsidRPr="00C309A6">
        <w:rPr>
          <w:rStyle w:val="StyleUnderline"/>
        </w:rPr>
        <w:t xml:space="preserve">is what </w:t>
      </w:r>
      <w:r w:rsidRPr="00D9016F">
        <w:rPr>
          <w:rStyle w:val="StyleUnderline"/>
          <w:highlight w:val="yellow"/>
        </w:rPr>
        <w:t xml:space="preserve">has set it on </w:t>
      </w:r>
      <w:r w:rsidRPr="00C309A6">
        <w:rPr>
          <w:rStyle w:val="StyleUnderline"/>
        </w:rPr>
        <w:t xml:space="preserve">a </w:t>
      </w:r>
      <w:r w:rsidRPr="00D9016F">
        <w:rPr>
          <w:rStyle w:val="StyleUnderline"/>
          <w:highlight w:val="yellow"/>
        </w:rPr>
        <w:t>tragic collision course with Nature</w:t>
      </w:r>
      <w:r w:rsidRPr="00C309A6">
        <w:rPr>
          <w:u w:val="single"/>
        </w:rPr>
        <w:t>,</w:t>
      </w:r>
      <w:r w:rsidRPr="00C309A6">
        <w:rPr>
          <w:sz w:val="10"/>
        </w:rPr>
        <w:t xml:space="preserve"> a finite category. Secondly, </w:t>
      </w:r>
      <w:r w:rsidRPr="00C309A6">
        <w:rPr>
          <w:rStyle w:val="StyleUnderline"/>
        </w:rPr>
        <w:t>capitalism treats human labor as a cost</w:t>
      </w:r>
      <w:r w:rsidRPr="00C309A6">
        <w:rPr>
          <w:sz w:val="10"/>
        </w:rPr>
        <w:t xml:space="preserve">. It therefore opposes labor capturing a fair share of the total economic value that it creates. </w:t>
      </w:r>
      <w:r w:rsidRPr="00C309A6">
        <w:rPr>
          <w:rStyle w:val="StyleUnderline"/>
        </w:rPr>
        <w:t>Since labor stands for the majority and capital for a tiny minority, it follows that classism and class warfare are built into its DNA, which explains why the "middle class" is shrinking and its gains are never secure</w:t>
      </w:r>
      <w:r w:rsidRPr="00C309A6">
        <w:rPr>
          <w:sz w:val="10"/>
        </w:rPr>
        <w:t xml:space="preserve">. Thirdly, </w:t>
      </w:r>
      <w:r w:rsidRPr="00C309A6">
        <w:rPr>
          <w:rStyle w:val="StyleUnderline"/>
        </w:rPr>
        <w:t>private interests</w:t>
      </w:r>
      <w:r w:rsidRPr="00C309A6">
        <w:rPr>
          <w:sz w:val="10"/>
        </w:rPr>
        <w:t xml:space="preserve"> determine massive investments and </w:t>
      </w:r>
      <w:r w:rsidRPr="00C309A6">
        <w:rPr>
          <w:rStyle w:val="StyleUnderline"/>
        </w:rPr>
        <w:t>make key decisions at the point of production guided by maximization of profits</w:t>
      </w:r>
      <w:r w:rsidRPr="00C309A6">
        <w:rPr>
          <w:sz w:val="10"/>
        </w:rPr>
        <w:t xml:space="preserve">. That's why in the US the truck freight replaced the railroad freight, chemicals were used extensively in agriculture, public transport was gutted in favor of private cars, and big cars replaced small ones. </w:t>
      </w:r>
      <w:r w:rsidRPr="00C309A6">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D9016F">
        <w:rPr>
          <w:rStyle w:val="StyleUnderline"/>
          <w:highlight w:val="yellow"/>
        </w:rPr>
        <w:t>range of solutions</w:t>
      </w:r>
      <w:r w:rsidRPr="00C309A6">
        <w:rPr>
          <w:rStyle w:val="StyleUnderline"/>
        </w:rPr>
        <w:t xml:space="preserve"> offered </w:t>
      </w:r>
      <w:r w:rsidRPr="00D9016F">
        <w:rPr>
          <w:rStyle w:val="StyleUnderline"/>
          <w:highlight w:val="yellow"/>
        </w:rPr>
        <w:t>tends to be</w:t>
      </w:r>
      <w:r w:rsidRPr="00C309A6">
        <w:rPr>
          <w:rStyle w:val="StyleUnderline"/>
        </w:rPr>
        <w:t xml:space="preserve"> of a technical, </w:t>
      </w:r>
      <w:r w:rsidRPr="00D9016F">
        <w:rPr>
          <w:rStyle w:val="StyleUnderline"/>
          <w:highlight w:val="yellow"/>
        </w:rPr>
        <w:t>legislative</w:t>
      </w:r>
      <w:r w:rsidRPr="00C309A6">
        <w:rPr>
          <w:rStyle w:val="StyleUnderline"/>
        </w:rPr>
        <w:t xml:space="preserve">, or regulatory nature, </w:t>
      </w:r>
      <w:r w:rsidRPr="00D9016F">
        <w:rPr>
          <w:rStyle w:val="StyleUnderline"/>
          <w:highlight w:val="yellow"/>
        </w:rPr>
        <w:t>promising</w:t>
      </w:r>
      <w:r w:rsidRPr="00C309A6">
        <w:rPr>
          <w:rStyle w:val="StyleUnderline"/>
        </w:rPr>
        <w:t xml:space="preserve"> at best </w:t>
      </w:r>
      <w:r w:rsidRPr="00D9016F">
        <w:rPr>
          <w:rStyle w:val="StyleUnderline"/>
          <w:highlight w:val="yellow"/>
        </w:rPr>
        <w:t>temporary management</w:t>
      </w:r>
      <w:r w:rsidRPr="00C309A6">
        <w:rPr>
          <w:rStyle w:val="StyleUnderline"/>
        </w:rPr>
        <w:t xml:space="preserve"> of the deepening crises</w:t>
      </w:r>
      <w:r w:rsidRPr="00C309A6">
        <w:rPr>
          <w:sz w:val="10"/>
        </w:rPr>
        <w:t xml:space="preserve">. The trajectory of the system, at any rate, precludes a return to its post-WWII regulatory phase. </w:t>
      </w:r>
      <w:r w:rsidRPr="00C309A6">
        <w:rPr>
          <w:rStyle w:val="StyleUnderline"/>
        </w:rPr>
        <w:t xml:space="preserve">It's left to us as a society to think about what the real character of the system is, where we are going, and how we are going to </w:t>
      </w:r>
      <w:r w:rsidRPr="00C309A6">
        <w:rPr>
          <w:rStyle w:val="StyleUnderline"/>
        </w:rPr>
        <w:lastRenderedPageBreak/>
        <w:t>deal with the trajectory of the system</w:t>
      </w:r>
      <w:r w:rsidRPr="00C309A6">
        <w:rPr>
          <w:sz w:val="10"/>
        </w:rPr>
        <w:t xml:space="preserve"> -- and act accordingly. </w:t>
      </w:r>
      <w:r w:rsidRPr="00D9016F">
        <w:rPr>
          <w:rStyle w:val="StyleUnderline"/>
          <w:highlight w:val="yellow"/>
        </w:rPr>
        <w:t>The critical task</w:t>
      </w:r>
      <w:r w:rsidRPr="00D9016F">
        <w:rPr>
          <w:sz w:val="10"/>
          <w:highlight w:val="yellow"/>
        </w:rPr>
        <w:t xml:space="preserve"> </w:t>
      </w:r>
      <w:r w:rsidRPr="00C309A6">
        <w:rPr>
          <w:sz w:val="10"/>
        </w:rPr>
        <w:t xml:space="preserve">ahead </w:t>
      </w:r>
      <w:r w:rsidRPr="00D9016F">
        <w:rPr>
          <w:rStyle w:val="StyleUnderline"/>
          <w:highlight w:val="yellow"/>
        </w:rPr>
        <w:t xml:space="preserve">is to build </w:t>
      </w:r>
      <w:r w:rsidRPr="00C309A6">
        <w:rPr>
          <w:rStyle w:val="StyleUnderline"/>
        </w:rPr>
        <w:t xml:space="preserve">a </w:t>
      </w:r>
      <w:r w:rsidRPr="00D9016F">
        <w:rPr>
          <w:rStyle w:val="StyleUnderline"/>
          <w:highlight w:val="yellow"/>
        </w:rPr>
        <w:t>transformative politics capable of steering the system away from its destructive path</w:t>
      </w:r>
      <w:r w:rsidRPr="00C309A6">
        <w:rPr>
          <w:sz w:val="10"/>
        </w:rPr>
        <w:t xml:space="preserve">. Given the system's DNA, </w:t>
      </w:r>
      <w:r w:rsidRPr="00D9016F">
        <w:rPr>
          <w:rStyle w:val="StyleUnderline"/>
          <w:highlight w:val="yellow"/>
        </w:rPr>
        <w:t>such a politics</w:t>
      </w:r>
      <w:r w:rsidRPr="00C309A6">
        <w:rPr>
          <w:rStyle w:val="StyleUnderline"/>
        </w:rPr>
        <w:t xml:space="preserve"> from below </w:t>
      </w:r>
      <w:r w:rsidRPr="00D9016F">
        <w:rPr>
          <w:rStyle w:val="StyleUnderline"/>
          <w:highlight w:val="yellow"/>
        </w:rPr>
        <w:t xml:space="preserve">must </w:t>
      </w:r>
      <w:r w:rsidRPr="00C309A6">
        <w:rPr>
          <w:rStyle w:val="StyleUnderline"/>
        </w:rPr>
        <w:t xml:space="preserve">include efforts to </w:t>
      </w:r>
      <w:r w:rsidRPr="00D9016F">
        <w:rPr>
          <w:rStyle w:val="StyleUnderline"/>
          <w:highlight w:val="yellow"/>
        </w:rPr>
        <w:t>challenge the system's fundamentals</w:t>
      </w:r>
      <w:r w:rsidRPr="00C309A6">
        <w:rPr>
          <w:rStyle w:val="StyleUnderline"/>
        </w:rPr>
        <w:t>, namely, its private mode of decision-making</w:t>
      </w:r>
      <w:r w:rsidRPr="00C309A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309A6">
        <w:rPr>
          <w:rFonts w:cs="Palatino Linotype"/>
          <w:sz w:val="10"/>
        </w:rPr>
        <w:t> </w:t>
      </w:r>
      <w:r w:rsidRPr="00C309A6">
        <w:rPr>
          <w:sz w:val="10"/>
        </w:rPr>
        <w:t>"Environmental pollution is an incurable disease; it can only be prevented"; and he proceeded to refer to "a law," namely:</w:t>
      </w:r>
      <w:r w:rsidRPr="00C309A6">
        <w:rPr>
          <w:rFonts w:cs="Palatino Linotype"/>
          <w:sz w:val="10"/>
        </w:rPr>
        <w:t> </w:t>
      </w:r>
      <w:r w:rsidRPr="00C309A6">
        <w:rPr>
          <w:rFonts w:cs="Georgia"/>
          <w:sz w:val="10"/>
        </w:rPr>
        <w:t>"if you don't put a pollutant in the environment it won't be there."</w:t>
      </w:r>
      <w:r w:rsidRPr="00C309A6">
        <w:rPr>
          <w:sz w:val="10"/>
        </w:rPr>
        <w:t xml:space="preserve"> What is nearly certain now is that </w:t>
      </w:r>
      <w:r w:rsidRPr="00C309A6">
        <w:rPr>
          <w:rStyle w:val="StyleUnderline"/>
        </w:rPr>
        <w:t>without democratic control of wealth and social governance</w:t>
      </w:r>
      <w:r w:rsidRPr="00C309A6">
        <w:rPr>
          <w:sz w:val="10"/>
        </w:rPr>
        <w:t xml:space="preserve"> of the means of production, </w:t>
      </w:r>
      <w:r w:rsidRPr="00C309A6">
        <w:rPr>
          <w:rStyle w:val="StyleUnderline"/>
        </w:rPr>
        <w:t>we will all be condemned to the labor of Sisyphus. Only we won't have to suffer for all eternity, as the degradation of life-enhancing natural and social systems will soon reach a point of no return</w:t>
      </w:r>
      <w:r w:rsidRPr="00C309A6">
        <w:rPr>
          <w:b/>
          <w:u w:val="single"/>
        </w:rPr>
        <w:t xml:space="preserve">. </w:t>
      </w:r>
    </w:p>
    <w:p w14:paraId="71864926" w14:textId="77777777" w:rsidR="005902F3" w:rsidRPr="00C309A6" w:rsidRDefault="005902F3" w:rsidP="005902F3"/>
    <w:p w14:paraId="47B1233A" w14:textId="77777777" w:rsidR="005902F3" w:rsidRPr="00C309A6" w:rsidRDefault="005902F3" w:rsidP="005902F3">
      <w:pPr>
        <w:pStyle w:val="Heading4"/>
      </w:pPr>
      <w:r w:rsidRPr="00C309A6">
        <w:t xml:space="preserve">The alternative is to affirm the model of the Communist Party – only </w:t>
      </w:r>
      <w:r w:rsidRPr="00C309A6">
        <w:rPr>
          <w:u w:val="single"/>
        </w:rPr>
        <w:t>party organizing</w:t>
      </w:r>
      <w:r w:rsidRPr="00C309A6">
        <w:t xml:space="preserve"> can provide effective accountability mechanisms to correct chauvinist tendencies, educate and mobilize marginalized communities, and connect local struggles to a movement for global liberation.</w:t>
      </w:r>
    </w:p>
    <w:p w14:paraId="71A13B9D" w14:textId="77777777" w:rsidR="005902F3" w:rsidRPr="0061341B" w:rsidRDefault="005902F3" w:rsidP="005902F3">
      <w:pPr>
        <w:rPr>
          <w:rStyle w:val="Style13ptBold"/>
        </w:rPr>
      </w:pPr>
      <w:r w:rsidRPr="0061341B">
        <w:rPr>
          <w:rStyle w:val="Style13ptBold"/>
        </w:rPr>
        <w:t>Escalante, Philosophy @ UOregon, 18</w:t>
      </w:r>
    </w:p>
    <w:p w14:paraId="5178E42E" w14:textId="77777777" w:rsidR="005902F3" w:rsidRPr="0061341B" w:rsidRDefault="005902F3" w:rsidP="005902F3">
      <w:r w:rsidRPr="0061341B">
        <w:t xml:space="preserve">[Alyson, M.A., is a Marxist-Leninist, Materialist Feminist and Anti-Imperialist activist. “PARTY ORGANIZING IN THE 21ST CENTURY” September 21st, 2018 </w:t>
      </w:r>
      <w:hyperlink r:id="rId9" w:history="1">
        <w:r w:rsidRPr="0061341B">
          <w:rPr>
            <w:rStyle w:val="Hyperlink"/>
          </w:rPr>
          <w:t>https://theforgenews.org/2018/09/21/party-organizing-in-the-21st-century/</w:t>
        </w:r>
      </w:hyperlink>
      <w:r w:rsidRPr="0061341B">
        <w:t>] rVs</w:t>
      </w:r>
    </w:p>
    <w:p w14:paraId="25D69327" w14:textId="77777777" w:rsidR="005902F3" w:rsidRPr="00A7487E" w:rsidRDefault="005902F3" w:rsidP="005902F3">
      <w:pPr>
        <w:rPr>
          <w:sz w:val="16"/>
        </w:rPr>
      </w:pPr>
      <w:r w:rsidRPr="00A7487E">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D9016F">
        <w:rPr>
          <w:rStyle w:val="StyleUnderline"/>
          <w:highlight w:val="yellow"/>
        </w:rPr>
        <w:t>base building and dual power</w:t>
      </w:r>
      <w:r w:rsidRPr="00C309A6">
        <w:rPr>
          <w:rStyle w:val="StyleUnderline"/>
        </w:rPr>
        <w:t xml:space="preserve"> strategy </w:t>
      </w:r>
      <w:r w:rsidRPr="00D9016F">
        <w:rPr>
          <w:rStyle w:val="StyleUnderline"/>
          <w:highlight w:val="yellow"/>
        </w:rPr>
        <w:t>can be best forwarded through party organizing, and</w:t>
      </w:r>
      <w:r w:rsidRPr="00C309A6">
        <w:rPr>
          <w:rStyle w:val="StyleUnderline"/>
        </w:rPr>
        <w:t xml:space="preserve"> </w:t>
      </w:r>
      <w:r w:rsidRPr="00A7487E">
        <w:rPr>
          <w:sz w:val="16"/>
        </w:rPr>
        <w:t xml:space="preserve">that party organizing </w:t>
      </w:r>
      <w:r w:rsidRPr="00C309A6">
        <w:rPr>
          <w:rStyle w:val="StyleUnderline"/>
        </w:rPr>
        <w:t xml:space="preserve">can allow this emerging movement to </w:t>
      </w:r>
      <w:r w:rsidRPr="00D9016F">
        <w:rPr>
          <w:rStyle w:val="StyleUnderline"/>
          <w:highlight w:val="yellow"/>
        </w:rPr>
        <w:t>solidify into a</w:t>
      </w:r>
      <w:r w:rsidRPr="00C309A6">
        <w:rPr>
          <w:rStyle w:val="StyleUnderline"/>
        </w:rPr>
        <w:t xml:space="preserve"> powerful </w:t>
      </w:r>
      <w:r w:rsidRPr="00D9016F">
        <w:rPr>
          <w:rStyle w:val="Emphasis"/>
          <w:highlight w:val="yellow"/>
        </w:rPr>
        <w:t>revolutionary socialist tendency</w:t>
      </w:r>
      <w:r w:rsidRPr="00C309A6">
        <w:rPr>
          <w:rStyle w:val="StyleUnderline"/>
        </w:rPr>
        <w:t xml:space="preserve"> in the United States</w:t>
      </w:r>
      <w:r w:rsidRPr="00A7487E">
        <w:rPr>
          <w:sz w:val="16"/>
        </w:rPr>
        <w:t xml:space="preserve">. One of the crucial insights of the base building movement is that </w:t>
      </w:r>
      <w:r w:rsidRPr="00C309A6">
        <w:rPr>
          <w:rStyle w:val="StyleUnderline"/>
        </w:rPr>
        <w:t>the current state of the left in the United States is one in which revolution is not currently possible</w:t>
      </w:r>
      <w:r w:rsidRPr="00A7487E">
        <w:rPr>
          <w:sz w:val="16"/>
        </w:rPr>
        <w:t xml:space="preserve">. There exists very little popular support for socialist politics. </w:t>
      </w:r>
      <w:r w:rsidRPr="00C309A6">
        <w:rPr>
          <w:rStyle w:val="StyleUnderline"/>
        </w:rPr>
        <w:t>A century of anticommunist propaganda has been extremely effective in convincing even the most oppressed and marginalized that communism has nothing to offer them.</w:t>
      </w:r>
      <w:r w:rsidRPr="00A7487E">
        <w:rPr>
          <w:sz w:val="16"/>
        </w:rPr>
        <w:t xml:space="preserve"> </w:t>
      </w:r>
      <w:r w:rsidRPr="00C309A6">
        <w:rPr>
          <w:rStyle w:val="StyleUnderline"/>
        </w:rPr>
        <w:t>The base building emphasis on dual power responds directly to this insight.</w:t>
      </w:r>
      <w:r w:rsidRPr="00A7487E">
        <w:rPr>
          <w:sz w:val="16"/>
        </w:rPr>
        <w:t xml:space="preserve"> </w:t>
      </w:r>
      <w:r w:rsidRPr="00C309A6">
        <w:rPr>
          <w:rStyle w:val="StyleUnderline"/>
        </w:rPr>
        <w:t xml:space="preserve">By </w:t>
      </w:r>
      <w:r w:rsidRPr="00D9016F">
        <w:rPr>
          <w:rStyle w:val="StyleUnderline"/>
          <w:highlight w:val="yellow"/>
        </w:rPr>
        <w:t>building institutions which</w:t>
      </w:r>
      <w:r w:rsidRPr="00C309A6">
        <w:rPr>
          <w:rStyle w:val="StyleUnderline"/>
        </w:rPr>
        <w:t xml:space="preserve"> can </w:t>
      </w:r>
      <w:r w:rsidRPr="00D9016F">
        <w:rPr>
          <w:rStyle w:val="StyleUnderline"/>
          <w:highlight w:val="yellow"/>
        </w:rPr>
        <w:t>meet people’s needs</w:t>
      </w:r>
      <w:r w:rsidRPr="00C309A6">
        <w:rPr>
          <w:rStyle w:val="StyleUnderline"/>
        </w:rPr>
        <w:t xml:space="preserve">, we are able to </w:t>
      </w:r>
      <w:r w:rsidRPr="00D9016F">
        <w:rPr>
          <w:rStyle w:val="StyleUnderline"/>
          <w:highlight w:val="yellow"/>
        </w:rPr>
        <w:t>concretely demonstrate</w:t>
      </w:r>
      <w:r w:rsidRPr="00C309A6">
        <w:rPr>
          <w:rStyle w:val="StyleUnderline"/>
        </w:rPr>
        <w:t xml:space="preserve"> that </w:t>
      </w:r>
      <w:r w:rsidRPr="00D9016F">
        <w:rPr>
          <w:rStyle w:val="StyleUnderline"/>
          <w:highlight w:val="yellow"/>
        </w:rPr>
        <w:t>communists</w:t>
      </w:r>
      <w:r w:rsidRPr="00C309A6">
        <w:rPr>
          <w:rStyle w:val="StyleUnderline"/>
        </w:rPr>
        <w:t xml:space="preserve"> can </w:t>
      </w:r>
      <w:r w:rsidRPr="00D9016F">
        <w:rPr>
          <w:rStyle w:val="StyleUnderline"/>
          <w:highlight w:val="yellow"/>
        </w:rPr>
        <w:t>offer</w:t>
      </w:r>
      <w:r w:rsidRPr="00C309A6">
        <w:rPr>
          <w:rStyle w:val="StyleUnderline"/>
        </w:rPr>
        <w:t xml:space="preserve"> the oppressed </w:t>
      </w:r>
      <w:r w:rsidRPr="00D9016F">
        <w:rPr>
          <w:rStyle w:val="StyleUnderline"/>
          <w:highlight w:val="yellow"/>
        </w:rPr>
        <w:t>relief from</w:t>
      </w:r>
      <w:r w:rsidRPr="00C309A6">
        <w:rPr>
          <w:rStyle w:val="StyleUnderline"/>
        </w:rPr>
        <w:t xml:space="preserve"> the </w:t>
      </w:r>
      <w:r w:rsidRPr="00D9016F">
        <w:rPr>
          <w:rStyle w:val="StyleUnderline"/>
          <w:highlight w:val="yellow"/>
        </w:rPr>
        <w:t>horrific conditions</w:t>
      </w:r>
      <w:r w:rsidRPr="00C309A6">
        <w:rPr>
          <w:rStyle w:val="StyleUnderline"/>
        </w:rPr>
        <w:t xml:space="preserve"> of capitalism. </w:t>
      </w:r>
      <w:r w:rsidRPr="00A7487E">
        <w:rPr>
          <w:sz w:val="16"/>
        </w:rPr>
        <w:t xml:space="preserve">Base building strategy recognizes that </w:t>
      </w:r>
      <w:r w:rsidRPr="00C309A6">
        <w:rPr>
          <w:rStyle w:val="StyleUnderline"/>
        </w:rPr>
        <w:t>actually doing the work to serve the people does infinitely more to create a socialist base of popular support than electing</w:t>
      </w:r>
      <w:r w:rsidRPr="00A7487E">
        <w:rPr>
          <w:sz w:val="16"/>
        </w:rPr>
        <w:t xml:space="preserve"> democratic socialist </w:t>
      </w:r>
      <w:r w:rsidRPr="00C309A6">
        <w:rPr>
          <w:rStyle w:val="StyleUnderline"/>
        </w:rPr>
        <w:t>candidates</w:t>
      </w:r>
      <w:r w:rsidRPr="00A7487E">
        <w:rPr>
          <w:sz w:val="16"/>
        </w:rPr>
        <w:t xml:space="preserve"> or holding endless political education classes can ever hope to do. Dual power is about proving that we have something to offer the oppressed. </w:t>
      </w:r>
      <w:r w:rsidRPr="00C309A6">
        <w:rPr>
          <w:rStyle w:val="StyleUnderline"/>
        </w:rPr>
        <w:t>The question</w:t>
      </w:r>
      <w:r w:rsidRPr="00A7487E">
        <w:rPr>
          <w:sz w:val="16"/>
        </w:rPr>
        <w:t xml:space="preserve">, of course, </w:t>
      </w:r>
      <w:r w:rsidRPr="00C309A6">
        <w:rPr>
          <w:rStyle w:val="StyleUnderline"/>
        </w:rPr>
        <w:t>remains: once we have built a base of popular support, what do we do next? If</w:t>
      </w:r>
      <w:r w:rsidRPr="00A7487E">
        <w:rPr>
          <w:sz w:val="16"/>
        </w:rPr>
        <w:t xml:space="preserve"> it turns out that </w:t>
      </w:r>
      <w:r w:rsidRPr="00C309A6">
        <w:rPr>
          <w:rStyle w:val="StyleUnderline"/>
        </w:rPr>
        <w:t>establishing socialist institutions to meet</w:t>
      </w:r>
      <w:r w:rsidRPr="00A7487E">
        <w:rPr>
          <w:sz w:val="16"/>
        </w:rPr>
        <w:t xml:space="preserve"> people’s </w:t>
      </w:r>
      <w:r w:rsidRPr="00C309A6">
        <w:rPr>
          <w:rStyle w:val="StyleUnderline"/>
        </w:rPr>
        <w:t>needs does</w:t>
      </w:r>
      <w:r w:rsidRPr="00A7487E">
        <w:rPr>
          <w:sz w:val="16"/>
        </w:rPr>
        <w:t xml:space="preserve"> in fact </w:t>
      </w:r>
      <w:r w:rsidRPr="00C309A6">
        <w:rPr>
          <w:rStyle w:val="StyleUnderline"/>
        </w:rPr>
        <w:t>create sympathy towards</w:t>
      </w:r>
      <w:r w:rsidRPr="00A7487E">
        <w:rPr>
          <w:sz w:val="16"/>
        </w:rPr>
        <w:t xml:space="preserve"> the cause of </w:t>
      </w:r>
      <w:r w:rsidRPr="00C309A6">
        <w:rPr>
          <w:rStyle w:val="StyleUnderline"/>
        </w:rPr>
        <w:t xml:space="preserve">communism, </w:t>
      </w:r>
      <w:r w:rsidRPr="00D9016F">
        <w:rPr>
          <w:rStyle w:val="StyleUnderline"/>
          <w:highlight w:val="yellow"/>
        </w:rPr>
        <w:t>how can we mobilize that base?</w:t>
      </w:r>
      <w:r w:rsidRPr="00A7487E">
        <w:rPr>
          <w:sz w:val="16"/>
        </w:rPr>
        <w:t xml:space="preserve"> Put simply: in order to mobilize the base which base builders hope to create, </w:t>
      </w:r>
      <w:r w:rsidRPr="00D9016F">
        <w:rPr>
          <w:rStyle w:val="Emphasis"/>
          <w:highlight w:val="yellow"/>
        </w:rPr>
        <w:t>we need to have already done</w:t>
      </w:r>
      <w:r w:rsidRPr="00C309A6">
        <w:rPr>
          <w:rStyle w:val="Emphasis"/>
        </w:rPr>
        <w:t xml:space="preserve"> the work of </w:t>
      </w:r>
      <w:r w:rsidRPr="00D9016F">
        <w:rPr>
          <w:rStyle w:val="Emphasis"/>
          <w:highlight w:val="yellow"/>
        </w:rPr>
        <w:t>building a communist party</w:t>
      </w:r>
      <w:r w:rsidRPr="00A7487E">
        <w:rPr>
          <w:sz w:val="16"/>
        </w:rPr>
        <w:t xml:space="preserve">. It is not enough to simply meet peoples needs. Rather, </w:t>
      </w:r>
      <w:r w:rsidRPr="00C309A6">
        <w:rPr>
          <w:rStyle w:val="StyleUnderline"/>
        </w:rPr>
        <w:t>we must build the institutions of dual power in the name of communism</w:t>
      </w:r>
      <w:r w:rsidRPr="00A7487E">
        <w:rPr>
          <w:sz w:val="16"/>
        </w:rPr>
        <w:t xml:space="preserve">. We must </w:t>
      </w:r>
      <w:r w:rsidRPr="00C309A6">
        <w:rPr>
          <w:rStyle w:val="StyleUnderline"/>
        </w:rPr>
        <w:t>refuse covert front organizing and</w:t>
      </w:r>
      <w:r w:rsidRPr="00A7487E">
        <w:rPr>
          <w:sz w:val="16"/>
        </w:rPr>
        <w:t xml:space="preserve"> instead </w:t>
      </w:r>
      <w:r w:rsidRPr="00C309A6">
        <w:rPr>
          <w:rStyle w:val="StyleUnderline"/>
        </w:rPr>
        <w:t>have a public face as a communist party.</w:t>
      </w:r>
      <w:r w:rsidRPr="00A7487E">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309A6">
        <w:rPr>
          <w:rStyle w:val="StyleUnderline"/>
        </w:rPr>
        <w:t>We must be clear that our strategy is revolutionary and in order to make this clear we must adopt party organizing.</w:t>
      </w:r>
      <w:r w:rsidRPr="00A7487E">
        <w:rPr>
          <w:sz w:val="16"/>
        </w:rPr>
        <w:t xml:space="preserve"> By “party organizing” I mean </w:t>
      </w:r>
      <w:r w:rsidRPr="00C309A6">
        <w:rPr>
          <w:rStyle w:val="StyleUnderline"/>
        </w:rPr>
        <w:t>an organizational strategy which adopts the party model</w:t>
      </w:r>
      <w:r w:rsidRPr="00A7487E">
        <w:rPr>
          <w:sz w:val="16"/>
        </w:rPr>
        <w:t xml:space="preserve">. Such organizing focuses on building a party </w:t>
      </w:r>
      <w:r w:rsidRPr="00C309A6">
        <w:rPr>
          <w:rStyle w:val="StyleUnderline"/>
        </w:rPr>
        <w:t xml:space="preserve">whose membership is formally unified around a party line </w:t>
      </w:r>
      <w:r w:rsidRPr="00C309A6">
        <w:rPr>
          <w:rStyle w:val="StyleUnderline"/>
        </w:rPr>
        <w:lastRenderedPageBreak/>
        <w:t xml:space="preserve">determined by democratic centralist decision making. The party model creates internal methods for holding party members accountable, </w:t>
      </w:r>
      <w:r w:rsidRPr="00D9016F">
        <w:rPr>
          <w:rStyle w:val="StyleUnderline"/>
          <w:highlight w:val="yellow"/>
        </w:rPr>
        <w:t>unifying</w:t>
      </w:r>
      <w:r w:rsidRPr="00C309A6">
        <w:rPr>
          <w:rStyle w:val="StyleUnderline"/>
        </w:rPr>
        <w:t xml:space="preserve"> party member </w:t>
      </w:r>
      <w:r w:rsidRPr="00D9016F">
        <w:rPr>
          <w:rStyle w:val="StyleUnderline"/>
          <w:highlight w:val="yellow"/>
        </w:rPr>
        <w:t>action around democratically determined goals, and</w:t>
      </w:r>
      <w:r w:rsidRPr="00C309A6">
        <w:rPr>
          <w:rStyle w:val="StyleUnderline"/>
        </w:rPr>
        <w:t xml:space="preserve"> for </w:t>
      </w:r>
      <w:r w:rsidRPr="00D9016F">
        <w:rPr>
          <w:rStyle w:val="StyleUnderline"/>
          <w:highlight w:val="yellow"/>
        </w:rPr>
        <w:t>educating party members in communist theory and praxis</w:t>
      </w:r>
      <w:r w:rsidRPr="00C309A6">
        <w:rPr>
          <w:rStyle w:val="StyleUnderline"/>
        </w:rPr>
        <w:t>. A communist</w:t>
      </w:r>
      <w:r w:rsidRPr="00A7487E">
        <w:rPr>
          <w:sz w:val="16"/>
        </w:rPr>
        <w:t xml:space="preserve"> organization utilizing the </w:t>
      </w:r>
      <w:r w:rsidRPr="00C309A6">
        <w:rPr>
          <w:rStyle w:val="StyleUnderline"/>
        </w:rPr>
        <w:t>party</w:t>
      </w:r>
      <w:r w:rsidRPr="00A7487E">
        <w:rPr>
          <w:sz w:val="16"/>
        </w:rPr>
        <w:t xml:space="preserve"> model </w:t>
      </w:r>
      <w:r w:rsidRPr="00C309A6">
        <w:rPr>
          <w:rStyle w:val="StyleUnderline"/>
        </w:rPr>
        <w:t xml:space="preserve">works to build dual power institutions while </w:t>
      </w:r>
      <w:r w:rsidRPr="00A7487E">
        <w:rPr>
          <w:sz w:val="16"/>
        </w:rPr>
        <w:t xml:space="preserve">simultaneously </w:t>
      </w:r>
      <w:r w:rsidRPr="00C309A6">
        <w:rPr>
          <w:rStyle w:val="StyleUnderline"/>
        </w:rPr>
        <w:t>educating</w:t>
      </w:r>
      <w:r w:rsidRPr="00A7487E">
        <w:rPr>
          <w:sz w:val="16"/>
        </w:rPr>
        <w:t xml:space="preserve"> the </w:t>
      </w:r>
      <w:r w:rsidRPr="00C309A6">
        <w:rPr>
          <w:rStyle w:val="StyleUnderline"/>
        </w:rPr>
        <w:t>communities they hope to serve</w:t>
      </w:r>
      <w:r w:rsidRPr="00A7487E">
        <w:rPr>
          <w:sz w:val="16"/>
        </w:rPr>
        <w:t xml:space="preserve">. Organizations which adopt the party model </w:t>
      </w:r>
      <w:r w:rsidRPr="00C309A6">
        <w:rPr>
          <w:rStyle w:val="StyleUnderline"/>
        </w:rPr>
        <w:t>focus on propagandizing</w:t>
      </w:r>
      <w:r w:rsidRPr="00A7487E">
        <w:rPr>
          <w:sz w:val="16"/>
        </w:rPr>
        <w:t xml:space="preserve"> around the need for </w:t>
      </w:r>
      <w:r w:rsidRPr="00C309A6">
        <w:rPr>
          <w:rStyle w:val="StyleUnderline"/>
        </w:rPr>
        <w:t>revolutionary socialism</w:t>
      </w:r>
      <w:r w:rsidRPr="00A7487E">
        <w:rPr>
          <w:sz w:val="16"/>
        </w:rPr>
        <w:t xml:space="preserve">. They function as the forefront of political organizing, </w:t>
      </w:r>
      <w:r w:rsidRPr="00C309A6">
        <w:rPr>
          <w:rStyle w:val="StyleUnderline"/>
        </w:rPr>
        <w:t xml:space="preserve">empowering local communities to theorize </w:t>
      </w:r>
      <w:r w:rsidRPr="00A7487E">
        <w:rPr>
          <w:sz w:val="16"/>
        </w:rPr>
        <w:t xml:space="preserve">their </w:t>
      </w:r>
      <w:r w:rsidRPr="00C309A6">
        <w:rPr>
          <w:rStyle w:val="StyleUnderline"/>
        </w:rPr>
        <w:t>liberation through communist theory while organizing communities to literally fight for their liberation.</w:t>
      </w:r>
      <w:r w:rsidRPr="00A7487E">
        <w:rPr>
          <w:sz w:val="16"/>
        </w:rPr>
        <w:t xml:space="preserve"> </w:t>
      </w:r>
      <w:r w:rsidRPr="00C309A6">
        <w:rPr>
          <w:rStyle w:val="StyleUnderline"/>
        </w:rPr>
        <w:t xml:space="preserve">A party is </w:t>
      </w:r>
      <w:r w:rsidRPr="00D9016F">
        <w:rPr>
          <w:rStyle w:val="StyleUnderline"/>
          <w:highlight w:val="yellow"/>
        </w:rPr>
        <w:t>not simply a group of individuals doing work together, but</w:t>
      </w:r>
      <w:r w:rsidRPr="00C309A6">
        <w:rPr>
          <w:rStyle w:val="StyleUnderline"/>
        </w:rPr>
        <w:t xml:space="preserve"> is a </w:t>
      </w:r>
      <w:r w:rsidRPr="00D9016F">
        <w:rPr>
          <w:rStyle w:val="Emphasis"/>
          <w:highlight w:val="yellow"/>
        </w:rPr>
        <w:t>formal organization unified</w:t>
      </w:r>
      <w:r w:rsidRPr="00C309A6">
        <w:rPr>
          <w:rStyle w:val="Emphasis"/>
        </w:rPr>
        <w:t xml:space="preserve"> in its fight </w:t>
      </w:r>
      <w:r w:rsidRPr="00D9016F">
        <w:rPr>
          <w:rStyle w:val="Emphasis"/>
          <w:highlight w:val="yellow"/>
        </w:rPr>
        <w:t>against capitalism</w:t>
      </w:r>
      <w:r w:rsidRPr="00A7487E">
        <w:rPr>
          <w:sz w:val="16"/>
        </w:rPr>
        <w:t xml:space="preserve">. Party organizing has much to offer the base building movement. </w:t>
      </w:r>
      <w:r w:rsidRPr="00C309A6">
        <w:rPr>
          <w:rStyle w:val="StyleUnderline"/>
        </w:rPr>
        <w:t xml:space="preserve">By working in a unified party, base builders can </w:t>
      </w:r>
      <w:r w:rsidRPr="00D9016F">
        <w:rPr>
          <w:rStyle w:val="Emphasis"/>
          <w:highlight w:val="yellow"/>
        </w:rPr>
        <w:t>ensure</w:t>
      </w:r>
      <w:r w:rsidRPr="00C309A6">
        <w:rPr>
          <w:rStyle w:val="Emphasis"/>
        </w:rPr>
        <w:t xml:space="preserve"> that </w:t>
      </w:r>
      <w:r w:rsidRPr="00D9016F">
        <w:rPr>
          <w:rStyle w:val="Emphasis"/>
          <w:highlight w:val="yellow"/>
        </w:rPr>
        <w:t>local struggles are tied to and informed by a unified</w:t>
      </w:r>
      <w:r w:rsidRPr="00C309A6">
        <w:rPr>
          <w:rStyle w:val="Emphasis"/>
        </w:rPr>
        <w:t xml:space="preserve"> national and international </w:t>
      </w:r>
      <w:r w:rsidRPr="00D9016F">
        <w:rPr>
          <w:rStyle w:val="Emphasis"/>
          <w:highlight w:val="yellow"/>
        </w:rPr>
        <w:t>strategy</w:t>
      </w:r>
      <w:r w:rsidRPr="00A7487E">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309A6">
        <w:rPr>
          <w:rStyle w:val="StyleUnderline"/>
        </w:rPr>
        <w:t xml:space="preserve">party organizing </w:t>
      </w:r>
      <w:r w:rsidRPr="00D9016F">
        <w:rPr>
          <w:rStyle w:val="StyleUnderline"/>
          <w:highlight w:val="yellow"/>
        </w:rPr>
        <w:t>allows for</w:t>
      </w:r>
      <w:r w:rsidRPr="00C309A6">
        <w:rPr>
          <w:rStyle w:val="StyleUnderline"/>
        </w:rPr>
        <w:t xml:space="preserve"> local organizations and individual </w:t>
      </w:r>
      <w:r w:rsidRPr="00D9016F">
        <w:rPr>
          <w:rStyle w:val="StyleUnderline"/>
          <w:highlight w:val="yellow"/>
        </w:rPr>
        <w:t xml:space="preserve">organizers to be </w:t>
      </w:r>
      <w:r w:rsidRPr="00D9016F">
        <w:rPr>
          <w:rStyle w:val="Emphasis"/>
          <w:highlight w:val="yellow"/>
        </w:rPr>
        <w:t>held accountable</w:t>
      </w:r>
      <w:r w:rsidRPr="00C309A6">
        <w:rPr>
          <w:rStyle w:val="StyleUnderline"/>
        </w:rPr>
        <w:t xml:space="preserve"> for their actions. It allows criticism to function not as one independent group criticizing another independent group, but rather as comrades with a formal organizational unity </w:t>
      </w:r>
      <w:r w:rsidRPr="00D9016F">
        <w:rPr>
          <w:rStyle w:val="StyleUnderline"/>
          <w:highlight w:val="yellow"/>
        </w:rPr>
        <w:t>working</w:t>
      </w:r>
      <w:r w:rsidRPr="00C309A6">
        <w:rPr>
          <w:rStyle w:val="StyleUnderline"/>
        </w:rPr>
        <w:t xml:space="preserve"> together </w:t>
      </w:r>
      <w:r w:rsidRPr="00D9016F">
        <w:rPr>
          <w:rStyle w:val="StyleUnderline"/>
          <w:highlight w:val="yellow"/>
        </w:rPr>
        <w:t>to sharpen</w:t>
      </w:r>
      <w:r w:rsidRPr="00C309A6">
        <w:rPr>
          <w:rStyle w:val="StyleUnderline"/>
        </w:rPr>
        <w:t xml:space="preserve"> each others </w:t>
      </w:r>
      <w:r w:rsidRPr="00D9016F">
        <w:rPr>
          <w:rStyle w:val="StyleUnderline"/>
          <w:highlight w:val="yellow"/>
        </w:rPr>
        <w:t>strategies and</w:t>
      </w:r>
      <w:r w:rsidRPr="00C309A6">
        <w:rPr>
          <w:rStyle w:val="StyleUnderline"/>
        </w:rPr>
        <w:t xml:space="preserve"> to help </w:t>
      </w:r>
      <w:r w:rsidRPr="00D9016F">
        <w:rPr>
          <w:rStyle w:val="StyleUnderline"/>
          <w:highlight w:val="yellow"/>
        </w:rPr>
        <w:t>correct chauvinist ideas</w:t>
      </w:r>
      <w:r w:rsidRPr="00C309A6">
        <w:rPr>
          <w:rStyle w:val="StyleUnderline"/>
        </w:rPr>
        <w:t xml:space="preserve"> and actions. In the context of the socialist movement within the United States, </w:t>
      </w:r>
      <w:r w:rsidRPr="00D9016F">
        <w:rPr>
          <w:rStyle w:val="StyleUnderline"/>
          <w:highlight w:val="yellow"/>
        </w:rPr>
        <w:t xml:space="preserve">such accountability is </w:t>
      </w:r>
      <w:r w:rsidRPr="00D9016F">
        <w:rPr>
          <w:rStyle w:val="Emphasis"/>
          <w:highlight w:val="yellow"/>
        </w:rPr>
        <w:t>crucial</w:t>
      </w:r>
      <w:r w:rsidRPr="00C309A6">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A7487E">
        <w:rPr>
          <w:sz w:val="16"/>
        </w:rPr>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C309A6">
        <w:rPr>
          <w:rStyle w:val="StyleUnderline"/>
        </w:rPr>
        <w:t>The party</w:t>
      </w:r>
      <w:r w:rsidRPr="00A7487E">
        <w:rPr>
          <w:sz w:val="16"/>
        </w:rPr>
        <w:t xml:space="preserve"> model </w:t>
      </w:r>
      <w:r w:rsidRPr="00C309A6">
        <w:rPr>
          <w:rStyle w:val="StyleUnderline"/>
        </w:rPr>
        <w:t>creates a means for sustained growth to occur by unifying organizers in a manner that allows for skills, strategies, and ideas to be shared with newer organizers. It</w:t>
      </w:r>
      <w:r w:rsidRPr="00A7487E">
        <w:rPr>
          <w:sz w:val="16"/>
        </w:rPr>
        <w:t xml:space="preserve"> also </w:t>
      </w:r>
      <w:r w:rsidRPr="00C309A6">
        <w:rPr>
          <w:rStyle w:val="StyleUnderline"/>
        </w:rPr>
        <w:t>allows</w:t>
      </w:r>
      <w:r w:rsidRPr="00A7487E">
        <w:rPr>
          <w:sz w:val="16"/>
        </w:rPr>
        <w:t xml:space="preserve"> </w:t>
      </w:r>
      <w:r w:rsidRPr="00C309A6">
        <w:rPr>
          <w:rStyle w:val="StyleUnderline"/>
        </w:rPr>
        <w:t>community members who have been served by dual power projects to take an active role in organizing by becoming party members and participating in the continued growth of base building strategy.</w:t>
      </w:r>
      <w:r w:rsidRPr="00A7487E">
        <w:rPr>
          <w:sz w:val="16"/>
        </w:rPr>
        <w:t xml:space="preserve"> It ensures that there are </w:t>
      </w:r>
      <w:r w:rsidRPr="00C309A6">
        <w:rPr>
          <w:rStyle w:val="StyleUnderline"/>
        </w:rPr>
        <w:t>formal processes for educating communities in communist theory and praxis</w:t>
      </w:r>
      <w:r w:rsidRPr="00A7487E">
        <w:rPr>
          <w:sz w:val="16"/>
        </w:rPr>
        <w:t xml:space="preserve">, and also </w:t>
      </w:r>
      <w:r w:rsidRPr="00C309A6">
        <w:rPr>
          <w:rStyle w:val="StyleUnderline"/>
        </w:rPr>
        <w:t xml:space="preserve">enables them to </w:t>
      </w:r>
      <w:r w:rsidRPr="00A7487E">
        <w:rPr>
          <w:sz w:val="16"/>
        </w:rPr>
        <w:t xml:space="preserve">act and </w:t>
      </w:r>
      <w:r w:rsidRPr="00C309A6">
        <w:rPr>
          <w:rStyle w:val="StyleUnderline"/>
        </w:rPr>
        <w:t>organize in accordance with their own local conditions</w:t>
      </w:r>
      <w:r w:rsidRPr="00A7487E">
        <w:rPr>
          <w:sz w:val="16"/>
        </w:rPr>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309A6">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A7487E">
        <w:rPr>
          <w:sz w:val="16"/>
        </w:rPr>
        <w:t xml:space="preserve"> The movement within the Marxist Center network towards some form of unification is positive step in the right direction. </w:t>
      </w:r>
      <w:r w:rsidRPr="00C309A6">
        <w:rPr>
          <w:rStyle w:val="StyleUnderline"/>
        </w:rPr>
        <w:t>The independent party emphasis within the Refoundation caucus should also be recognized as a positive approach.</w:t>
      </w:r>
      <w:r w:rsidRPr="00A7487E">
        <w:rPr>
          <w:sz w:val="16"/>
        </w:rPr>
        <w:t xml:space="preserve"> </w:t>
      </w:r>
      <w:r w:rsidRPr="00C309A6">
        <w:rPr>
          <w:rStyle w:val="StyleUnderline"/>
        </w:rPr>
        <w:t xml:space="preserve">It is important for base builders to continue to explore the possibility of unification, and to maintain unification through a party model as a long term goal. In the meantime, </w:t>
      </w:r>
      <w:r w:rsidRPr="00D9016F">
        <w:rPr>
          <w:rStyle w:val="Emphasis"/>
          <w:highlight w:val="yellow"/>
        </w:rPr>
        <w:t>individual base building organizations ought to adopt party models for their local organizing</w:t>
      </w:r>
      <w:r w:rsidRPr="00C309A6">
        <w:rPr>
          <w:rStyle w:val="StyleUnderline"/>
        </w:rPr>
        <w:t>.</w:t>
      </w:r>
      <w:r w:rsidRPr="00A7487E">
        <w:rPr>
          <w:sz w:val="16"/>
        </w:rPr>
        <w:t xml:space="preserve"> </w:t>
      </w:r>
      <w:r w:rsidRPr="00C309A6">
        <w:rPr>
          <w:rStyle w:val="StyleUnderline"/>
        </w:rPr>
        <w:t xml:space="preserve">Local organizations ought to be </w:t>
      </w:r>
      <w:r w:rsidRPr="00D9016F">
        <w:rPr>
          <w:rStyle w:val="StyleUnderline"/>
          <w:highlight w:val="yellow"/>
        </w:rPr>
        <w:t>building dual power alongside recruitment</w:t>
      </w:r>
      <w:r w:rsidRPr="00C309A6">
        <w:rPr>
          <w:rStyle w:val="StyleUnderline"/>
        </w:rPr>
        <w:t xml:space="preserve"> into their organizations, </w:t>
      </w:r>
      <w:r w:rsidRPr="00D9016F">
        <w:rPr>
          <w:rStyle w:val="StyleUnderline"/>
          <w:highlight w:val="yellow"/>
        </w:rPr>
        <w:t>education</w:t>
      </w:r>
      <w:r w:rsidRPr="00C309A6">
        <w:rPr>
          <w:rStyle w:val="StyleUnderline"/>
        </w:rPr>
        <w:t xml:space="preserve"> of community members in communist theory and praxis, </w:t>
      </w:r>
      <w:r w:rsidRPr="00D9016F">
        <w:rPr>
          <w:rStyle w:val="StyleUnderline"/>
          <w:highlight w:val="yellow"/>
        </w:rPr>
        <w:t>and</w:t>
      </w:r>
      <w:r w:rsidRPr="00C309A6">
        <w:rPr>
          <w:rStyle w:val="StyleUnderline"/>
        </w:rPr>
        <w:t xml:space="preserve"> the </w:t>
      </w:r>
      <w:r w:rsidRPr="00D9016F">
        <w:rPr>
          <w:rStyle w:val="StyleUnderline"/>
          <w:highlight w:val="yellow"/>
        </w:rPr>
        <w:t>establishment of</w:t>
      </w:r>
      <w:r w:rsidRPr="00C309A6">
        <w:rPr>
          <w:rStyle w:val="StyleUnderline"/>
        </w:rPr>
        <w:t xml:space="preserve"> armed and </w:t>
      </w:r>
      <w:r w:rsidRPr="00D9016F">
        <w:rPr>
          <w:rStyle w:val="StyleUnderline"/>
          <w:highlight w:val="yellow"/>
        </w:rPr>
        <w:t xml:space="preserve">militant party cadres </w:t>
      </w:r>
      <w:r w:rsidRPr="00C309A6">
        <w:rPr>
          <w:rStyle w:val="StyleUnderline"/>
        </w:rPr>
        <w:t xml:space="preserve">capable of defending dual </w:t>
      </w:r>
      <w:r w:rsidRPr="00C309A6">
        <w:rPr>
          <w:rStyle w:val="StyleUnderline"/>
        </w:rPr>
        <w:lastRenderedPageBreak/>
        <w:t>power institutions from state terror.</w:t>
      </w:r>
      <w:r w:rsidRPr="00A7487E">
        <w:rPr>
          <w:sz w:val="16"/>
        </w:rPr>
        <w:t xml:space="preserve"> </w:t>
      </w:r>
      <w:r w:rsidRPr="00C309A6">
        <w:rPr>
          <w:rStyle w:val="StyleUnderline"/>
        </w:rPr>
        <w:t>Dual power institutions must be unified openly and transparently around these organizations in order for them to operate as more than “red charities.”</w:t>
      </w:r>
      <w:r w:rsidRPr="00A7487E">
        <w:rPr>
          <w:sz w:val="16"/>
        </w:rPr>
        <w:t xml:space="preserve"> </w:t>
      </w:r>
      <w:r w:rsidRPr="00D9016F">
        <w:rPr>
          <w:rStyle w:val="StyleUnderline"/>
          <w:highlight w:val="yellow"/>
        </w:rPr>
        <w:t>Serving the people means meeting their material needs while</w:t>
      </w:r>
      <w:r w:rsidRPr="00C309A6">
        <w:rPr>
          <w:rStyle w:val="StyleUnderline"/>
        </w:rPr>
        <w:t xml:space="preserve"> also educating and propagandizing. It means </w:t>
      </w:r>
      <w:r w:rsidRPr="00D9016F">
        <w:rPr>
          <w:rStyle w:val="Emphasis"/>
          <w:highlight w:val="yellow"/>
        </w:rPr>
        <w:t>radicalizing, recruiting, and organizing</w:t>
      </w:r>
      <w:r w:rsidRPr="00C309A6">
        <w:rPr>
          <w:rStyle w:val="StyleUnderline"/>
        </w:rPr>
        <w:t>.</w:t>
      </w:r>
      <w:r w:rsidRPr="00A7487E">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C309A6">
        <w:rPr>
          <w:rStyle w:val="StyleUnderline"/>
        </w:rPr>
        <w:t>If local organizations adopt party organizing, it ought to become clear that a unified national party will have to be the long term goal of the base building movement.</w:t>
      </w:r>
      <w:r w:rsidRPr="00A7487E">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RPr="00C309A6">
        <w:rPr>
          <w:rStyle w:val="StyleUnderline"/>
        </w:rPr>
        <w:t>The long term details of base building and dual power organizing will arise organically in response to the conditions the movement finds itself operating within</w:t>
      </w:r>
      <w:r w:rsidRPr="00A7487E">
        <w:rPr>
          <w:sz w:val="16"/>
        </w:rP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33D7FBDC" w14:textId="77777777" w:rsidR="005902F3" w:rsidRPr="00C309A6" w:rsidRDefault="005902F3" w:rsidP="005902F3">
      <w:pPr>
        <w:rPr>
          <w:rFonts w:eastAsia="Calibri"/>
          <w:b/>
          <w:iCs/>
          <w:u w:val="single"/>
          <w:bdr w:val="single" w:sz="8" w:space="0" w:color="auto"/>
        </w:rPr>
      </w:pPr>
    </w:p>
    <w:p w14:paraId="7FE605B4" w14:textId="77777777" w:rsidR="005902F3" w:rsidRPr="00176C86" w:rsidRDefault="005902F3" w:rsidP="005902F3"/>
    <w:p w14:paraId="3675C1FA" w14:textId="77777777" w:rsidR="005902F3" w:rsidRPr="00176C86" w:rsidRDefault="005902F3" w:rsidP="005902F3">
      <w:pPr>
        <w:pStyle w:val="Heading4"/>
        <w:rPr>
          <w:rFonts w:cs="Calibri"/>
        </w:rPr>
      </w:pPr>
      <w:r w:rsidRPr="00176C86">
        <w:rPr>
          <w:rFonts w:cs="Calibri"/>
        </w:rPr>
        <w:t>Representations must precede policy discussion. Thus, the role of the ballot should be to assume the position of a critical intellectual- debate is primarily an academic activity. The signal sent intellectually outweighs any specific policy proposal</w:t>
      </w:r>
    </w:p>
    <w:p w14:paraId="5E9F69C3" w14:textId="77777777" w:rsidR="005902F3" w:rsidRPr="00176C86" w:rsidRDefault="005902F3" w:rsidP="005902F3">
      <w:pPr>
        <w:pStyle w:val="card"/>
        <w:rPr>
          <w:rFonts w:ascii="Calibri" w:hAnsi="Calibri" w:cs="Calibri"/>
          <w:color w:val="000000"/>
        </w:rPr>
      </w:pPr>
      <w:r w:rsidRPr="00176C86">
        <w:rPr>
          <w:rFonts w:ascii="Calibri" w:hAnsi="Calibri" w:cs="Calibri"/>
          <w:color w:val="000000"/>
        </w:rPr>
        <w:t xml:space="preserve">Neta </w:t>
      </w:r>
      <w:r w:rsidRPr="00176C86">
        <w:rPr>
          <w:rStyle w:val="Debate-CardTagandCite-F6Char"/>
          <w:rFonts w:ascii="Calibri" w:hAnsi="Calibri" w:cs="Calibri"/>
          <w:color w:val="000000"/>
        </w:rPr>
        <w:t>Crawford</w:t>
      </w:r>
      <w:r w:rsidRPr="00176C86">
        <w:rPr>
          <w:rFonts w:ascii="Calibri" w:hAnsi="Calibri" w:cs="Calibri"/>
          <w:color w:val="000000"/>
        </w:rPr>
        <w:t xml:space="preserve"> ,PhD MA MIT, BA Brown, Prof. of poli sci at boston univ.   Argument and Change in World Politics, 200</w:t>
      </w:r>
      <w:r w:rsidRPr="00176C86">
        <w:rPr>
          <w:rStyle w:val="Debate-CardTagandCite-F6Char"/>
          <w:rFonts w:ascii="Calibri" w:hAnsi="Calibri" w:cs="Calibri"/>
          <w:color w:val="000000"/>
        </w:rPr>
        <w:t>2</w:t>
      </w:r>
      <w:r w:rsidRPr="00176C86">
        <w:rPr>
          <w:rFonts w:ascii="Calibri" w:hAnsi="Calibri" w:cs="Calibri"/>
          <w:color w:val="000000"/>
        </w:rPr>
        <w:t xml:space="preserve"> p. 19-21</w:t>
      </w:r>
    </w:p>
    <w:p w14:paraId="24A944CB" w14:textId="77777777" w:rsidR="005902F3" w:rsidRPr="00176C86" w:rsidRDefault="005902F3" w:rsidP="005902F3">
      <w:pPr>
        <w:pStyle w:val="Debate-CardSmalltextF2"/>
        <w:rPr>
          <w:rFonts w:ascii="Calibri" w:hAnsi="Calibri" w:cs="Calibri"/>
          <w:color w:val="000000"/>
        </w:rPr>
      </w:pPr>
      <w:r w:rsidRPr="00D9016F">
        <w:rPr>
          <w:rStyle w:val="Debate-EmphasizedText-F5Char"/>
          <w:rFonts w:ascii="Calibri" w:hAnsi="Calibri" w:cs="Calibri"/>
          <w:color w:val="000000"/>
          <w:sz w:val="22"/>
          <w:highlight w:val="yellow"/>
        </w:rPr>
        <w:t>Coherent arguments</w:t>
      </w:r>
      <w:r w:rsidRPr="00176C86">
        <w:rPr>
          <w:rFonts w:ascii="Calibri" w:hAnsi="Calibri" w:cs="Calibri"/>
          <w:color w:val="000000"/>
        </w:rPr>
        <w:t xml:space="preserve"> </w:t>
      </w:r>
      <w:r w:rsidRPr="00176C86">
        <w:rPr>
          <w:rStyle w:val="Debate-CardTextUnderlined-F3Char"/>
          <w:rFonts w:ascii="Calibri" w:hAnsi="Calibri" w:cs="Calibri"/>
          <w:color w:val="000000"/>
          <w:sz w:val="22"/>
        </w:rPr>
        <w:t xml:space="preserve">are </w:t>
      </w:r>
      <w:r w:rsidRPr="00D9016F">
        <w:rPr>
          <w:rStyle w:val="Debate-CardTextUnderlined-F3Char"/>
          <w:rFonts w:ascii="Calibri" w:hAnsi="Calibri" w:cs="Calibri"/>
          <w:color w:val="000000"/>
          <w:sz w:val="22"/>
          <w:highlight w:val="yellow"/>
        </w:rPr>
        <w:t>unlikely</w:t>
      </w:r>
      <w:r w:rsidRPr="00176C86">
        <w:rPr>
          <w:rStyle w:val="Debate-CardTextUnderlined-F3Char"/>
          <w:rFonts w:ascii="Calibri" w:hAnsi="Calibri" w:cs="Calibri"/>
          <w:color w:val="000000"/>
          <w:sz w:val="22"/>
        </w:rPr>
        <w:t xml:space="preserve"> to take place </w:t>
      </w:r>
      <w:r w:rsidRPr="00D9016F">
        <w:rPr>
          <w:rStyle w:val="Debate-CardTextUnderlined-F3Char"/>
          <w:rFonts w:ascii="Calibri" w:hAnsi="Calibri" w:cs="Calibri"/>
          <w:color w:val="000000"/>
          <w:sz w:val="22"/>
          <w:highlight w:val="yellow"/>
        </w:rPr>
        <w:t>unless</w:t>
      </w:r>
      <w:r w:rsidRPr="00176C86">
        <w:rPr>
          <w:rFonts w:ascii="Calibri" w:hAnsi="Calibri" w:cs="Calibri"/>
          <w:color w:val="000000"/>
        </w:rPr>
        <w:t xml:space="preserve"> and until </w:t>
      </w:r>
      <w:r w:rsidRPr="00D9016F">
        <w:rPr>
          <w:rStyle w:val="Debate-CardTextUnderlined-F3Char"/>
          <w:rFonts w:ascii="Calibri" w:hAnsi="Calibri" w:cs="Calibri"/>
          <w:color w:val="000000"/>
          <w:sz w:val="22"/>
          <w:highlight w:val="yellow"/>
        </w:rPr>
        <w:t>actors</w:t>
      </w:r>
      <w:r w:rsidRPr="00176C86">
        <w:rPr>
          <w:rStyle w:val="Debate-CardTextUnderlined-F3Char"/>
          <w:rFonts w:ascii="Calibri" w:hAnsi="Calibri" w:cs="Calibri"/>
          <w:color w:val="000000"/>
          <w:sz w:val="22"/>
        </w:rPr>
        <w:t>,</w:t>
      </w:r>
      <w:r w:rsidRPr="00176C86">
        <w:rPr>
          <w:rFonts w:ascii="Calibri" w:hAnsi="Calibri" w:cs="Calibri"/>
          <w:color w:val="000000"/>
        </w:rPr>
        <w:t xml:space="preserve"> at least on some level, </w:t>
      </w:r>
      <w:r w:rsidRPr="00D9016F">
        <w:rPr>
          <w:rStyle w:val="Debate-CardTextUnderlined-F3Char"/>
          <w:rFonts w:ascii="Calibri" w:hAnsi="Calibri" w:cs="Calibri"/>
          <w:color w:val="000000"/>
          <w:sz w:val="22"/>
          <w:highlight w:val="yellow"/>
        </w:rPr>
        <w:t>agree</w:t>
      </w:r>
      <w:r w:rsidRPr="00176C86">
        <w:rPr>
          <w:rStyle w:val="Debate-CardTextUnderlined-F3Char"/>
          <w:rFonts w:ascii="Calibri" w:hAnsi="Calibri" w:cs="Calibri"/>
          <w:color w:val="000000"/>
          <w:sz w:val="22"/>
        </w:rPr>
        <w:t xml:space="preserve"> on what they are arguing about</w:t>
      </w:r>
      <w:r w:rsidRPr="00176C86">
        <w:rPr>
          <w:rFonts w:ascii="Calibri" w:hAnsi="Calibri" w:cs="Calibri"/>
          <w:color w:val="000000"/>
        </w:rPr>
        <w:t xml:space="preserve">. The at least temporary </w:t>
      </w:r>
      <w:r w:rsidRPr="00D9016F">
        <w:rPr>
          <w:rStyle w:val="Debate-CardTextUnderlined-F3Char"/>
          <w:rFonts w:ascii="Calibri" w:hAnsi="Calibri" w:cs="Calibri"/>
          <w:color w:val="000000"/>
          <w:sz w:val="22"/>
          <w:highlight w:val="yellow"/>
        </w:rPr>
        <w:t>resolution of meta-arguments</w:t>
      </w:r>
      <w:r w:rsidRPr="00176C86">
        <w:rPr>
          <w:rStyle w:val="Debate-CardTextUnderlined-F3Char"/>
          <w:rFonts w:ascii="Calibri" w:hAnsi="Calibri" w:cs="Calibri"/>
          <w:color w:val="000000"/>
          <w:sz w:val="22"/>
        </w:rPr>
        <w:t>- regarding</w:t>
      </w:r>
      <w:r w:rsidRPr="00176C86">
        <w:rPr>
          <w:rFonts w:ascii="Calibri" w:hAnsi="Calibri" w:cs="Calibri"/>
          <w:color w:val="000000"/>
        </w:rPr>
        <w:t xml:space="preserve"> the nature of the good (the content of </w:t>
      </w:r>
      <w:r w:rsidRPr="00176C86">
        <w:rPr>
          <w:rStyle w:val="Debate-CardTextUnderlined-F3Char"/>
          <w:rFonts w:ascii="Calibri" w:hAnsi="Calibri" w:cs="Calibri"/>
          <w:color w:val="000000"/>
          <w:sz w:val="22"/>
        </w:rPr>
        <w:t>prescriptive norms);</w:t>
      </w:r>
      <w:r w:rsidRPr="00176C86">
        <w:rPr>
          <w:rFonts w:ascii="Calibri" w:hAnsi="Calibri" w:cs="Calibri"/>
          <w:color w:val="000000"/>
        </w:rPr>
        <w:t xml:space="preserve"> what is out there, </w:t>
      </w:r>
      <w:r w:rsidRPr="00176C86">
        <w:rPr>
          <w:rStyle w:val="Debate-CardTextUnderlined-F3Char"/>
          <w:rFonts w:ascii="Calibri" w:hAnsi="Calibri" w:cs="Calibri"/>
          <w:color w:val="000000"/>
          <w:sz w:val="22"/>
        </w:rPr>
        <w:t>the way we know the world,</w:t>
      </w:r>
      <w:r w:rsidRPr="00176C86">
        <w:rPr>
          <w:rFonts w:ascii="Calibri" w:hAnsi="Calibri" w:cs="Calibri"/>
          <w:color w:val="000000"/>
        </w:rPr>
        <w:t xml:space="preserve"> how we decide between competing beliefs (</w:t>
      </w:r>
      <w:r w:rsidRPr="00D9016F">
        <w:rPr>
          <w:rStyle w:val="Debate-CardTextUnderlined-F3Char"/>
          <w:rFonts w:ascii="Calibri" w:hAnsi="Calibri" w:cs="Calibri"/>
          <w:color w:val="000000"/>
          <w:sz w:val="22"/>
          <w:highlight w:val="yellow"/>
        </w:rPr>
        <w:t>ontology and epistemology</w:t>
      </w:r>
      <w:r w:rsidRPr="00176C86">
        <w:rPr>
          <w:rStyle w:val="Debate-CardTextUnderlined-F3Char"/>
          <w:rFonts w:ascii="Calibri" w:hAnsi="Calibri" w:cs="Calibri"/>
          <w:color w:val="000000"/>
          <w:sz w:val="22"/>
        </w:rPr>
        <w:t xml:space="preserve">); </w:t>
      </w:r>
      <w:r w:rsidRPr="00D9016F">
        <w:rPr>
          <w:rStyle w:val="Debate-CardTextUnderlined-F3Char"/>
          <w:rFonts w:ascii="Calibri" w:hAnsi="Calibri" w:cs="Calibri"/>
          <w:color w:val="000000"/>
          <w:sz w:val="22"/>
          <w:highlight w:val="yellow"/>
        </w:rPr>
        <w:t>and</w:t>
      </w:r>
      <w:r w:rsidRPr="00176C86">
        <w:rPr>
          <w:rFonts w:ascii="Calibri" w:hAnsi="Calibri" w:cs="Calibri"/>
          <w:color w:val="000000"/>
        </w:rPr>
        <w:t xml:space="preserve"> the nature of the situation at hand( </w:t>
      </w:r>
      <w:r w:rsidRPr="00176C86">
        <w:rPr>
          <w:rStyle w:val="Debate-CardTextUnderlined-F3Char"/>
          <w:rFonts w:ascii="Calibri" w:hAnsi="Calibri" w:cs="Calibri"/>
          <w:color w:val="000000"/>
          <w:sz w:val="22"/>
        </w:rPr>
        <w:t xml:space="preserve">the proper frame or </w:t>
      </w:r>
      <w:r w:rsidRPr="00D9016F">
        <w:rPr>
          <w:rStyle w:val="Debate-CardTextUnderlined-F3Char"/>
          <w:rFonts w:ascii="Calibri" w:hAnsi="Calibri" w:cs="Calibri"/>
          <w:color w:val="000000"/>
          <w:sz w:val="22"/>
          <w:highlight w:val="yellow"/>
        </w:rPr>
        <w:t>rep</w:t>
      </w:r>
      <w:r w:rsidRPr="00176C86">
        <w:rPr>
          <w:rStyle w:val="Debate-CardTextUnderlined-F3Char"/>
          <w:rFonts w:ascii="Calibri" w:hAnsi="Calibri" w:cs="Calibri"/>
          <w:color w:val="000000"/>
          <w:sz w:val="22"/>
        </w:rPr>
        <w:t xml:space="preserve">resentation)- </w:t>
      </w:r>
      <w:r w:rsidRPr="00D9016F">
        <w:rPr>
          <w:rStyle w:val="Debate-EmphasizedText-F5Char"/>
          <w:rFonts w:ascii="Calibri" w:hAnsi="Calibri" w:cs="Calibri"/>
          <w:color w:val="000000"/>
          <w:sz w:val="22"/>
          <w:highlight w:val="yellow"/>
        </w:rPr>
        <w:t>must occur before specific</w:t>
      </w:r>
      <w:r w:rsidRPr="00176C86">
        <w:rPr>
          <w:rStyle w:val="Debate-EmphasizedText-F5Char"/>
          <w:rFonts w:ascii="Calibri" w:hAnsi="Calibri" w:cs="Calibri"/>
          <w:color w:val="000000"/>
          <w:sz w:val="22"/>
        </w:rPr>
        <w:t xml:space="preserve"> arguments that could lead to </w:t>
      </w:r>
      <w:r w:rsidRPr="00D9016F">
        <w:rPr>
          <w:rStyle w:val="Debate-EmphasizedText-F5Char"/>
          <w:rFonts w:ascii="Calibri" w:hAnsi="Calibri" w:cs="Calibri"/>
          <w:color w:val="000000"/>
          <w:sz w:val="22"/>
          <w:highlight w:val="yellow"/>
        </w:rPr>
        <w:t>decision and action</w:t>
      </w:r>
      <w:r w:rsidRPr="00176C86">
        <w:rPr>
          <w:rStyle w:val="Debate-EmphasizedText-F5Char"/>
          <w:rFonts w:ascii="Calibri" w:hAnsi="Calibri" w:cs="Calibri"/>
          <w:color w:val="000000"/>
          <w:sz w:val="22"/>
        </w:rPr>
        <w:t xml:space="preserve"> may take place.</w:t>
      </w:r>
      <w:r w:rsidRPr="00176C86">
        <w:rPr>
          <w:rFonts w:ascii="Calibri" w:hAnsi="Calibri" w:cs="Calibri"/>
          <w:color w:val="000000"/>
        </w:rPr>
        <w:t xml:space="preserve"> Meta-arguments over epistemology and ontology, relatively rare, occur in instances where there is a fundamental clash between belief systems and not simply a debate within a belief system. Such </w:t>
      </w:r>
      <w:r w:rsidRPr="00D9016F">
        <w:rPr>
          <w:rStyle w:val="Debate-CardTextUnderlined-F3Char"/>
          <w:rFonts w:ascii="Calibri" w:hAnsi="Calibri" w:cs="Calibri"/>
          <w:color w:val="000000"/>
          <w:sz w:val="22"/>
          <w:highlight w:val="yellow"/>
        </w:rPr>
        <w:t>arguments over</w:t>
      </w:r>
      <w:r w:rsidRPr="00176C86">
        <w:rPr>
          <w:rStyle w:val="Debate-CardTextUnderlined-F3Char"/>
          <w:rFonts w:ascii="Calibri" w:hAnsi="Calibri" w:cs="Calibri"/>
          <w:color w:val="000000"/>
          <w:sz w:val="22"/>
        </w:rPr>
        <w:t xml:space="preserve"> the </w:t>
      </w:r>
      <w:r w:rsidRPr="00D9016F">
        <w:rPr>
          <w:rStyle w:val="Debate-CardTextUnderlined-F3Char"/>
          <w:rFonts w:ascii="Calibri" w:hAnsi="Calibri" w:cs="Calibri"/>
          <w:color w:val="000000"/>
          <w:sz w:val="22"/>
          <w:highlight w:val="yellow"/>
        </w:rPr>
        <w:t>nature</w:t>
      </w:r>
      <w:r w:rsidRPr="00176C86">
        <w:rPr>
          <w:rStyle w:val="Debate-CardTextUnderlined-F3Char"/>
          <w:rFonts w:ascii="Calibri" w:hAnsi="Calibri" w:cs="Calibri"/>
          <w:color w:val="000000"/>
          <w:sz w:val="22"/>
        </w:rPr>
        <w:t xml:space="preserve"> of the world and how we come to know it </w:t>
      </w:r>
      <w:r w:rsidRPr="00D9016F">
        <w:rPr>
          <w:rStyle w:val="Debate-CardTextUnderlined-F3Char"/>
          <w:rFonts w:ascii="Calibri" w:hAnsi="Calibri" w:cs="Calibri"/>
          <w:color w:val="000000"/>
          <w:sz w:val="22"/>
          <w:highlight w:val="yellow"/>
        </w:rPr>
        <w:t xml:space="preserve">are </w:t>
      </w:r>
      <w:r w:rsidRPr="00D9016F">
        <w:rPr>
          <w:rStyle w:val="Debate-EmphasizedText-F5Char"/>
          <w:rFonts w:ascii="Calibri" w:hAnsi="Calibri" w:cs="Calibri"/>
          <w:color w:val="000000"/>
          <w:sz w:val="22"/>
          <w:highlight w:val="yellow"/>
        </w:rPr>
        <w:t xml:space="preserve">particularly rare </w:t>
      </w:r>
      <w:r w:rsidRPr="00176C86">
        <w:rPr>
          <w:rStyle w:val="Debate-EmphasizedText-F5Char"/>
          <w:rFonts w:ascii="Calibri" w:hAnsi="Calibri" w:cs="Calibri"/>
          <w:color w:val="000000"/>
          <w:sz w:val="22"/>
        </w:rPr>
        <w:t>in politics</w:t>
      </w:r>
      <w:r w:rsidRPr="00176C86">
        <w:rPr>
          <w:rFonts w:ascii="Calibri" w:hAnsi="Calibri" w:cs="Calibri"/>
          <w:color w:val="000000"/>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 </w:t>
      </w:r>
      <w:r w:rsidRPr="00D9016F">
        <w:rPr>
          <w:rStyle w:val="Debate-EmphasizedText-F5Char"/>
          <w:rFonts w:ascii="Calibri" w:hAnsi="Calibri" w:cs="Calibri"/>
          <w:color w:val="000000"/>
          <w:sz w:val="22"/>
          <w:highlight w:val="yellow"/>
        </w:rPr>
        <w:t>More common</w:t>
      </w:r>
      <w:r w:rsidRPr="00D9016F">
        <w:rPr>
          <w:rStyle w:val="Debate-CardTextUnderlined-F3Char"/>
          <w:rFonts w:ascii="Calibri" w:hAnsi="Calibri" w:cs="Calibri"/>
          <w:color w:val="000000"/>
          <w:sz w:val="22"/>
          <w:highlight w:val="yellow"/>
        </w:rPr>
        <w:t xml:space="preserve"> are</w:t>
      </w:r>
      <w:r w:rsidRPr="00176C86">
        <w:rPr>
          <w:rStyle w:val="Debate-CardTextUnderlined-F3Char"/>
          <w:rFonts w:ascii="Calibri" w:hAnsi="Calibri" w:cs="Calibri"/>
          <w:color w:val="000000"/>
          <w:sz w:val="22"/>
        </w:rPr>
        <w:t xml:space="preserve"> meta-arguments over </w:t>
      </w:r>
      <w:r w:rsidRPr="00D9016F">
        <w:rPr>
          <w:rStyle w:val="Debate-CardTextUnderlined-F3Char"/>
          <w:rFonts w:ascii="Calibri" w:hAnsi="Calibri" w:cs="Calibri"/>
          <w:color w:val="000000"/>
          <w:sz w:val="22"/>
          <w:highlight w:val="yellow"/>
        </w:rPr>
        <w:t>rep</w:t>
      </w:r>
      <w:r w:rsidRPr="00176C86">
        <w:rPr>
          <w:rStyle w:val="Debate-CardTextUnderlined-F3Char"/>
          <w:rFonts w:ascii="Calibri" w:hAnsi="Calibri" w:cs="Calibri"/>
          <w:color w:val="000000"/>
          <w:sz w:val="22"/>
        </w:rPr>
        <w:t>resentation</w:t>
      </w:r>
      <w:r w:rsidRPr="00D9016F">
        <w:rPr>
          <w:rStyle w:val="Debate-CardTextUnderlined-F3Char"/>
          <w:rFonts w:ascii="Calibri" w:hAnsi="Calibri" w:cs="Calibri"/>
          <w:color w:val="000000"/>
          <w:sz w:val="22"/>
          <w:highlight w:val="yellow"/>
        </w:rPr>
        <w:t>s</w:t>
      </w:r>
      <w:r w:rsidRPr="00176C86">
        <w:rPr>
          <w:rFonts w:ascii="Calibri" w:hAnsi="Calibri" w:cs="Calibri"/>
          <w:color w:val="000000"/>
        </w:rPr>
        <w:t xml:space="preserve"> or frames- </w:t>
      </w:r>
      <w:r w:rsidRPr="00176C86">
        <w:rPr>
          <w:rStyle w:val="Debate-CardTextUnderlined-F3Char"/>
          <w:rFonts w:ascii="Calibri" w:hAnsi="Calibri" w:cs="Calibri"/>
          <w:color w:val="000000"/>
          <w:sz w:val="22"/>
        </w:rPr>
        <w:t>about how we out to understand a particular situation.</w:t>
      </w:r>
      <w:r w:rsidRPr="00176C86">
        <w:rPr>
          <w:rFonts w:ascii="Calibri" w:hAnsi="Calibri" w:cs="Calibri"/>
          <w:color w:val="000000"/>
        </w:rPr>
        <w:t xml:space="preserve"> Sometimes actors agree on how they see a situation. More often there are different possible interpretations. Thomas Homer-Dixon and Roger karapin suggest, </w:t>
      </w:r>
      <w:r w:rsidRPr="00176C86">
        <w:rPr>
          <w:rStyle w:val="Debate-CardTextUnderlined-F3Char"/>
          <w:rFonts w:ascii="Calibri" w:hAnsi="Calibri" w:cs="Calibri"/>
          <w:color w:val="000000"/>
          <w:sz w:val="22"/>
        </w:rPr>
        <w:t xml:space="preserve">“Argument and </w:t>
      </w:r>
      <w:r w:rsidRPr="00D9016F">
        <w:rPr>
          <w:rStyle w:val="Debate-CardTextUnderlined-F3Char"/>
          <w:rFonts w:ascii="Calibri" w:hAnsi="Calibri" w:cs="Calibri"/>
          <w:color w:val="000000"/>
          <w:sz w:val="22"/>
          <w:highlight w:val="yellow"/>
        </w:rPr>
        <w:t>debate occur when people try to gain acceptance for their interp</w:t>
      </w:r>
      <w:r w:rsidRPr="00176C86">
        <w:rPr>
          <w:rStyle w:val="Debate-CardTextUnderlined-F3Char"/>
          <w:rFonts w:ascii="Calibri" w:hAnsi="Calibri" w:cs="Calibri"/>
          <w:color w:val="000000"/>
          <w:sz w:val="22"/>
        </w:rPr>
        <w:t>retation of the world”.</w:t>
      </w:r>
      <w:r w:rsidRPr="00176C86">
        <w:rPr>
          <w:rFonts w:ascii="Calibri" w:hAnsi="Calibri" w:cs="Calibri"/>
          <w:color w:val="000000"/>
        </w:rPr>
        <w:t xml:space="preserve"> For example, “is the war defensive or aggressive?”. </w:t>
      </w:r>
      <w:r w:rsidRPr="00176C86">
        <w:rPr>
          <w:rStyle w:val="Debate-CardTextUnderlined-F3Char"/>
          <w:rFonts w:ascii="Calibri" w:hAnsi="Calibri" w:cs="Calibri"/>
          <w:color w:val="000000"/>
          <w:sz w:val="22"/>
        </w:rPr>
        <w:t>Defining and controlling representations and images</w:t>
      </w:r>
      <w:r w:rsidRPr="00176C86">
        <w:rPr>
          <w:rFonts w:ascii="Calibri" w:hAnsi="Calibri" w:cs="Calibri"/>
          <w:color w:val="000000"/>
        </w:rPr>
        <w:t xml:space="preserve">, or the frame, </w:t>
      </w:r>
      <w:r w:rsidRPr="00176C86">
        <w:rPr>
          <w:rStyle w:val="Debate-CardTextUnderlined-F3Char"/>
          <w:rFonts w:ascii="Calibri" w:hAnsi="Calibri" w:cs="Calibri"/>
          <w:color w:val="000000"/>
          <w:sz w:val="22"/>
        </w:rPr>
        <w:t xml:space="preserve">affects whether one thinks there is an issue at stake and </w:t>
      </w:r>
      <w:r w:rsidRPr="00176C86">
        <w:rPr>
          <w:rStyle w:val="Debate-EmphasizedText-F5Char"/>
          <w:rFonts w:ascii="Calibri" w:hAnsi="Calibri" w:cs="Calibri"/>
          <w:color w:val="000000"/>
          <w:sz w:val="22"/>
        </w:rPr>
        <w:t>whether a particular argument applies</w:t>
      </w:r>
      <w:r w:rsidRPr="00176C86">
        <w:rPr>
          <w:rStyle w:val="Debate-CardTextUnderlined-F3Char"/>
          <w:rFonts w:ascii="Calibri" w:hAnsi="Calibri" w:cs="Calibri"/>
          <w:color w:val="000000"/>
          <w:sz w:val="22"/>
        </w:rPr>
        <w:t xml:space="preserve"> to the case</w:t>
      </w:r>
      <w:r w:rsidRPr="00176C86">
        <w:rPr>
          <w:rFonts w:ascii="Calibri" w:hAnsi="Calibri" w:cs="Calibri"/>
          <w:color w:val="000000"/>
        </w:rPr>
        <w:t xml:space="preserve">. An actor fighting a defensive war is within </w:t>
      </w:r>
      <w:r w:rsidRPr="00176C86">
        <w:rPr>
          <w:rFonts w:ascii="Calibri" w:hAnsi="Calibri" w:cs="Calibri"/>
          <w:color w:val="000000"/>
        </w:rPr>
        <w:lastRenderedPageBreak/>
        <w:t xml:space="preserve">international law; an aggressor may legitimately be subject to sanctions. Framing and reframing involve mimesis or putting forward representations of what is going on. In mimetic meta-arguments, </w:t>
      </w:r>
      <w:r w:rsidRPr="00D9016F">
        <w:rPr>
          <w:rStyle w:val="Debate-CardTextUnderlined-F3Char"/>
          <w:rFonts w:ascii="Calibri" w:hAnsi="Calibri" w:cs="Calibri"/>
          <w:color w:val="000000"/>
          <w:sz w:val="22"/>
          <w:highlight w:val="yellow"/>
        </w:rPr>
        <w:t>actors</w:t>
      </w:r>
      <w:r w:rsidRPr="00176C86">
        <w:rPr>
          <w:rFonts w:ascii="Calibri" w:hAnsi="Calibri" w:cs="Calibri"/>
          <w:color w:val="000000"/>
        </w:rPr>
        <w:t xml:space="preserve"> who are struggling to characterize or </w:t>
      </w:r>
      <w:r w:rsidRPr="00D9016F">
        <w:rPr>
          <w:rStyle w:val="Debate-CardTextUnderlined-F3Char"/>
          <w:rFonts w:ascii="Calibri" w:hAnsi="Calibri" w:cs="Calibri"/>
          <w:color w:val="000000"/>
          <w:sz w:val="22"/>
          <w:highlight w:val="yellow"/>
        </w:rPr>
        <w:t>frame the situation accomplish their ends</w:t>
      </w:r>
      <w:r w:rsidRPr="00176C86">
        <w:rPr>
          <w:rStyle w:val="Debate-CardTextUnderlined-F3Char"/>
          <w:rFonts w:ascii="Calibri" w:hAnsi="Calibri" w:cs="Calibri"/>
          <w:color w:val="000000"/>
          <w:sz w:val="22"/>
        </w:rPr>
        <w:t xml:space="preserve"> by drawing vivid pictures of the “reality</w:t>
      </w:r>
      <w:r w:rsidRPr="00D9016F">
        <w:rPr>
          <w:rStyle w:val="Debate-CardTextUnderlined-F3Char"/>
          <w:rFonts w:ascii="Calibri" w:hAnsi="Calibri" w:cs="Calibri"/>
          <w:color w:val="000000"/>
          <w:sz w:val="22"/>
          <w:highlight w:val="yellow"/>
        </w:rPr>
        <w:t xml:space="preserve">” through </w:t>
      </w:r>
      <w:r w:rsidRPr="00D9016F">
        <w:rPr>
          <w:rStyle w:val="Debate-EmphasizedText-F5Char"/>
          <w:rFonts w:ascii="Calibri" w:hAnsi="Calibri" w:cs="Calibri"/>
          <w:color w:val="000000"/>
          <w:sz w:val="22"/>
          <w:highlight w:val="yellow"/>
        </w:rPr>
        <w:t>exaggeration</w:t>
      </w:r>
      <w:r w:rsidRPr="00176C86">
        <w:rPr>
          <w:rStyle w:val="Debate-CardTextUnderlined-F3Char"/>
          <w:rFonts w:ascii="Calibri" w:hAnsi="Calibri" w:cs="Calibri"/>
          <w:color w:val="000000"/>
          <w:sz w:val="22"/>
        </w:rPr>
        <w:t>, analogy, or differentiation</w:t>
      </w:r>
      <w:r w:rsidRPr="00176C86">
        <w:rPr>
          <w:rFonts w:ascii="Calibri" w:hAnsi="Calibri" w:cs="Calibri"/>
          <w:color w:val="000000"/>
        </w:rPr>
        <w:t xml:space="preserve">. </w:t>
      </w:r>
      <w:r w:rsidRPr="00D9016F">
        <w:rPr>
          <w:rStyle w:val="Debate-CardTextUnderlined-F3Char"/>
          <w:rFonts w:ascii="Calibri" w:hAnsi="Calibri" w:cs="Calibri"/>
          <w:color w:val="000000"/>
          <w:sz w:val="22"/>
          <w:highlight w:val="yellow"/>
        </w:rPr>
        <w:t>Rep</w:t>
      </w:r>
      <w:r w:rsidRPr="00176C86">
        <w:rPr>
          <w:rStyle w:val="Debate-CardTextUnderlined-F3Char"/>
          <w:rFonts w:ascii="Calibri" w:hAnsi="Calibri" w:cs="Calibri"/>
          <w:color w:val="000000"/>
          <w:sz w:val="22"/>
        </w:rPr>
        <w:t>resentation</w:t>
      </w:r>
      <w:r w:rsidRPr="00D9016F">
        <w:rPr>
          <w:rStyle w:val="Debate-CardTextUnderlined-F3Char"/>
          <w:rFonts w:ascii="Calibri" w:hAnsi="Calibri" w:cs="Calibri"/>
          <w:color w:val="000000"/>
          <w:sz w:val="22"/>
          <w:highlight w:val="yellow"/>
        </w:rPr>
        <w:t>s</w:t>
      </w:r>
      <w:r w:rsidRPr="00176C86">
        <w:rPr>
          <w:rStyle w:val="Debate-CardTextUnderlined-F3Char"/>
          <w:rFonts w:ascii="Calibri" w:hAnsi="Calibri" w:cs="Calibri"/>
          <w:color w:val="000000"/>
          <w:sz w:val="22"/>
        </w:rPr>
        <w:t xml:space="preserve"> of a situation </w:t>
      </w:r>
      <w:r w:rsidRPr="00D9016F">
        <w:rPr>
          <w:rStyle w:val="Debate-EmphasizedText-F5Char"/>
          <w:rFonts w:ascii="Calibri" w:hAnsi="Calibri" w:cs="Calibri"/>
          <w:color w:val="000000"/>
          <w:sz w:val="22"/>
          <w:highlight w:val="yellow"/>
        </w:rPr>
        <w:t>do not re-produce accurately</w:t>
      </w:r>
      <w:r w:rsidRPr="00D9016F">
        <w:rPr>
          <w:rStyle w:val="Debate-CardTextUnderlined-F3Char"/>
          <w:rFonts w:ascii="Calibri" w:hAnsi="Calibri" w:cs="Calibri"/>
          <w:color w:val="000000"/>
          <w:sz w:val="22"/>
          <w:highlight w:val="yellow"/>
        </w:rPr>
        <w:t xml:space="preserve"> so much as they </w:t>
      </w:r>
      <w:r w:rsidRPr="00D9016F">
        <w:rPr>
          <w:rStyle w:val="Debate-EmphasizedText-F5Char"/>
          <w:rFonts w:ascii="Calibri" w:hAnsi="Calibri" w:cs="Calibri"/>
          <w:color w:val="000000"/>
          <w:sz w:val="22"/>
          <w:highlight w:val="yellow"/>
        </w:rPr>
        <w:t>creatively re-present</w:t>
      </w:r>
      <w:r w:rsidRPr="00D9016F">
        <w:rPr>
          <w:rStyle w:val="Debate-CardTextUnderlined-F3Char"/>
          <w:rFonts w:ascii="Calibri" w:hAnsi="Calibri" w:cs="Calibri"/>
          <w:color w:val="000000"/>
          <w:sz w:val="22"/>
          <w:highlight w:val="yellow"/>
        </w:rPr>
        <w:t xml:space="preserve"> situations in a way that makes sense</w:t>
      </w:r>
      <w:r w:rsidRPr="00176C86">
        <w:rPr>
          <w:rFonts w:ascii="Calibri" w:hAnsi="Calibri" w:cs="Calibri"/>
          <w:color w:val="000000"/>
        </w:rPr>
        <w:t xml:space="preserve">. “mimesis is a metaphoric or ‘iconic argumentation of the real.’ </w:t>
      </w:r>
      <w:r w:rsidRPr="00176C86">
        <w:rPr>
          <w:rStyle w:val="Debate-CardTextUnderlined-F3Char"/>
          <w:rFonts w:ascii="Calibri" w:hAnsi="Calibri" w:cs="Calibri"/>
          <w:color w:val="000000"/>
          <w:sz w:val="22"/>
        </w:rPr>
        <w:t>Imitating not the effectivity of events but their logical structure and meaning</w:t>
      </w:r>
      <w:r w:rsidRPr="00176C86">
        <w:rPr>
          <w:rFonts w:ascii="Calibri" w:hAnsi="Calibri" w:cs="Calibri"/>
          <w:color w:val="000000"/>
        </w:rPr>
        <w:t xml:space="preserve">.” </w:t>
      </w:r>
      <w:r w:rsidRPr="00D9016F">
        <w:rPr>
          <w:rStyle w:val="Debate-CardTextUnderlined-F3Char"/>
          <w:rFonts w:ascii="Calibri" w:hAnsi="Calibri" w:cs="Calibri"/>
          <w:color w:val="000000"/>
          <w:sz w:val="22"/>
          <w:highlight w:val="yellow"/>
        </w:rPr>
        <w:t>Certain features</w:t>
      </w:r>
      <w:r w:rsidRPr="00176C86">
        <w:rPr>
          <w:rStyle w:val="Debate-CardTextUnderlined-F3Char"/>
          <w:rFonts w:ascii="Calibri" w:hAnsi="Calibri" w:cs="Calibri"/>
          <w:color w:val="000000"/>
          <w:sz w:val="22"/>
        </w:rPr>
        <w:t xml:space="preserve"> are </w:t>
      </w:r>
      <w:r w:rsidRPr="00D9016F">
        <w:rPr>
          <w:rStyle w:val="Debate-CardTextUnderlined-F3Char"/>
          <w:rFonts w:ascii="Calibri" w:hAnsi="Calibri" w:cs="Calibri"/>
          <w:color w:val="000000"/>
          <w:sz w:val="22"/>
          <w:highlight w:val="yellow"/>
        </w:rPr>
        <w:t>emphasized and others</w:t>
      </w:r>
      <w:r w:rsidRPr="00176C86">
        <w:rPr>
          <w:rStyle w:val="Debate-CardTextUnderlined-F3Char"/>
          <w:rFonts w:ascii="Calibri" w:hAnsi="Calibri" w:cs="Calibri"/>
          <w:color w:val="000000"/>
          <w:sz w:val="22"/>
        </w:rPr>
        <w:t xml:space="preserve"> de-emphasized </w:t>
      </w:r>
      <w:r w:rsidRPr="00176C86">
        <w:rPr>
          <w:rStyle w:val="Debate-EmphasizedText-F5Char"/>
          <w:rFonts w:ascii="Calibri" w:hAnsi="Calibri" w:cs="Calibri"/>
          <w:color w:val="000000"/>
          <w:sz w:val="22"/>
        </w:rPr>
        <w:t xml:space="preserve">or </w:t>
      </w:r>
      <w:r w:rsidRPr="00D9016F">
        <w:rPr>
          <w:rStyle w:val="Debate-EmphasizedText-F5Char"/>
          <w:rFonts w:ascii="Calibri" w:hAnsi="Calibri" w:cs="Calibri"/>
          <w:color w:val="000000"/>
          <w:sz w:val="22"/>
          <w:highlight w:val="yellow"/>
        </w:rPr>
        <w:t>completely ignored</w:t>
      </w:r>
      <w:r w:rsidRPr="00176C86">
        <w:rPr>
          <w:rStyle w:val="Debate-CardTextUnderlined-F3Char"/>
          <w:rFonts w:ascii="Calibri" w:hAnsi="Calibri" w:cs="Calibri"/>
          <w:color w:val="000000"/>
          <w:sz w:val="22"/>
        </w:rPr>
        <w:t xml:space="preserve"> as their situation is</w:t>
      </w:r>
      <w:r w:rsidRPr="00176C86">
        <w:rPr>
          <w:rFonts w:ascii="Calibri" w:hAnsi="Calibri" w:cs="Calibri"/>
          <w:color w:val="000000"/>
        </w:rPr>
        <w:t xml:space="preserve"> recharacterized or </w:t>
      </w:r>
      <w:r w:rsidRPr="00176C86">
        <w:rPr>
          <w:rStyle w:val="Debate-CardTextUnderlined-F3Char"/>
          <w:rFonts w:ascii="Calibri" w:hAnsi="Calibri" w:cs="Calibri"/>
          <w:color w:val="000000"/>
          <w:sz w:val="22"/>
        </w:rPr>
        <w:t>reframed</w:t>
      </w:r>
      <w:r w:rsidRPr="00176C86">
        <w:rPr>
          <w:rFonts w:ascii="Calibri" w:hAnsi="Calibri" w:cs="Calibri"/>
          <w:color w:val="000000"/>
        </w:rPr>
        <w:t xml:space="preserve">. </w:t>
      </w:r>
      <w:r w:rsidRPr="00D9016F">
        <w:rPr>
          <w:rStyle w:val="Debate-CardTextUnderlined-F3Char"/>
          <w:rFonts w:ascii="Calibri" w:hAnsi="Calibri" w:cs="Calibri"/>
          <w:color w:val="000000"/>
          <w:sz w:val="22"/>
          <w:highlight w:val="yellow"/>
        </w:rPr>
        <w:t>Representation</w:t>
      </w:r>
      <w:r w:rsidRPr="00176C86">
        <w:rPr>
          <w:rFonts w:ascii="Calibri" w:hAnsi="Calibri" w:cs="Calibri"/>
          <w:color w:val="000000"/>
        </w:rPr>
        <w:t xml:space="preserve"> thus </w:t>
      </w:r>
      <w:r w:rsidRPr="00D9016F">
        <w:rPr>
          <w:rStyle w:val="Debate-EmphasizedText-F5Char"/>
          <w:rFonts w:ascii="Calibri" w:hAnsi="Calibri" w:cs="Calibri"/>
          <w:color w:val="000000"/>
          <w:sz w:val="22"/>
          <w:highlight w:val="yellow"/>
        </w:rPr>
        <w:t>becomes a “constraint on reasoning in that it limits understanding to a specific organization of conceptual knowledge</w:t>
      </w:r>
      <w:r w:rsidRPr="00176C86">
        <w:rPr>
          <w:rFonts w:ascii="Calibri" w:hAnsi="Calibri" w:cs="Calibri"/>
          <w:color w:val="000000"/>
        </w:rPr>
        <w:t xml:space="preserve">.” </w:t>
      </w:r>
      <w:r w:rsidRPr="00176C86">
        <w:rPr>
          <w:rStyle w:val="Debate-CardTextUnderlined-F3Char"/>
          <w:rFonts w:ascii="Calibri" w:hAnsi="Calibri" w:cs="Calibri"/>
          <w:color w:val="000000"/>
          <w:sz w:val="22"/>
        </w:rPr>
        <w:t xml:space="preserve">The </w:t>
      </w:r>
      <w:r w:rsidRPr="00D9016F">
        <w:rPr>
          <w:rStyle w:val="Debate-CardTextUnderlined-F3Char"/>
          <w:rFonts w:ascii="Calibri" w:hAnsi="Calibri" w:cs="Calibri"/>
          <w:color w:val="000000"/>
          <w:sz w:val="22"/>
          <w:highlight w:val="yellow"/>
        </w:rPr>
        <w:t>dominant representation delimits which arguments</w:t>
      </w:r>
      <w:r w:rsidRPr="00176C86">
        <w:rPr>
          <w:rStyle w:val="Debate-CardTextUnderlined-F3Char"/>
          <w:rFonts w:ascii="Calibri" w:hAnsi="Calibri" w:cs="Calibri"/>
          <w:color w:val="000000"/>
          <w:sz w:val="22"/>
        </w:rPr>
        <w:t xml:space="preserve"> will be </w:t>
      </w:r>
      <w:r w:rsidRPr="00D9016F">
        <w:rPr>
          <w:rStyle w:val="Debate-CardTextUnderlined-F3Char"/>
          <w:rFonts w:ascii="Calibri" w:hAnsi="Calibri" w:cs="Calibri"/>
          <w:color w:val="000000"/>
          <w:sz w:val="22"/>
          <w:highlight w:val="yellow"/>
        </w:rPr>
        <w:t>considered legitimate, framing how actors see possibities</w:t>
      </w:r>
      <w:r w:rsidRPr="00176C86">
        <w:rPr>
          <w:rFonts w:ascii="Calibri" w:hAnsi="Calibri" w:cs="Calibri"/>
          <w:color w:val="000000"/>
        </w:rPr>
        <w:t>. As Roxanne Doty argues, “</w:t>
      </w:r>
      <w:r w:rsidRPr="00176C86">
        <w:rPr>
          <w:rStyle w:val="Debate-CardTextUnderlined-F3Char"/>
          <w:rFonts w:ascii="Calibri" w:hAnsi="Calibri" w:cs="Calibri"/>
          <w:color w:val="000000"/>
          <w:sz w:val="22"/>
        </w:rPr>
        <w:t>the possibility of practices presupposes the ability of an agent to imagine certain courses of action</w:t>
      </w:r>
      <w:r w:rsidRPr="00176C86">
        <w:rPr>
          <w:rFonts w:ascii="Calibri" w:hAnsi="Calibri" w:cs="Calibri"/>
          <w:color w:val="000000"/>
        </w:rPr>
        <w:t>. Certain background meanings, kinds of social actors and relationships, must already be in place.” If, as Donald Sylvan and Stuart Thorson argue, “</w:t>
      </w:r>
      <w:r w:rsidRPr="00176C86">
        <w:rPr>
          <w:rStyle w:val="Debate-CardTextUnderlined-F3Char"/>
          <w:rFonts w:ascii="Calibri" w:hAnsi="Calibri" w:cs="Calibri"/>
          <w:color w:val="000000"/>
          <w:sz w:val="22"/>
        </w:rPr>
        <w:t xml:space="preserve">politics involves the selective privileging of representations, “it </w:t>
      </w:r>
      <w:r w:rsidRPr="00176C86">
        <w:rPr>
          <w:rStyle w:val="Debate-EmphasizedText-F5Char"/>
          <w:rFonts w:ascii="Calibri" w:hAnsi="Calibri" w:cs="Calibri"/>
          <w:color w:val="000000"/>
          <w:sz w:val="22"/>
        </w:rPr>
        <w:t xml:space="preserve">may not matter </w:t>
      </w:r>
      <w:r w:rsidRPr="00D9016F">
        <w:rPr>
          <w:rStyle w:val="Debate-EmphasizedText-F5Char"/>
          <w:rFonts w:ascii="Calibri" w:hAnsi="Calibri" w:cs="Calibri"/>
          <w:color w:val="000000"/>
          <w:sz w:val="22"/>
          <w:highlight w:val="yellow"/>
        </w:rPr>
        <w:t>whether one rep</w:t>
      </w:r>
      <w:r w:rsidRPr="00176C86">
        <w:rPr>
          <w:rStyle w:val="Debate-EmphasizedText-F5Char"/>
          <w:rFonts w:ascii="Calibri" w:hAnsi="Calibri" w:cs="Calibri"/>
          <w:color w:val="000000"/>
          <w:sz w:val="22"/>
        </w:rPr>
        <w:t xml:space="preserve">resentation or another </w:t>
      </w:r>
      <w:r w:rsidRPr="00D9016F">
        <w:rPr>
          <w:rStyle w:val="Debate-EmphasizedText-F5Char"/>
          <w:rFonts w:ascii="Calibri" w:hAnsi="Calibri" w:cs="Calibri"/>
          <w:color w:val="000000"/>
          <w:sz w:val="22"/>
          <w:highlight w:val="yellow"/>
        </w:rPr>
        <w:t>is true or not</w:t>
      </w:r>
      <w:r w:rsidRPr="00176C86">
        <w:rPr>
          <w:rFonts w:ascii="Calibri" w:hAnsi="Calibri" w:cs="Calibri"/>
          <w:color w:val="000000"/>
        </w:rPr>
        <w:t>.</w:t>
      </w:r>
      <w:r w:rsidRPr="00176C86">
        <w:rPr>
          <w:rStyle w:val="Debate-CardTextUnderlined-F3Char"/>
          <w:rFonts w:ascii="Calibri" w:hAnsi="Calibri" w:cs="Calibri"/>
          <w:color w:val="000000"/>
          <w:sz w:val="22"/>
        </w:rPr>
        <w:t xml:space="preserve"> Emphasizing whether frames articulate accurate or inaccurate perceptions </w:t>
      </w:r>
      <w:r w:rsidRPr="00D9016F">
        <w:rPr>
          <w:rStyle w:val="Debate-CardTextUnderlined-F3Char"/>
          <w:rFonts w:ascii="Calibri" w:hAnsi="Calibri" w:cs="Calibri"/>
          <w:color w:val="000000"/>
          <w:sz w:val="22"/>
          <w:highlight w:val="yellow"/>
        </w:rPr>
        <w:t>misses the rhetorical import</w:t>
      </w:r>
      <w:r w:rsidRPr="00176C86">
        <w:rPr>
          <w:rStyle w:val="Debate-CardTextUnderlined-F3Char"/>
          <w:rFonts w:ascii="Calibri" w:hAnsi="Calibri" w:cs="Calibri"/>
          <w:color w:val="000000"/>
          <w:sz w:val="22"/>
        </w:rPr>
        <w:t xml:space="preserve"> of representation</w:t>
      </w:r>
      <w:r w:rsidRPr="00D9016F">
        <w:rPr>
          <w:rStyle w:val="Debate-CardTextUnderlined-F3Char"/>
          <w:rFonts w:ascii="Calibri" w:hAnsi="Calibri" w:cs="Calibri"/>
          <w:color w:val="000000"/>
          <w:sz w:val="22"/>
          <w:highlight w:val="yellow"/>
        </w:rPr>
        <w:t xml:space="preserve">- how frames affect what is seen </w:t>
      </w:r>
      <w:r w:rsidRPr="00176C86">
        <w:rPr>
          <w:rStyle w:val="Debate-CardTextUnderlined-F3Char"/>
          <w:rFonts w:ascii="Calibri" w:hAnsi="Calibri" w:cs="Calibri"/>
          <w:color w:val="000000"/>
          <w:sz w:val="22"/>
        </w:rPr>
        <w:t xml:space="preserve">or not seen, and subsequent choices. </w:t>
      </w:r>
      <w:r w:rsidRPr="00D9016F">
        <w:rPr>
          <w:rStyle w:val="Debate-EmphasizedText-F5Char"/>
          <w:rFonts w:ascii="Calibri" w:hAnsi="Calibri" w:cs="Calibri"/>
          <w:color w:val="000000"/>
          <w:sz w:val="22"/>
          <w:highlight w:val="yellow"/>
        </w:rPr>
        <w:t>Meta-arguments over representation are thus crucial elements of political argument</w:t>
      </w:r>
      <w:r w:rsidRPr="00176C86">
        <w:rPr>
          <w:rStyle w:val="Debate-CardTextUnderlined-F3Char"/>
          <w:rFonts w:ascii="Calibri" w:hAnsi="Calibri" w:cs="Calibri"/>
          <w:color w:val="000000"/>
          <w:sz w:val="22"/>
        </w:rPr>
        <w:t xml:space="preserve"> because an actor’s arguments about what to do will be more persuasive if their characterization or framing of the situation holds sway</w:t>
      </w:r>
      <w:r w:rsidRPr="00176C86">
        <w:rPr>
          <w:rFonts w:ascii="Calibri" w:hAnsi="Calibri" w:cs="Calibri"/>
          <w:color w:val="000000"/>
        </w:rPr>
        <w:t xml:space="preserve">. But, as Rodger Payne suggests, “No frame is an omnipotent persuasive tool that can be decisively wielded by norm entrepreneurs without serious political wrangling.” Hence framing is a meta-argument. </w:t>
      </w:r>
    </w:p>
    <w:p w14:paraId="0CC0E941" w14:textId="77777777" w:rsidR="005902F3" w:rsidRPr="00176C86" w:rsidRDefault="005902F3" w:rsidP="005902F3"/>
    <w:p w14:paraId="5FC11D5B" w14:textId="77777777" w:rsidR="005902F3" w:rsidRPr="00176C86" w:rsidRDefault="005902F3" w:rsidP="005902F3">
      <w:pPr>
        <w:rPr>
          <w:rStyle w:val="StyleUnderline"/>
        </w:rPr>
      </w:pPr>
    </w:p>
    <w:p w14:paraId="0E90157C" w14:textId="77777777" w:rsidR="005902F3" w:rsidRPr="00176C86" w:rsidRDefault="005902F3" w:rsidP="005902F3">
      <w:pPr>
        <w:rPr>
          <w:rStyle w:val="StyleUnderline"/>
        </w:rPr>
      </w:pPr>
    </w:p>
    <w:p w14:paraId="4894FF54" w14:textId="77777777" w:rsidR="005902F3" w:rsidRPr="00176C86" w:rsidRDefault="005902F3" w:rsidP="005902F3">
      <w:pPr>
        <w:rPr>
          <w:rStyle w:val="StyleUnderline"/>
        </w:rPr>
      </w:pPr>
    </w:p>
    <w:p w14:paraId="171405B8" w14:textId="77777777" w:rsidR="005902F3" w:rsidRPr="00176C86" w:rsidRDefault="005902F3" w:rsidP="005902F3">
      <w:pPr>
        <w:rPr>
          <w:rStyle w:val="StyleUnderline"/>
        </w:rPr>
      </w:pPr>
    </w:p>
    <w:p w14:paraId="762C3344" w14:textId="77777777" w:rsidR="005902F3" w:rsidRPr="00176C86" w:rsidRDefault="005902F3" w:rsidP="005902F3">
      <w:pPr>
        <w:rPr>
          <w:rStyle w:val="StyleUnderline"/>
        </w:rPr>
      </w:pPr>
    </w:p>
    <w:p w14:paraId="18B7A63A" w14:textId="77777777" w:rsidR="005902F3" w:rsidRDefault="005902F3" w:rsidP="005902F3">
      <w:pPr>
        <w:pStyle w:val="Heading2"/>
      </w:pPr>
      <w:r>
        <w:lastRenderedPageBreak/>
        <w:t>Case</w:t>
      </w:r>
    </w:p>
    <w:p w14:paraId="5870AF8C" w14:textId="77777777" w:rsidR="005902F3" w:rsidRDefault="005902F3" w:rsidP="005902F3"/>
    <w:p w14:paraId="760B7BB4" w14:textId="77777777" w:rsidR="005902F3" w:rsidRPr="00877E3E" w:rsidRDefault="005902F3" w:rsidP="005902F3">
      <w:pPr>
        <w:pStyle w:val="Heading4"/>
        <w:rPr>
          <w:lang w:eastAsia="ko-KR"/>
        </w:rPr>
      </w:pPr>
      <w:r w:rsidRPr="00EC1555">
        <w:t>No impact- econ decline doesn’t cause war</w:t>
      </w:r>
    </w:p>
    <w:p w14:paraId="31958D2C" w14:textId="77777777" w:rsidR="005902F3" w:rsidRDefault="005902F3" w:rsidP="005902F3">
      <w:pPr>
        <w:rPr>
          <w:rStyle w:val="Style13ptBold"/>
        </w:rPr>
      </w:pPr>
      <w:r>
        <w:rPr>
          <w:rStyle w:val="Style13ptBold"/>
        </w:rPr>
        <w:t>Barnett 0</w:t>
      </w:r>
      <w:r w:rsidRPr="00877E3E">
        <w:rPr>
          <w:rStyle w:val="Style13ptBold"/>
        </w:rPr>
        <w:t>9</w:t>
      </w:r>
    </w:p>
    <w:p w14:paraId="5155904C" w14:textId="77777777" w:rsidR="005902F3" w:rsidRPr="00350657" w:rsidRDefault="005902F3" w:rsidP="005902F3">
      <w:pPr>
        <w:rPr>
          <w:b/>
          <w:bCs/>
          <w:sz w:val="18"/>
          <w:szCs w:val="18"/>
        </w:rPr>
      </w:pPr>
      <w:r w:rsidRPr="00D26E9A">
        <w:rPr>
          <w:rStyle w:val="Style13ptBold"/>
          <w:sz w:val="18"/>
          <w:szCs w:val="18"/>
        </w:rPr>
        <w:t xml:space="preserve"> (Thomas P.M. Barnett, senior managing director of Enterra Solutions LLC, “The New Rules: Security Remains Stable Amid Financial Crisis,” 8/25/2009)</w:t>
      </w:r>
    </w:p>
    <w:p w14:paraId="5A8DA01B" w14:textId="77777777" w:rsidR="005902F3" w:rsidRPr="00350657" w:rsidRDefault="005902F3" w:rsidP="005902F3">
      <w:pPr>
        <w:rPr>
          <w:rStyle w:val="Emphasis"/>
          <w:rFonts w:asciiTheme="majorHAnsi" w:hAnsiTheme="majorHAnsi"/>
          <w:i/>
          <w:iCs w:val="0"/>
          <w:sz w:val="16"/>
        </w:rPr>
      </w:pPr>
      <w:r w:rsidRPr="00350657">
        <w:rPr>
          <w:rStyle w:val="TitleChar"/>
          <w:rFonts w:asciiTheme="majorHAnsi" w:hAnsiTheme="majorHAnsi"/>
        </w:rPr>
        <w:t>When the global financial crisis struck roughly a year ago, the blogosphere was ablaze with all sorts of scary predictions of</w:t>
      </w:r>
      <w:r w:rsidRPr="00350657">
        <w:rPr>
          <w:rFonts w:asciiTheme="majorHAnsi" w:hAnsiTheme="majorHAnsi"/>
          <w:sz w:val="16"/>
        </w:rPr>
        <w:t xml:space="preserve">, and commentary regarding, </w:t>
      </w:r>
      <w:r w:rsidRPr="00350657">
        <w:rPr>
          <w:rStyle w:val="TitleChar"/>
          <w:rFonts w:asciiTheme="majorHAnsi" w:hAnsiTheme="majorHAnsi"/>
        </w:rPr>
        <w:t xml:space="preserve">ensuing conflict and wars -- a rerun of the Great Depression </w:t>
      </w:r>
      <w:r w:rsidRPr="00350657">
        <w:rPr>
          <w:rFonts w:asciiTheme="majorHAnsi" w:hAnsiTheme="majorHAnsi"/>
          <w:sz w:val="16"/>
        </w:rPr>
        <w:t xml:space="preserve">leading to world war, as it were. Now, as global economic news brightens and recovery -- surprisingly led by China and emerging markets -- is the talk of the day, it's interesting to look back over the past year and realize how </w:t>
      </w:r>
      <w:r w:rsidRPr="00077591">
        <w:rPr>
          <w:rStyle w:val="TitleChar"/>
          <w:rFonts w:asciiTheme="majorHAnsi" w:hAnsiTheme="majorHAnsi"/>
          <w:highlight w:val="yellow"/>
        </w:rPr>
        <w:t>globalization's first</w:t>
      </w:r>
      <w:r w:rsidRPr="00350657">
        <w:rPr>
          <w:rStyle w:val="TitleChar"/>
          <w:rFonts w:asciiTheme="majorHAnsi" w:hAnsiTheme="majorHAnsi"/>
        </w:rPr>
        <w:t xml:space="preserve"> truly worldwide </w:t>
      </w:r>
      <w:r w:rsidRPr="00077591">
        <w:rPr>
          <w:rStyle w:val="TitleChar"/>
          <w:rFonts w:asciiTheme="majorHAnsi" w:hAnsiTheme="majorHAnsi"/>
          <w:highlight w:val="yellow"/>
        </w:rPr>
        <w:t>recession has had virtually no impact whatsoever on</w:t>
      </w:r>
      <w:r w:rsidRPr="00350657">
        <w:rPr>
          <w:rStyle w:val="TitleChar"/>
          <w:rFonts w:asciiTheme="majorHAnsi" w:hAnsiTheme="majorHAnsi"/>
        </w:rPr>
        <w:t xml:space="preserve"> the </w:t>
      </w:r>
      <w:r w:rsidRPr="00077591">
        <w:rPr>
          <w:rStyle w:val="TitleChar"/>
          <w:rFonts w:asciiTheme="majorHAnsi" w:hAnsiTheme="majorHAnsi"/>
          <w:highlight w:val="yellow"/>
        </w:rPr>
        <w:t>international security</w:t>
      </w:r>
      <w:r w:rsidRPr="00350657">
        <w:rPr>
          <w:rStyle w:val="TitleChar"/>
          <w:rFonts w:asciiTheme="majorHAnsi" w:hAnsiTheme="majorHAnsi"/>
        </w:rPr>
        <w:t xml:space="preserve"> landscape</w:t>
      </w:r>
      <w:r w:rsidRPr="00350657">
        <w:rPr>
          <w:rFonts w:asciiTheme="majorHAnsi" w:hAnsiTheme="majorHAnsi"/>
          <w:sz w:val="16"/>
        </w:rPr>
        <w:t xml:space="preserve">. </w:t>
      </w:r>
      <w:r w:rsidRPr="00077591">
        <w:rPr>
          <w:rStyle w:val="TitleChar"/>
          <w:rFonts w:asciiTheme="majorHAnsi" w:hAnsiTheme="majorHAnsi"/>
          <w:highlight w:val="yellow"/>
        </w:rPr>
        <w:t>None of the</w:t>
      </w:r>
      <w:r w:rsidRPr="00350657">
        <w:rPr>
          <w:rFonts w:asciiTheme="majorHAnsi" w:hAnsiTheme="majorHAnsi"/>
          <w:sz w:val="16"/>
        </w:rPr>
        <w:t xml:space="preserve"> more than three-dozen </w:t>
      </w:r>
      <w:r w:rsidRPr="00077591">
        <w:rPr>
          <w:rStyle w:val="TitleChar"/>
          <w:rFonts w:asciiTheme="majorHAnsi" w:hAnsiTheme="majorHAnsi"/>
          <w:highlight w:val="yellow"/>
        </w:rPr>
        <w:t>ongoing conflicts</w:t>
      </w:r>
      <w:r w:rsidRPr="00350657">
        <w:rPr>
          <w:rFonts w:asciiTheme="majorHAnsi" w:hAnsiTheme="majorHAnsi"/>
          <w:sz w:val="16"/>
        </w:rPr>
        <w:t xml:space="preserve"> listed by GlobalSecurity.org </w:t>
      </w:r>
      <w:r w:rsidRPr="00077591">
        <w:rPr>
          <w:rStyle w:val="TitleChar"/>
          <w:rFonts w:asciiTheme="majorHAnsi" w:hAnsiTheme="majorHAnsi"/>
          <w:highlight w:val="yellow"/>
        </w:rPr>
        <w:t>can be</w:t>
      </w:r>
      <w:r w:rsidRPr="00350657">
        <w:rPr>
          <w:rStyle w:val="TitleChar"/>
          <w:rFonts w:asciiTheme="majorHAnsi" w:hAnsiTheme="majorHAnsi"/>
        </w:rPr>
        <w:t xml:space="preserve"> clearly </w:t>
      </w:r>
      <w:r w:rsidRPr="00077591">
        <w:rPr>
          <w:rStyle w:val="TitleChar"/>
          <w:rFonts w:asciiTheme="majorHAnsi" w:hAnsiTheme="majorHAnsi"/>
          <w:highlight w:val="yellow"/>
        </w:rPr>
        <w:t>attributed to the</w:t>
      </w:r>
      <w:r w:rsidRPr="00350657">
        <w:rPr>
          <w:rStyle w:val="TitleChar"/>
          <w:rFonts w:asciiTheme="majorHAnsi" w:hAnsiTheme="majorHAnsi"/>
        </w:rPr>
        <w:t xml:space="preserve"> global </w:t>
      </w:r>
      <w:r w:rsidRPr="00077591">
        <w:rPr>
          <w:rStyle w:val="TitleChar"/>
          <w:rFonts w:asciiTheme="majorHAnsi" w:hAnsiTheme="majorHAnsi"/>
          <w:highlight w:val="yellow"/>
        </w:rPr>
        <w:t>recession</w:t>
      </w:r>
      <w:r w:rsidRPr="00350657">
        <w:rPr>
          <w:rFonts w:asciiTheme="majorHAnsi" w:hAnsiTheme="majorHAnsi"/>
          <w:sz w:val="16"/>
        </w:rPr>
        <w:t xml:space="preserve">. Indeed, the last new entry (civil conflict between Hamas and Fatah in the Palestine) predates the economic crisis by a year, and three quarters of the chronic struggles began in the last century. Ditto for the 15 low-intensity conflicts listed by Wikipedia (where the latest entry is the Mexican "drug war" begun in 2006). Certainly, the Russia-Georgia conflict last August was specifically timed, but by most accounts the opening ceremony of the Beijing Olympics was the most important external trigger (followed by the U.S. presidential campaign) for that sudden spike in an almost two-decade long struggle between Georgia and its two breakaway regions. Looking over the various databases, then, we see a most familiar picture: the usual mix of civil conflicts, insurgencies, and liberation-themed terrorist movements. Besides the recent Russia-Georgia dust-up, the only two potential state-on-state wars (North v. South Korea, Israel v. Iran) are both tied to one side acquiring a nuclear weapon capacity -- a process wholly unrelated to global economic trends. And </w:t>
      </w:r>
      <w:r w:rsidRPr="00350657">
        <w:rPr>
          <w:rStyle w:val="TitleChar"/>
          <w:rFonts w:asciiTheme="majorHAnsi" w:hAnsiTheme="majorHAnsi"/>
        </w:rPr>
        <w:t xml:space="preserve">with the United States effectively tied down by its two ongoing major interventions </w:t>
      </w:r>
      <w:r w:rsidRPr="00350657">
        <w:rPr>
          <w:rFonts w:asciiTheme="majorHAnsi" w:hAnsiTheme="majorHAnsi"/>
          <w:sz w:val="16"/>
        </w:rPr>
        <w:t xml:space="preserve">(Iraq and Afghanistan-bleeding-into-Pakistan), </w:t>
      </w:r>
      <w:r w:rsidRPr="00350657">
        <w:rPr>
          <w:rStyle w:val="TitleChar"/>
          <w:rFonts w:asciiTheme="majorHAnsi" w:hAnsiTheme="majorHAnsi"/>
        </w:rPr>
        <w:t>our involvement elsewhere around the planet has been quite modest</w:t>
      </w:r>
      <w:r w:rsidRPr="00350657">
        <w:rPr>
          <w:rFonts w:asciiTheme="majorHAnsi" w:hAnsiTheme="majorHAnsi"/>
          <w:sz w:val="16"/>
        </w:rPr>
        <w:t xml:space="preserve">, both leading up to and following the onset of the economic crisis: e.g., the usual counter-drug efforts in Latin America, the usual military exercises with allies across Asia, mixing it up with pirates off Somalia's coast). Everywhere else we find serious instability we pretty much let it burn, occasionally pressing the Chinese -- unsuccessfully -- to do something. Our new Africa Command, for example, hasn't led us to anything beyond advising and training local forces. So, to sum up: * No significant uptick in mass violence or unrest (remember the smattering of urban riots last year in places like Greece, Moldova and Latvia?); * The usual frequency maintained in civil conflicts (in all the usual places); * Not a single state-on-state war directly caused (and no great-power-on-great-power crises even triggered); * No great improvement or disruption in great-power cooperation regarding the emergence of new nuclear powers (despite all that diplomacy); * A modest scaling back of international policing efforts by the system's acknowledged Leviathan power (inevitable given the strain); and * No serious efforts by any rising great power to challenge that Leviathan or supplant its role. (The worst things we can cite are Moscow's occasional deployments of strategic assets to the Western hemisphere and its weak efforts to outbid the United States on basing rights in Kyrgyzstan; but the best include China and India stepping up their aid and investments in Afghanistan and Iraq.) Sure, </w:t>
      </w:r>
      <w:r w:rsidRPr="00350657">
        <w:rPr>
          <w:rStyle w:val="TitleChar"/>
          <w:rFonts w:asciiTheme="majorHAnsi" w:hAnsiTheme="majorHAnsi"/>
        </w:rPr>
        <w:t>we've finally seen global defense spending surpass the previous world record</w:t>
      </w:r>
      <w:r w:rsidRPr="00350657">
        <w:rPr>
          <w:rFonts w:asciiTheme="majorHAnsi" w:hAnsiTheme="majorHAnsi"/>
          <w:sz w:val="16"/>
        </w:rPr>
        <w:t xml:space="preserve"> set in the late 1980s, </w:t>
      </w:r>
      <w:r w:rsidRPr="00350657">
        <w:rPr>
          <w:rStyle w:val="TitleChar"/>
          <w:rFonts w:asciiTheme="majorHAnsi" w:hAnsiTheme="majorHAnsi"/>
        </w:rPr>
        <w:t xml:space="preserve">but even that's likely to wane given the stress on public budgets created by all this unprecedented "stimulus" spending. If anything, the friendly </w:t>
      </w:r>
      <w:r w:rsidRPr="00077591">
        <w:rPr>
          <w:rStyle w:val="TitleChar"/>
          <w:rFonts w:asciiTheme="majorHAnsi" w:hAnsiTheme="majorHAnsi"/>
          <w:highlight w:val="yellow"/>
        </w:rPr>
        <w:t>cooperation on</w:t>
      </w:r>
      <w:r w:rsidRPr="00350657">
        <w:rPr>
          <w:rStyle w:val="TitleChar"/>
          <w:rFonts w:asciiTheme="majorHAnsi" w:hAnsiTheme="majorHAnsi"/>
        </w:rPr>
        <w:t xml:space="preserve"> such </w:t>
      </w:r>
      <w:r w:rsidRPr="00077591">
        <w:rPr>
          <w:rStyle w:val="TitleChar"/>
          <w:rFonts w:asciiTheme="majorHAnsi" w:hAnsiTheme="majorHAnsi"/>
          <w:highlight w:val="yellow"/>
        </w:rPr>
        <w:t>stimulus packaging was</w:t>
      </w:r>
      <w:r w:rsidRPr="00350657">
        <w:rPr>
          <w:rStyle w:val="TitleChar"/>
          <w:rFonts w:asciiTheme="majorHAnsi" w:hAnsiTheme="majorHAnsi"/>
        </w:rPr>
        <w:t xml:space="preserve"> </w:t>
      </w:r>
      <w:r w:rsidRPr="00077591">
        <w:rPr>
          <w:rStyle w:val="TitleChar"/>
          <w:rFonts w:asciiTheme="majorHAnsi" w:hAnsiTheme="majorHAnsi"/>
          <w:highlight w:val="yellow"/>
        </w:rPr>
        <w:t xml:space="preserve">the </w:t>
      </w:r>
      <w:r w:rsidRPr="00077591">
        <w:rPr>
          <w:rStyle w:val="TitleChar"/>
          <w:rFonts w:asciiTheme="majorHAnsi" w:hAnsiTheme="majorHAnsi"/>
          <w:highlight w:val="yellow"/>
          <w:bdr w:val="single" w:sz="4" w:space="0" w:color="auto"/>
        </w:rPr>
        <w:t>most notable</w:t>
      </w:r>
      <w:r w:rsidRPr="00077591">
        <w:rPr>
          <w:rStyle w:val="TitleChar"/>
          <w:rFonts w:asciiTheme="majorHAnsi" w:hAnsiTheme="majorHAnsi"/>
          <w:highlight w:val="yellow"/>
        </w:rPr>
        <w:t xml:space="preserve"> great-power dynamic</w:t>
      </w:r>
      <w:r w:rsidRPr="00350657">
        <w:rPr>
          <w:rStyle w:val="TitleChar"/>
          <w:rFonts w:asciiTheme="majorHAnsi" w:hAnsiTheme="majorHAnsi"/>
        </w:rPr>
        <w:t xml:space="preserve"> caused by the crisis</w:t>
      </w:r>
      <w:r w:rsidRPr="00350657">
        <w:rPr>
          <w:rFonts w:asciiTheme="majorHAnsi" w:hAnsiTheme="majorHAnsi"/>
          <w:sz w:val="16"/>
        </w:rPr>
        <w:t xml:space="preserve">. Can we say that the world has suffered a distinct shift to political radicalism as a result of the economic crisis? Indeed, no. </w:t>
      </w:r>
      <w:r w:rsidRPr="00350657">
        <w:rPr>
          <w:rStyle w:val="TitleChar"/>
          <w:rFonts w:asciiTheme="majorHAnsi" w:hAnsiTheme="majorHAnsi"/>
        </w:rPr>
        <w:t xml:space="preserve">The world's </w:t>
      </w:r>
      <w:r w:rsidRPr="00077591">
        <w:rPr>
          <w:rStyle w:val="TitleChar"/>
          <w:rFonts w:asciiTheme="majorHAnsi" w:hAnsiTheme="majorHAnsi"/>
          <w:highlight w:val="yellow"/>
        </w:rPr>
        <w:t xml:space="preserve">major economies remain governed by center-left or center-right political factions that remain </w:t>
      </w:r>
      <w:r w:rsidRPr="00077591">
        <w:rPr>
          <w:rStyle w:val="TitleChar"/>
          <w:rFonts w:asciiTheme="majorHAnsi" w:hAnsiTheme="majorHAnsi"/>
          <w:highlight w:val="yellow"/>
          <w:bdr w:val="single" w:sz="4" w:space="0" w:color="auto"/>
        </w:rPr>
        <w:t>decidedly friendly</w:t>
      </w:r>
      <w:r w:rsidRPr="00077591">
        <w:rPr>
          <w:rStyle w:val="TitleChar"/>
          <w:rFonts w:asciiTheme="majorHAnsi" w:hAnsiTheme="majorHAnsi"/>
          <w:highlight w:val="yellow"/>
        </w:rPr>
        <w:t xml:space="preserve"> to both markets and trade</w:t>
      </w:r>
      <w:r w:rsidRPr="00350657">
        <w:rPr>
          <w:rFonts w:asciiTheme="majorHAnsi" w:hAnsiTheme="majorHAnsi"/>
          <w:sz w:val="16"/>
        </w:rPr>
        <w:t xml:space="preserve">. In the short run, </w:t>
      </w:r>
      <w:r w:rsidRPr="00350657">
        <w:rPr>
          <w:rStyle w:val="TitleChar"/>
          <w:rFonts w:asciiTheme="majorHAnsi" w:hAnsiTheme="majorHAnsi"/>
        </w:rPr>
        <w:t>there were attempts across the board to insulate economies from immediate damage</w:t>
      </w:r>
      <w:r w:rsidRPr="00350657">
        <w:rPr>
          <w:rFonts w:asciiTheme="majorHAnsi" w:hAnsiTheme="majorHAnsi"/>
          <w:sz w:val="16"/>
        </w:rPr>
        <w:t xml:space="preserve"> (in effect, as much protectionism as allowed under current trade rules), </w:t>
      </w:r>
      <w:r w:rsidRPr="00350657">
        <w:rPr>
          <w:rStyle w:val="TitleChar"/>
          <w:rFonts w:asciiTheme="majorHAnsi" w:hAnsiTheme="majorHAnsi"/>
        </w:rPr>
        <w:t>but there was no great slide into "trade wars."</w:t>
      </w:r>
      <w:r w:rsidRPr="00350657">
        <w:rPr>
          <w:rFonts w:asciiTheme="majorHAnsi" w:hAnsiTheme="majorHAnsi"/>
          <w:sz w:val="16"/>
        </w:rPr>
        <w:t xml:space="preserve"> Instead, </w:t>
      </w:r>
      <w:r w:rsidRPr="00077591">
        <w:rPr>
          <w:rStyle w:val="TitleChar"/>
          <w:rFonts w:asciiTheme="majorHAnsi" w:hAnsiTheme="majorHAnsi"/>
          <w:highlight w:val="yellow"/>
        </w:rPr>
        <w:t>the W</w:t>
      </w:r>
      <w:r w:rsidRPr="00350657">
        <w:rPr>
          <w:rStyle w:val="TitleChar"/>
          <w:rFonts w:asciiTheme="majorHAnsi" w:hAnsiTheme="majorHAnsi"/>
        </w:rPr>
        <w:t xml:space="preserve">orld </w:t>
      </w:r>
      <w:r w:rsidRPr="00077591">
        <w:rPr>
          <w:rStyle w:val="TitleChar"/>
          <w:rFonts w:asciiTheme="majorHAnsi" w:hAnsiTheme="majorHAnsi"/>
          <w:highlight w:val="yellow"/>
        </w:rPr>
        <w:t>T</w:t>
      </w:r>
      <w:r w:rsidRPr="00350657">
        <w:rPr>
          <w:rStyle w:val="TitleChar"/>
          <w:rFonts w:asciiTheme="majorHAnsi" w:hAnsiTheme="majorHAnsi"/>
        </w:rPr>
        <w:t xml:space="preserve">rade </w:t>
      </w:r>
      <w:r w:rsidRPr="00077591">
        <w:rPr>
          <w:rStyle w:val="TitleChar"/>
          <w:rFonts w:asciiTheme="majorHAnsi" w:hAnsiTheme="majorHAnsi"/>
          <w:highlight w:val="yellow"/>
        </w:rPr>
        <w:t>O</w:t>
      </w:r>
      <w:r w:rsidRPr="00350657">
        <w:rPr>
          <w:rStyle w:val="TitleChar"/>
          <w:rFonts w:asciiTheme="majorHAnsi" w:hAnsiTheme="majorHAnsi"/>
        </w:rPr>
        <w:t xml:space="preserve">rganization </w:t>
      </w:r>
      <w:r w:rsidRPr="00077591">
        <w:rPr>
          <w:rStyle w:val="TitleChar"/>
          <w:rFonts w:asciiTheme="majorHAnsi" w:hAnsiTheme="majorHAnsi"/>
          <w:highlight w:val="yellow"/>
        </w:rPr>
        <w:t>is functioning as it was designed to</w:t>
      </w:r>
      <w:r w:rsidRPr="00350657">
        <w:rPr>
          <w:rStyle w:val="TitleChar"/>
          <w:rFonts w:asciiTheme="majorHAnsi" w:hAnsiTheme="majorHAnsi"/>
        </w:rPr>
        <w:t xml:space="preserve"> function, </w:t>
      </w:r>
      <w:r w:rsidRPr="00077591">
        <w:rPr>
          <w:rStyle w:val="TitleChar"/>
          <w:rFonts w:asciiTheme="majorHAnsi" w:hAnsiTheme="majorHAnsi"/>
          <w:highlight w:val="yellow"/>
        </w:rPr>
        <w:t>and</w:t>
      </w:r>
      <w:r w:rsidRPr="00350657">
        <w:rPr>
          <w:rStyle w:val="TitleChar"/>
          <w:rFonts w:asciiTheme="majorHAnsi" w:hAnsiTheme="majorHAnsi"/>
        </w:rPr>
        <w:t xml:space="preserve"> regional </w:t>
      </w:r>
      <w:r w:rsidRPr="00077591">
        <w:rPr>
          <w:rStyle w:val="TitleChar"/>
          <w:rFonts w:asciiTheme="majorHAnsi" w:hAnsiTheme="majorHAnsi"/>
          <w:highlight w:val="yellow"/>
        </w:rPr>
        <w:t>efforts toward free-trade</w:t>
      </w:r>
      <w:r w:rsidRPr="00350657">
        <w:rPr>
          <w:rStyle w:val="TitleChar"/>
          <w:rFonts w:asciiTheme="majorHAnsi" w:hAnsiTheme="majorHAnsi"/>
        </w:rPr>
        <w:t xml:space="preserve"> agreements </w:t>
      </w:r>
      <w:r w:rsidRPr="00077591">
        <w:rPr>
          <w:rStyle w:val="TitleChar"/>
          <w:rFonts w:asciiTheme="majorHAnsi" w:hAnsiTheme="majorHAnsi"/>
          <w:highlight w:val="yellow"/>
        </w:rPr>
        <w:t>have not slowed</w:t>
      </w:r>
      <w:r w:rsidRPr="00350657">
        <w:rPr>
          <w:rFonts w:asciiTheme="majorHAnsi" w:hAnsiTheme="majorHAnsi"/>
          <w:sz w:val="16"/>
        </w:rPr>
        <w:t xml:space="preserve">. Can we say Islamic radicalism was inflamed by the economic crisis? If it was, that shift was clearly overwhelmed by the Islamic world's growing disenchantment with the brutality displayed by violent extremist groups such as al-Qaida. And looking forward, austere economic times are just as likely to breed connecting evangelicalism as disconnecting fundamentalism. At the end of the day, the economic crisis did not prove to be sufficiently frightening to provoke </w:t>
      </w:r>
      <w:r w:rsidRPr="00350657">
        <w:rPr>
          <w:rFonts w:asciiTheme="majorHAnsi" w:hAnsiTheme="majorHAnsi"/>
          <w:sz w:val="16"/>
        </w:rPr>
        <w:lastRenderedPageBreak/>
        <w:t xml:space="preserve">major economies into establishing global regulatory schemes, even as it has sparked a spirited -- and much needed, as I argued last week -- discussion of the continuing viability of the U.S. dollar as the world's primary reserve currency. Naturally, plenty of experts and pundits have attached great significance to this debate, seeing in it the beginning of "economic warfare" and the like between "fading" America and "rising" China. And yet, </w:t>
      </w:r>
      <w:r w:rsidRPr="00350657">
        <w:rPr>
          <w:rStyle w:val="TitleChar"/>
          <w:rFonts w:asciiTheme="majorHAnsi" w:hAnsiTheme="majorHAnsi"/>
        </w:rPr>
        <w:t>in a world of globally integrated production chains and interconnected financial markets, such "diverging interests" hardly constitute signposts for wars up ahead</w:t>
      </w:r>
      <w:r w:rsidRPr="00350657">
        <w:rPr>
          <w:rFonts w:asciiTheme="majorHAnsi" w:hAnsiTheme="majorHAnsi"/>
          <w:sz w:val="16"/>
        </w:rPr>
        <w:t xml:space="preserve">. Frankly, I don't welcome a world in which America's fiscal profligacy goes undisciplined, so bring it on -- please! Add it all up and it's fair to say that </w:t>
      </w:r>
      <w:r w:rsidRPr="00077591">
        <w:rPr>
          <w:rStyle w:val="TitleChar"/>
          <w:rFonts w:asciiTheme="majorHAnsi" w:hAnsiTheme="majorHAnsi"/>
          <w:highlight w:val="yellow"/>
        </w:rPr>
        <w:t>this global financial crisis has proven the great resilience of America's</w:t>
      </w:r>
      <w:r w:rsidRPr="00350657">
        <w:rPr>
          <w:rStyle w:val="TitleChar"/>
          <w:rFonts w:asciiTheme="majorHAnsi" w:hAnsiTheme="majorHAnsi"/>
        </w:rPr>
        <w:t xml:space="preserve"> </w:t>
      </w:r>
      <w:r w:rsidRPr="00077591">
        <w:rPr>
          <w:rStyle w:val="TitleChar"/>
          <w:rFonts w:asciiTheme="majorHAnsi" w:hAnsiTheme="majorHAnsi"/>
          <w:highlight w:val="yellow"/>
        </w:rPr>
        <w:t>post-World War II international liberal trade order</w:t>
      </w:r>
      <w:r w:rsidRPr="00350657">
        <w:rPr>
          <w:rFonts w:asciiTheme="majorHAnsi" w:hAnsiTheme="majorHAnsi"/>
          <w:sz w:val="16"/>
        </w:rPr>
        <w:t>.</w:t>
      </w:r>
    </w:p>
    <w:p w14:paraId="06440640" w14:textId="77777777" w:rsidR="005902F3" w:rsidRDefault="005902F3" w:rsidP="005902F3"/>
    <w:p w14:paraId="7AB081F0" w14:textId="77777777" w:rsidR="005902F3" w:rsidRPr="00176C86" w:rsidRDefault="005902F3" w:rsidP="005902F3"/>
    <w:p w14:paraId="6075D955" w14:textId="77777777" w:rsidR="005902F3" w:rsidRPr="00176C86" w:rsidRDefault="005902F3" w:rsidP="005902F3">
      <w:pPr>
        <w:pStyle w:val="Heading4"/>
        <w:rPr>
          <w:rFonts w:cs="Calibri"/>
        </w:rPr>
      </w:pPr>
      <w:r w:rsidRPr="00176C86">
        <w:rPr>
          <w:rFonts w:cs="Calibri"/>
        </w:rPr>
        <w:t>The squo solves – compulsory licensing already exists globally and there’s an emergency exception to ensure speed.</w:t>
      </w:r>
    </w:p>
    <w:p w14:paraId="241F898B" w14:textId="77777777" w:rsidR="005902F3" w:rsidRPr="00176C86" w:rsidRDefault="005902F3" w:rsidP="005902F3">
      <w:pPr>
        <w:rPr>
          <w:rStyle w:val="Style13ptBold"/>
        </w:rPr>
      </w:pPr>
      <w:r w:rsidRPr="00176C86">
        <w:rPr>
          <w:rStyle w:val="Style13ptBold"/>
        </w:rPr>
        <w:t>Mullowney and Harris, JDs, 13</w:t>
      </w:r>
    </w:p>
    <w:p w14:paraId="68EC500B" w14:textId="77777777" w:rsidR="005902F3" w:rsidRPr="00176C86" w:rsidRDefault="005902F3" w:rsidP="005902F3">
      <w:pPr>
        <w:rPr>
          <w:sz w:val="16"/>
          <w:szCs w:val="16"/>
        </w:rPr>
      </w:pPr>
      <w:r w:rsidRPr="00176C86">
        <w:rPr>
          <w:sz w:val="16"/>
          <w:szCs w:val="16"/>
        </w:rPr>
        <w:t>(Jared, Texas Tech, Neil, Texas Tech, Patent Protectability or Public Health?—An Examination of the Patent Compulsory License and Bioterrorism, Journal of Biosecurity, Biosafety, and Biodefense Law, 4(1))</w:t>
      </w:r>
    </w:p>
    <w:p w14:paraId="4CC798D3" w14:textId="77777777" w:rsidR="005902F3" w:rsidRPr="00176C86" w:rsidRDefault="005902F3" w:rsidP="005902F3">
      <w:pPr>
        <w:rPr>
          <w:sz w:val="16"/>
        </w:rPr>
      </w:pPr>
      <w:r w:rsidRPr="00176C86">
        <w:rPr>
          <w:sz w:val="16"/>
        </w:rPr>
        <w:t xml:space="preserve">One potential benefit in the event of a bioterrorism attack and the major focus of this Article is </w:t>
      </w:r>
      <w:r w:rsidRPr="00176C86">
        <w:rPr>
          <w:rStyle w:val="StyleUnderline"/>
        </w:rPr>
        <w:t>the compulsory license scheme found in the American patent system.</w:t>
      </w:r>
      <w:r w:rsidRPr="00176C86">
        <w:rPr>
          <w:sz w:val="16"/>
        </w:rPr>
        <w:t xml:space="preserve">61 </w:t>
      </w:r>
      <w:r w:rsidRPr="00176C86">
        <w:rPr>
          <w:rStyle w:val="StyleUnderline"/>
        </w:rPr>
        <w:t>A compulsory license is a license granted to a non-patent holder to</w:t>
      </w:r>
      <w:r w:rsidRPr="00176C86">
        <w:rPr>
          <w:sz w:val="16"/>
        </w:rPr>
        <w:t xml:space="preserve"> </w:t>
      </w:r>
      <w:r w:rsidRPr="00176C86">
        <w:rPr>
          <w:rStyle w:val="StyleUnderline"/>
        </w:rPr>
        <w:t>make, use, sell</w:t>
      </w:r>
      <w:r w:rsidRPr="00176C86">
        <w:rPr>
          <w:sz w:val="16"/>
        </w:rPr>
        <w:t xml:space="preserve">, offer to sell, </w:t>
      </w:r>
      <w:r w:rsidRPr="00176C86">
        <w:rPr>
          <w:rStyle w:val="StyleUnderline"/>
        </w:rPr>
        <w:t>or import a patented product</w:t>
      </w:r>
      <w:r w:rsidRPr="00176C86">
        <w:rPr>
          <w:sz w:val="16"/>
        </w:rPr>
        <w:t xml:space="preserve">.62 What makes the compulsory license interesting is that, unlike the copyright compulsory licenses,63 </w:t>
      </w:r>
      <w:r w:rsidRPr="00176C86">
        <w:rPr>
          <w:rStyle w:val="StyleUnderline"/>
        </w:rPr>
        <w:t>the</w:t>
      </w:r>
      <w:r w:rsidRPr="00176C86">
        <w:rPr>
          <w:sz w:val="16"/>
        </w:rPr>
        <w:t xml:space="preserve"> patent </w:t>
      </w:r>
      <w:r w:rsidRPr="00D9016F">
        <w:rPr>
          <w:rStyle w:val="StyleUnderline"/>
          <w:highlight w:val="yellow"/>
        </w:rPr>
        <w:t>compulsory license is</w:t>
      </w:r>
      <w:r w:rsidRPr="00D9016F">
        <w:rPr>
          <w:sz w:val="16"/>
          <w:highlight w:val="yellow"/>
        </w:rPr>
        <w:t xml:space="preserve"> </w:t>
      </w:r>
      <w:r w:rsidRPr="00176C86">
        <w:rPr>
          <w:sz w:val="16"/>
        </w:rPr>
        <w:t xml:space="preserve">a license </w:t>
      </w:r>
      <w:r w:rsidRPr="00D9016F">
        <w:rPr>
          <w:rStyle w:val="StyleUnderline"/>
          <w:highlight w:val="yellow"/>
        </w:rPr>
        <w:t>granted by the U</w:t>
      </w:r>
      <w:r w:rsidRPr="00176C86">
        <w:rPr>
          <w:sz w:val="16"/>
        </w:rPr>
        <w:t xml:space="preserve">nited </w:t>
      </w:r>
      <w:r w:rsidRPr="00176C86">
        <w:rPr>
          <w:rStyle w:val="StyleUnderline"/>
        </w:rPr>
        <w:t>S</w:t>
      </w:r>
      <w:r w:rsidRPr="00176C86">
        <w:rPr>
          <w:sz w:val="16"/>
        </w:rPr>
        <w:t xml:space="preserve">tates </w:t>
      </w:r>
      <w:r w:rsidRPr="00D9016F">
        <w:rPr>
          <w:rStyle w:val="StyleUnderline"/>
          <w:highlight w:val="yellow"/>
        </w:rPr>
        <w:t>Gov</w:t>
      </w:r>
      <w:r w:rsidRPr="00176C86">
        <w:rPr>
          <w:rStyle w:val="StyleUnderline"/>
        </w:rPr>
        <w:t>ernment</w:t>
      </w:r>
      <w:r w:rsidRPr="00176C86">
        <w:rPr>
          <w:sz w:val="16"/>
        </w:rPr>
        <w:t xml:space="preserve">.64 What also makes the compulsory license scheme interesting is that </w:t>
      </w:r>
      <w:r w:rsidRPr="00176C86">
        <w:rPr>
          <w:rStyle w:val="StyleUnderline"/>
        </w:rPr>
        <w:t>the patent holder is not able to bring</w:t>
      </w:r>
      <w:r w:rsidRPr="00176C86">
        <w:rPr>
          <w:sz w:val="16"/>
        </w:rPr>
        <w:t xml:space="preserve"> </w:t>
      </w:r>
      <w:r w:rsidRPr="00176C86">
        <w:rPr>
          <w:rStyle w:val="StyleUnderline"/>
        </w:rPr>
        <w:t>suit against the</w:t>
      </w:r>
      <w:r w:rsidRPr="00176C86">
        <w:rPr>
          <w:sz w:val="16"/>
        </w:rPr>
        <w:t xml:space="preserve"> compulsory </w:t>
      </w:r>
      <w:r w:rsidRPr="00176C86">
        <w:rPr>
          <w:rStyle w:val="StyleUnderline"/>
        </w:rPr>
        <w:t>licensee</w:t>
      </w:r>
      <w:r w:rsidRPr="00176C86">
        <w:rPr>
          <w:sz w:val="16"/>
        </w:rPr>
        <w:t xml:space="preserve"> </w:t>
      </w:r>
      <w:r w:rsidRPr="00176C86">
        <w:rPr>
          <w:rStyle w:val="StyleUnderline"/>
        </w:rPr>
        <w:t>for patent infringement</w:t>
      </w:r>
      <w:r w:rsidRPr="00176C86">
        <w:rPr>
          <w:sz w:val="16"/>
        </w:rPr>
        <w:t xml:space="preserve">.65 Instead of flat payment from the licensee to the patent holder and instead of total reimbursement of profits made off of the license, </w:t>
      </w:r>
      <w:r w:rsidRPr="00D9016F">
        <w:rPr>
          <w:rStyle w:val="StyleUnderline"/>
          <w:highlight w:val="yellow"/>
        </w:rPr>
        <w:t>the patent holder’s remedy is against the U</w:t>
      </w:r>
      <w:r w:rsidRPr="00D9016F">
        <w:rPr>
          <w:sz w:val="16"/>
          <w:highlight w:val="yellow"/>
        </w:rPr>
        <w:t xml:space="preserve">nited </w:t>
      </w:r>
      <w:r w:rsidRPr="00D9016F">
        <w:rPr>
          <w:rStyle w:val="StyleUnderline"/>
          <w:highlight w:val="yellow"/>
        </w:rPr>
        <w:t>S</w:t>
      </w:r>
      <w:r w:rsidRPr="00176C86">
        <w:rPr>
          <w:sz w:val="16"/>
        </w:rPr>
        <w:t xml:space="preserve">tates </w:t>
      </w:r>
      <w:r w:rsidRPr="00D9016F">
        <w:rPr>
          <w:rStyle w:val="StyleUnderline"/>
          <w:highlight w:val="yellow"/>
        </w:rPr>
        <w:t>Gov</w:t>
      </w:r>
      <w:r w:rsidRPr="00176C86">
        <w:rPr>
          <w:rStyle w:val="StyleUnderline"/>
        </w:rPr>
        <w:t>ernment</w:t>
      </w:r>
      <w:r w:rsidRPr="00176C86">
        <w:rPr>
          <w:sz w:val="16"/>
        </w:rPr>
        <w:t xml:space="preserve"> “for the recovery of his reasonable and entire compensation for such use and manufacture.”66 </w:t>
      </w:r>
      <w:r w:rsidRPr="00176C86">
        <w:rPr>
          <w:rStyle w:val="StyleUnderline"/>
        </w:rPr>
        <w:t>The compulsory license is not unique to the American</w:t>
      </w:r>
      <w:r w:rsidRPr="00176C86">
        <w:rPr>
          <w:sz w:val="16"/>
        </w:rPr>
        <w:t xml:space="preserve"> patent </w:t>
      </w:r>
      <w:r w:rsidRPr="00176C86">
        <w:rPr>
          <w:rStyle w:val="StyleUnderline"/>
        </w:rPr>
        <w:t>system</w:t>
      </w:r>
      <w:r w:rsidRPr="00176C86">
        <w:rPr>
          <w:sz w:val="16"/>
        </w:rPr>
        <w:t xml:space="preserve">. In fact, </w:t>
      </w:r>
      <w:r w:rsidRPr="00176C86">
        <w:rPr>
          <w:rStyle w:val="Emphasis"/>
        </w:rPr>
        <w:t xml:space="preserve">the </w:t>
      </w:r>
      <w:r w:rsidRPr="00D9016F">
        <w:rPr>
          <w:rStyle w:val="Emphasis"/>
          <w:highlight w:val="yellow"/>
        </w:rPr>
        <w:t xml:space="preserve">TRIPS </w:t>
      </w:r>
      <w:r w:rsidRPr="00176C86">
        <w:rPr>
          <w:rStyle w:val="Emphasis"/>
        </w:rPr>
        <w:t xml:space="preserve">Agreement also </w:t>
      </w:r>
      <w:r w:rsidRPr="00D9016F">
        <w:rPr>
          <w:rStyle w:val="Emphasis"/>
          <w:highlight w:val="yellow"/>
        </w:rPr>
        <w:t>lays out a groundwork for a compulsory license system</w:t>
      </w:r>
      <w:r w:rsidRPr="00176C86">
        <w:rPr>
          <w:sz w:val="16"/>
        </w:rPr>
        <w:t xml:space="preserve">.67 </w:t>
      </w:r>
      <w:r w:rsidRPr="00176C86">
        <w:rPr>
          <w:rStyle w:val="StyleUnderline"/>
        </w:rPr>
        <w:t>Article 31 of</w:t>
      </w:r>
      <w:r w:rsidRPr="00176C86">
        <w:rPr>
          <w:sz w:val="16"/>
        </w:rPr>
        <w:t xml:space="preserve"> the </w:t>
      </w:r>
      <w:r w:rsidRPr="00176C86">
        <w:rPr>
          <w:rStyle w:val="StyleUnderline"/>
        </w:rPr>
        <w:t>TRIPS</w:t>
      </w:r>
      <w:r w:rsidRPr="00176C86">
        <w:rPr>
          <w:sz w:val="16"/>
        </w:rPr>
        <w:t xml:space="preserve"> Agreement </w:t>
      </w:r>
      <w:r w:rsidRPr="00176C86">
        <w:rPr>
          <w:rStyle w:val="StyleUnderline"/>
        </w:rPr>
        <w:t>lays forth guidelines for determining</w:t>
      </w:r>
      <w:r w:rsidRPr="00176C86">
        <w:rPr>
          <w:sz w:val="16"/>
        </w:rPr>
        <w:t xml:space="preserve"> </w:t>
      </w:r>
      <w:r w:rsidRPr="00176C86">
        <w:rPr>
          <w:rStyle w:val="StyleUnderline"/>
        </w:rPr>
        <w:t>when</w:t>
      </w:r>
      <w:r w:rsidRPr="00176C86">
        <w:rPr>
          <w:sz w:val="16"/>
        </w:rPr>
        <w:t xml:space="preserve"> </w:t>
      </w:r>
      <w:r w:rsidRPr="00176C86">
        <w:rPr>
          <w:rStyle w:val="StyleUnderline"/>
        </w:rPr>
        <w:t>another entity may use or make a product protected</w:t>
      </w:r>
      <w:r w:rsidRPr="00176C86">
        <w:rPr>
          <w:sz w:val="16"/>
        </w:rPr>
        <w:t xml:space="preserve"> </w:t>
      </w:r>
      <w:r w:rsidRPr="00176C86">
        <w:rPr>
          <w:rStyle w:val="StyleUnderline"/>
        </w:rPr>
        <w:t>by a patent</w:t>
      </w:r>
      <w:r w:rsidRPr="00176C86">
        <w:rPr>
          <w:sz w:val="16"/>
        </w:rPr>
        <w:t xml:space="preserve"> </w:t>
      </w:r>
      <w:r w:rsidRPr="00176C86">
        <w:rPr>
          <w:rStyle w:val="StyleUnderline"/>
        </w:rPr>
        <w:t>without</w:t>
      </w:r>
      <w:r w:rsidRPr="00176C86">
        <w:rPr>
          <w:sz w:val="16"/>
        </w:rPr>
        <w:t xml:space="preserve"> the patent holder’s </w:t>
      </w:r>
      <w:r w:rsidRPr="00176C86">
        <w:rPr>
          <w:rStyle w:val="StyleUnderline"/>
        </w:rPr>
        <w:t>permission</w:t>
      </w:r>
      <w:r w:rsidRPr="00176C86">
        <w:rPr>
          <w:sz w:val="16"/>
        </w:rPr>
        <w:t xml:space="preserve">.68 The major provisions set forth in TRIPS focus on the necessity and the effort of the government to obtain a voluntary license first. Specifically, </w:t>
      </w:r>
      <w:r w:rsidRPr="00176C86">
        <w:rPr>
          <w:rStyle w:val="StyleUnderline"/>
        </w:rPr>
        <w:t xml:space="preserve">TRIPS </w:t>
      </w:r>
      <w:r w:rsidRPr="00D9016F">
        <w:rPr>
          <w:rStyle w:val="StyleUnderline"/>
          <w:highlight w:val="yellow"/>
        </w:rPr>
        <w:t xml:space="preserve">provides that compulsory license authorization shall be </w:t>
      </w:r>
      <w:r w:rsidRPr="00176C86">
        <w:rPr>
          <w:rStyle w:val="StyleUnderline"/>
        </w:rPr>
        <w:t xml:space="preserve">considered </w:t>
      </w:r>
      <w:r w:rsidRPr="00D9016F">
        <w:rPr>
          <w:rStyle w:val="StyleUnderline"/>
          <w:highlight w:val="yellow"/>
        </w:rPr>
        <w:t>on a case-by-case basis</w:t>
      </w:r>
      <w:r w:rsidRPr="00176C86">
        <w:rPr>
          <w:sz w:val="16"/>
        </w:rPr>
        <w:t xml:space="preserve">,69 </w:t>
      </w:r>
      <w:r w:rsidRPr="00176C86">
        <w:rPr>
          <w:rStyle w:val="StyleUnderline"/>
        </w:rPr>
        <w:t>shall be permitted</w:t>
      </w:r>
      <w:r w:rsidRPr="00176C86">
        <w:rPr>
          <w:sz w:val="16"/>
        </w:rPr>
        <w:t xml:space="preserve"> only </w:t>
      </w:r>
      <w:r w:rsidRPr="00176C86">
        <w:rPr>
          <w:rStyle w:val="StyleUnderline"/>
        </w:rPr>
        <w:t>after efforts are made to obtain a voluntary</w:t>
      </w:r>
      <w:r w:rsidRPr="00176C86">
        <w:rPr>
          <w:sz w:val="16"/>
        </w:rPr>
        <w:t xml:space="preserve"> </w:t>
      </w:r>
      <w:r w:rsidRPr="00176C86">
        <w:rPr>
          <w:rStyle w:val="StyleUnderline"/>
        </w:rPr>
        <w:t>license</w:t>
      </w:r>
      <w:r w:rsidRPr="00176C86">
        <w:rPr>
          <w:sz w:val="16"/>
        </w:rPr>
        <w:t xml:space="preserve">,70 </w:t>
      </w:r>
      <w:r w:rsidRPr="00176C86">
        <w:rPr>
          <w:rStyle w:val="StyleUnderline"/>
        </w:rPr>
        <w:t>the duration and</w:t>
      </w:r>
      <w:r w:rsidRPr="00176C86">
        <w:rPr>
          <w:sz w:val="16"/>
        </w:rPr>
        <w:t xml:space="preserve"> </w:t>
      </w:r>
      <w:r w:rsidRPr="00176C86">
        <w:rPr>
          <w:rStyle w:val="StyleUnderline"/>
        </w:rPr>
        <w:t>scope</w:t>
      </w:r>
      <w:r w:rsidRPr="00176C86">
        <w:rPr>
          <w:sz w:val="16"/>
        </w:rPr>
        <w:t xml:space="preserve"> of the compulsory license </w:t>
      </w:r>
      <w:r w:rsidRPr="00176C86">
        <w:rPr>
          <w:rStyle w:val="StyleUnderline"/>
        </w:rPr>
        <w:t>shall be limited</w:t>
      </w:r>
      <w:r w:rsidRPr="00176C86">
        <w:rPr>
          <w:sz w:val="16"/>
        </w:rPr>
        <w:t xml:space="preserve">,71 </w:t>
      </w:r>
      <w:r w:rsidRPr="00176C86">
        <w:rPr>
          <w:rStyle w:val="StyleUnderline"/>
        </w:rPr>
        <w:t>the licensee shall not</w:t>
      </w:r>
      <w:r w:rsidRPr="00176C86">
        <w:rPr>
          <w:sz w:val="16"/>
        </w:rPr>
        <w:t xml:space="preserve"> be able to </w:t>
      </w:r>
      <w:r w:rsidRPr="00176C86">
        <w:rPr>
          <w:rStyle w:val="StyleUnderline"/>
        </w:rPr>
        <w:t>assign the license to another entity</w:t>
      </w:r>
      <w:r w:rsidRPr="00176C86">
        <w:rPr>
          <w:sz w:val="16"/>
        </w:rPr>
        <w:t xml:space="preserve">,72 </w:t>
      </w:r>
      <w:r w:rsidRPr="00176C86">
        <w:rPr>
          <w:rStyle w:val="StyleUnderline"/>
        </w:rPr>
        <w:t>manufacturing</w:t>
      </w:r>
      <w:r w:rsidRPr="00176C86">
        <w:rPr>
          <w:sz w:val="16"/>
        </w:rPr>
        <w:t xml:space="preserve"> of a patent product </w:t>
      </w:r>
      <w:r w:rsidRPr="00176C86">
        <w:rPr>
          <w:rStyle w:val="StyleUnderline"/>
        </w:rPr>
        <w:t>under a compulsory license shall be for domestic use</w:t>
      </w:r>
      <w:r w:rsidRPr="00176C86">
        <w:rPr>
          <w:sz w:val="16"/>
        </w:rPr>
        <w:t xml:space="preserve">,73 </w:t>
      </w:r>
      <w:r w:rsidRPr="00176C86">
        <w:rPr>
          <w:rStyle w:val="StyleUnderline"/>
        </w:rPr>
        <w:t>the license shall terminate if and when the circumstances giving rise to the license</w:t>
      </w:r>
      <w:r w:rsidRPr="00176C86">
        <w:rPr>
          <w:sz w:val="16"/>
        </w:rPr>
        <w:t xml:space="preserve"> </w:t>
      </w:r>
      <w:r w:rsidRPr="00176C86">
        <w:rPr>
          <w:rStyle w:val="StyleUnderline"/>
        </w:rPr>
        <w:t>cease</w:t>
      </w:r>
      <w:r w:rsidRPr="00176C86">
        <w:rPr>
          <w:sz w:val="16"/>
        </w:rPr>
        <w:t xml:space="preserve"> </w:t>
      </w:r>
      <w:r w:rsidRPr="00176C86">
        <w:rPr>
          <w:rStyle w:val="StyleUnderline"/>
        </w:rPr>
        <w:t>to exist</w:t>
      </w:r>
      <w:r w:rsidRPr="00176C86">
        <w:rPr>
          <w:sz w:val="16"/>
        </w:rPr>
        <w:t xml:space="preserve">,74 </w:t>
      </w:r>
      <w:r w:rsidRPr="00176C86">
        <w:rPr>
          <w:rStyle w:val="StyleUnderline"/>
        </w:rPr>
        <w:t>and the patent holder shall be reimbursed adequately</w:t>
      </w:r>
      <w:r w:rsidRPr="00176C86">
        <w:rPr>
          <w:sz w:val="16"/>
        </w:rPr>
        <w:t xml:space="preserve">, as determined on a case-by-case basis.75 </w:t>
      </w:r>
      <w:r w:rsidRPr="00D9016F">
        <w:rPr>
          <w:rStyle w:val="Emphasis"/>
          <w:highlight w:val="yellow"/>
        </w:rPr>
        <w:t xml:space="preserve">One major exception to </w:t>
      </w:r>
      <w:r w:rsidRPr="00176C86">
        <w:rPr>
          <w:sz w:val="16"/>
        </w:rPr>
        <w:t xml:space="preserve">section (b) </w:t>
      </w:r>
      <w:r w:rsidRPr="00D9016F">
        <w:rPr>
          <w:rStyle w:val="Emphasis"/>
          <w:highlight w:val="yellow"/>
        </w:rPr>
        <w:t>requiring voluntary license negotiation is in the event of a national emergency or “other circumstances of extreme urgency.”</w:t>
      </w:r>
      <w:r w:rsidRPr="00176C86">
        <w:rPr>
          <w:sz w:val="16"/>
        </w:rPr>
        <w:t>76</w:t>
      </w:r>
    </w:p>
    <w:p w14:paraId="203EC6E6" w14:textId="77777777" w:rsidR="005902F3" w:rsidRPr="00176C86" w:rsidRDefault="005902F3" w:rsidP="005902F3">
      <w:pPr>
        <w:rPr>
          <w:sz w:val="16"/>
        </w:rPr>
      </w:pPr>
    </w:p>
    <w:p w14:paraId="23611CC7" w14:textId="77777777" w:rsidR="005902F3" w:rsidRPr="00176C86" w:rsidRDefault="005902F3" w:rsidP="005902F3"/>
    <w:p w14:paraId="5F99D31C" w14:textId="77777777" w:rsidR="005902F3" w:rsidRPr="00176C86" w:rsidRDefault="005902F3" w:rsidP="005902F3">
      <w:pPr>
        <w:pStyle w:val="Heading4"/>
        <w:rPr>
          <w:rFonts w:cs="Calibri"/>
        </w:rPr>
      </w:pPr>
      <w:r w:rsidRPr="00176C86">
        <w:rPr>
          <w:rFonts w:cs="Calibri"/>
        </w:rPr>
        <w:t>Seriously, countries can already unilaterally override patent privileges to protect public health.</w:t>
      </w:r>
    </w:p>
    <w:p w14:paraId="2B44CAB1" w14:textId="77777777" w:rsidR="005902F3" w:rsidRPr="00176C86" w:rsidRDefault="005902F3" w:rsidP="005902F3">
      <w:pPr>
        <w:rPr>
          <w:rStyle w:val="Style13ptBold"/>
        </w:rPr>
      </w:pPr>
      <w:r w:rsidRPr="00176C86">
        <w:rPr>
          <w:rStyle w:val="Style13ptBold"/>
        </w:rPr>
        <w:t>Okediji, JD Harvard, 14</w:t>
      </w:r>
    </w:p>
    <w:p w14:paraId="0920A2E6" w14:textId="77777777" w:rsidR="005902F3" w:rsidRPr="00176C86" w:rsidRDefault="005902F3" w:rsidP="005902F3">
      <w:pPr>
        <w:rPr>
          <w:sz w:val="16"/>
          <w:szCs w:val="16"/>
        </w:rPr>
      </w:pPr>
      <w:r w:rsidRPr="00176C86">
        <w:rPr>
          <w:sz w:val="16"/>
          <w:szCs w:val="16"/>
        </w:rPr>
        <w:lastRenderedPageBreak/>
        <w:t>(Ruth, Professor @ Harvard Law School, “The Role of WIPO in Access to Medicines” in Balancing Wealth and Health, Chapter 13, 312-313)</w:t>
      </w:r>
    </w:p>
    <w:p w14:paraId="441606AE" w14:textId="77777777" w:rsidR="005902F3" w:rsidRPr="00176C86" w:rsidRDefault="005902F3" w:rsidP="005902F3">
      <w:pPr>
        <w:rPr>
          <w:sz w:val="16"/>
        </w:rPr>
      </w:pPr>
      <w:r w:rsidRPr="00D9016F">
        <w:rPr>
          <w:rStyle w:val="StyleUnderline"/>
          <w:highlight w:val="yellow"/>
        </w:rPr>
        <w:t xml:space="preserve">The right of countries to adopt measures to protect public health is </w:t>
      </w:r>
      <w:r w:rsidRPr="00176C86">
        <w:rPr>
          <w:rStyle w:val="StyleUnderline"/>
        </w:rPr>
        <w:t xml:space="preserve">one of the </w:t>
      </w:r>
      <w:r w:rsidRPr="00D9016F">
        <w:rPr>
          <w:rStyle w:val="StyleUnderline"/>
          <w:highlight w:val="yellow"/>
        </w:rPr>
        <w:t xml:space="preserve">grounds </w:t>
      </w:r>
      <w:r w:rsidRPr="00176C86">
        <w:rPr>
          <w:rStyle w:val="StyleUnderline"/>
        </w:rPr>
        <w:t xml:space="preserve">explicitly mentioned as part </w:t>
      </w:r>
      <w:r w:rsidRPr="00D9016F">
        <w:rPr>
          <w:rStyle w:val="StyleUnderline"/>
          <w:highlight w:val="yellow"/>
        </w:rPr>
        <w:t xml:space="preserve">of </w:t>
      </w:r>
      <w:r w:rsidRPr="00176C86">
        <w:rPr>
          <w:rStyle w:val="StyleUnderline"/>
        </w:rPr>
        <w:t>the</w:t>
      </w:r>
      <w:r w:rsidRPr="00176C86">
        <w:rPr>
          <w:sz w:val="16"/>
        </w:rPr>
        <w:t xml:space="preserve"> principles of the </w:t>
      </w:r>
      <w:r w:rsidRPr="00D9016F">
        <w:rPr>
          <w:rStyle w:val="StyleUnderline"/>
          <w:highlight w:val="yellow"/>
        </w:rPr>
        <w:t>TRIPS Agreement</w:t>
      </w:r>
      <w:r w:rsidRPr="00176C86">
        <w:rPr>
          <w:sz w:val="16"/>
        </w:rPr>
        <w:t xml:space="preserve">,20 </w:t>
      </w:r>
      <w:r w:rsidRPr="00176C86">
        <w:rPr>
          <w:rStyle w:val="StyleUnderline"/>
        </w:rPr>
        <w:t xml:space="preserve">and the </w:t>
      </w:r>
      <w:r w:rsidRPr="00D9016F">
        <w:rPr>
          <w:rStyle w:val="StyleUnderline"/>
          <w:highlight w:val="yellow"/>
        </w:rPr>
        <w:t xml:space="preserve">Doha </w:t>
      </w:r>
      <w:r w:rsidRPr="00176C86">
        <w:rPr>
          <w:rStyle w:val="StyleUnderline"/>
        </w:rPr>
        <w:t xml:space="preserve">Declaration subsequently established elements of this </w:t>
      </w:r>
      <w:r w:rsidRPr="00D9016F">
        <w:rPr>
          <w:rStyle w:val="StyleUnderline"/>
          <w:highlight w:val="yellow"/>
        </w:rPr>
        <w:t>right</w:t>
      </w:r>
      <w:r w:rsidRPr="00D9016F">
        <w:rPr>
          <w:sz w:val="16"/>
          <w:highlight w:val="yellow"/>
        </w:rPr>
        <w:t xml:space="preserve">, </w:t>
      </w:r>
      <w:r w:rsidRPr="00D9016F">
        <w:rPr>
          <w:rStyle w:val="StyleUnderline"/>
          <w:highlight w:val="yellow"/>
        </w:rPr>
        <w:t>including</w:t>
      </w:r>
      <w:r w:rsidRPr="00D9016F">
        <w:rPr>
          <w:sz w:val="16"/>
          <w:highlight w:val="yellow"/>
        </w:rPr>
        <w:t xml:space="preserve"> </w:t>
      </w:r>
      <w:r w:rsidRPr="00176C86">
        <w:rPr>
          <w:rStyle w:val="StyleUnderline"/>
        </w:rPr>
        <w:t>the</w:t>
      </w:r>
      <w:r w:rsidRPr="00176C86">
        <w:rPr>
          <w:sz w:val="16"/>
        </w:rPr>
        <w:t xml:space="preserve"> residual </w:t>
      </w:r>
      <w:r w:rsidRPr="00D9016F">
        <w:rPr>
          <w:rStyle w:val="Emphasis"/>
          <w:highlight w:val="yellow"/>
        </w:rPr>
        <w:t xml:space="preserve">power of countries to </w:t>
      </w:r>
      <w:r w:rsidRPr="00176C86">
        <w:rPr>
          <w:rStyle w:val="Emphasis"/>
        </w:rPr>
        <w:t xml:space="preserve">unilaterally </w:t>
      </w:r>
      <w:r w:rsidRPr="00D9016F">
        <w:rPr>
          <w:rStyle w:val="Emphasis"/>
          <w:highlight w:val="yellow"/>
        </w:rPr>
        <w:t>determine the conditions</w:t>
      </w:r>
      <w:r w:rsidRPr="00D9016F">
        <w:rPr>
          <w:sz w:val="16"/>
          <w:highlight w:val="yellow"/>
        </w:rPr>
        <w:t xml:space="preserve"> </w:t>
      </w:r>
      <w:r w:rsidRPr="00176C86">
        <w:rPr>
          <w:sz w:val="16"/>
        </w:rPr>
        <w:t xml:space="preserve">in </w:t>
      </w:r>
      <w:r w:rsidRPr="00D9016F">
        <w:rPr>
          <w:rStyle w:val="Emphasis"/>
          <w:highlight w:val="yellow"/>
        </w:rPr>
        <w:t>which public health needs can override patent privileges</w:t>
      </w:r>
      <w:r w:rsidRPr="00176C86">
        <w:rPr>
          <w:sz w:val="16"/>
        </w:rPr>
        <w:t>.21 Access to medicines is an integral part of the human right to health in many countries (Lee and Hunt 2012). WIPO, however, has been far less embracing of human rights approaches to IP as a basis for access to medicines despite robust scholarly examination and affirmation of a positive effect of the IP-human rights link on access to medicines (Land, this volume; Land and Pakenham-Walsh 2012; Helfer and Austin 2011). To the extent patent grants circumscribe the terms of access, human rights norms provide countervailing arguments of equal or, arguably, greater moral force. These normative strategies of resistance to maximalist patent rights have had a measurable impact on access to medicines campaigns across Brazil, Latin America, South Africa, and East Africa. At a minimum, human rights arguments, because they so easily galvanize global public concern, can exert significant bottom-up pressure that eventually affects the scope and direction of the exercise of IP rights.22 Even when formally marginalized within politically agile organizations such as WIPO or the WTO, human rights arguments constitute a centripetal force compelling normative reconsideration of global patent norms. This overlapping regime complex, which frames the access to medicine challenge, requires shared competence across international organizations in addressing public health and access to medicines.</w:t>
      </w:r>
    </w:p>
    <w:p w14:paraId="1C0B12BC" w14:textId="77777777" w:rsidR="005902F3" w:rsidRPr="00176C86" w:rsidRDefault="005902F3" w:rsidP="005902F3"/>
    <w:p w14:paraId="092FD624" w14:textId="77777777" w:rsidR="00BA7697" w:rsidRPr="005902F3" w:rsidRDefault="00BA7697" w:rsidP="005902F3"/>
    <w:sectPr w:rsidR="00BA7697" w:rsidRPr="005902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swiss"/>
    <w:pitch w:val="variable"/>
    <w:sig w:usb0="E00002FF" w:usb1="7AC7FFFF" w:usb2="00000012" w:usb3="00000000" w:csb0="0002000D"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B94098"/>
    <w:multiLevelType w:val="hybridMultilevel"/>
    <w:tmpl w:val="6A18A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3701CB"/>
    <w:multiLevelType w:val="hybridMultilevel"/>
    <w:tmpl w:val="0DD4EF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F20EA9"/>
    <w:multiLevelType w:val="hybridMultilevel"/>
    <w:tmpl w:val="F4F632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0A32C8"/>
    <w:multiLevelType w:val="hybridMultilevel"/>
    <w:tmpl w:val="77D22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AA7050"/>
    <w:multiLevelType w:val="hybridMultilevel"/>
    <w:tmpl w:val="23B06E0C"/>
    <w:lvl w:ilvl="0" w:tplc="0409000F">
      <w:start w:val="1"/>
      <w:numFmt w:val="decimal"/>
      <w:lvlText w:val="%1."/>
      <w:lvlJc w:val="left"/>
      <w:pPr>
        <w:ind w:left="720" w:hanging="360"/>
      </w:pPr>
    </w:lvl>
    <w:lvl w:ilvl="1" w:tplc="3072ED3C">
      <w:start w:val="1"/>
      <w:numFmt w:val="lowerLetter"/>
      <w:lvlText w:val="%2."/>
      <w:lvlJc w:val="left"/>
      <w:pPr>
        <w:ind w:left="1440" w:hanging="360"/>
      </w:pPr>
      <w:rPr>
        <w:rFonts w:asciiTheme="minorHAnsi" w:eastAsiaTheme="majorEastAsia" w:hAnsiTheme="minorHAnsi" w:cstheme="minorHAns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322E87"/>
    <w:multiLevelType w:val="hybridMultilevel"/>
    <w:tmpl w:val="696E0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64245D"/>
    <w:multiLevelType w:val="hybridMultilevel"/>
    <w:tmpl w:val="2708E4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C465E1"/>
    <w:multiLevelType w:val="hybridMultilevel"/>
    <w:tmpl w:val="B4940F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3E7746"/>
    <w:multiLevelType w:val="hybridMultilevel"/>
    <w:tmpl w:val="E2707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537147"/>
    <w:multiLevelType w:val="hybridMultilevel"/>
    <w:tmpl w:val="8D92B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196FC8"/>
    <w:multiLevelType w:val="hybridMultilevel"/>
    <w:tmpl w:val="C212DD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8A5980"/>
    <w:multiLevelType w:val="hybridMultilevel"/>
    <w:tmpl w:val="CE42411A"/>
    <w:lvl w:ilvl="0" w:tplc="85E65134">
      <w:start w:val="1"/>
      <w:numFmt w:val="decimal"/>
      <w:lvlText w:val="%1."/>
      <w:lvlJc w:val="left"/>
      <w:pPr>
        <w:ind w:left="1080" w:hanging="360"/>
      </w:pPr>
      <w:rPr>
        <w:rFonts w:ascii="Calibri" w:eastAsiaTheme="majorEastAsia" w:hAnsi="Calibri" w:cstheme="majorBidi"/>
      </w:rPr>
    </w:lvl>
    <w:lvl w:ilvl="1" w:tplc="064629CA">
      <w:start w:val="1"/>
      <w:numFmt w:val="lowerLetter"/>
      <w:lvlText w:val="%2."/>
      <w:lvlJc w:val="left"/>
      <w:pPr>
        <w:ind w:left="1800" w:hanging="360"/>
      </w:pPr>
      <w:rPr>
        <w:rFonts w:ascii="Calibri" w:eastAsiaTheme="majorEastAsia" w:hAnsi="Calibri" w:cstheme="majorBidi"/>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5462E0"/>
    <w:multiLevelType w:val="hybridMultilevel"/>
    <w:tmpl w:val="809E8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4D50C6"/>
    <w:multiLevelType w:val="hybridMultilevel"/>
    <w:tmpl w:val="3D02FCB8"/>
    <w:lvl w:ilvl="0" w:tplc="28BE6FF4">
      <w:start w:val="1"/>
      <w:numFmt w:val="decimal"/>
      <w:lvlText w:val="%1."/>
      <w:lvlJc w:val="left"/>
      <w:pPr>
        <w:ind w:left="720" w:hanging="360"/>
      </w:pPr>
      <w:rPr>
        <w:rFonts w:eastAsiaTheme="majorEastAsia" w:cstheme="maj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FA5670"/>
    <w:multiLevelType w:val="hybridMultilevel"/>
    <w:tmpl w:val="75969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7314B3"/>
    <w:multiLevelType w:val="hybridMultilevel"/>
    <w:tmpl w:val="1E7AA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5F0313"/>
    <w:multiLevelType w:val="hybridMultilevel"/>
    <w:tmpl w:val="D2C8C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446896"/>
    <w:multiLevelType w:val="hybridMultilevel"/>
    <w:tmpl w:val="5C4C24F2"/>
    <w:lvl w:ilvl="0" w:tplc="C73A8740">
      <w:start w:val="1"/>
      <w:numFmt w:val="decimal"/>
      <w:lvlText w:val="%1."/>
      <w:lvlJc w:val="left"/>
      <w:pPr>
        <w:ind w:left="1080" w:hanging="360"/>
      </w:pPr>
      <w:rPr>
        <w:rFonts w:ascii="Calibri" w:eastAsiaTheme="majorEastAsia" w:hAnsi="Calibr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61C5C3D"/>
    <w:multiLevelType w:val="hybridMultilevel"/>
    <w:tmpl w:val="D0921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4759EC"/>
    <w:multiLevelType w:val="hybridMultilevel"/>
    <w:tmpl w:val="C6C63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30"/>
  </w:num>
  <w:num w:numId="14">
    <w:abstractNumId w:val="15"/>
  </w:num>
  <w:num w:numId="15">
    <w:abstractNumId w:val="16"/>
  </w:num>
  <w:num w:numId="16">
    <w:abstractNumId w:val="11"/>
  </w:num>
  <w:num w:numId="17">
    <w:abstractNumId w:val="26"/>
  </w:num>
  <w:num w:numId="18">
    <w:abstractNumId w:val="21"/>
  </w:num>
  <w:num w:numId="19">
    <w:abstractNumId w:val="23"/>
  </w:num>
  <w:num w:numId="20">
    <w:abstractNumId w:val="17"/>
  </w:num>
  <w:num w:numId="21">
    <w:abstractNumId w:val="14"/>
  </w:num>
  <w:num w:numId="22">
    <w:abstractNumId w:val="18"/>
  </w:num>
  <w:num w:numId="23">
    <w:abstractNumId w:val="13"/>
  </w:num>
  <w:num w:numId="24">
    <w:abstractNumId w:val="19"/>
  </w:num>
  <w:num w:numId="25">
    <w:abstractNumId w:val="29"/>
  </w:num>
  <w:num w:numId="26">
    <w:abstractNumId w:val="22"/>
  </w:num>
  <w:num w:numId="27">
    <w:abstractNumId w:val="28"/>
  </w:num>
  <w:num w:numId="28">
    <w:abstractNumId w:val="12"/>
  </w:num>
  <w:num w:numId="29">
    <w:abstractNumId w:val="25"/>
  </w:num>
  <w:num w:numId="30">
    <w:abstractNumId w:val="24"/>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18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CD5"/>
    <w:rsid w:val="00065FEE"/>
    <w:rsid w:val="00066E3C"/>
    <w:rsid w:val="00072718"/>
    <w:rsid w:val="0007381E"/>
    <w:rsid w:val="00076094"/>
    <w:rsid w:val="0008785F"/>
    <w:rsid w:val="00090CBE"/>
    <w:rsid w:val="00094DEC"/>
    <w:rsid w:val="000A2D8A"/>
    <w:rsid w:val="000D26A6"/>
    <w:rsid w:val="000D2B90"/>
    <w:rsid w:val="000D6ED8"/>
    <w:rsid w:val="000D717B"/>
    <w:rsid w:val="000E111A"/>
    <w:rsid w:val="00100B28"/>
    <w:rsid w:val="00117316"/>
    <w:rsid w:val="001209B4"/>
    <w:rsid w:val="0013364B"/>
    <w:rsid w:val="001352B7"/>
    <w:rsid w:val="0017566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95C"/>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311"/>
    <w:rsid w:val="002843B2"/>
    <w:rsid w:val="00284ED6"/>
    <w:rsid w:val="00290C5A"/>
    <w:rsid w:val="00290C92"/>
    <w:rsid w:val="0029647A"/>
    <w:rsid w:val="00296504"/>
    <w:rsid w:val="002B5511"/>
    <w:rsid w:val="002B7ACF"/>
    <w:rsid w:val="002D1DE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F88"/>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87A"/>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296"/>
    <w:rsid w:val="004B37B4"/>
    <w:rsid w:val="004B3D6A"/>
    <w:rsid w:val="004B72B4"/>
    <w:rsid w:val="004C0314"/>
    <w:rsid w:val="004C0D3D"/>
    <w:rsid w:val="004C213E"/>
    <w:rsid w:val="004C376C"/>
    <w:rsid w:val="004C657F"/>
    <w:rsid w:val="004D17D8"/>
    <w:rsid w:val="004D52D8"/>
    <w:rsid w:val="004E355B"/>
    <w:rsid w:val="005028E5"/>
    <w:rsid w:val="00503735"/>
    <w:rsid w:val="0051007E"/>
    <w:rsid w:val="00516A88"/>
    <w:rsid w:val="00522065"/>
    <w:rsid w:val="005224F2"/>
    <w:rsid w:val="00533F1C"/>
    <w:rsid w:val="00536D8B"/>
    <w:rsid w:val="005379C3"/>
    <w:rsid w:val="0054548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2F3"/>
    <w:rsid w:val="005A4D4E"/>
    <w:rsid w:val="005A7237"/>
    <w:rsid w:val="005B21FA"/>
    <w:rsid w:val="005B3244"/>
    <w:rsid w:val="005B6EE8"/>
    <w:rsid w:val="005B7731"/>
    <w:rsid w:val="005C4515"/>
    <w:rsid w:val="005C5602"/>
    <w:rsid w:val="005C5C6E"/>
    <w:rsid w:val="005C74A6"/>
    <w:rsid w:val="005D3B4D"/>
    <w:rsid w:val="005D615C"/>
    <w:rsid w:val="005E1860"/>
    <w:rsid w:val="005F063B"/>
    <w:rsid w:val="005F192D"/>
    <w:rsid w:val="005F1EC0"/>
    <w:rsid w:val="005F24C8"/>
    <w:rsid w:val="005F26AF"/>
    <w:rsid w:val="00602EAB"/>
    <w:rsid w:val="00607D6C"/>
    <w:rsid w:val="0061383D"/>
    <w:rsid w:val="00614D69"/>
    <w:rsid w:val="00617030"/>
    <w:rsid w:val="00621301"/>
    <w:rsid w:val="0062173F"/>
    <w:rsid w:val="006235FB"/>
    <w:rsid w:val="00626A15"/>
    <w:rsid w:val="00630A24"/>
    <w:rsid w:val="006379E9"/>
    <w:rsid w:val="006438CB"/>
    <w:rsid w:val="00651CE1"/>
    <w:rsid w:val="006529B9"/>
    <w:rsid w:val="00654695"/>
    <w:rsid w:val="0065500A"/>
    <w:rsid w:val="00655217"/>
    <w:rsid w:val="0065727C"/>
    <w:rsid w:val="00674A78"/>
    <w:rsid w:val="00696A16"/>
    <w:rsid w:val="006A4840"/>
    <w:rsid w:val="006A52A0"/>
    <w:rsid w:val="006A7E1D"/>
    <w:rsid w:val="006C3A56"/>
    <w:rsid w:val="006C5F87"/>
    <w:rsid w:val="006D13F4"/>
    <w:rsid w:val="006D6AED"/>
    <w:rsid w:val="006E6D0B"/>
    <w:rsid w:val="006F126E"/>
    <w:rsid w:val="006F3265"/>
    <w:rsid w:val="006F32C9"/>
    <w:rsid w:val="006F3834"/>
    <w:rsid w:val="006F5693"/>
    <w:rsid w:val="006F5D4C"/>
    <w:rsid w:val="00717B01"/>
    <w:rsid w:val="007227D9"/>
    <w:rsid w:val="0072491F"/>
    <w:rsid w:val="00725598"/>
    <w:rsid w:val="007374A1"/>
    <w:rsid w:val="00747465"/>
    <w:rsid w:val="00752712"/>
    <w:rsid w:val="00753A84"/>
    <w:rsid w:val="00757E9D"/>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F5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B85"/>
    <w:rsid w:val="008B032E"/>
    <w:rsid w:val="008C0FA2"/>
    <w:rsid w:val="008C2342"/>
    <w:rsid w:val="008C77B6"/>
    <w:rsid w:val="008D1B91"/>
    <w:rsid w:val="008D724A"/>
    <w:rsid w:val="008E7A3E"/>
    <w:rsid w:val="008F41FD"/>
    <w:rsid w:val="008F4479"/>
    <w:rsid w:val="008F4BA0"/>
    <w:rsid w:val="00901726"/>
    <w:rsid w:val="00906A20"/>
    <w:rsid w:val="00920E6A"/>
    <w:rsid w:val="00931816"/>
    <w:rsid w:val="00932C71"/>
    <w:rsid w:val="0094385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71F"/>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5D5"/>
    <w:rsid w:val="00A96E24"/>
    <w:rsid w:val="00AA6F6E"/>
    <w:rsid w:val="00AB122B"/>
    <w:rsid w:val="00AB21B0"/>
    <w:rsid w:val="00AB34FB"/>
    <w:rsid w:val="00AB48D3"/>
    <w:rsid w:val="00AD641A"/>
    <w:rsid w:val="00AE0243"/>
    <w:rsid w:val="00AE0344"/>
    <w:rsid w:val="00AE1BAD"/>
    <w:rsid w:val="00AE2124"/>
    <w:rsid w:val="00AE24BC"/>
    <w:rsid w:val="00AE3E3F"/>
    <w:rsid w:val="00AF2516"/>
    <w:rsid w:val="00AF4760"/>
    <w:rsid w:val="00AF55D4"/>
    <w:rsid w:val="00AF7E36"/>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2F3"/>
    <w:rsid w:val="00B92A93"/>
    <w:rsid w:val="00BA17A8"/>
    <w:rsid w:val="00BA3C33"/>
    <w:rsid w:val="00BA7697"/>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0CC"/>
    <w:rsid w:val="00C56DCC"/>
    <w:rsid w:val="00C57075"/>
    <w:rsid w:val="00C72AFE"/>
    <w:rsid w:val="00C81619"/>
    <w:rsid w:val="00CA013C"/>
    <w:rsid w:val="00CA6D6D"/>
    <w:rsid w:val="00CB7F5A"/>
    <w:rsid w:val="00CC751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ACE"/>
    <w:rsid w:val="00D77956"/>
    <w:rsid w:val="00D80F0C"/>
    <w:rsid w:val="00D92077"/>
    <w:rsid w:val="00D951E2"/>
    <w:rsid w:val="00D9565A"/>
    <w:rsid w:val="00DA224A"/>
    <w:rsid w:val="00DB2337"/>
    <w:rsid w:val="00DB5743"/>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59A"/>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F83"/>
    <w:rsid w:val="00E903E0"/>
    <w:rsid w:val="00EA1115"/>
    <w:rsid w:val="00EA39EB"/>
    <w:rsid w:val="00EA58CE"/>
    <w:rsid w:val="00EB33FF"/>
    <w:rsid w:val="00EB3D1A"/>
    <w:rsid w:val="00EC2759"/>
    <w:rsid w:val="00EC7106"/>
    <w:rsid w:val="00ED0120"/>
    <w:rsid w:val="00ED3BBA"/>
    <w:rsid w:val="00ED4E12"/>
    <w:rsid w:val="00EE051B"/>
    <w:rsid w:val="00EE54B4"/>
    <w:rsid w:val="00EF042C"/>
    <w:rsid w:val="00EF1AD8"/>
    <w:rsid w:val="00EF2A1B"/>
    <w:rsid w:val="00EF2B5C"/>
    <w:rsid w:val="00EF7794"/>
    <w:rsid w:val="00F02046"/>
    <w:rsid w:val="00F053D8"/>
    <w:rsid w:val="00F07888"/>
    <w:rsid w:val="00F11C10"/>
    <w:rsid w:val="00F1313D"/>
    <w:rsid w:val="00F1752F"/>
    <w:rsid w:val="00F201E7"/>
    <w:rsid w:val="00F204E0"/>
    <w:rsid w:val="00F20B16"/>
    <w:rsid w:val="00F21C79"/>
    <w:rsid w:val="00F238C9"/>
    <w:rsid w:val="00F23CA5"/>
    <w:rsid w:val="00F277AA"/>
    <w:rsid w:val="00F31955"/>
    <w:rsid w:val="00F34C06"/>
    <w:rsid w:val="00F37FE5"/>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10689"/>
  <w14:defaultImageDpi w14:val="300"/>
  <w15:docId w15:val="{A7AFD2F1-D71B-B44F-8BD1-21925DC57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02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52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52B7"/>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352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TA"/>
    <w:basedOn w:val="Normal"/>
    <w:next w:val="Normal"/>
    <w:link w:val="Heading4Char"/>
    <w:uiPriority w:val="9"/>
    <w:unhideWhenUsed/>
    <w:qFormat/>
    <w:rsid w:val="001352B7"/>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1352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52B7"/>
  </w:style>
  <w:style w:type="character" w:customStyle="1" w:styleId="Heading1Char">
    <w:name w:val="Heading 1 Char"/>
    <w:aliases w:val="Pocket Char"/>
    <w:basedOn w:val="DefaultParagraphFont"/>
    <w:link w:val="Heading1"/>
    <w:uiPriority w:val="9"/>
    <w:rsid w:val="001352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52B7"/>
    <w:rPr>
      <w:rFonts w:ascii="Calibri" w:eastAsiaTheme="majorEastAsia" w:hAnsi="Calibri" w:cstheme="majorBidi"/>
      <w:b/>
      <w:bCs/>
      <w:sz w:val="40"/>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1352B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1352B7"/>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352B7"/>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link w:val="card"/>
    <w:uiPriority w:val="1"/>
    <w:qFormat/>
    <w:rsid w:val="001352B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352B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352B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1352B7"/>
    <w:rPr>
      <w:color w:val="auto"/>
      <w:u w:val="none"/>
    </w:rPr>
  </w:style>
  <w:style w:type="paragraph" w:styleId="DocumentMap">
    <w:name w:val="Document Map"/>
    <w:basedOn w:val="Normal"/>
    <w:link w:val="DocumentMapChar"/>
    <w:uiPriority w:val="99"/>
    <w:semiHidden/>
    <w:unhideWhenUsed/>
    <w:rsid w:val="001352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52B7"/>
    <w:rPr>
      <w:rFonts w:ascii="Lucida Grande" w:hAnsi="Lucida Grande" w:cs="Lucida Grande"/>
    </w:rPr>
  </w:style>
  <w:style w:type="paragraph" w:customStyle="1" w:styleId="textbold">
    <w:name w:val="text bold"/>
    <w:basedOn w:val="Normal"/>
    <w:link w:val="Emphasis"/>
    <w:uiPriority w:val="20"/>
    <w:qFormat/>
    <w:rsid w:val="003E187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qFormat/>
    <w:rsid w:val="003E187A"/>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3E187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1"/>
    <w:qFormat/>
    <w:rsid w:val="003E187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BA7697"/>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902F3"/>
    <w:rPr>
      <w:sz w:val="22"/>
      <w:u w:val="single"/>
    </w:rPr>
  </w:style>
  <w:style w:type="paragraph" w:customStyle="1" w:styleId="Body">
    <w:name w:val="Body"/>
    <w:rsid w:val="005902F3"/>
    <w:rPr>
      <w:rFonts w:ascii="Helvetica" w:eastAsia="ヒラギノ角ゴ Pro W3" w:hAnsi="Helvetica" w:cs="Times New Roman"/>
      <w:color w:val="000000"/>
      <w:szCs w:val="20"/>
    </w:rPr>
  </w:style>
  <w:style w:type="paragraph" w:customStyle="1" w:styleId="Cardtext">
    <w:name w:val="Card text"/>
    <w:link w:val="CardtextChar"/>
    <w:rsid w:val="005902F3"/>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5902F3"/>
    <w:rPr>
      <w:rFonts w:ascii="Arial Narrow" w:eastAsia="Times New Roman" w:hAnsi="Arial Narrow" w:cs="Times New Roman"/>
      <w:szCs w:val="20"/>
      <w:u w:val="single"/>
    </w:rPr>
  </w:style>
  <w:style w:type="paragraph" w:customStyle="1" w:styleId="CardTag">
    <w:name w:val="Card Tag"/>
    <w:link w:val="CardTagChar"/>
    <w:rsid w:val="005902F3"/>
    <w:rPr>
      <w:rFonts w:ascii="Arial Narrow" w:eastAsia="Times New Roman" w:hAnsi="Arial Narrow" w:cs="Times New Roman"/>
      <w:b/>
      <w:sz w:val="26"/>
    </w:rPr>
  </w:style>
  <w:style w:type="character" w:customStyle="1" w:styleId="CardTagChar">
    <w:name w:val="Card Tag Char"/>
    <w:basedOn w:val="DefaultParagraphFont"/>
    <w:link w:val="CardTag"/>
    <w:rsid w:val="005902F3"/>
    <w:rPr>
      <w:rFonts w:ascii="Arial Narrow" w:eastAsia="Times New Roman" w:hAnsi="Arial Narrow" w:cs="Times New Roman"/>
      <w:b/>
      <w:sz w:val="26"/>
    </w:rPr>
  </w:style>
  <w:style w:type="character" w:customStyle="1" w:styleId="Debate-CardTagandCite-F6Char">
    <w:name w:val="Debate- Card Tag and Cite- F6 Char"/>
    <w:basedOn w:val="DefaultParagraphFont"/>
    <w:link w:val="Debate-CardTagandCite-F6"/>
    <w:locked/>
    <w:rsid w:val="005902F3"/>
    <w:rPr>
      <w:rFonts w:ascii="Georgia" w:hAnsi="Georgia"/>
      <w:b/>
    </w:rPr>
  </w:style>
  <w:style w:type="paragraph" w:customStyle="1" w:styleId="Debate-CardTagandCite-F6">
    <w:name w:val="Debate- Card Tag and Cite- F6"/>
    <w:basedOn w:val="Normal"/>
    <w:link w:val="Debate-CardTagandCite-F6Char"/>
    <w:qFormat/>
    <w:rsid w:val="005902F3"/>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5902F3"/>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5902F3"/>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5902F3"/>
    <w:rPr>
      <w:rFonts w:ascii="Arial Narrow" w:hAnsi="Arial Narrow"/>
      <w:b/>
      <w:sz w:val="18"/>
      <w:u w:val="single"/>
    </w:rPr>
  </w:style>
  <w:style w:type="paragraph" w:customStyle="1" w:styleId="Debate-EmphasizedText-F5">
    <w:name w:val="Debate- Emphasized Text- F5"/>
    <w:basedOn w:val="Normal"/>
    <w:link w:val="Debate-EmphasizedText-F5Char"/>
    <w:qFormat/>
    <w:rsid w:val="005902F3"/>
    <w:pPr>
      <w:spacing w:after="200"/>
      <w:contextualSpacing/>
    </w:pPr>
    <w:rPr>
      <w:rFonts w:ascii="Arial Narrow" w:hAnsi="Arial Narrow" w:cstheme="minorBidi"/>
      <w:b/>
      <w:sz w:val="18"/>
      <w:u w:val="single"/>
    </w:rPr>
  </w:style>
  <w:style w:type="character" w:customStyle="1" w:styleId="cardChar">
    <w:name w:val="card Char"/>
    <w:basedOn w:val="DefaultParagraphFont"/>
    <w:locked/>
    <w:rsid w:val="005902F3"/>
    <w:rPr>
      <w:rFonts w:ascii="Georgia" w:hAnsi="Georgia"/>
      <w:sz w:val="16"/>
    </w:rPr>
  </w:style>
  <w:style w:type="character" w:customStyle="1" w:styleId="Debate-CardTextUnderlined-F3Char">
    <w:name w:val="Debate- Card Text Underlined- F3 Char"/>
    <w:basedOn w:val="DefaultParagraphFont"/>
    <w:link w:val="Debate-CardTextUnderlined-F3"/>
    <w:locked/>
    <w:rsid w:val="005902F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902F3"/>
    <w:pPr>
      <w:spacing w:after="200"/>
      <w:contextualSpacing/>
    </w:pPr>
    <w:rPr>
      <w:rFonts w:ascii="Arial Narrow" w:hAnsi="Arial Narrow" w:cstheme="minorBidi"/>
      <w:sz w:val="18"/>
      <w:u w:val="single"/>
    </w:rPr>
  </w:style>
  <w:style w:type="paragraph" w:customStyle="1" w:styleId="Emphasize">
    <w:name w:val="Emphasize"/>
    <w:basedOn w:val="Normal"/>
    <w:uiPriority w:val="20"/>
    <w:qFormat/>
    <w:rsid w:val="005902F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TitleChar">
    <w:name w:val="Title Char"/>
    <w:aliases w:val="Bold Underlined Char,UNDERLINE Char,Cites and Cards Char,title Char,Block Heading Char,Read This Char"/>
    <w:link w:val="Title"/>
    <w:uiPriority w:val="5"/>
    <w:qFormat/>
    <w:rsid w:val="005902F3"/>
    <w:rPr>
      <w:b/>
      <w:bCs/>
      <w:sz w:val="22"/>
      <w:u w:val="single"/>
    </w:rPr>
  </w:style>
  <w:style w:type="paragraph" w:styleId="Title">
    <w:name w:val="Title"/>
    <w:aliases w:val="Bold Underlined,UNDERLINE,Cites and Cards,title,Block Heading,Read This"/>
    <w:basedOn w:val="Normal"/>
    <w:link w:val="TitleChar"/>
    <w:uiPriority w:val="5"/>
    <w:qFormat/>
    <w:rsid w:val="005902F3"/>
    <w:pPr>
      <w:widowControl w:val="0"/>
      <w:autoSpaceDE w:val="0"/>
      <w:autoSpaceDN w:val="0"/>
      <w:adjustRightInd w:val="0"/>
      <w:spacing w:before="240" w:after="60"/>
      <w:jc w:val="center"/>
      <w:outlineLvl w:val="0"/>
    </w:pPr>
    <w:rPr>
      <w:rFonts w:asciiTheme="minorHAnsi" w:hAnsiTheme="minorHAnsi" w:cstheme="minorBidi"/>
      <w:b/>
      <w:bCs/>
      <w:u w:val="single"/>
    </w:rPr>
  </w:style>
  <w:style w:type="character" w:customStyle="1" w:styleId="TitleChar1">
    <w:name w:val="Title Char1"/>
    <w:basedOn w:val="DefaultParagraphFont"/>
    <w:uiPriority w:val="10"/>
    <w:rsid w:val="005902F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23</Pages>
  <Words>13387</Words>
  <Characters>76310</Characters>
  <Application>Microsoft Office Word</Application>
  <DocSecurity>0</DocSecurity>
  <Lines>635</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5</cp:revision>
  <dcterms:created xsi:type="dcterms:W3CDTF">2021-10-18T05:20:00Z</dcterms:created>
  <dcterms:modified xsi:type="dcterms:W3CDTF">2021-10-18T05:32:00Z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