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BEF53" w14:textId="6344FB9E" w:rsidR="00C14232" w:rsidRDefault="00C14232" w:rsidP="00C14232">
      <w:pPr>
        <w:pStyle w:val="Heading1"/>
      </w:pPr>
      <w:r>
        <w:t xml:space="preserve">Loyola R5 – Aff vs </w:t>
      </w:r>
      <w:r w:rsidRPr="00C14232">
        <w:t>BASIS Independent Silicon Valley Independent SK</w:t>
      </w:r>
    </w:p>
    <w:p w14:paraId="70CE42F7" w14:textId="77777777" w:rsidR="00C14232" w:rsidRDefault="00C14232" w:rsidP="00C14232"/>
    <w:p w14:paraId="1F6269AA" w14:textId="52C5294D" w:rsidR="00C14232" w:rsidRDefault="00C14232" w:rsidP="00C14232">
      <w:pPr>
        <w:pStyle w:val="Heading2"/>
      </w:pPr>
      <w:r>
        <w:lastRenderedPageBreak/>
        <w:t xml:space="preserve">1AC </w:t>
      </w:r>
    </w:p>
    <w:p w14:paraId="1D7C74C7" w14:textId="77777777" w:rsidR="00C14232" w:rsidRDefault="00C14232" w:rsidP="00C14232"/>
    <w:p w14:paraId="4A98BDD9" w14:textId="77777777" w:rsidR="00C14232" w:rsidRDefault="00C14232" w:rsidP="00C14232"/>
    <w:p w14:paraId="60B81994" w14:textId="77777777" w:rsidR="00C14232" w:rsidRDefault="00C14232" w:rsidP="00C14232">
      <w:pPr>
        <w:pStyle w:val="Heading3"/>
      </w:pPr>
      <w:r>
        <w:lastRenderedPageBreak/>
        <w:t>Contention 1: Vaccine Inequality</w:t>
      </w:r>
    </w:p>
    <w:p w14:paraId="11BA2440" w14:textId="77777777" w:rsidR="00C14232" w:rsidRPr="0032641E" w:rsidRDefault="00C14232" w:rsidP="00C14232"/>
    <w:p w14:paraId="2D0D6ACA" w14:textId="77777777" w:rsidR="00C14232" w:rsidRDefault="00C14232" w:rsidP="00C14232">
      <w:pPr>
        <w:pStyle w:val="Heading4"/>
      </w:pPr>
      <w:r>
        <w:t>1. Global health inequality threatens progress in fight vs COVID-19 encouraging vaccine resistant mutations</w:t>
      </w:r>
    </w:p>
    <w:p w14:paraId="76C6A26B" w14:textId="77777777" w:rsidR="00C14232" w:rsidRPr="006057FE" w:rsidRDefault="00C14232" w:rsidP="00C14232">
      <w:pPr>
        <w:rPr>
          <w:rStyle w:val="Style13ptBold"/>
        </w:rPr>
      </w:pPr>
      <w:r w:rsidRPr="006057FE">
        <w:rPr>
          <w:rStyle w:val="Style13ptBold"/>
        </w:rPr>
        <w:t>Fink 7-30-21</w:t>
      </w:r>
    </w:p>
    <w:p w14:paraId="3D51D74F" w14:textId="77777777" w:rsidR="00C14232" w:rsidRPr="006057FE" w:rsidRDefault="00C14232" w:rsidP="00C14232">
      <w:pPr>
        <w:rPr>
          <w:sz w:val="16"/>
        </w:rPr>
      </w:pPr>
      <w:r w:rsidRPr="006057FE">
        <w:rPr>
          <w:sz w:val="16"/>
        </w:rPr>
        <w:t>(Jenni, https://www.newsweek.com/who-warns-world-blind-understanding-covid-spread-hurting-ability-end-pandemic-1614722)</w:t>
      </w:r>
    </w:p>
    <w:p w14:paraId="3F7EC68A" w14:textId="77777777" w:rsidR="00F237FE" w:rsidRDefault="00F237FE" w:rsidP="00F237FE">
      <w:pPr>
        <w:rPr>
          <w:rStyle w:val="StyleUnderline"/>
        </w:rPr>
      </w:pPr>
      <w:r w:rsidRPr="00F237FE">
        <w:rPr>
          <w:rStyle w:val="StyleUnderline"/>
          <w:highlight w:val="yellow"/>
        </w:rPr>
        <w:t>A lack of testing for COVID</w:t>
      </w:r>
      <w:r w:rsidRPr="006057FE">
        <w:rPr>
          <w:rStyle w:val="StyleUnderline"/>
        </w:rPr>
        <w:t xml:space="preserve">-19 </w:t>
      </w:r>
      <w:r w:rsidRPr="00F237FE">
        <w:rPr>
          <w:rStyle w:val="StyleUnderline"/>
          <w:highlight w:val="yellow"/>
        </w:rPr>
        <w:t>in parts of the world is</w:t>
      </w:r>
      <w:r w:rsidRPr="006057FE">
        <w:rPr>
          <w:rStyle w:val="StyleUnderline"/>
        </w:rPr>
        <w:t xml:space="preserve"> preventing countries from having a clear picture of how the virus is spreading and therefore </w:t>
      </w:r>
      <w:r w:rsidRPr="00F237FE">
        <w:rPr>
          <w:rStyle w:val="StyleUnderline"/>
          <w:highlight w:val="yellow"/>
        </w:rPr>
        <w:t xml:space="preserve">hurting the world's chances at </w:t>
      </w:r>
      <w:r w:rsidRPr="00F237FE">
        <w:rPr>
          <w:rStyle w:val="Emphasis"/>
          <w:highlight w:val="yellow"/>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F237FE">
        <w:rPr>
          <w:rStyle w:val="Emphasis"/>
          <w:highlight w:val="yellow"/>
        </w:rPr>
        <w:t>Health inequities</w:t>
      </w:r>
      <w:r w:rsidRPr="006057FE">
        <w:rPr>
          <w:sz w:val="16"/>
        </w:rPr>
        <w:t xml:space="preserve"> throughout the world </w:t>
      </w:r>
      <w:r w:rsidRPr="00F237FE">
        <w:rPr>
          <w:rStyle w:val="StyleUnderline"/>
          <w:highlight w:val="yellow"/>
        </w:rPr>
        <w:t xml:space="preserve">have plagued the </w:t>
      </w:r>
      <w:r w:rsidRPr="00E74D0C">
        <w:rPr>
          <w:rStyle w:val="StyleUnderline"/>
        </w:rPr>
        <w:t xml:space="preserve">global </w:t>
      </w:r>
      <w:r w:rsidRPr="00F237FE">
        <w:rPr>
          <w:rStyle w:val="StyleUnderline"/>
          <w:highlight w:val="yellow"/>
        </w:rPr>
        <w:t>response to COVID</w:t>
      </w:r>
      <w:r w:rsidRPr="006057FE">
        <w:rPr>
          <w:rStyle w:val="StyleUnderline"/>
        </w:rPr>
        <w:t xml:space="preserve">-19 from the outset and </w:t>
      </w:r>
      <w:r w:rsidRPr="00F237FE">
        <w:rPr>
          <w:rStyle w:val="StyleUnderline"/>
          <w:highlight w:val="yellow"/>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w:t>
      </w:r>
      <w:r w:rsidRPr="00F237FE">
        <w:rPr>
          <w:rStyle w:val="StyleUnderline"/>
          <w:highlight w:val="yellow"/>
        </w:rPr>
        <w:t>Ghebreyesus' biggest frustrations with the</w:t>
      </w:r>
      <w:r w:rsidRPr="006057FE">
        <w:rPr>
          <w:rStyle w:val="StyleUnderline"/>
        </w:rPr>
        <w:t xml:space="preserve"> pandemic </w:t>
      </w:r>
      <w:r w:rsidRPr="00F237FE">
        <w:rPr>
          <w:rStyle w:val="StyleUnderline"/>
          <w:highlight w:val="yellow"/>
        </w:rPr>
        <w:t xml:space="preserve">response is the failure to </w:t>
      </w:r>
      <w:r w:rsidRPr="00F237F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w:t>
      </w:r>
      <w:r w:rsidRPr="00F237FE">
        <w:rPr>
          <w:rStyle w:val="StyleUnderline"/>
          <w:highlight w:val="yellow"/>
        </w:rPr>
        <w:t>countries</w:t>
      </w:r>
      <w:r w:rsidRPr="006057FE">
        <w:rPr>
          <w:rStyle w:val="StyleUnderline"/>
        </w:rPr>
        <w:t xml:space="preserve">, especially those </w:t>
      </w:r>
      <w:r w:rsidRPr="00F237FE">
        <w:rPr>
          <w:rStyle w:val="StyleUnderline"/>
          <w:highlight w:val="yellow"/>
        </w:rPr>
        <w:t>in Africa, haven't been able to vaccinate</w:t>
      </w:r>
      <w:r w:rsidRPr="006057FE">
        <w:rPr>
          <w:rStyle w:val="StyleUnderline"/>
        </w:rPr>
        <w:t xml:space="preserve"> even </w:t>
      </w:r>
      <w:r w:rsidRPr="00F237FE">
        <w:rPr>
          <w:rStyle w:val="StyleUnderline"/>
          <w:highlight w:val="yellow"/>
        </w:rPr>
        <w:t>10 percent of the</w:t>
      </w:r>
      <w:r w:rsidRPr="006057FE">
        <w:rPr>
          <w:rStyle w:val="StyleUnderline"/>
        </w:rPr>
        <w:t xml:space="preserve">ir </w:t>
      </w:r>
      <w:r w:rsidRPr="00F237FE">
        <w:rPr>
          <w:rStyle w:val="StyleUnderline"/>
          <w:highlight w:val="yellow"/>
        </w:rPr>
        <w:t>population</w:t>
      </w:r>
      <w:r w:rsidRPr="006057FE">
        <w:rPr>
          <w:rStyle w:val="StyleUnderline"/>
        </w:rPr>
        <w:t xml:space="preserve">. This puts the entire world at risk because when </w:t>
      </w:r>
      <w:r w:rsidRPr="00F237FE">
        <w:rPr>
          <w:rStyle w:val="StyleUnderline"/>
          <w:highlight w:val="yellow"/>
        </w:rPr>
        <w:t xml:space="preserve">the virus </w:t>
      </w:r>
      <w:proofErr w:type="gramStart"/>
      <w:r w:rsidRPr="00E74D0C">
        <w:rPr>
          <w:rStyle w:val="StyleUnderline"/>
        </w:rPr>
        <w:t>is</w:t>
      </w:r>
      <w:r w:rsidRPr="006057FE">
        <w:rPr>
          <w:rStyle w:val="StyleUnderline"/>
        </w:rPr>
        <w:t xml:space="preserve"> able to</w:t>
      </w:r>
      <w:proofErr w:type="gramEnd"/>
      <w:r w:rsidRPr="006057FE">
        <w:rPr>
          <w:rStyle w:val="StyleUnderline"/>
        </w:rPr>
        <w:t xml:space="preserve"> spread throughout communities it </w:t>
      </w:r>
      <w:r w:rsidRPr="00F237FE">
        <w:rPr>
          <w:rStyle w:val="Emphasis"/>
          <w:highlight w:val="yellow"/>
        </w:rPr>
        <w:t>has the ability to mutate</w:t>
      </w:r>
      <w:r w:rsidRPr="006057FE">
        <w:rPr>
          <w:rStyle w:val="StyleUnderline"/>
        </w:rPr>
        <w:t xml:space="preserve">, thereby increasing the possibility that a mutation </w:t>
      </w:r>
      <w:r w:rsidRPr="00F237FE">
        <w:rPr>
          <w:rStyle w:val="StyleUnderline"/>
          <w:highlight w:val="yellow"/>
        </w:rPr>
        <w:t xml:space="preserve">could </w:t>
      </w:r>
      <w:r w:rsidRPr="00F237F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w:t>
      </w:r>
      <w:r w:rsidRPr="00F237FE">
        <w:rPr>
          <w:rStyle w:val="StyleUnderline"/>
          <w:highlight w:val="yellow"/>
        </w:rPr>
        <w:t xml:space="preserve">hard won </w:t>
      </w:r>
      <w:r w:rsidRPr="00F237FE">
        <w:rPr>
          <w:rStyle w:val="Emphasis"/>
          <w:highlight w:val="yellow"/>
        </w:rPr>
        <w:t>gains are in jeopardy</w:t>
      </w:r>
      <w:r w:rsidRPr="00F237FE">
        <w:rPr>
          <w:rStyle w:val="StyleUnderline"/>
          <w:highlight w:val="yellow"/>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F237FE">
        <w:rPr>
          <w:rStyle w:val="StyleUnderline"/>
          <w:highlight w:val="yellow"/>
        </w:rPr>
        <w:t>More than 196 million cases</w:t>
      </w:r>
      <w:r w:rsidRPr="006057FE">
        <w:rPr>
          <w:rStyle w:val="StyleUnderline"/>
        </w:rPr>
        <w:t xml:space="preserve"> of COVID-19 </w:t>
      </w:r>
      <w:r w:rsidRPr="00F237FE">
        <w:rPr>
          <w:rStyle w:val="StyleUnderline"/>
          <w:highlight w:val="yellow"/>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F237FE">
        <w:rPr>
          <w:rStyle w:val="StyleUnderline"/>
          <w:highlight w:val="yellow"/>
        </w:rPr>
        <w:t xml:space="preserve">more than 4.2 million </w:t>
      </w:r>
      <w:r w:rsidRPr="00E74D0C">
        <w:rPr>
          <w:rStyle w:val="StyleUnderline"/>
        </w:rPr>
        <w:t xml:space="preserve">people </w:t>
      </w:r>
      <w:r w:rsidRPr="00F237FE">
        <w:rPr>
          <w:rStyle w:val="StyleUnderline"/>
          <w:highlight w:val="yellow"/>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F237FE">
        <w:rPr>
          <w:rStyle w:val="StyleUnderline"/>
          <w:highlight w:val="yellow"/>
        </w:rPr>
        <w:t xml:space="preserve">health systems in many countries </w:t>
      </w:r>
      <w:r w:rsidRPr="00F237FE">
        <w:rPr>
          <w:rStyle w:val="Emphasis"/>
          <w:highlight w:val="yellow"/>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18C8ACB4" w14:textId="77777777" w:rsidR="00C14232" w:rsidRDefault="00C14232" w:rsidP="00C14232"/>
    <w:p w14:paraId="659626EB" w14:textId="77777777" w:rsidR="00C14232" w:rsidRDefault="00C14232" w:rsidP="00C14232">
      <w:pPr>
        <w:pStyle w:val="Heading4"/>
      </w:pPr>
      <w:r>
        <w:lastRenderedPageBreak/>
        <w:t xml:space="preserve">2. IP protections are the vital internal link to reduce vaccine inequality. Empirics disprove all pro patent arguments </w:t>
      </w:r>
    </w:p>
    <w:p w14:paraId="4C5FE1AF" w14:textId="77777777" w:rsidR="00C14232" w:rsidRPr="009E1383" w:rsidRDefault="00C14232" w:rsidP="00C14232">
      <w:pPr>
        <w:rPr>
          <w:rStyle w:val="Style13ptBold"/>
        </w:rPr>
      </w:pPr>
      <w:r w:rsidRPr="009E1383">
        <w:rPr>
          <w:rStyle w:val="Style13ptBold"/>
        </w:rPr>
        <w:t xml:space="preserve">Kumar, PhD, 7-12-21 </w:t>
      </w:r>
    </w:p>
    <w:p w14:paraId="1561C806" w14:textId="77777777" w:rsidR="00C14232" w:rsidRPr="009E1383" w:rsidRDefault="00C14232" w:rsidP="00C14232">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D5A20DC" w14:textId="77777777" w:rsidR="002A28EB" w:rsidRPr="00585367" w:rsidRDefault="002A28EB" w:rsidP="002A28EB">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F237FE">
        <w:rPr>
          <w:rStyle w:val="StyleUnderline"/>
          <w:highlight w:val="yellow"/>
        </w:rPr>
        <w:t xml:space="preserve">a waiver will </w:t>
      </w:r>
      <w:r w:rsidRPr="00F237FE">
        <w:rPr>
          <w:rStyle w:val="Emphasis"/>
          <w:highlight w:val="yellow"/>
        </w:rPr>
        <w:t xml:space="preserve">enable </w:t>
      </w:r>
      <w:r w:rsidRPr="00E74D0C">
        <w:rPr>
          <w:rStyle w:val="Emphasis"/>
        </w:rPr>
        <w:t xml:space="preserve">timely and </w:t>
      </w:r>
      <w:r w:rsidRPr="00F237FE">
        <w:rPr>
          <w:rStyle w:val="Emphasis"/>
          <w:highlight w:val="yellow"/>
        </w:rPr>
        <w:t>equitable access</w:t>
      </w:r>
      <w:r w:rsidRPr="00F237FE">
        <w:rPr>
          <w:rStyle w:val="StyleUnderline"/>
          <w:highlight w:val="yellow"/>
        </w:rPr>
        <w:t xml:space="preserve"> to</w:t>
      </w:r>
      <w:r w:rsidRPr="00504B00">
        <w:rPr>
          <w:rStyle w:val="StyleUnderline"/>
        </w:rPr>
        <w:t xml:space="preserve"> affordable </w:t>
      </w:r>
      <w:r w:rsidRPr="00F237FE">
        <w:rPr>
          <w:rStyle w:val="StyleUnderline"/>
          <w:highlight w:val="yellow"/>
        </w:rPr>
        <w:t>health products and</w:t>
      </w:r>
      <w:r w:rsidRPr="00504B00">
        <w:rPr>
          <w:rStyle w:val="StyleUnderline"/>
        </w:rPr>
        <w:t xml:space="preserve"> technologies, including </w:t>
      </w:r>
      <w:r w:rsidRPr="00F237FE">
        <w:rPr>
          <w:rStyle w:val="StyleUnderline"/>
          <w:highlight w:val="yellow"/>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F237FE">
        <w:rPr>
          <w:rStyle w:val="StyleUnderline"/>
          <w:highlight w:val="yellow"/>
        </w:rPr>
        <w:t>influential</w:t>
      </w:r>
      <w:r w:rsidRPr="00504B00">
        <w:rPr>
          <w:rStyle w:val="StyleUnderline"/>
        </w:rPr>
        <w:t xml:space="preserve"> group of </w:t>
      </w:r>
      <w:r w:rsidRPr="00F237FE">
        <w:rPr>
          <w:rStyle w:val="StyleUnderline"/>
          <w:highlight w:val="yellow"/>
        </w:rPr>
        <w:t>countries</w:t>
      </w:r>
      <w:r w:rsidRPr="00585367">
        <w:rPr>
          <w:sz w:val="14"/>
        </w:rPr>
        <w:t>, mainly Australia, Canada, the European Union (EU), Japan, the United Kingdom (UK) and the United States (US</w:t>
      </w:r>
      <w:r w:rsidRPr="00504B00">
        <w:rPr>
          <w:rStyle w:val="StyleUnderline"/>
        </w:rPr>
        <w:t xml:space="preserve">), </w:t>
      </w:r>
      <w:r w:rsidRPr="00F237FE">
        <w:rPr>
          <w:rStyle w:val="StyleUnderline"/>
          <w:highlight w:val="yellow"/>
        </w:rPr>
        <w:t>opposed it</w:t>
      </w:r>
      <w:r w:rsidRPr="00585367">
        <w:rPr>
          <w:sz w:val="14"/>
        </w:rPr>
        <w:t xml:space="preserve">. </w:t>
      </w:r>
      <w:r w:rsidRPr="00504B00">
        <w:rPr>
          <w:rStyle w:val="StyleUnderline"/>
        </w:rPr>
        <w:t xml:space="preserve">They </w:t>
      </w:r>
      <w:r w:rsidRPr="00F237FE">
        <w:rPr>
          <w:rStyle w:val="StyleUnderline"/>
          <w:highlight w:val="yellow"/>
        </w:rPr>
        <w:t>argued</w:t>
      </w:r>
      <w:r w:rsidRPr="00585367">
        <w:rPr>
          <w:sz w:val="14"/>
        </w:rPr>
        <w:t xml:space="preserve"> that </w:t>
      </w:r>
      <w:r w:rsidRPr="00F237FE">
        <w:rPr>
          <w:rStyle w:val="StyleUnderline"/>
          <w:highlight w:val="yellow"/>
        </w:rPr>
        <w:t>existing</w:t>
      </w:r>
      <w:r w:rsidRPr="00F237FE">
        <w:rPr>
          <w:sz w:val="14"/>
          <w:highlight w:val="yellow"/>
        </w:rPr>
        <w:t xml:space="preserve"> </w:t>
      </w:r>
      <w:r w:rsidRPr="00F237FE">
        <w:rPr>
          <w:rStyle w:val="StyleUnderline"/>
          <w:highlight w:val="yellow"/>
        </w:rPr>
        <w:t>exceptions</w:t>
      </w:r>
      <w:r w:rsidRPr="00585367">
        <w:rPr>
          <w:sz w:val="14"/>
        </w:rPr>
        <w:t xml:space="preserve"> under the TRIPS Agreement </w:t>
      </w:r>
      <w:r w:rsidRPr="00F237FE">
        <w:rPr>
          <w:rStyle w:val="StyleUnderline"/>
          <w:highlight w:val="yellow"/>
        </w:rPr>
        <w:t>are</w:t>
      </w:r>
      <w:r w:rsidRPr="00504B00">
        <w:rPr>
          <w:rStyle w:val="StyleUnderline"/>
        </w:rPr>
        <w:t xml:space="preserve"> </w:t>
      </w:r>
      <w:r w:rsidRPr="00F237FE">
        <w:rPr>
          <w:rStyle w:val="StyleUnderline"/>
          <w:highlight w:val="yellow"/>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585367">
        <w:rPr>
          <w:sz w:val="14"/>
        </w:rPr>
        <w:t>gridlock, and</w:t>
      </w:r>
      <w:proofErr w:type="gramEnd"/>
      <w:r w:rsidRPr="00585367">
        <w:rPr>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585367">
        <w:rPr>
          <w:sz w:val="14"/>
        </w:rPr>
        <w:t>and also</w:t>
      </w:r>
      <w:proofErr w:type="gramEnd"/>
      <w:r w:rsidRPr="00585367">
        <w:rPr>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585367">
        <w:rPr>
          <w:sz w:val="14"/>
        </w:rPr>
        <w:t>copyright</w:t>
      </w:r>
      <w:proofErr w:type="gramEnd"/>
      <w:r w:rsidRPr="00585367">
        <w:rPr>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F237FE">
        <w:rPr>
          <w:rStyle w:val="StyleUnderline"/>
          <w:highlight w:val="yellow"/>
        </w:rPr>
        <w:t>COVID</w:t>
      </w:r>
      <w:r w:rsidRPr="009E1383">
        <w:rPr>
          <w:rStyle w:val="StyleUnderline"/>
        </w:rPr>
        <w:t xml:space="preserve">-19 </w:t>
      </w:r>
      <w:r w:rsidRPr="00F237FE">
        <w:rPr>
          <w:rStyle w:val="StyleUnderline"/>
          <w:highlight w:val="yellow"/>
        </w:rPr>
        <w:t xml:space="preserve">is an </w:t>
      </w:r>
      <w:r w:rsidRPr="00F237FE">
        <w:rPr>
          <w:rStyle w:val="Emphasis"/>
          <w:highlight w:val="yellow"/>
        </w:rPr>
        <w:t>exceptional circumstance</w:t>
      </w:r>
      <w:r w:rsidRPr="009E1383">
        <w:rPr>
          <w:rStyle w:val="StyleUnderline"/>
        </w:rPr>
        <w:t xml:space="preserve">, and </w:t>
      </w:r>
      <w:r w:rsidRPr="00F237FE">
        <w:rPr>
          <w:rStyle w:val="Emphasis"/>
          <w:highlight w:val="yellow"/>
        </w:rPr>
        <w:t>equitable</w:t>
      </w:r>
      <w:r w:rsidRPr="009E1383">
        <w:rPr>
          <w:rStyle w:val="Emphasis"/>
        </w:rPr>
        <w:t xml:space="preserve"> global </w:t>
      </w:r>
      <w:r w:rsidRPr="00F237FE">
        <w:rPr>
          <w:rStyle w:val="Emphasis"/>
          <w:highlight w:val="yellow"/>
        </w:rPr>
        <w:t>access</w:t>
      </w:r>
      <w:r w:rsidRPr="009E1383">
        <w:rPr>
          <w:rStyle w:val="StyleUnderline"/>
        </w:rPr>
        <w:t xml:space="preserve"> to the vaccine </w:t>
      </w:r>
      <w:r w:rsidRPr="00F237FE">
        <w:rPr>
          <w:rStyle w:val="StyleUnderline"/>
          <w:highlight w:val="yellow"/>
        </w:rPr>
        <w:t xml:space="preserve">is necessary to </w:t>
      </w:r>
      <w:r w:rsidRPr="00F237FE">
        <w:rPr>
          <w:rStyle w:val="Emphasis"/>
          <w:highlight w:val="yellow"/>
        </w:rPr>
        <w:t>bring the pandemic under control</w:t>
      </w:r>
      <w:r w:rsidRPr="009E1383">
        <w:rPr>
          <w:rStyle w:val="StyleUnderline"/>
        </w:rPr>
        <w:t xml:space="preserve">. However, </w:t>
      </w:r>
      <w:r w:rsidRPr="00F237FE">
        <w:rPr>
          <w:rStyle w:val="StyleUnderline"/>
          <w:highlight w:val="yellow"/>
        </w:rPr>
        <w:t>the world is witnessing</w:t>
      </w:r>
      <w:r w:rsidRPr="009E1383">
        <w:rPr>
          <w:rStyle w:val="StyleUnderline"/>
        </w:rPr>
        <w:t xml:space="preserve"> quite the reverse, i.e., </w:t>
      </w:r>
      <w:r w:rsidRPr="00F237FE">
        <w:rPr>
          <w:rStyle w:val="Emphasis"/>
          <w:highlight w:val="yellow"/>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F237FE">
        <w:rPr>
          <w:rStyle w:val="StyleUnderline"/>
          <w:highlight w:val="yellow"/>
        </w:rPr>
        <w:t>A</w:t>
      </w:r>
      <w:r w:rsidRPr="009E1383">
        <w:rPr>
          <w:rStyle w:val="StyleUnderline"/>
        </w:rPr>
        <w:t xml:space="preserve"> TRIPS </w:t>
      </w:r>
      <w:r w:rsidRPr="00F237FE">
        <w:rPr>
          <w:rStyle w:val="StyleUnderline"/>
          <w:highlight w:val="yellow"/>
        </w:rPr>
        <w:t>waiver would</w:t>
      </w:r>
      <w:r w:rsidRPr="009E1383">
        <w:rPr>
          <w:rStyle w:val="StyleUnderline"/>
        </w:rPr>
        <w:t xml:space="preserve"> be instrumental in </w:t>
      </w:r>
      <w:r w:rsidRPr="00F237FE">
        <w:rPr>
          <w:rStyle w:val="StyleUnderline"/>
          <w:highlight w:val="yellow"/>
        </w:rPr>
        <w:t>address</w:t>
      </w:r>
      <w:r w:rsidRPr="009E1383">
        <w:rPr>
          <w:rStyle w:val="StyleUnderline"/>
        </w:rPr>
        <w:t xml:space="preserve">ing </w:t>
      </w:r>
      <w:r w:rsidRPr="00F237FE">
        <w:rPr>
          <w:rStyle w:val="StyleUnderline"/>
          <w:highlight w:val="yellow"/>
        </w:rPr>
        <w:t>the</w:t>
      </w:r>
      <w:r w:rsidRPr="009E1383">
        <w:rPr>
          <w:rStyle w:val="StyleUnderline"/>
        </w:rPr>
        <w:t xml:space="preserve"> </w:t>
      </w:r>
      <w:r w:rsidRPr="009E1383">
        <w:rPr>
          <w:rStyle w:val="Emphasis"/>
        </w:rPr>
        <w:t xml:space="preserve">growing </w:t>
      </w:r>
      <w:r w:rsidRPr="00F237FE">
        <w:rPr>
          <w:rStyle w:val="Emphasis"/>
          <w:highlight w:val="yellow"/>
        </w:rPr>
        <w:t>inequality 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The low and middle-</w:t>
      </w:r>
      <w:r w:rsidRPr="00585367">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585367">
        <w:rPr>
          <w:sz w:val="14"/>
        </w:rPr>
        <w:t>Source:“</w:t>
      </w:r>
      <w:proofErr w:type="gramEnd"/>
      <w:r w:rsidRPr="00585367">
        <w:rPr>
          <w:sz w:val="14"/>
        </w:rPr>
        <w:t>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F237FE">
        <w:rPr>
          <w:rStyle w:val="Emphasis"/>
          <w:highlight w:val="yellow"/>
        </w:rPr>
        <w:t>one per cent</w:t>
      </w:r>
      <w:r w:rsidRPr="00F237FE">
        <w:rPr>
          <w:rStyle w:val="StyleUnderline"/>
          <w:highlight w:val="yellow"/>
        </w:rPr>
        <w:t xml:space="preserve"> of people in LICs have been given</w:t>
      </w:r>
      <w:r w:rsidRPr="009E1383">
        <w:rPr>
          <w:rStyle w:val="StyleUnderline"/>
        </w:rPr>
        <w:t xml:space="preserve"> at least </w:t>
      </w:r>
      <w:r w:rsidRPr="00F237FE">
        <w:rPr>
          <w:rStyle w:val="StyleUnderline"/>
          <w:highlight w:val="yellow"/>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F237FE">
        <w:rPr>
          <w:rStyle w:val="StyleUnderline"/>
          <w:highlight w:val="yellow"/>
        </w:rPr>
        <w:t>vaccine inequity is</w:t>
      </w:r>
      <w:r w:rsidRPr="009E1383">
        <w:rPr>
          <w:rStyle w:val="StyleUnderline"/>
        </w:rPr>
        <w:t xml:space="preserve"> not only morally indefensible but also </w:t>
      </w:r>
      <w:r w:rsidRPr="00E74D0C">
        <w:rPr>
          <w:rStyle w:val="Emphasis"/>
        </w:rPr>
        <w:t xml:space="preserve">clinically </w:t>
      </w:r>
      <w:r w:rsidRPr="00F237FE">
        <w:rPr>
          <w:rStyle w:val="Emphasis"/>
          <w:highlight w:val="yellow"/>
        </w:rPr>
        <w:t>counter-productive</w:t>
      </w:r>
      <w:r w:rsidRPr="00F237FE">
        <w:rPr>
          <w:sz w:val="14"/>
          <w:highlight w:val="yellow"/>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F237FE">
        <w:rPr>
          <w:rStyle w:val="StyleUnderline"/>
          <w:highlight w:val="yellow"/>
        </w:rPr>
        <w:t>will</w:t>
      </w:r>
      <w:r w:rsidRPr="009E1383">
        <w:rPr>
          <w:rStyle w:val="StyleUnderline"/>
        </w:rPr>
        <w:t xml:space="preserve"> also </w:t>
      </w:r>
      <w:r w:rsidRPr="00F237FE">
        <w:rPr>
          <w:rStyle w:val="Emphasis"/>
          <w:highlight w:val="yellow"/>
        </w:rPr>
        <w:t xml:space="preserve">spawn new </w:t>
      </w:r>
      <w:r w:rsidRPr="00E74D0C">
        <w:rPr>
          <w:rStyle w:val="Emphasis"/>
        </w:rPr>
        <w:t xml:space="preserve">virus </w:t>
      </w:r>
      <w:r w:rsidRPr="00F237FE">
        <w:rPr>
          <w:rStyle w:val="Emphasis"/>
          <w:highlight w:val="yellow"/>
        </w:rPr>
        <w:t>mutations, more contagious viruses</w:t>
      </w:r>
      <w:r w:rsidRPr="00585367">
        <w:rPr>
          <w:sz w:val="14"/>
        </w:rPr>
        <w:t xml:space="preserve"> </w:t>
      </w:r>
      <w:r w:rsidRPr="009E1383">
        <w:rPr>
          <w:rStyle w:val="StyleUnderline"/>
        </w:rPr>
        <w:t xml:space="preserve">leading to a steep rise in COVID-19 cases. Such a scenario </w:t>
      </w:r>
      <w:r w:rsidRPr="00F237FE">
        <w:rPr>
          <w:rStyle w:val="StyleUnderline"/>
          <w:highlight w:val="yellow"/>
        </w:rPr>
        <w:t xml:space="preserve">could cause </w:t>
      </w:r>
      <w:r w:rsidRPr="00F237FE">
        <w:rPr>
          <w:rStyle w:val="Emphasis"/>
          <w:highlight w:val="yellow"/>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F237FE">
        <w:rPr>
          <w:rStyle w:val="StyleUnderline"/>
          <w:highlight w:val="yellow"/>
        </w:rPr>
        <w:t>opponents</w:t>
      </w:r>
      <w:r w:rsidRPr="009E1383">
        <w:rPr>
          <w:rStyle w:val="StyleUnderline"/>
        </w:rPr>
        <w:t xml:space="preserve"> of the waiver</w:t>
      </w:r>
      <w:r w:rsidRPr="00585367">
        <w:rPr>
          <w:sz w:val="14"/>
        </w:rPr>
        <w:t xml:space="preserve"> proposal </w:t>
      </w:r>
      <w:r w:rsidRPr="00F237FE">
        <w:rPr>
          <w:rStyle w:val="StyleUnderline"/>
          <w:highlight w:val="yellow"/>
        </w:rPr>
        <w:t>argue</w:t>
      </w:r>
      <w:r w:rsidRPr="00585367">
        <w:rPr>
          <w:sz w:val="14"/>
        </w:rPr>
        <w:t xml:space="preserve"> that </w:t>
      </w:r>
      <w:r w:rsidRPr="00F237FE">
        <w:rPr>
          <w:rStyle w:val="StyleUnderline"/>
          <w:highlight w:val="yellow"/>
        </w:rPr>
        <w:t>IPR are not a</w:t>
      </w:r>
      <w:r w:rsidRPr="009E1383">
        <w:rPr>
          <w:rStyle w:val="StyleUnderline"/>
        </w:rPr>
        <w:t xml:space="preserve"> significant </w:t>
      </w:r>
      <w:r w:rsidRPr="00F237FE">
        <w:rPr>
          <w:rStyle w:val="StyleUnderline"/>
          <w:highlight w:val="yellow"/>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F237FE">
        <w:rPr>
          <w:rStyle w:val="Emphasis"/>
          <w:highlight w:val="yellow"/>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 or </w:t>
      </w:r>
      <w:r w:rsidRPr="00F237FE">
        <w:rPr>
          <w:rStyle w:val="StyleUnderline"/>
          <w:highlight w:val="yellow"/>
        </w:rPr>
        <w:t>Doctors Without Borders, highlights</w:t>
      </w:r>
      <w:r w:rsidRPr="009E1383">
        <w:rPr>
          <w:rStyle w:val="StyleUnderline"/>
        </w:rPr>
        <w:t xml:space="preserve"> various instances of </w:t>
      </w:r>
      <w:r w:rsidRPr="00F237FE">
        <w:rPr>
          <w:rStyle w:val="StyleUnderline"/>
          <w:highlight w:val="yellow"/>
        </w:rPr>
        <w:t xml:space="preserve">how </w:t>
      </w:r>
      <w:r w:rsidRPr="00F237FE">
        <w:rPr>
          <w:rStyle w:val="Emphasis"/>
          <w:highlight w:val="yellow"/>
        </w:rPr>
        <w:t>IP hinders manufacturing and supply</w:t>
      </w:r>
      <w:r w:rsidRPr="009E1383">
        <w:rPr>
          <w:rStyle w:val="Emphasis"/>
        </w:rPr>
        <w:t xml:space="preserve"> of diagnostics,</w:t>
      </w:r>
      <w:r w:rsidRPr="009E1383">
        <w:rPr>
          <w:rStyle w:val="StyleUnderline"/>
        </w:rPr>
        <w:t xml:space="preserve"> medical equipment, </w:t>
      </w:r>
      <w:proofErr w:type="gramStart"/>
      <w:r w:rsidRPr="00F237FE">
        <w:rPr>
          <w:rStyle w:val="StyleUnderline"/>
          <w:highlight w:val="yellow"/>
        </w:rPr>
        <w:t>treatments</w:t>
      </w:r>
      <w:proofErr w:type="gramEnd"/>
      <w:r w:rsidRPr="009E1383">
        <w:rPr>
          <w:rStyle w:val="StyleUnderline"/>
        </w:rPr>
        <w:t xml:space="preserve"> and vaccines </w:t>
      </w:r>
      <w:r w:rsidRPr="00F237FE">
        <w:rPr>
          <w:rStyle w:val="StyleUnderline"/>
          <w:highlight w:val="yellow"/>
        </w:rPr>
        <w:t>during the</w:t>
      </w:r>
      <w:r w:rsidRPr="009E1383">
        <w:rPr>
          <w:rStyle w:val="StyleUnderline"/>
        </w:rPr>
        <w:t xml:space="preserve"> COVID-19 </w:t>
      </w:r>
      <w:r w:rsidRPr="00F237FE">
        <w:rPr>
          <w:rStyle w:val="StyleUnderline"/>
          <w:highlight w:val="yellow"/>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F237FE">
        <w:rPr>
          <w:rStyle w:val="StyleUnderline"/>
          <w:highlight w:val="yellow"/>
        </w:rPr>
        <w:t>patent holders</w:t>
      </w:r>
      <w:r w:rsidRPr="00585367">
        <w:rPr>
          <w:rStyle w:val="StyleUnderline"/>
        </w:rPr>
        <w:t xml:space="preserve"> </w:t>
      </w:r>
      <w:r w:rsidRPr="00F237FE">
        <w:rPr>
          <w:rStyle w:val="StyleUnderline"/>
          <w:highlight w:val="yellow"/>
        </w:rPr>
        <w:t>threaten</w:t>
      </w:r>
      <w:r w:rsidRPr="00585367">
        <w:rPr>
          <w:rStyle w:val="StyleUnderline"/>
        </w:rPr>
        <w:t xml:space="preserve">ing </w:t>
      </w:r>
      <w:r w:rsidRPr="00F237FE">
        <w:rPr>
          <w:rStyle w:val="StyleUnderline"/>
          <w:highlight w:val="yellow"/>
        </w:rPr>
        <w:t>producers of 3D printing ventilators with</w:t>
      </w:r>
      <w:r w:rsidRPr="00585367">
        <w:rPr>
          <w:rStyle w:val="StyleUnderline"/>
        </w:rPr>
        <w:t xml:space="preserve"> patent infringement </w:t>
      </w:r>
      <w:r w:rsidRPr="00F237FE">
        <w:rPr>
          <w:rStyle w:val="StyleUnderline"/>
          <w:highlight w:val="yellow"/>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w:t>
      </w:r>
      <w:proofErr w:type="gramStart"/>
      <w:r w:rsidRPr="00585367">
        <w:rPr>
          <w:sz w:val="14"/>
        </w:rPr>
        <w:t>Source:“</w:t>
      </w:r>
      <w:proofErr w:type="gramEnd"/>
      <w:r w:rsidRPr="00585367">
        <w:rPr>
          <w:sz w:val="14"/>
        </w:rPr>
        <w:t xml:space="preserve">COVID-19 Vaccine R&amp;D Investments”, Global Health Centre, Graduate Institute, Geneva, Updated 9 July 2021. The </w:t>
      </w:r>
      <w:r w:rsidRPr="00F237FE">
        <w:rPr>
          <w:rStyle w:val="StyleUnderline"/>
          <w:highlight w:val="yellow"/>
        </w:rPr>
        <w:t>opponents</w:t>
      </w:r>
      <w:r w:rsidRPr="009E1383">
        <w:rPr>
          <w:rStyle w:val="StyleUnderline"/>
        </w:rPr>
        <w:t xml:space="preserve"> of the TRIPS waiver</w:t>
      </w:r>
      <w:r w:rsidRPr="00585367">
        <w:rPr>
          <w:sz w:val="14"/>
        </w:rPr>
        <w:t xml:space="preserve"> also </w:t>
      </w:r>
      <w:r w:rsidRPr="00F237FE">
        <w:rPr>
          <w:rStyle w:val="StyleUnderline"/>
          <w:highlight w:val="yellow"/>
        </w:rPr>
        <w:t>argue</w:t>
      </w:r>
      <w:r w:rsidRPr="00585367">
        <w:rPr>
          <w:sz w:val="14"/>
        </w:rPr>
        <w:t xml:space="preserve"> that </w:t>
      </w:r>
      <w:r w:rsidRPr="00F237FE">
        <w:rPr>
          <w:rStyle w:val="Emphasis"/>
          <w:highlight w:val="yellow"/>
        </w:rPr>
        <w:t>IP is the incentive for innovation</w:t>
      </w:r>
      <w:r w:rsidRPr="00585367">
        <w:rPr>
          <w:sz w:val="14"/>
        </w:rPr>
        <w:t xml:space="preserve"> and if it is undermined, future innovation will suffer. </w:t>
      </w:r>
      <w:r w:rsidRPr="00F237FE">
        <w:rPr>
          <w:rStyle w:val="StyleUnderline"/>
          <w:highlight w:val="yellow"/>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F237FE">
        <w:rPr>
          <w:rStyle w:val="StyleUnderline"/>
          <w:highlight w:val="yellow"/>
        </w:rPr>
        <w:t>innovations</w:t>
      </w:r>
      <w:r w:rsidRPr="009E1383">
        <w:rPr>
          <w:rStyle w:val="StyleUnderline"/>
        </w:rPr>
        <w:t xml:space="preserve">, particularly vaccines, </w:t>
      </w:r>
      <w:r w:rsidRPr="00F237FE">
        <w:rPr>
          <w:rStyle w:val="StyleUnderline"/>
          <w:highlight w:val="yellow"/>
        </w:rPr>
        <w:t xml:space="preserve">are developed with </w:t>
      </w:r>
      <w:r w:rsidRPr="00F237FE">
        <w:rPr>
          <w:rStyle w:val="Emphasis"/>
          <w:highlight w:val="yellow"/>
        </w:rPr>
        <w:t>public financing</w:t>
      </w:r>
      <w:r w:rsidRPr="00E74D0C">
        <w:rPr>
          <w:rStyle w:val="Emphasis"/>
        </w:rPr>
        <w:t xml:space="preserve">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F237FE">
        <w:rPr>
          <w:rStyle w:val="Emphasis"/>
          <w:highlight w:val="yellow"/>
        </w:rPr>
        <w:t>98.</w:t>
      </w:r>
      <w:r w:rsidRPr="00D337C9">
        <w:rPr>
          <w:rStyle w:val="Emphasis"/>
        </w:rPr>
        <w:t>12</w:t>
      </w:r>
      <w:r w:rsidRPr="00D337C9">
        <w:rPr>
          <w:rStyle w:val="StyleUnderline"/>
        </w:rPr>
        <w:t xml:space="preserve"> </w:t>
      </w:r>
      <w:r w:rsidRPr="00F237FE">
        <w:rPr>
          <w:rStyle w:val="StyleUnderline"/>
          <w:highlight w:val="yellow"/>
        </w:rPr>
        <w:t>per cent was public funding</w:t>
      </w:r>
      <w:r w:rsidRPr="00585367">
        <w:rPr>
          <w:sz w:val="14"/>
        </w:rPr>
        <w:t xml:space="preserve">.22 The US and Germany are the largest investors in vaccine R&amp;D with $2.2 billion and $1.5 billion funding. </w:t>
      </w:r>
      <w:proofErr w:type="gramStart"/>
      <w:r w:rsidRPr="00585367">
        <w:rPr>
          <w:sz w:val="14"/>
        </w:rPr>
        <w:t>Source:“</w:t>
      </w:r>
      <w:proofErr w:type="gramEnd"/>
      <w:r w:rsidRPr="00585367">
        <w:rPr>
          <w:sz w:val="14"/>
        </w:rPr>
        <w:t xml:space="preserv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w:t>
      </w:r>
      <w:proofErr w:type="spellStart"/>
      <w:r w:rsidRPr="00585367">
        <w:rPr>
          <w:sz w:val="14"/>
        </w:rPr>
        <w:t>Moderna</w:t>
      </w:r>
      <w:proofErr w:type="spellEnd"/>
      <w:r w:rsidRPr="00585367">
        <w:rPr>
          <w:sz w:val="14"/>
        </w:rPr>
        <w:t xml:space="preserve">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 xml:space="preserve">A recent IMF working paper also notes that public research institutions were a key driver of the COVID-19 R&amp;D effort—accounting for </w:t>
      </w:r>
      <w:r w:rsidRPr="009E1383">
        <w:rPr>
          <w:rStyle w:val="StyleUnderline"/>
        </w:rPr>
        <w:lastRenderedPageBreak/>
        <w:t>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F237FE">
        <w:rPr>
          <w:rStyle w:val="Emphasis"/>
          <w:highlight w:val="yellow"/>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F237FE">
        <w:rPr>
          <w:rStyle w:val="StyleUnderline"/>
          <w:highlight w:val="yellow"/>
        </w:rPr>
        <w:t>the</w:t>
      </w:r>
      <w:r w:rsidRPr="009E1383">
        <w:rPr>
          <w:rStyle w:val="StyleUnderline"/>
        </w:rPr>
        <w:t xml:space="preserve"> </w:t>
      </w:r>
      <w:r w:rsidRPr="00F237FE">
        <w:rPr>
          <w:rStyle w:val="StyleUnderline"/>
          <w:highlight w:val="yellow"/>
        </w:rPr>
        <w:t>argument</w:t>
      </w:r>
      <w:r w:rsidRPr="009E1383">
        <w:rPr>
          <w:rStyle w:val="StyleUnderline"/>
        </w:rPr>
        <w:t xml:space="preserve">s such as </w:t>
      </w:r>
      <w:r w:rsidRPr="00F237FE">
        <w:rPr>
          <w:rStyle w:val="StyleUnderline"/>
          <w:highlight w:val="yellow"/>
        </w:rPr>
        <w:t xml:space="preserve">that no other manufacturers can carry out the </w:t>
      </w:r>
      <w:r w:rsidRPr="00E74D0C">
        <w:rPr>
          <w:rStyle w:val="StyleUnderline"/>
        </w:rPr>
        <w:t xml:space="preserve">complex </w:t>
      </w:r>
      <w:r w:rsidRPr="00F237FE">
        <w:rPr>
          <w:rStyle w:val="StyleUnderline"/>
          <w:highlight w:val="yellow"/>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F237FE">
        <w:rPr>
          <w:rStyle w:val="StyleUnderline"/>
          <w:highlight w:val="yellow"/>
        </w:rPr>
        <w:t>have</w:t>
      </w:r>
      <w:r w:rsidRPr="009E1383">
        <w:rPr>
          <w:rStyle w:val="StyleUnderline"/>
        </w:rPr>
        <w:t xml:space="preserve"> also </w:t>
      </w:r>
      <w:r w:rsidRPr="00F237FE">
        <w:rPr>
          <w:rStyle w:val="StyleUnderline"/>
          <w:highlight w:val="yellow"/>
        </w:rPr>
        <w:t xml:space="preserve">been </w:t>
      </w:r>
      <w:r w:rsidRPr="00F237FE">
        <w:rPr>
          <w:rStyle w:val="Emphasis"/>
          <w:highlight w:val="yellow"/>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F237FE">
        <w:rPr>
          <w:rStyle w:val="StyleUnderline"/>
          <w:highlight w:val="yellow"/>
        </w:rPr>
        <w:t xml:space="preserve">Indian company </w:t>
      </w:r>
      <w:proofErr w:type="spellStart"/>
      <w:r w:rsidRPr="00F237FE">
        <w:rPr>
          <w:rStyle w:val="StyleUnderline"/>
          <w:highlight w:val="yellow"/>
        </w:rPr>
        <w:t>Shantha</w:t>
      </w:r>
      <w:proofErr w:type="spellEnd"/>
      <w:r w:rsidRPr="009E1383">
        <w:rPr>
          <w:rStyle w:val="StyleUnderline"/>
        </w:rPr>
        <w:t xml:space="preserve"> </w:t>
      </w:r>
      <w:r w:rsidRPr="00F237FE">
        <w:rPr>
          <w:rStyle w:val="StyleUnderline"/>
          <w:highlight w:val="yellow"/>
        </w:rPr>
        <w:t>Biotechnics approached a Western firm for a tech</w:t>
      </w:r>
      <w:r w:rsidRPr="009E1383">
        <w:rPr>
          <w:rStyle w:val="StyleUnderline"/>
        </w:rPr>
        <w:t xml:space="preserve">nology </w:t>
      </w:r>
      <w:r w:rsidRPr="00F237FE">
        <w:rPr>
          <w:rStyle w:val="StyleUnderline"/>
          <w:highlight w:val="yellow"/>
        </w:rPr>
        <w:t>transfer of Hep</w:t>
      </w:r>
      <w:r w:rsidRPr="009E1383">
        <w:rPr>
          <w:rStyle w:val="StyleUnderline"/>
        </w:rPr>
        <w:t xml:space="preserve">atitis </w:t>
      </w:r>
      <w:r w:rsidRPr="00F237FE">
        <w:rPr>
          <w:rStyle w:val="StyleUnderline"/>
          <w:highlight w:val="yellow"/>
        </w:rPr>
        <w:t>B vaccine, the firm</w:t>
      </w:r>
      <w:r w:rsidRPr="009E1383">
        <w:rPr>
          <w:rStyle w:val="StyleUnderline"/>
        </w:rPr>
        <w:t xml:space="preserve"> </w:t>
      </w:r>
      <w:r w:rsidRPr="00F237FE">
        <w:rPr>
          <w:rStyle w:val="StyleUnderline"/>
          <w:highlight w:val="yellow"/>
        </w:rPr>
        <w:t>responded</w:t>
      </w:r>
      <w:r w:rsidRPr="00585367">
        <w:rPr>
          <w:sz w:val="14"/>
        </w:rPr>
        <w:t xml:space="preserve"> that “India cannot afford such high technology vaccines… And even if you can afford to buy the technology, </w:t>
      </w:r>
      <w:r w:rsidRPr="00F237FE">
        <w:rPr>
          <w:rStyle w:val="StyleUnderline"/>
          <w:highlight w:val="yellow"/>
        </w:rPr>
        <w:t>your scientists cannot understand recombinant technology</w:t>
      </w:r>
      <w:r w:rsidRPr="009E1383">
        <w:rPr>
          <w:rStyle w:val="StyleUnderline"/>
        </w:rPr>
        <w:t xml:space="preserve"> in the least.”25 Later, </w:t>
      </w:r>
      <w:proofErr w:type="spellStart"/>
      <w:r w:rsidRPr="00F237FE">
        <w:rPr>
          <w:rStyle w:val="StyleUnderline"/>
          <w:highlight w:val="yellow"/>
        </w:rPr>
        <w:t>Shantha</w:t>
      </w:r>
      <w:proofErr w:type="spellEnd"/>
      <w:r w:rsidRPr="009E1383">
        <w:rPr>
          <w:rStyle w:val="StyleUnderline"/>
        </w:rPr>
        <w:t xml:space="preserve"> Biotechnics </w:t>
      </w:r>
      <w:r w:rsidRPr="00F237FE">
        <w:rPr>
          <w:rStyle w:val="StyleUnderline"/>
          <w:highlight w:val="yellow"/>
        </w:rPr>
        <w:t>developed its own vaccine</w:t>
      </w:r>
      <w:r w:rsidRPr="009E1383">
        <w:rPr>
          <w:rStyle w:val="StyleUnderline"/>
        </w:rPr>
        <w:t xml:space="preserve"> at $1 per dose, </w:t>
      </w:r>
      <w:r w:rsidRPr="00F237FE">
        <w:rPr>
          <w:rStyle w:val="StyleUnderline"/>
          <w:highlight w:val="yellow"/>
        </w:rPr>
        <w:t>and</w:t>
      </w:r>
      <w:r w:rsidRPr="009E1383">
        <w:rPr>
          <w:rStyle w:val="StyleUnderline"/>
        </w:rPr>
        <w:t xml:space="preserve"> the </w:t>
      </w:r>
      <w:r w:rsidRPr="00F237FE">
        <w:rPr>
          <w:rStyle w:val="StyleUnderline"/>
          <w:highlight w:val="yellow"/>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F237FE">
        <w:rPr>
          <w:rStyle w:val="StyleUnderline"/>
          <w:highlight w:val="yellow"/>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585367">
        <w:rPr>
          <w:sz w:val="14"/>
        </w:rPr>
        <w:t>Africa</w:t>
      </w:r>
      <w:proofErr w:type="gramEnd"/>
      <w:r w:rsidRPr="00585367">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28C71E59" w14:textId="77777777" w:rsidR="00C14232" w:rsidRPr="004629E1" w:rsidRDefault="00C14232" w:rsidP="00C14232"/>
    <w:p w14:paraId="79E406F5" w14:textId="77777777" w:rsidR="00C14232" w:rsidRPr="00076D8A" w:rsidRDefault="00C14232" w:rsidP="00C14232">
      <w:pPr>
        <w:pStyle w:val="Heading4"/>
      </w:pPr>
      <w:r>
        <w:t xml:space="preserve">3. </w:t>
      </w:r>
      <w:r w:rsidRPr="00076D8A">
        <w:t xml:space="preserve">Failure to contain COVID-19 causes extinction </w:t>
      </w:r>
    </w:p>
    <w:p w14:paraId="3BEBE1E9" w14:textId="77777777" w:rsidR="00C14232" w:rsidRPr="00076D8A" w:rsidRDefault="00C14232" w:rsidP="00C14232">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9" w:history="1">
        <w:r w:rsidRPr="00076D8A">
          <w:rPr>
            <w:sz w:val="16"/>
          </w:rPr>
          <w:t>https://opastonline.com/wp-content/uploads/2020/04/will-covid-19-trigger-extinction-of-all-life-on-earth-eesrr-20-.pdf</w:t>
        </w:r>
      </w:hyperlink>
    </w:p>
    <w:p w14:paraId="634679B0" w14:textId="77777777" w:rsidR="00C14232" w:rsidRPr="00E70D20" w:rsidRDefault="00C14232" w:rsidP="00C14232">
      <w:pPr>
        <w:rPr>
          <w:sz w:val="14"/>
        </w:rPr>
      </w:pPr>
      <w:r w:rsidRPr="00E70D20">
        <w:rPr>
          <w:sz w:val="14"/>
        </w:rPr>
        <w:lastRenderedPageBreak/>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F237FE">
        <w:rPr>
          <w:b/>
          <w:highlight w:val="yellow"/>
          <w:u w:val="single"/>
        </w:rPr>
        <w:t xml:space="preserve">The novel coronavirus could </w:t>
      </w:r>
      <w:r w:rsidRPr="00F237FE">
        <w:rPr>
          <w:b/>
          <w:iCs/>
          <w:highlight w:val="yellow"/>
          <w:u w:val="single"/>
          <w:bdr w:val="single" w:sz="8" w:space="0" w:color="auto"/>
        </w:rPr>
        <w:t xml:space="preserve">trigger </w:t>
      </w:r>
      <w:r w:rsidRPr="004629E1">
        <w:rPr>
          <w:b/>
          <w:iCs/>
          <w:u w:val="single"/>
          <w:bdr w:val="single" w:sz="8" w:space="0" w:color="auto"/>
        </w:rPr>
        <w:t>extinction of humans</w:t>
      </w:r>
      <w:r w:rsidRPr="004629E1">
        <w:rPr>
          <w:b/>
          <w:u w:val="single"/>
        </w:rPr>
        <w:t xml:space="preserve">, and therefore the </w:t>
      </w:r>
      <w:r w:rsidRPr="00F237FE">
        <w:rPr>
          <w:b/>
          <w:iCs/>
          <w:highlight w:val="yellow"/>
          <w:u w:val="single"/>
          <w:bdr w:val="single" w:sz="8" w:space="0" w:color="auto"/>
        </w:rPr>
        <w:t>extinction of all life on Earth</w:t>
      </w:r>
      <w:r w:rsidRPr="00E70D20">
        <w:rPr>
          <w:sz w:val="14"/>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4629E1">
        <w:rPr>
          <w:b/>
          <w:u w:val="single"/>
        </w:rPr>
        <w:t xml:space="preserve">the ongoing </w:t>
      </w:r>
      <w:r w:rsidRPr="00F237FE">
        <w:rPr>
          <w:b/>
          <w:highlight w:val="yellow"/>
          <w:u w:val="single"/>
        </w:rPr>
        <w:t xml:space="preserve">reduction in industrial activity </w:t>
      </w:r>
      <w:proofErr w:type="gramStart"/>
      <w:r w:rsidRPr="00F237FE">
        <w:rPr>
          <w:b/>
          <w:highlight w:val="yellow"/>
          <w:u w:val="single"/>
        </w:rPr>
        <w:t>as a result of</w:t>
      </w:r>
      <w:proofErr w:type="gramEnd"/>
      <w:r w:rsidRPr="00F237FE">
        <w:rPr>
          <w:b/>
          <w:highlight w:val="yellow"/>
          <w:u w:val="single"/>
        </w:rPr>
        <w:t xml:space="preserve"> COVID-19 </w:t>
      </w:r>
      <w:r w:rsidRPr="004629E1">
        <w:rPr>
          <w:b/>
          <w:u w:val="single"/>
        </w:rPr>
        <w:t xml:space="preserve">almost </w:t>
      </w:r>
      <w:r w:rsidRPr="00F237FE">
        <w:rPr>
          <w:b/>
          <w:highlight w:val="yellow"/>
          <w:u w:val="single"/>
        </w:rPr>
        <w:t>certainly leads to loss of habitat for human</w:t>
      </w:r>
      <w:r w:rsidRPr="004629E1">
        <w:rPr>
          <w:b/>
          <w:u w:val="single"/>
        </w:rPr>
        <w:t xml:space="preserve"> animals, hence </w:t>
      </w:r>
      <w:r w:rsidRPr="00F237FE">
        <w:rPr>
          <w:b/>
          <w:highlight w:val="yellow"/>
          <w:u w:val="single"/>
        </w:rPr>
        <w:t xml:space="preserve">putting us </w:t>
      </w:r>
      <w:r w:rsidRPr="004629E1">
        <w:rPr>
          <w:b/>
          <w:u w:val="single"/>
        </w:rPr>
        <w:t xml:space="preserve">on the </w:t>
      </w:r>
      <w:r w:rsidRPr="004629E1">
        <w:rPr>
          <w:b/>
          <w:iCs/>
          <w:u w:val="single"/>
          <w:bdr w:val="single" w:sz="8" w:space="0" w:color="auto"/>
        </w:rPr>
        <w:t xml:space="preserve">fast track to human </w:t>
      </w:r>
      <w:r w:rsidRPr="00F237FE">
        <w:rPr>
          <w:b/>
          <w:iCs/>
          <w:highlight w:val="yellow"/>
          <w:u w:val="single"/>
          <w:bdr w:val="single" w:sz="8" w:space="0" w:color="auto"/>
        </w:rPr>
        <w:t>extinct</w:t>
      </w:r>
      <w:r w:rsidRPr="004629E1">
        <w:rPr>
          <w:b/>
          <w:iCs/>
          <w:u w:val="single"/>
          <w:bdr w:val="single" w:sz="8" w:space="0" w:color="auto"/>
        </w:rPr>
        <w:t>ion</w:t>
      </w:r>
      <w:r w:rsidRPr="00E70D20">
        <w:rPr>
          <w:sz w:val="14"/>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4629E1">
        <w:rPr>
          <w:b/>
          <w:u w:val="single"/>
        </w:rPr>
        <w:t xml:space="preserve">Coincident with industrial activity adding to greenhouse gases that warm the planet, </w:t>
      </w:r>
      <w:r w:rsidRPr="00F237FE">
        <w:rPr>
          <w:b/>
          <w:highlight w:val="yellow"/>
          <w:u w:val="single"/>
        </w:rPr>
        <w:t xml:space="preserve">industrial activity simultaneously cools the planet by adding aerosols to </w:t>
      </w:r>
      <w:r w:rsidRPr="004629E1">
        <w:rPr>
          <w:b/>
          <w:u w:val="single"/>
        </w:rPr>
        <w:t xml:space="preserve">the atmosphere. These aerosols </w:t>
      </w:r>
      <w:r w:rsidRPr="00F237FE">
        <w:rPr>
          <w:b/>
          <w:highlight w:val="yellow"/>
          <w:u w:val="single"/>
        </w:rPr>
        <w:t>block incoming sunlight</w:t>
      </w:r>
      <w:r w:rsidRPr="004629E1">
        <w:rPr>
          <w:b/>
          <w:u w:val="single"/>
        </w:rPr>
        <w:t xml:space="preserve">, thereby keeping cool our pale blue dot. </w:t>
      </w:r>
      <w:r w:rsidRPr="00F237FE">
        <w:rPr>
          <w:b/>
          <w:highlight w:val="yellow"/>
          <w:u w:val="single"/>
        </w:rPr>
        <w:t xml:space="preserve">Reducing industrial activity by </w:t>
      </w:r>
      <w:r w:rsidRPr="004629E1">
        <w:rPr>
          <w:b/>
          <w:u w:val="single"/>
        </w:rPr>
        <w:t xml:space="preserve">as little as </w:t>
      </w:r>
      <w:r w:rsidRPr="00F237FE">
        <w:rPr>
          <w:b/>
          <w:highlight w:val="yellow"/>
          <w:u w:val="single"/>
        </w:rPr>
        <w:t xml:space="preserve">35 percent </w:t>
      </w:r>
      <w:r w:rsidRPr="004629E1">
        <w:rPr>
          <w:b/>
          <w:u w:val="single"/>
        </w:rPr>
        <w:t xml:space="preserve">is expected to </w:t>
      </w:r>
      <w:r w:rsidRPr="00F237FE">
        <w:rPr>
          <w:b/>
          <w:highlight w:val="yellow"/>
          <w:u w:val="single"/>
        </w:rPr>
        <w:t xml:space="preserve">cause a </w:t>
      </w:r>
      <w:r w:rsidRPr="00F237FE">
        <w:rPr>
          <w:b/>
          <w:iCs/>
          <w:highlight w:val="yellow"/>
          <w:u w:val="single"/>
          <w:bdr w:val="single" w:sz="8" w:space="0" w:color="auto"/>
        </w:rPr>
        <w:t xml:space="preserve">global-average temperature </w:t>
      </w:r>
      <w:proofErr w:type="gramStart"/>
      <w:r w:rsidRPr="00F237FE">
        <w:rPr>
          <w:b/>
          <w:iCs/>
          <w:highlight w:val="yellow"/>
          <w:u w:val="single"/>
          <w:bdr w:val="single" w:sz="8" w:space="0" w:color="auto"/>
        </w:rPr>
        <w:t>rise</w:t>
      </w:r>
      <w:proofErr w:type="gramEnd"/>
      <w:r w:rsidRPr="00F237FE">
        <w:rPr>
          <w:b/>
          <w:iCs/>
          <w:highlight w:val="yellow"/>
          <w:u w:val="single"/>
          <w:bdr w:val="single" w:sz="8" w:space="0" w:color="auto"/>
        </w:rPr>
        <w:t xml:space="preserve"> of 1 degree Celsius within </w:t>
      </w:r>
      <w:r w:rsidRPr="004629E1">
        <w:rPr>
          <w:b/>
          <w:iCs/>
          <w:u w:val="single"/>
          <w:bdr w:val="single" w:sz="8" w:space="0" w:color="auto"/>
        </w:rPr>
        <w:t xml:space="preserve">a few </w:t>
      </w:r>
      <w:r w:rsidRPr="00F237FE">
        <w:rPr>
          <w:b/>
          <w:iCs/>
          <w:highlight w:val="yellow"/>
          <w:u w:val="single"/>
          <w:bdr w:val="single" w:sz="8" w:space="0" w:color="auto"/>
        </w:rPr>
        <w:t>weeks</w:t>
      </w:r>
      <w:r w:rsidRPr="00E70D20">
        <w:rPr>
          <w:sz w:val="14"/>
        </w:rPr>
        <w:t xml:space="preserve">, </w:t>
      </w:r>
      <w:r w:rsidRPr="00E70D20">
        <w:rPr>
          <w:sz w:val="14"/>
          <w:szCs w:val="12"/>
        </w:rPr>
        <w:t xml:space="preserve">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E70D20">
        <w:rPr>
          <w:sz w:val="14"/>
          <w:szCs w:val="12"/>
        </w:rPr>
        <w:t>April,</w:t>
      </w:r>
      <w:proofErr w:type="gramEnd"/>
      <w:r w:rsidRPr="00E70D20">
        <w:rPr>
          <w:sz w:val="14"/>
          <w:szCs w:val="12"/>
        </w:rPr>
        <w:t xml:space="preserve"> 2018 the highest global-average temperature experienced by Homo sapiens on Earth [13, 14]. By 13 March 2020, 2 C above the 1750 baseline was crossed [11]. In other words, human extinction via the death-by-a-</w:t>
      </w:r>
      <w:proofErr w:type="spellStart"/>
      <w:r w:rsidRPr="00E70D20">
        <w:rPr>
          <w:sz w:val="14"/>
          <w:szCs w:val="12"/>
        </w:rPr>
        <w:t>thousandcuts</w:t>
      </w:r>
      <w:proofErr w:type="spellEnd"/>
      <w:r w:rsidRPr="00E70D20">
        <w:rPr>
          <w:sz w:val="14"/>
          <w:szCs w:val="12"/>
        </w:rPr>
        <w:t xml:space="preserve"> route might be locked in with no further heating of Earth. </w:t>
      </w:r>
      <w:proofErr w:type="gramStart"/>
      <w:r w:rsidRPr="00E70D20">
        <w:rPr>
          <w:sz w:val="14"/>
          <w:szCs w:val="12"/>
        </w:rPr>
        <w:t>In light of</w:t>
      </w:r>
      <w:proofErr w:type="gramEnd"/>
      <w:r w:rsidRPr="00E70D20">
        <w:rPr>
          <w:sz w:val="14"/>
          <w:szCs w:val="12"/>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E70D20">
        <w:rPr>
          <w:sz w:val="14"/>
          <w:szCs w:val="12"/>
        </w:rPr>
        <w:t>as a result of</w:t>
      </w:r>
      <w:proofErr w:type="gramEnd"/>
      <w:r w:rsidRPr="00E70D20">
        <w:rPr>
          <w:sz w:val="14"/>
          <w:szCs w:val="12"/>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w:t>
      </w:r>
      <w:r w:rsidRPr="00E70D20">
        <w:rPr>
          <w:sz w:val="14"/>
        </w:rPr>
        <w:t xml:space="preserve">. </w:t>
      </w:r>
      <w:r w:rsidRPr="00F237FE">
        <w:rPr>
          <w:b/>
          <w:iCs/>
          <w:highlight w:val="yellow"/>
          <w:u w:val="single"/>
          <w:bdr w:val="single" w:sz="8" w:space="0" w:color="auto"/>
        </w:rPr>
        <w:t>Every civilization requires bread and circuses</w:t>
      </w:r>
      <w:r w:rsidRPr="00E70D20">
        <w:rPr>
          <w:sz w:val="14"/>
        </w:rPr>
        <w:t xml:space="preserve">. There is little doubt </w:t>
      </w:r>
      <w:r w:rsidRPr="004629E1">
        <w:rPr>
          <w:b/>
          <w:u w:val="single"/>
        </w:rPr>
        <w:t xml:space="preserve">the </w:t>
      </w:r>
      <w:r w:rsidRPr="00F237FE">
        <w:rPr>
          <w:b/>
          <w:highlight w:val="yellow"/>
          <w:u w:val="single"/>
        </w:rPr>
        <w:t xml:space="preserve">circuses </w:t>
      </w:r>
      <w:r w:rsidRPr="004629E1">
        <w:rPr>
          <w:b/>
          <w:u w:val="single"/>
        </w:rPr>
        <w:t xml:space="preserve">attendant to industrial civilization </w:t>
      </w:r>
      <w:r w:rsidRPr="00F237FE">
        <w:rPr>
          <w:b/>
          <w:highlight w:val="yellow"/>
          <w:u w:val="single"/>
        </w:rPr>
        <w:t xml:space="preserve">will continue </w:t>
      </w:r>
      <w:r w:rsidRPr="004629E1">
        <w:rPr>
          <w:b/>
          <w:u w:val="single"/>
        </w:rPr>
        <w:t xml:space="preserve">until the end of the planetary show for Homo sapiens. </w:t>
      </w:r>
      <w:r w:rsidRPr="00F237FE">
        <w:rPr>
          <w:b/>
          <w:iCs/>
          <w:highlight w:val="yellow"/>
          <w:u w:val="single"/>
          <w:bdr w:val="single" w:sz="8" w:space="0" w:color="auto"/>
        </w:rPr>
        <w:t>Bread, however, requires wheat</w:t>
      </w:r>
      <w:r w:rsidRPr="004629E1">
        <w:rPr>
          <w:b/>
          <w:u w:val="single"/>
        </w:rPr>
        <w:t xml:space="preserve">. Wheat production </w:t>
      </w:r>
      <w:r w:rsidRPr="00F237FE">
        <w:rPr>
          <w:b/>
          <w:highlight w:val="yellow"/>
          <w:u w:val="single"/>
        </w:rPr>
        <w:t>requires a delicate balance of growing conditions that</w:t>
      </w:r>
      <w:r w:rsidRPr="004629E1">
        <w:rPr>
          <w:b/>
          <w:u w:val="single"/>
        </w:rPr>
        <w:t xml:space="preserve">, like habitat for humans, </w:t>
      </w:r>
      <w:r w:rsidRPr="00F237FE">
        <w:rPr>
          <w:b/>
          <w:highlight w:val="yellow"/>
          <w:u w:val="single"/>
        </w:rPr>
        <w:t xml:space="preserve">teeters </w:t>
      </w:r>
      <w:r w:rsidRPr="004629E1">
        <w:rPr>
          <w:b/>
          <w:u w:val="single"/>
        </w:rPr>
        <w:t>on the brink</w:t>
      </w:r>
      <w:r w:rsidRPr="00E70D20">
        <w:rPr>
          <w:sz w:val="14"/>
        </w:rPr>
        <w:t xml:space="preserve"> [15]. </w:t>
      </w:r>
      <w:r w:rsidRPr="004629E1">
        <w:rPr>
          <w:b/>
          <w:u w:val="single"/>
        </w:rPr>
        <w:t xml:space="preserve">The path to near-term </w:t>
      </w:r>
      <w:r w:rsidRPr="00F237FE">
        <w:rPr>
          <w:b/>
          <w:highlight w:val="yellow"/>
          <w:u w:val="single"/>
        </w:rPr>
        <w:t xml:space="preserve">human extinction </w:t>
      </w:r>
      <w:r w:rsidRPr="004629E1">
        <w:rPr>
          <w:b/>
          <w:u w:val="single"/>
        </w:rPr>
        <w:t xml:space="preserve">thus </w:t>
      </w:r>
      <w:r w:rsidRPr="00F237FE">
        <w:rPr>
          <w:b/>
          <w:highlight w:val="yellow"/>
          <w:u w:val="single"/>
        </w:rPr>
        <w:t xml:space="preserve">runs from a tiny virus </w:t>
      </w:r>
      <w:r w:rsidRPr="004629E1">
        <w:rPr>
          <w:b/>
          <w:u w:val="single"/>
        </w:rPr>
        <w:t xml:space="preserve">underlying a pandemic </w:t>
      </w:r>
      <w:r w:rsidRPr="00F237FE">
        <w:rPr>
          <w:b/>
          <w:highlight w:val="yellow"/>
          <w:u w:val="single"/>
        </w:rPr>
        <w:t xml:space="preserve">through a reduction of industrial activity </w:t>
      </w:r>
      <w:r w:rsidRPr="004629E1">
        <w:rPr>
          <w:b/>
          <w:u w:val="single"/>
        </w:rPr>
        <w:t>that overheats a planet already running a fever</w:t>
      </w:r>
      <w:r w:rsidRPr="00E70D20">
        <w:rPr>
          <w:sz w:val="14"/>
        </w:rPr>
        <w:t xml:space="preserve">. </w:t>
      </w:r>
      <w:r w:rsidRPr="004629E1">
        <w:rPr>
          <w:b/>
          <w:u w:val="single"/>
        </w:rPr>
        <w:t xml:space="preserve">The outbreak of </w:t>
      </w:r>
      <w:r w:rsidRPr="00F237FE">
        <w:rPr>
          <w:b/>
          <w:highlight w:val="yellow"/>
          <w:u w:val="single"/>
        </w:rPr>
        <w:t xml:space="preserve">COVID-19 </w:t>
      </w:r>
      <w:r w:rsidRPr="00F237FE">
        <w:rPr>
          <w:b/>
          <w:iCs/>
          <w:highlight w:val="yellow"/>
          <w:u w:val="single"/>
          <w:bdr w:val="single" w:sz="8" w:space="0" w:color="auto"/>
        </w:rPr>
        <w:t xml:space="preserve">could very well be </w:t>
      </w:r>
      <w:r w:rsidRPr="004629E1">
        <w:rPr>
          <w:b/>
          <w:iCs/>
          <w:u w:val="single"/>
          <w:bdr w:val="single" w:sz="8" w:space="0" w:color="auto"/>
        </w:rPr>
        <w:t xml:space="preserve">the event that accelerates </w:t>
      </w:r>
      <w:r w:rsidRPr="00F237FE">
        <w:rPr>
          <w:b/>
          <w:iCs/>
          <w:highlight w:val="yellow"/>
          <w:u w:val="single"/>
          <w:bdr w:val="single" w:sz="8" w:space="0" w:color="auto"/>
        </w:rPr>
        <w:t>human extinction</w:t>
      </w:r>
      <w:r w:rsidRPr="00F237FE">
        <w:rPr>
          <w:b/>
          <w:highlight w:val="yellow"/>
          <w:u w:val="single"/>
        </w:rPr>
        <w:t xml:space="preserve"> via reduction of industrial activity</w:t>
      </w:r>
      <w:r w:rsidRPr="004629E1">
        <w:rPr>
          <w:b/>
          <w:u w:val="single"/>
        </w:rPr>
        <w:t xml:space="preserve">, hence loss of habitat for Homo sapiens. As a result of the rapid environmental change likely to follow, </w:t>
      </w:r>
      <w:r w:rsidRPr="00F237FE">
        <w:rPr>
          <w:b/>
          <w:iCs/>
          <w:highlight w:val="yellow"/>
          <w:u w:val="single"/>
          <w:bdr w:val="single" w:sz="8" w:space="0" w:color="auto"/>
        </w:rPr>
        <w:t>we are almost certain to lose all life on Earth</w:t>
      </w:r>
      <w:r w:rsidRPr="00F237FE">
        <w:rPr>
          <w:sz w:val="14"/>
          <w:highlight w:val="yellow"/>
        </w:rPr>
        <w:t xml:space="preserve"> </w:t>
      </w:r>
      <w:r w:rsidRPr="00E70D20">
        <w:rPr>
          <w:sz w:val="14"/>
        </w:rPr>
        <w:t xml:space="preserve">[16]. History is replete with examples of human hubris. We thought we were mighty, and we certainly have left our mark on Earth. </w:t>
      </w:r>
      <w:r w:rsidRPr="00F237FE">
        <w:rPr>
          <w:b/>
          <w:highlight w:val="yellow"/>
          <w:u w:val="single"/>
        </w:rPr>
        <w:t xml:space="preserve">How embarrassing </w:t>
      </w:r>
      <w:r w:rsidRPr="004629E1">
        <w:rPr>
          <w:b/>
          <w:u w:val="single"/>
        </w:rPr>
        <w:t>for the big-brained human species that a microscopic virus could pull the trigger on our extinction</w:t>
      </w:r>
      <w:r w:rsidRPr="00E70D20">
        <w:rPr>
          <w:sz w:val="14"/>
        </w:rPr>
        <w:t xml:space="preserve"> [15].</w:t>
      </w:r>
    </w:p>
    <w:p w14:paraId="21B7512C" w14:textId="77777777" w:rsidR="00C14232" w:rsidRDefault="00C14232" w:rsidP="00C14232"/>
    <w:p w14:paraId="10B1BE9C" w14:textId="77777777" w:rsidR="00C14232" w:rsidRDefault="00C14232" w:rsidP="00C14232"/>
    <w:p w14:paraId="0DEA0DF0" w14:textId="77777777" w:rsidR="00C14232" w:rsidRDefault="00C14232" w:rsidP="00C14232">
      <w:pPr>
        <w:pStyle w:val="Heading3"/>
      </w:pPr>
      <w:r>
        <w:lastRenderedPageBreak/>
        <w:t>Contention 2: US-China War</w:t>
      </w:r>
    </w:p>
    <w:p w14:paraId="67256A8E" w14:textId="77777777" w:rsidR="00C14232" w:rsidRPr="00F355BF" w:rsidRDefault="00C14232" w:rsidP="00C14232"/>
    <w:p w14:paraId="2175B689" w14:textId="77777777" w:rsidR="00C14232" w:rsidRPr="004E4CBD" w:rsidRDefault="00C14232" w:rsidP="00C14232">
      <w:pPr>
        <w:pStyle w:val="Heading4"/>
      </w:pPr>
      <w:r>
        <w:t xml:space="preserve">1. </w:t>
      </w:r>
      <w:r w:rsidRPr="004E4CBD">
        <w:t>Continued COVID spread causes great power war</w:t>
      </w:r>
      <w:r>
        <w:t xml:space="preserve"> and is the death knell of the LIO—</w:t>
      </w:r>
      <w:r w:rsidRPr="004E4CBD">
        <w:t>diversion, nationalism, psychology</w:t>
      </w:r>
    </w:p>
    <w:p w14:paraId="3BE85D4B" w14:textId="77777777" w:rsidR="00C14232" w:rsidRPr="004E4CBD" w:rsidRDefault="00C14232" w:rsidP="00C14232">
      <w:pPr>
        <w:rPr>
          <w:rStyle w:val="Style13ptBold"/>
        </w:rPr>
      </w:pPr>
      <w:proofErr w:type="spellStart"/>
      <w:r w:rsidRPr="004E4CBD">
        <w:rPr>
          <w:rStyle w:val="Style13ptBold"/>
        </w:rPr>
        <w:t>Kitfield</w:t>
      </w:r>
      <w:proofErr w:type="spellEnd"/>
      <w:r w:rsidRPr="004E4CBD">
        <w:rPr>
          <w:rStyle w:val="Style13ptBold"/>
        </w:rPr>
        <w:t xml:space="preserve"> 20 </w:t>
      </w:r>
    </w:p>
    <w:p w14:paraId="5C4FD093" w14:textId="77777777" w:rsidR="00C14232" w:rsidRPr="004E4CBD" w:rsidRDefault="00C14232" w:rsidP="00C14232">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7D01786E" w14:textId="77777777" w:rsidR="00C14232" w:rsidRPr="00125A5D" w:rsidRDefault="00C14232" w:rsidP="00C14232">
      <w:pPr>
        <w:rPr>
          <w:sz w:val="14"/>
        </w:rPr>
      </w:pPr>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125A5D">
        <w:rPr>
          <w:sz w:val="14"/>
        </w:rPr>
        <w:t xml:space="preserve"> that </w:t>
      </w:r>
      <w:r w:rsidRPr="00476B36">
        <w:rPr>
          <w:rStyle w:val="StyleUnderline"/>
        </w:rPr>
        <w:t>the</w:t>
      </w:r>
      <w:r w:rsidRPr="00125A5D">
        <w:rPr>
          <w:sz w:val="14"/>
        </w:rPr>
        <w:t xml:space="preserve"> worst global </w:t>
      </w:r>
      <w:r w:rsidRPr="00476B36">
        <w:rPr>
          <w:rStyle w:val="StyleUnderline"/>
        </w:rPr>
        <w:t>pandemic</w:t>
      </w:r>
      <w:r w:rsidRPr="00125A5D">
        <w:rPr>
          <w:sz w:val="14"/>
        </w:rPr>
        <w:t xml:space="preserve"> in a century </w:t>
      </w:r>
      <w:r w:rsidRPr="00476B36">
        <w:rPr>
          <w:rStyle w:val="StyleUnderline"/>
        </w:rPr>
        <w:t>might lead to increased comity</w:t>
      </w:r>
      <w:r w:rsidRPr="00125A5D">
        <w:rPr>
          <w:sz w:val="14"/>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125A5D">
        <w:rPr>
          <w:sz w:val="14"/>
        </w:rPr>
        <w:t>. “</w:t>
      </w:r>
      <w:r w:rsidRPr="00476B36">
        <w:rPr>
          <w:rStyle w:val="StyleUnderline"/>
        </w:rPr>
        <w:t xml:space="preserve">Unfortunately, </w:t>
      </w:r>
      <w:r w:rsidRPr="00F237FE">
        <w:rPr>
          <w:rStyle w:val="StyleUnderline"/>
          <w:highlight w:val="yellow"/>
        </w:rPr>
        <w:t>this crisis is likely to unfold</w:t>
      </w:r>
      <w:r w:rsidRPr="00476B36">
        <w:rPr>
          <w:rStyle w:val="StyleUnderline"/>
        </w:rPr>
        <w:t xml:space="preserve"> in three consecutive waves, </w:t>
      </w:r>
      <w:r w:rsidRPr="00F237FE">
        <w:rPr>
          <w:rStyle w:val="StyleUnderline"/>
          <w:highlight w:val="yellow"/>
        </w:rPr>
        <w:t>with</w:t>
      </w:r>
      <w:r w:rsidRPr="00476B36">
        <w:rPr>
          <w:rStyle w:val="StyleUnderline"/>
        </w:rPr>
        <w:t xml:space="preserve"> a public health crisis followed by </w:t>
      </w:r>
      <w:r w:rsidRPr="00F237FE">
        <w:rPr>
          <w:rStyle w:val="StyleUnderline"/>
          <w:highlight w:val="yellow"/>
        </w:rPr>
        <w:t>an economic crisis</w:t>
      </w:r>
      <w:r w:rsidRPr="00476B36">
        <w:rPr>
          <w:rStyle w:val="StyleUnderline"/>
        </w:rPr>
        <w:t xml:space="preserve">, quite possibly </w:t>
      </w:r>
      <w:r w:rsidRPr="00F237FE">
        <w:rPr>
          <w:rStyle w:val="StyleUnderline"/>
          <w:highlight w:val="yellow"/>
        </w:rPr>
        <w:t>followed by a security crisis,</w:t>
      </w:r>
      <w:r w:rsidRPr="00476B36">
        <w:rPr>
          <w:rStyle w:val="StyleUnderline"/>
        </w:rPr>
        <w:t>” said</w:t>
      </w:r>
      <w:r w:rsidRPr="00125A5D">
        <w:rPr>
          <w:sz w:val="14"/>
        </w:rPr>
        <w:t xml:space="preserve"> David </w:t>
      </w:r>
      <w:r w:rsidRPr="00476B36">
        <w:rPr>
          <w:rStyle w:val="StyleUnderline"/>
        </w:rPr>
        <w:t>Kilcullen</w:t>
      </w:r>
      <w:r w:rsidRPr="00125A5D">
        <w:rPr>
          <w:sz w:val="14"/>
        </w:rPr>
        <w:t xml:space="preserve">, author of the recent book “The Dragons and Snakes: How the Rest Learned to Fight the West,” and a </w:t>
      </w:r>
      <w:r w:rsidRPr="00476B36">
        <w:rPr>
          <w:rStyle w:val="StyleUnderline"/>
        </w:rPr>
        <w:t>former special adviser to</w:t>
      </w:r>
      <w:r w:rsidRPr="00125A5D">
        <w:rPr>
          <w:sz w:val="14"/>
        </w:rPr>
        <w:t xml:space="preserve"> Gen. David Petraeus in Iraq, and the U.S. Secretary of State. </w:t>
      </w:r>
      <w:r w:rsidRPr="00476B36">
        <w:rPr>
          <w:rStyle w:val="StyleUnderline"/>
        </w:rPr>
        <w:t>The U</w:t>
      </w:r>
      <w:r w:rsidRPr="00125A5D">
        <w:rPr>
          <w:sz w:val="14"/>
        </w:rPr>
        <w:t xml:space="preserve">nited </w:t>
      </w:r>
      <w:r w:rsidRPr="00476B36">
        <w:rPr>
          <w:rStyle w:val="StyleUnderline"/>
        </w:rPr>
        <w:t>S</w:t>
      </w:r>
      <w:r w:rsidRPr="00125A5D">
        <w:rPr>
          <w:sz w:val="14"/>
        </w:rPr>
        <w:t xml:space="preserve">tates </w:t>
      </w:r>
      <w:r w:rsidRPr="00476B36">
        <w:rPr>
          <w:rStyle w:val="StyleUnderline"/>
        </w:rPr>
        <w:t>is already experiencing high levels of domestic unrest</w:t>
      </w:r>
      <w:r w:rsidRPr="00125A5D">
        <w:rPr>
          <w:sz w:val="14"/>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125A5D">
        <w:rPr>
          <w:sz w:val="14"/>
        </w:rPr>
        <w:t xml:space="preserve"> expected to hit in the fall, </w:t>
      </w:r>
      <w:r w:rsidRPr="00476B36">
        <w:rPr>
          <w:rStyle w:val="StyleUnderline"/>
        </w:rPr>
        <w:t xml:space="preserve">and foreign actors like Russian and China determined to use disinformation to stoke domestic divisions </w:t>
      </w:r>
      <w:r w:rsidRPr="00125A5D">
        <w:rPr>
          <w:sz w:val="14"/>
        </w:rPr>
        <w:t>during the election.</w:t>
      </w:r>
      <w:r>
        <w:rPr>
          <w:rStyle w:val="StyleUnderline"/>
        </w:rPr>
        <w:t xml:space="preserve"> </w:t>
      </w:r>
      <w:r w:rsidRPr="00125A5D">
        <w:rPr>
          <w:sz w:val="14"/>
        </w:rPr>
        <w:t>“</w:t>
      </w:r>
      <w:r w:rsidRPr="00476B36">
        <w:rPr>
          <w:rStyle w:val="StyleUnderline"/>
        </w:rPr>
        <w:t xml:space="preserve">Given the likelihood of internal instability and anti-government anger here and around the world, </w:t>
      </w:r>
      <w:r w:rsidRPr="00F237FE">
        <w:rPr>
          <w:rStyle w:val="StyleUnderline"/>
          <w:highlight w:val="yellow"/>
        </w:rPr>
        <w:t xml:space="preserve">there will be a </w:t>
      </w:r>
      <w:r w:rsidRPr="00DC66B4">
        <w:rPr>
          <w:rStyle w:val="StyleUnderline"/>
        </w:rPr>
        <w:t xml:space="preserve">huge </w:t>
      </w:r>
      <w:r w:rsidRPr="00F237FE">
        <w:rPr>
          <w:rStyle w:val="StyleUnderline"/>
          <w:highlight w:val="yellow"/>
        </w:rPr>
        <w:t>incentive for leaders</w:t>
      </w:r>
      <w:r w:rsidRPr="00125A5D">
        <w:rPr>
          <w:sz w:val="14"/>
        </w:rPr>
        <w:t xml:space="preserve"> who personalize politics like Trump, [Russian President Vladimir] Putin and [Chinese President] Xi Jinping </w:t>
      </w:r>
      <w:r w:rsidRPr="00F237FE">
        <w:rPr>
          <w:rStyle w:val="Emphasis"/>
          <w:highlight w:val="yellow"/>
        </w:rPr>
        <w:t>to look for external scapegoats for their domestic troubles</w:t>
      </w:r>
      <w:r w:rsidRPr="00125A5D">
        <w:rPr>
          <w:sz w:val="14"/>
        </w:rPr>
        <w:t xml:space="preserve">, which has already started to happen,” said Kilcullen. “This crisis also comes at a point when </w:t>
      </w:r>
      <w:r w:rsidRPr="00F237FE">
        <w:rPr>
          <w:rStyle w:val="StyleUnderline"/>
          <w:highlight w:val="yellow"/>
        </w:rPr>
        <w:t xml:space="preserve">the </w:t>
      </w:r>
      <w:r w:rsidRPr="00DC66B4">
        <w:rPr>
          <w:rStyle w:val="StyleUnderline"/>
        </w:rPr>
        <w:t xml:space="preserve">international </w:t>
      </w:r>
      <w:r w:rsidRPr="00F237FE">
        <w:rPr>
          <w:rStyle w:val="StyleUnderline"/>
          <w:highlight w:val="yellow"/>
        </w:rPr>
        <w:t>system</w:t>
      </w:r>
      <w:r w:rsidRPr="00125A5D">
        <w:rPr>
          <w:sz w:val="14"/>
        </w:rPr>
        <w:t xml:space="preserve"> that we’ve known since the end of World War II </w:t>
      </w:r>
      <w:r w:rsidRPr="00F237FE">
        <w:rPr>
          <w:rStyle w:val="Emphasis"/>
          <w:highlight w:val="yellow"/>
        </w:rPr>
        <w:t>was</w:t>
      </w:r>
      <w:r w:rsidRPr="00476B36">
        <w:rPr>
          <w:rStyle w:val="Emphasis"/>
        </w:rPr>
        <w:t xml:space="preserve"> </w:t>
      </w:r>
      <w:r w:rsidRPr="00F237FE">
        <w:rPr>
          <w:rStyle w:val="Emphasis"/>
          <w:highlight w:val="yellow"/>
        </w:rPr>
        <w:t>already rotting</w:t>
      </w:r>
      <w:r w:rsidRPr="00476B36">
        <w:rPr>
          <w:rStyle w:val="Emphasis"/>
        </w:rPr>
        <w:t xml:space="preserve"> and weaker than it appears</w:t>
      </w:r>
      <w:r w:rsidRPr="00125A5D">
        <w:rPr>
          <w:sz w:val="14"/>
        </w:rPr>
        <w:t xml:space="preserve">. </w:t>
      </w:r>
      <w:r w:rsidRPr="00F237FE">
        <w:rPr>
          <w:rStyle w:val="StyleUnderline"/>
          <w:highlight w:val="yellow"/>
        </w:rPr>
        <w:t xml:space="preserve">It may only take </w:t>
      </w:r>
      <w:r w:rsidRPr="00F237FE">
        <w:rPr>
          <w:rStyle w:val="Emphasis"/>
          <w:highlight w:val="yellow"/>
        </w:rPr>
        <w:t>one big shock to bring that</w:t>
      </w:r>
      <w:r w:rsidRPr="00476B36">
        <w:rPr>
          <w:rStyle w:val="Emphasis"/>
        </w:rPr>
        <w:t xml:space="preserve"> whole structure </w:t>
      </w:r>
      <w:r w:rsidRPr="00F237FE">
        <w:rPr>
          <w:rStyle w:val="Emphasis"/>
          <w:highlight w:val="yellow"/>
        </w:rPr>
        <w:t>down</w:t>
      </w:r>
      <w:r w:rsidRPr="00476B36">
        <w:rPr>
          <w:rStyle w:val="Emphasis"/>
        </w:rPr>
        <w:t>,</w:t>
      </w:r>
      <w:r w:rsidRPr="00476B36">
        <w:rPr>
          <w:rStyle w:val="StyleUnderline"/>
        </w:rPr>
        <w:t xml:space="preserve"> </w:t>
      </w:r>
      <w:r w:rsidRPr="00125A5D">
        <w:rPr>
          <w:sz w:val="14"/>
        </w:rPr>
        <w:t xml:space="preserve">and, </w:t>
      </w:r>
      <w:r w:rsidRPr="00476B36">
        <w:rPr>
          <w:rStyle w:val="StyleUnderline"/>
        </w:rPr>
        <w:t xml:space="preserve">if we’re not very careful, </w:t>
      </w:r>
      <w:r w:rsidRPr="00F237FE">
        <w:rPr>
          <w:rStyle w:val="StyleUnderline"/>
          <w:highlight w:val="yellow"/>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F237FE">
        <w:rPr>
          <w:rStyle w:val="StyleUnderline"/>
          <w:highlight w:val="yellow"/>
        </w:rPr>
        <w:t xml:space="preserve">this is the </w:t>
      </w:r>
      <w:r w:rsidRPr="00F237FE">
        <w:rPr>
          <w:rStyle w:val="Emphasis"/>
          <w:highlight w:val="yellow"/>
        </w:rPr>
        <w:t>most</w:t>
      </w:r>
      <w:r w:rsidRPr="00476B36">
        <w:rPr>
          <w:rStyle w:val="Emphasis"/>
        </w:rPr>
        <w:t xml:space="preserve"> </w:t>
      </w:r>
      <w:r w:rsidRPr="00F237FE">
        <w:rPr>
          <w:rStyle w:val="Emphasis"/>
          <w:highlight w:val="yellow"/>
        </w:rPr>
        <w:t>dangerous geopolitical dynamic</w:t>
      </w:r>
      <w:r w:rsidRPr="00476B36">
        <w:rPr>
          <w:rStyle w:val="StyleUnderline"/>
        </w:rPr>
        <w:t xml:space="preserve"> I have seen in my entire career.”</w:t>
      </w:r>
      <w:r>
        <w:rPr>
          <w:rStyle w:val="StyleUnderline"/>
        </w:rPr>
        <w:t xml:space="preserve"> </w:t>
      </w:r>
      <w:r w:rsidRPr="00125A5D">
        <w:rPr>
          <w:sz w:val="14"/>
        </w:rPr>
        <w:t xml:space="preserve">Chinese President Xi Jinping inspects PLA troops </w:t>
      </w:r>
      <w:proofErr w:type="gramStart"/>
      <w:r w:rsidRPr="00125A5D">
        <w:rPr>
          <w:sz w:val="14"/>
        </w:rPr>
        <w:t>As</w:t>
      </w:r>
      <w:proofErr w:type="gramEnd"/>
      <w:r w:rsidRPr="00125A5D">
        <w:rPr>
          <w:sz w:val="14"/>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125A5D">
        <w:rPr>
          <w:sz w:val="14"/>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125A5D">
        <w:rPr>
          <w:sz w:val="14"/>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F237FE">
        <w:rPr>
          <w:rStyle w:val="StyleUnderline"/>
          <w:highlight w:val="yellow"/>
        </w:rPr>
        <w:t>China</w:t>
      </w:r>
      <w:r w:rsidRPr="00476B36">
        <w:rPr>
          <w:rStyle w:val="StyleUnderline"/>
        </w:rPr>
        <w:t xml:space="preserve">, it </w:t>
      </w:r>
      <w:r w:rsidRPr="00F237FE">
        <w:rPr>
          <w:rStyle w:val="StyleUnderline"/>
          <w:highlight w:val="yellow"/>
        </w:rPr>
        <w:t>has continued to ratchet up</w:t>
      </w:r>
      <w:r w:rsidRPr="00476B36">
        <w:rPr>
          <w:rStyle w:val="StyleUnderline"/>
        </w:rPr>
        <w:t xml:space="preserve"> the rhetoric and </w:t>
      </w:r>
      <w:r w:rsidRPr="00F237FE">
        <w:rPr>
          <w:rStyle w:val="StyleUnderline"/>
          <w:highlight w:val="yellow"/>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F237FE">
        <w:rPr>
          <w:rStyle w:val="StyleUnderline"/>
          <w:highlight w:val="yellow"/>
        </w:rPr>
        <w:t>by cutting</w:t>
      </w:r>
      <w:r w:rsidRPr="00476B36">
        <w:rPr>
          <w:rStyle w:val="StyleUnderline"/>
        </w:rPr>
        <w:t xml:space="preserve"> critical </w:t>
      </w:r>
      <w:r w:rsidRPr="00F237FE">
        <w:rPr>
          <w:rStyle w:val="StyleUnderline"/>
          <w:highlight w:val="yellow"/>
        </w:rPr>
        <w:t>funding to the</w:t>
      </w:r>
      <w:r w:rsidRPr="00125A5D">
        <w:rPr>
          <w:sz w:val="14"/>
        </w:rPr>
        <w:t xml:space="preserve"> World Health Organization </w:t>
      </w:r>
      <w:r w:rsidRPr="00476B36">
        <w:rPr>
          <w:rStyle w:val="StyleUnderline"/>
        </w:rPr>
        <w:t>(</w:t>
      </w:r>
      <w:r w:rsidRPr="00F237FE">
        <w:rPr>
          <w:rStyle w:val="StyleUnderline"/>
          <w:highlight w:val="yellow"/>
        </w:rPr>
        <w:t>WHO</w:t>
      </w:r>
      <w:r w:rsidRPr="00125A5D">
        <w:rPr>
          <w:sz w:val="14"/>
        </w:rPr>
        <w:t xml:space="preserve">) </w:t>
      </w:r>
      <w:proofErr w:type="gramStart"/>
      <w:r w:rsidRPr="00125A5D">
        <w:rPr>
          <w:sz w:val="14"/>
        </w:rPr>
        <w:t>in the midst of</w:t>
      </w:r>
      <w:proofErr w:type="gramEnd"/>
      <w:r w:rsidRPr="00125A5D">
        <w:rPr>
          <w:sz w:val="14"/>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125A5D">
        <w:rPr>
          <w:sz w:val="14"/>
        </w:rPr>
        <w:t xml:space="preserve">, the </w:t>
      </w:r>
      <w:r w:rsidRPr="00476B36">
        <w:rPr>
          <w:rStyle w:val="StyleUnderline"/>
        </w:rPr>
        <w:t>Trump</w:t>
      </w:r>
      <w:r w:rsidRPr="00125A5D">
        <w:rPr>
          <w:sz w:val="14"/>
        </w:rPr>
        <w:t xml:space="preserve"> administration has reportedly </w:t>
      </w:r>
      <w:r w:rsidRPr="00476B36">
        <w:rPr>
          <w:rStyle w:val="StyleUnderline"/>
        </w:rPr>
        <w:t>decided to withdraw from the three-decade old Open Skies Treaty</w:t>
      </w:r>
      <w:r w:rsidRPr="00125A5D">
        <w:rPr>
          <w:sz w:val="14"/>
        </w:rPr>
        <w:t xml:space="preserve"> that allows 34 countries to fly over each other’s territory with sensors to confirm they are not preparing military action. The trump White House says the Russians are violating the accord by forbidding flights over military exercises and </w:t>
      </w:r>
      <w:r w:rsidRPr="00125A5D">
        <w:rPr>
          <w:sz w:val="14"/>
        </w:rPr>
        <w:lastRenderedPageBreak/>
        <w:t xml:space="preserve">using its own flights over the United States to identify critical infrastructure that can be hit by </w:t>
      </w:r>
      <w:proofErr w:type="spellStart"/>
      <w:r w:rsidRPr="00125A5D">
        <w:rPr>
          <w:sz w:val="14"/>
        </w:rPr>
        <w:t>cyberattacks.Meanwhile</w:t>
      </w:r>
      <w:proofErr w:type="spellEnd"/>
      <w:r w:rsidRPr="00125A5D">
        <w:rPr>
          <w:sz w:val="14"/>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125A5D">
        <w:rPr>
          <w:sz w:val="14"/>
        </w:rPr>
        <w:t>The</w:t>
      </w:r>
      <w:proofErr w:type="spellEnd"/>
      <w:r w:rsidRPr="00125A5D">
        <w:rPr>
          <w:sz w:val="14"/>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125A5D">
        <w:rPr>
          <w:sz w:val="14"/>
        </w:rPr>
        <w:t xml:space="preserve">. The global institutions, alliances and rules governing international relations has been challenged by assertive autocratic regimes like China and </w:t>
      </w:r>
      <w:proofErr w:type="gramStart"/>
      <w:r w:rsidRPr="00125A5D">
        <w:rPr>
          <w:sz w:val="14"/>
        </w:rPr>
        <w:t>Russia, and</w:t>
      </w:r>
      <w:proofErr w:type="gramEnd"/>
      <w:r w:rsidRPr="00125A5D">
        <w:rPr>
          <w:sz w:val="14"/>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125A5D">
        <w:rPr>
          <w:sz w:val="14"/>
        </w:rPr>
        <w:t>Union</w:t>
      </w:r>
      <w:proofErr w:type="gramEnd"/>
      <w:r w:rsidRPr="00125A5D">
        <w:rPr>
          <w:sz w:val="14"/>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F237FE">
        <w:rPr>
          <w:rStyle w:val="StyleUnderline"/>
          <w:highlight w:val="yellow"/>
        </w:rPr>
        <w:t>History</w:t>
      </w:r>
      <w:proofErr w:type="spellEnd"/>
      <w:r w:rsidRPr="00F237FE">
        <w:rPr>
          <w:rStyle w:val="StyleUnderline"/>
          <w:highlight w:val="yellow"/>
        </w:rPr>
        <w:t xml:space="preserve"> is rife with cautionary examples of</w:t>
      </w:r>
      <w:r w:rsidRPr="00476B36">
        <w:rPr>
          <w:rStyle w:val="StyleUnderline"/>
        </w:rPr>
        <w:t xml:space="preserve"> natural </w:t>
      </w:r>
      <w:r w:rsidRPr="00F237FE">
        <w:rPr>
          <w:rStyle w:val="StyleUnderline"/>
          <w:highlight w:val="yellow"/>
        </w:rPr>
        <w:t>disasters or</w:t>
      </w:r>
      <w:r w:rsidRPr="00476B36">
        <w:rPr>
          <w:rStyle w:val="StyleUnderline"/>
        </w:rPr>
        <w:t xml:space="preserve"> economic </w:t>
      </w:r>
      <w:r w:rsidRPr="00F237FE">
        <w:rPr>
          <w:rStyle w:val="StyleUnderline"/>
          <w:highlight w:val="yellow"/>
        </w:rPr>
        <w:t>crises</w:t>
      </w:r>
      <w:r w:rsidRPr="00476B36">
        <w:rPr>
          <w:rStyle w:val="StyleUnderline"/>
        </w:rPr>
        <w:t xml:space="preserve"> </w:t>
      </w:r>
      <w:r w:rsidRPr="00F237FE">
        <w:rPr>
          <w:rStyle w:val="StyleUnderline"/>
          <w:highlight w:val="yellow"/>
        </w:rPr>
        <w:t>conflating with geopolitical tensions</w:t>
      </w:r>
      <w:r w:rsidRPr="00476B36">
        <w:rPr>
          <w:rStyle w:val="StyleUnderline"/>
        </w:rPr>
        <w:t xml:space="preserve">, with cataclysmic results. </w:t>
      </w:r>
      <w:r w:rsidRPr="00F237FE">
        <w:rPr>
          <w:rStyle w:val="StyleUnderline"/>
          <w:highlight w:val="yellow"/>
        </w:rPr>
        <w:t>The</w:t>
      </w:r>
      <w:r w:rsidRPr="00476B36">
        <w:rPr>
          <w:rStyle w:val="StyleUnderline"/>
        </w:rPr>
        <w:t xml:space="preserve"> catastrophic 1918 </w:t>
      </w:r>
      <w:r w:rsidRPr="00F237FE">
        <w:rPr>
          <w:rStyle w:val="StyleUnderline"/>
          <w:highlight w:val="yellow"/>
        </w:rPr>
        <w:t>Spanish</w:t>
      </w:r>
      <w:r w:rsidRPr="00476B36">
        <w:rPr>
          <w:rStyle w:val="StyleUnderline"/>
        </w:rPr>
        <w:t xml:space="preserve"> </w:t>
      </w:r>
      <w:r w:rsidRPr="00F237FE">
        <w:rPr>
          <w:rStyle w:val="StyleUnderline"/>
          <w:highlight w:val="yellow"/>
        </w:rPr>
        <w:t>flu</w:t>
      </w:r>
      <w:r w:rsidRPr="00125A5D">
        <w:rPr>
          <w:sz w:val="14"/>
        </w:rPr>
        <w:t xml:space="preserve"> pandemic, which killed more than 20 million victims worldwide, </w:t>
      </w:r>
      <w:r w:rsidRPr="00F237FE">
        <w:rPr>
          <w:rStyle w:val="StyleUnderline"/>
          <w:highlight w:val="yellow"/>
        </w:rPr>
        <w:t>was</w:t>
      </w:r>
      <w:r w:rsidRPr="00476B36">
        <w:rPr>
          <w:rStyle w:val="StyleUnderline"/>
        </w:rPr>
        <w:t xml:space="preserve"> accelerated and </w:t>
      </w:r>
      <w:r w:rsidRPr="00F237FE">
        <w:rPr>
          <w:rStyle w:val="StyleUnderline"/>
          <w:highlight w:val="yellow"/>
        </w:rPr>
        <w:t>spread by troop movements during World War I</w:t>
      </w:r>
      <w:r w:rsidRPr="00F237FE">
        <w:rPr>
          <w:sz w:val="14"/>
          <w:highlight w:val="yellow"/>
        </w:rPr>
        <w:t>.</w:t>
      </w:r>
      <w:r w:rsidRPr="00125A5D">
        <w:rPr>
          <w:sz w:val="14"/>
        </w:rPr>
        <w:t xml:space="preserve"> </w:t>
      </w:r>
      <w:r w:rsidRPr="00476B36">
        <w:rPr>
          <w:rStyle w:val="StyleUnderline"/>
        </w:rPr>
        <w:t xml:space="preserve">With many Americans disillusioned by the war and loss, </w:t>
      </w:r>
      <w:r w:rsidRPr="00F237FE">
        <w:rPr>
          <w:rStyle w:val="StyleUnderline"/>
          <w:highlight w:val="yellow"/>
        </w:rPr>
        <w:t>the United States turned</w:t>
      </w:r>
      <w:r w:rsidRPr="00476B36">
        <w:rPr>
          <w:rStyle w:val="StyleUnderline"/>
        </w:rPr>
        <w:t xml:space="preserve"> insular and </w:t>
      </w:r>
      <w:r w:rsidRPr="00F237FE">
        <w:rPr>
          <w:rStyle w:val="StyleUnderline"/>
          <w:highlight w:val="yellow"/>
        </w:rPr>
        <w:t>isolationist</w:t>
      </w:r>
      <w:r w:rsidRPr="00125A5D">
        <w:rPr>
          <w:sz w:val="14"/>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125A5D">
        <w:rPr>
          <w:sz w:val="14"/>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125A5D">
        <w:rPr>
          <w:sz w:val="14"/>
        </w:rPr>
        <w:t>, and the Great Depression and the 1930s taught us that bad economic conditions can be transformative</w:t>
      </w:r>
      <w:r w:rsidRPr="00476B36">
        <w:rPr>
          <w:rStyle w:val="StyleUnderline"/>
        </w:rPr>
        <w:t>,” said</w:t>
      </w:r>
      <w:r w:rsidRPr="00125A5D">
        <w:rPr>
          <w:sz w:val="14"/>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125A5D">
        <w:rPr>
          <w:sz w:val="14"/>
        </w:rPr>
        <w:t xml:space="preserve"> of Government, speaking recently on a videoconference organized by The National Interest. “</w:t>
      </w:r>
      <w:r w:rsidRPr="00476B36">
        <w:rPr>
          <w:rStyle w:val="StyleUnderline"/>
        </w:rPr>
        <w:t xml:space="preserve">The point is, </w:t>
      </w:r>
      <w:r w:rsidRPr="00F237FE">
        <w:rPr>
          <w:rStyle w:val="StyleUnderline"/>
          <w:highlight w:val="yellow"/>
        </w:rPr>
        <w:t xml:space="preserve">in the </w:t>
      </w:r>
      <w:r w:rsidRPr="00DC66B4">
        <w:rPr>
          <w:rStyle w:val="StyleUnderline"/>
        </w:rPr>
        <w:t xml:space="preserve">current </w:t>
      </w:r>
      <w:r w:rsidRPr="00F237FE">
        <w:rPr>
          <w:rStyle w:val="StyleUnderline"/>
          <w:highlight w:val="yellow"/>
        </w:rPr>
        <w:t xml:space="preserve">pandemic we’re likely only in </w:t>
      </w:r>
      <w:r w:rsidRPr="00F237FE">
        <w:rPr>
          <w:rStyle w:val="Emphasis"/>
          <w:highlight w:val="yellow"/>
        </w:rPr>
        <w:t xml:space="preserve">Act 1 </w:t>
      </w:r>
      <w:r w:rsidRPr="00DC66B4">
        <w:rPr>
          <w:rStyle w:val="Emphasis"/>
        </w:rPr>
        <w:t>of a multi-act play.”</w:t>
      </w:r>
      <w:r>
        <w:rPr>
          <w:rStyle w:val="StyleUnderline"/>
        </w:rPr>
        <w:t xml:space="preserve"> </w:t>
      </w:r>
      <w:r w:rsidRPr="00125A5D">
        <w:rPr>
          <w:sz w:val="14"/>
        </w:rPr>
        <w:t xml:space="preserve">Combustible Leadership </w:t>
      </w:r>
      <w:r w:rsidRPr="00476B36">
        <w:rPr>
          <w:rStyle w:val="StyleUnderline"/>
        </w:rPr>
        <w:t>The very real potential for the pandemic crisis to propel the major powers towards outright military conflict was noted recently by</w:t>
      </w:r>
      <w:r w:rsidRPr="00125A5D">
        <w:rPr>
          <w:sz w:val="14"/>
        </w:rPr>
        <w:t xml:space="preserve"> the </w:t>
      </w:r>
      <w:r w:rsidRPr="00476B36">
        <w:rPr>
          <w:rStyle w:val="StyleUnderline"/>
        </w:rPr>
        <w:t>Chinese Ministry of State Security</w:t>
      </w:r>
      <w:r w:rsidRPr="00125A5D">
        <w:rPr>
          <w:sz w:val="14"/>
        </w:rPr>
        <w:t xml:space="preserve">, Beijing’s top intelligence agency. In a report for Xi Jinping and the senior Chinese leadership </w:t>
      </w:r>
      <w:r w:rsidRPr="00476B36">
        <w:rPr>
          <w:rStyle w:val="StyleUnderline"/>
        </w:rPr>
        <w:t>it reportedly concluded that global anti-China sentiment being stoked</w:t>
      </w:r>
      <w:r w:rsidRPr="00125A5D">
        <w:rPr>
          <w:sz w:val="14"/>
        </w:rPr>
        <w:t xml:space="preserve"> by the Trump administration </w:t>
      </w:r>
      <w:r w:rsidRPr="00476B36">
        <w:rPr>
          <w:rStyle w:val="StyleUnderline"/>
        </w:rPr>
        <w:t>has reached its highest peak</w:t>
      </w:r>
      <w:r w:rsidRPr="00125A5D">
        <w:rPr>
          <w:sz w:val="14"/>
        </w:rPr>
        <w:t xml:space="preserve"> since the 1989 Tiananmen Square crackdown, and as a result </w:t>
      </w:r>
      <w:r w:rsidRPr="00F237FE">
        <w:rPr>
          <w:rStyle w:val="StyleUnderline"/>
          <w:highlight w:val="yellow"/>
        </w:rPr>
        <w:t xml:space="preserve">China needs to be prepared for a worst-case scenario of </w:t>
      </w:r>
      <w:r w:rsidRPr="00F237FE">
        <w:rPr>
          <w:rStyle w:val="Emphasis"/>
          <w:highlight w:val="yellow"/>
        </w:rPr>
        <w:t>armed confrontation with the United States</w:t>
      </w:r>
      <w:r w:rsidRPr="00125A5D">
        <w:rPr>
          <w:sz w:val="14"/>
        </w:rPr>
        <w:t xml:space="preserve">. Despite the warnings, </w:t>
      </w:r>
      <w:r w:rsidRPr="00476B36">
        <w:rPr>
          <w:rStyle w:val="StyleUnderline"/>
        </w:rPr>
        <w:t xml:space="preserve">Xi </w:t>
      </w:r>
      <w:r w:rsidRPr="00125A5D">
        <w:rPr>
          <w:sz w:val="14"/>
        </w:rPr>
        <w:t xml:space="preserve">Jinping </w:t>
      </w:r>
      <w:r w:rsidRPr="00476B36">
        <w:rPr>
          <w:rStyle w:val="StyleUnderline"/>
        </w:rPr>
        <w:t>has doubled down in recent months on provocative military maneuvers</w:t>
      </w:r>
      <w:r w:rsidRPr="00125A5D">
        <w:rPr>
          <w:sz w:val="14"/>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F237FE">
        <w:rPr>
          <w:rStyle w:val="StyleUnderline"/>
          <w:highlight w:val="yellow"/>
        </w:rPr>
        <w:t>Xi Jinping</w:t>
      </w:r>
      <w:r w:rsidRPr="004E4CBD">
        <w:rPr>
          <w:rStyle w:val="StyleUnderline"/>
        </w:rPr>
        <w:t xml:space="preserve"> to </w:t>
      </w:r>
      <w:r w:rsidRPr="00F237FE">
        <w:rPr>
          <w:rStyle w:val="StyleUnderline"/>
          <w:highlight w:val="yellow"/>
        </w:rPr>
        <w:t>show strength</w:t>
      </w:r>
      <w:r w:rsidRPr="004E4CBD">
        <w:rPr>
          <w:rStyle w:val="StyleUnderline"/>
        </w:rPr>
        <w:t xml:space="preserve"> and bolster his image </w:t>
      </w:r>
      <w:r w:rsidRPr="00F237FE">
        <w:rPr>
          <w:rStyle w:val="StyleUnderline"/>
          <w:highlight w:val="yellow"/>
        </w:rPr>
        <w:t>at home among a</w:t>
      </w:r>
      <w:r w:rsidRPr="004E4CBD">
        <w:rPr>
          <w:rStyle w:val="StyleUnderline"/>
        </w:rPr>
        <w:t xml:space="preserve"> Chinese </w:t>
      </w:r>
      <w:r w:rsidRPr="00F237FE">
        <w:rPr>
          <w:rStyle w:val="StyleUnderline"/>
          <w:highlight w:val="yellow"/>
        </w:rPr>
        <w:t>populace wearied by</w:t>
      </w:r>
      <w:r w:rsidRPr="004E4CBD">
        <w:rPr>
          <w:rStyle w:val="StyleUnderline"/>
        </w:rPr>
        <w:t xml:space="preserve"> the pandemic </w:t>
      </w:r>
      <w:r w:rsidRPr="00F237FE">
        <w:rPr>
          <w:rStyle w:val="StyleUnderline"/>
          <w:highlight w:val="yellow"/>
        </w:rPr>
        <w:t>shutdowns</w:t>
      </w:r>
      <w:r w:rsidRPr="004E4CBD">
        <w:rPr>
          <w:rStyle w:val="StyleUnderline"/>
        </w:rPr>
        <w:t xml:space="preserve"> and economic disruptions</w:t>
      </w:r>
      <w:r w:rsidRPr="00125A5D">
        <w:rPr>
          <w:sz w:val="14"/>
        </w:rPr>
        <w:t xml:space="preserve">. </w:t>
      </w:r>
      <w:r w:rsidRPr="00F237FE">
        <w:rPr>
          <w:rStyle w:val="StyleUnderline"/>
          <w:highlight w:val="yellow"/>
        </w:rPr>
        <w:t>Those provocations are</w:t>
      </w:r>
      <w:r w:rsidRPr="004E4CBD">
        <w:rPr>
          <w:rStyle w:val="StyleUnderline"/>
        </w:rPr>
        <w:t xml:space="preserve"> exactly </w:t>
      </w:r>
      <w:r w:rsidRPr="00F237FE">
        <w:rPr>
          <w:rStyle w:val="StyleUnderline"/>
          <w:highlight w:val="yellow"/>
        </w:rPr>
        <w:t xml:space="preserve">the kind of saber-rattling that can escalate </w:t>
      </w:r>
      <w:r w:rsidRPr="00F237FE">
        <w:rPr>
          <w:rStyle w:val="Emphasis"/>
          <w:highlight w:val="yellow"/>
        </w:rPr>
        <w:t>dangerously</w:t>
      </w:r>
      <w:r w:rsidRPr="004E4CBD">
        <w:rPr>
          <w:rStyle w:val="Emphasis"/>
        </w:rPr>
        <w:t xml:space="preserve"> in a time of crisis.</w:t>
      </w:r>
      <w:r>
        <w:rPr>
          <w:rStyle w:val="StyleUnderline"/>
        </w:rPr>
        <w:t xml:space="preserve"> </w:t>
      </w:r>
      <w:r w:rsidRPr="00125A5D">
        <w:rPr>
          <w:sz w:val="14"/>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125A5D">
        <w:rPr>
          <w:sz w:val="14"/>
        </w:rPr>
        <w:t xml:space="preserve"> Putin, Xi and Trump all </w:t>
      </w:r>
      <w:r w:rsidRPr="004E4CBD">
        <w:rPr>
          <w:rStyle w:val="StyleUnderline"/>
        </w:rPr>
        <w:t xml:space="preserve">tend to personalize international relations and politics. They are all going through severe economic and political distress. </w:t>
      </w:r>
      <w:r w:rsidRPr="00F237FE">
        <w:rPr>
          <w:rStyle w:val="StyleUnderline"/>
          <w:highlight w:val="yellow"/>
        </w:rPr>
        <w:t>Each</w:t>
      </w:r>
      <w:r w:rsidRPr="004E4CBD">
        <w:rPr>
          <w:rStyle w:val="StyleUnderline"/>
        </w:rPr>
        <w:t xml:space="preserve"> of them </w:t>
      </w:r>
      <w:r w:rsidRPr="00F237FE">
        <w:rPr>
          <w:rStyle w:val="StyleUnderline"/>
          <w:highlight w:val="yellow"/>
        </w:rPr>
        <w:t>is convinced</w:t>
      </w:r>
      <w:r w:rsidRPr="004E4CBD">
        <w:rPr>
          <w:rStyle w:val="StyleUnderline"/>
        </w:rPr>
        <w:t xml:space="preserve"> that </w:t>
      </w:r>
      <w:r w:rsidRPr="00F237FE">
        <w:rPr>
          <w:rStyle w:val="StyleUnderline"/>
          <w:highlight w:val="yellow"/>
        </w:rPr>
        <w:t xml:space="preserve">their rivals are trying to </w:t>
      </w:r>
      <w:r w:rsidRPr="00F237FE">
        <w:rPr>
          <w:rStyle w:val="Emphasis"/>
          <w:highlight w:val="yellow"/>
        </w:rPr>
        <w:t xml:space="preserve">exploit the </w:t>
      </w:r>
      <w:r w:rsidRPr="00DC66B4">
        <w:rPr>
          <w:rStyle w:val="Emphasis"/>
        </w:rPr>
        <w:t xml:space="preserve">pandemic </w:t>
      </w:r>
      <w:r w:rsidRPr="00F237FE">
        <w:rPr>
          <w:rStyle w:val="Emphasis"/>
          <w:highlight w:val="yellow"/>
        </w:rPr>
        <w:t>crisis</w:t>
      </w:r>
      <w:r w:rsidRPr="004E4CBD">
        <w:rPr>
          <w:rStyle w:val="Emphasis"/>
        </w:rPr>
        <w:t xml:space="preserve">, </w:t>
      </w:r>
      <w:r w:rsidRPr="00F237FE">
        <w:rPr>
          <w:rStyle w:val="Emphasis"/>
          <w:highlight w:val="yellow"/>
        </w:rPr>
        <w:t>and not one of them is dealing from a position of strength</w:t>
      </w:r>
      <w:r w:rsidRPr="004E4CBD">
        <w:rPr>
          <w:rStyle w:val="Emphasis"/>
        </w:rPr>
        <w:t xml:space="preserve"> and confidence</w:t>
      </w:r>
      <w:r w:rsidRPr="00125A5D">
        <w:rPr>
          <w:sz w:val="14"/>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125A5D">
        <w:rPr>
          <w:sz w:val="14"/>
        </w:rPr>
        <w:t>So</w:t>
      </w:r>
      <w:proofErr w:type="gramEnd"/>
      <w:r w:rsidRPr="00125A5D">
        <w:rPr>
          <w:sz w:val="14"/>
        </w:rPr>
        <w:t xml:space="preserve"> </w:t>
      </w:r>
      <w:r w:rsidRPr="004E4CBD">
        <w:rPr>
          <w:rStyle w:val="StyleUnderline"/>
        </w:rPr>
        <w:t>there’s a lot of fear and emotion and very little trust in the relationships between these leaders during a time of great strain</w:t>
      </w:r>
      <w:r w:rsidRPr="00125A5D">
        <w:rPr>
          <w:sz w:val="14"/>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125A5D">
        <w:rPr>
          <w:sz w:val="14"/>
        </w:rPr>
        <w:t>.”</w:t>
      </w:r>
    </w:p>
    <w:p w14:paraId="3C761CC8" w14:textId="77777777" w:rsidR="00C14232" w:rsidRDefault="00C14232" w:rsidP="00C14232"/>
    <w:p w14:paraId="1A3AF236" w14:textId="77777777" w:rsidR="00C14232" w:rsidRDefault="00C14232" w:rsidP="00C14232">
      <w:pPr>
        <w:pStyle w:val="Heading4"/>
      </w:pPr>
      <w:r>
        <w:lastRenderedPageBreak/>
        <w:t>2. Risk of U.S.-China nuclear escalation to total war is high – Chinese planners don’t believe nuclear weapons are usable and US decisionmakers are too confident in limited nuclear war.</w:t>
      </w:r>
    </w:p>
    <w:p w14:paraId="626AB504" w14:textId="77777777" w:rsidR="00C14232" w:rsidRPr="00F03D24" w:rsidRDefault="00C14232" w:rsidP="00C14232">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2AF4B85" w14:textId="77777777" w:rsidR="00C14232" w:rsidRPr="00125A5D" w:rsidRDefault="00C14232" w:rsidP="00C14232">
      <w:pPr>
        <w:rPr>
          <w:sz w:val="14"/>
        </w:rPr>
      </w:pPr>
      <w:r w:rsidRPr="00F237FE">
        <w:rPr>
          <w:rStyle w:val="StyleUnderline"/>
          <w:highlight w:val="yellow"/>
        </w:rPr>
        <w:t>Chinese views of nuclear escalation are key</w:t>
      </w:r>
      <w:r w:rsidRPr="00A87DCB">
        <w:rPr>
          <w:rStyle w:val="StyleUnderline"/>
        </w:rPr>
        <w:t xml:space="preserve"> to assessing the potential for nuclear escalation in a crisis or armed conflict</w:t>
      </w:r>
      <w:r w:rsidRPr="00125A5D">
        <w:rPr>
          <w:sz w:val="14"/>
        </w:rPr>
        <w:t xml:space="preserve"> between the United States and China, </w:t>
      </w:r>
      <w:r w:rsidRPr="00F237FE">
        <w:rPr>
          <w:rStyle w:val="StyleUnderline"/>
          <w:highlight w:val="yellow"/>
        </w:rPr>
        <w:t>but they have not been examined</w:t>
      </w:r>
      <w:r w:rsidRPr="00A87DCB">
        <w:rPr>
          <w:rStyle w:val="StyleUnderline"/>
        </w:rPr>
        <w:t xml:space="preserve"> systematically</w:t>
      </w:r>
      <w:r w:rsidRPr="00125A5D">
        <w:rPr>
          <w:sz w:val="14"/>
        </w:rPr>
        <w:t xml:space="preserve">. </w:t>
      </w:r>
      <w:r w:rsidRPr="00A87DCB">
        <w:rPr>
          <w:rStyle w:val="StyleUnderline"/>
        </w:rPr>
        <w:t xml:space="preserve">A review of original Chinese-language sources and interviews with members of China's strategic community suggest that </w:t>
      </w:r>
      <w:r w:rsidRPr="00F237FE">
        <w:rPr>
          <w:rStyle w:val="StyleUnderline"/>
          <w:highlight w:val="yellow"/>
        </w:rPr>
        <w:t xml:space="preserve">China is skeptical </w:t>
      </w:r>
      <w:r w:rsidRPr="00125A5D">
        <w:rPr>
          <w:rStyle w:val="StyleUnderline"/>
        </w:rPr>
        <w:t xml:space="preserve">that </w:t>
      </w:r>
      <w:r w:rsidRPr="00416DD0">
        <w:rPr>
          <w:rStyle w:val="StyleUnderline"/>
        </w:rPr>
        <w:t xml:space="preserve">nuclear </w:t>
      </w:r>
      <w:r w:rsidRPr="00F237FE">
        <w:rPr>
          <w:rStyle w:val="StyleUnderline"/>
          <w:highlight w:val="yellow"/>
        </w:rPr>
        <w:t>escalation could be controlled once nuclear weapons are used</w:t>
      </w:r>
      <w:r w:rsidRPr="00A87DCB">
        <w:rPr>
          <w:rStyle w:val="StyleUnderline"/>
        </w:rPr>
        <w:t xml:space="preserve"> and, thus, </w:t>
      </w:r>
      <w:r w:rsidRPr="00F237FE">
        <w:rPr>
          <w:rStyle w:val="StyleUnderline"/>
          <w:highlight w:val="yellow"/>
        </w:rPr>
        <w:t xml:space="preserve">leaders would be restrained from </w:t>
      </w:r>
      <w:r w:rsidRPr="00A87DCB">
        <w:rPr>
          <w:rStyle w:val="StyleUnderline"/>
        </w:rPr>
        <w:t xml:space="preserve">pursuing </w:t>
      </w:r>
      <w:r w:rsidRPr="00F237FE">
        <w:rPr>
          <w:rStyle w:val="StyleUnderline"/>
          <w:highlight w:val="yellow"/>
        </w:rPr>
        <w:t>even limited use</w:t>
      </w:r>
      <w:r w:rsidRPr="00125A5D">
        <w:rPr>
          <w:sz w:val="14"/>
        </w:rPr>
        <w:t xml:space="preserve">. </w:t>
      </w:r>
      <w:r w:rsidRPr="00A87DCB">
        <w:rPr>
          <w:rStyle w:val="StyleUnderline"/>
        </w:rPr>
        <w:t>These views are reflected in China's nuclear operational doctrine</w:t>
      </w:r>
      <w:r w:rsidRPr="00125A5D">
        <w:rPr>
          <w:sz w:val="14"/>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F237FE">
        <w:rPr>
          <w:rStyle w:val="StyleUnderline"/>
          <w:highlight w:val="yellow"/>
        </w:rPr>
        <w:t xml:space="preserve">China's confidence that a </w:t>
      </w:r>
      <w:r w:rsidRPr="00416DD0">
        <w:rPr>
          <w:rStyle w:val="StyleUnderline"/>
        </w:rPr>
        <w:t>U</w:t>
      </w:r>
      <w:r w:rsidRPr="00A87DCB">
        <w:rPr>
          <w:rStyle w:val="StyleUnderline"/>
        </w:rPr>
        <w:t xml:space="preserve">.S.-China </w:t>
      </w:r>
      <w:r w:rsidRPr="00F237FE">
        <w:rPr>
          <w:rStyle w:val="StyleUnderline"/>
          <w:highlight w:val="yellow"/>
        </w:rPr>
        <w:t>conflict would not escalate</w:t>
      </w:r>
      <w:r w:rsidRPr="00A87DCB">
        <w:rPr>
          <w:rStyle w:val="StyleUnderline"/>
        </w:rPr>
        <w:t xml:space="preserve"> to the use of nuclear weapons </w:t>
      </w:r>
      <w:r w:rsidRPr="00F237FE">
        <w:rPr>
          <w:rStyle w:val="StyleUnderline"/>
          <w:highlight w:val="yellow"/>
        </w:rPr>
        <w:t>may hamper its ability to identify</w:t>
      </w:r>
      <w:r w:rsidRPr="00A87DCB">
        <w:rPr>
          <w:rStyle w:val="StyleUnderline"/>
        </w:rPr>
        <w:t xml:space="preserve"> nuclear </w:t>
      </w:r>
      <w:r w:rsidRPr="00F237FE">
        <w:rPr>
          <w:rStyle w:val="StyleUnderline"/>
          <w:highlight w:val="yellow"/>
        </w:rPr>
        <w:t>escalation</w:t>
      </w:r>
      <w:r w:rsidRPr="00416DD0">
        <w:rPr>
          <w:rStyle w:val="StyleUnderline"/>
        </w:rPr>
        <w:t xml:space="preserve"> </w:t>
      </w:r>
      <w:r w:rsidRPr="00F237FE">
        <w:rPr>
          <w:rStyle w:val="StyleUnderline"/>
          <w:highlight w:val="yellow"/>
        </w:rPr>
        <w:t>risks</w:t>
      </w:r>
      <w:r w:rsidRPr="00A87DCB">
        <w:rPr>
          <w:rStyle w:val="StyleUnderline"/>
        </w:rPr>
        <w:t xml:space="preserve"> in such a scenario.</w:t>
      </w:r>
      <w:r w:rsidRPr="00125A5D">
        <w:rPr>
          <w:sz w:val="14"/>
        </w:rPr>
        <w:t xml:space="preserve"> Meanwhile, </w:t>
      </w:r>
      <w:r w:rsidRPr="00F237FE">
        <w:rPr>
          <w:rStyle w:val="StyleUnderline"/>
          <w:highlight w:val="yellow"/>
        </w:rPr>
        <w:t>U.S</w:t>
      </w:r>
      <w:r w:rsidRPr="00A87DCB">
        <w:rPr>
          <w:rStyle w:val="StyleUnderline"/>
        </w:rPr>
        <w:t xml:space="preserve">. scholars and </w:t>
      </w:r>
      <w:r w:rsidRPr="00F237FE">
        <w:rPr>
          <w:rStyle w:val="StyleUnderline"/>
          <w:highlight w:val="yellow"/>
        </w:rPr>
        <w:t>policymakers</w:t>
      </w:r>
      <w:r w:rsidRPr="00125A5D">
        <w:rPr>
          <w:sz w:val="14"/>
        </w:rPr>
        <w:t xml:space="preserve"> emphasize the risk of inadvertent escalation in a conflict with China, but they </w:t>
      </w:r>
      <w:r w:rsidRPr="00F237FE">
        <w:rPr>
          <w:rStyle w:val="StyleUnderline"/>
          <w:highlight w:val="yellow"/>
        </w:rPr>
        <w:t>are</w:t>
      </w:r>
      <w:r w:rsidRPr="00A87DCB">
        <w:rPr>
          <w:rStyle w:val="StyleUnderline"/>
        </w:rPr>
        <w:t xml:space="preserve"> </w:t>
      </w:r>
      <w:r w:rsidRPr="00416DD0">
        <w:rPr>
          <w:rStyle w:val="StyleUnderline"/>
        </w:rPr>
        <w:t xml:space="preserve">more </w:t>
      </w:r>
      <w:r w:rsidRPr="00F237FE">
        <w:rPr>
          <w:rStyle w:val="StyleUnderline"/>
          <w:highlight w:val="yellow"/>
        </w:rPr>
        <w:t>confident</w:t>
      </w:r>
      <w:r w:rsidRPr="00A87DCB">
        <w:rPr>
          <w:rStyle w:val="StyleUnderline"/>
        </w:rPr>
        <w:t xml:space="preserve"> than their Chinese counterparts </w:t>
      </w:r>
      <w:r w:rsidRPr="00F237FE">
        <w:rPr>
          <w:rStyle w:val="StyleUnderline"/>
          <w:highlight w:val="yellow"/>
        </w:rPr>
        <w:t xml:space="preserve">that </w:t>
      </w:r>
      <w:r w:rsidRPr="00416DD0">
        <w:rPr>
          <w:rStyle w:val="StyleUnderline"/>
        </w:rPr>
        <w:t xml:space="preserve">the use of </w:t>
      </w:r>
      <w:r w:rsidRPr="00F237FE">
        <w:rPr>
          <w:rStyle w:val="StyleUnderline"/>
          <w:highlight w:val="yellow"/>
        </w:rPr>
        <w:t>nuclear weapons could remain limited</w:t>
      </w:r>
      <w:r w:rsidRPr="00A87DCB">
        <w:rPr>
          <w:rStyle w:val="StyleUnderline"/>
        </w:rPr>
        <w:t xml:space="preserve">. When combined, </w:t>
      </w:r>
      <w:r w:rsidRPr="00F237FE">
        <w:rPr>
          <w:rStyle w:val="StyleUnderline"/>
          <w:highlight w:val="yellow"/>
        </w:rPr>
        <w:t>these contrasting views</w:t>
      </w:r>
      <w:r w:rsidRPr="00A87DCB">
        <w:rPr>
          <w:rStyle w:val="StyleUnderline"/>
        </w:rPr>
        <w:t xml:space="preserve"> </w:t>
      </w:r>
      <w:r w:rsidRPr="00F237FE">
        <w:rPr>
          <w:rStyle w:val="StyleUnderline"/>
          <w:highlight w:val="yellow"/>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bCs/>
        </w:rPr>
        <w:t>unlimited nuclear war</w:t>
      </w:r>
      <w:r w:rsidRPr="00125A5D">
        <w:rPr>
          <w:sz w:val="14"/>
        </w:rPr>
        <w:t xml:space="preserve">. </w:t>
      </w:r>
      <w:r w:rsidRPr="00125A5D">
        <w:rPr>
          <w:sz w:val="10"/>
          <w:szCs w:val="10"/>
        </w:rPr>
        <w:t xml:space="preserve">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125A5D">
        <w:rPr>
          <w:sz w:val="10"/>
          <w:szCs w:val="10"/>
        </w:rPr>
        <w:t>crisis.[</w:t>
      </w:r>
      <w:proofErr w:type="gramEnd"/>
      <w:r w:rsidRPr="00125A5D">
        <w:rPr>
          <w:sz w:val="10"/>
          <w:szCs w:val="10"/>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125A5D">
        <w:rPr>
          <w:sz w:val="10"/>
          <w:szCs w:val="10"/>
        </w:rPr>
        <w:t>command and control</w:t>
      </w:r>
      <w:proofErr w:type="gramEnd"/>
      <w:r w:rsidRPr="00125A5D">
        <w:rPr>
          <w:sz w:val="10"/>
          <w:szCs w:val="10"/>
        </w:rPr>
        <w:t xml:space="preserve"> infrastructure or even some nuclear-armed missiles. Chinese leaders would then face the choice of whether to use China's nuclear weapons before they lost the ability to do </w:t>
      </w:r>
      <w:proofErr w:type="gramStart"/>
      <w:r w:rsidRPr="00125A5D">
        <w:rPr>
          <w:sz w:val="10"/>
          <w:szCs w:val="10"/>
        </w:rPr>
        <w:t>so.[</w:t>
      </w:r>
      <w:proofErr w:type="gramEnd"/>
      <w:r w:rsidRPr="00125A5D">
        <w:rPr>
          <w:sz w:val="10"/>
          <w:szCs w:val="10"/>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w:t>
      </w:r>
      <w:r w:rsidRPr="00125A5D">
        <w:rPr>
          <w:sz w:val="14"/>
        </w:rPr>
        <w:t xml:space="preserve"> </w:t>
      </w:r>
      <w:r w:rsidRPr="00A87DCB">
        <w:rPr>
          <w:rStyle w:val="StyleUnderline"/>
        </w:rPr>
        <w:t>no previous work has comprehensively examined Chinese views of nuclear escalation</w:t>
      </w:r>
      <w:r w:rsidRPr="00125A5D">
        <w:rPr>
          <w:sz w:val="14"/>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9F10AD5" w14:textId="77777777" w:rsidR="00C14232" w:rsidRDefault="00C14232" w:rsidP="00C14232"/>
    <w:p w14:paraId="7F3934DD" w14:textId="77777777" w:rsidR="00C14232" w:rsidRPr="007818EB" w:rsidRDefault="00C14232" w:rsidP="00C14232">
      <w:pPr>
        <w:pStyle w:val="Heading4"/>
        <w:rPr>
          <w:rFonts w:eastAsia="Times New Roman"/>
        </w:rPr>
      </w:pPr>
      <w:r>
        <w:rPr>
          <w:rFonts w:eastAsia="Times New Roman"/>
        </w:rPr>
        <w:t xml:space="preserve">3. The LIO is crucial to resolve a laundry list of existential threats—alternatives will magnify existing problems post transition war </w:t>
      </w:r>
    </w:p>
    <w:p w14:paraId="50ADF7EC" w14:textId="77777777" w:rsidR="00C14232" w:rsidRPr="00E66F42" w:rsidRDefault="00C14232" w:rsidP="00C14232">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3D0CF978" w14:textId="77777777" w:rsidR="00C14232" w:rsidRPr="007818EB" w:rsidRDefault="00C14232" w:rsidP="00C14232">
      <w:pPr>
        <w:rPr>
          <w:sz w:val="16"/>
        </w:rPr>
      </w:pPr>
      <w:r w:rsidRPr="00E66F42">
        <w:rPr>
          <w:sz w:val="16"/>
        </w:rPr>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11" w:history="1">
        <w:r w:rsidRPr="00E66F42">
          <w:rPr>
            <w:rStyle w:val="Hyperlink"/>
            <w:sz w:val="16"/>
          </w:rPr>
          <w:t>https://www.foreignaffairs.com/articles/world/2018-06-14/liberal-world</w:t>
        </w:r>
      </w:hyperlink>
      <w:r w:rsidRPr="00E66F42">
        <w:rPr>
          <w:sz w:val="16"/>
        </w:rPr>
        <w:t>, 6-14)</w:t>
      </w:r>
    </w:p>
    <w:p w14:paraId="35CB372D" w14:textId="77777777" w:rsidR="00C14232" w:rsidRDefault="00C14232" w:rsidP="00C14232">
      <w:pPr>
        <w:rPr>
          <w:rFonts w:eastAsia="Calibri"/>
          <w:iCs/>
          <w:u w:val="single"/>
          <w:bdr w:val="single" w:sz="8" w:space="0" w:color="auto"/>
        </w:rPr>
      </w:pPr>
      <w:r w:rsidRPr="007818EB">
        <w:rPr>
          <w:rFonts w:eastAsia="Calibri"/>
          <w:sz w:val="16"/>
        </w:rPr>
        <w:t xml:space="preserve">In many respects, </w:t>
      </w:r>
      <w:r w:rsidRPr="00F237FE">
        <w:rPr>
          <w:rFonts w:eastAsia="Calibri"/>
          <w:highlight w:val="yellow"/>
          <w:u w:val="single"/>
        </w:rPr>
        <w:t>today's lib</w:t>
      </w:r>
      <w:r w:rsidRPr="007818EB">
        <w:rPr>
          <w:rFonts w:eastAsia="Calibri"/>
          <w:u w:val="single"/>
        </w:rPr>
        <w:t xml:space="preserve">eral </w:t>
      </w:r>
      <w:r w:rsidRPr="00F237FE">
        <w:rPr>
          <w:rFonts w:eastAsia="Calibri"/>
          <w:highlight w:val="yellow"/>
          <w:u w:val="single"/>
        </w:rPr>
        <w:t>democra</w:t>
      </w:r>
      <w:r w:rsidRPr="007818EB">
        <w:rPr>
          <w:rFonts w:eastAsia="Calibri"/>
          <w:u w:val="single"/>
        </w:rPr>
        <w:t xml:space="preserve">tic malaise </w:t>
      </w:r>
      <w:r w:rsidRPr="00F237FE">
        <w:rPr>
          <w:rFonts w:eastAsia="Calibri"/>
          <w:highlight w:val="yellow"/>
          <w:u w:val="single"/>
        </w:rPr>
        <w:t xml:space="preserve">is a </w:t>
      </w:r>
      <w:r w:rsidRPr="00F237FE">
        <w:rPr>
          <w:rFonts w:eastAsia="Calibri"/>
          <w:iCs/>
          <w:highlight w:val="yellow"/>
          <w:u w:val="single"/>
          <w:bdr w:val="single" w:sz="8" w:space="0" w:color="auto"/>
        </w:rPr>
        <w:t xml:space="preserve">byproduct of </w:t>
      </w:r>
      <w:r w:rsidRPr="007818EB">
        <w:rPr>
          <w:rFonts w:eastAsia="Calibri"/>
          <w:iCs/>
          <w:u w:val="single"/>
          <w:bdr w:val="single" w:sz="8" w:space="0" w:color="auto"/>
        </w:rPr>
        <w:t xml:space="preserve">the </w:t>
      </w:r>
      <w:r w:rsidRPr="00F237FE">
        <w:rPr>
          <w:rFonts w:eastAsia="Calibri"/>
          <w:iCs/>
          <w:highlight w:val="yellow"/>
          <w:u w:val="single"/>
          <w:bdr w:val="single" w:sz="8" w:space="0" w:color="auto"/>
        </w:rPr>
        <w:t>liberal world order's success</w:t>
      </w:r>
      <w:r w:rsidRPr="007818EB">
        <w:rPr>
          <w:rFonts w:eastAsia="Calibri"/>
          <w:iCs/>
          <w:u w:val="single"/>
          <w:bdr w:val="single" w:sz="8" w:space="0" w:color="auto"/>
        </w:rPr>
        <w:t>.</w:t>
      </w:r>
      <w:r w:rsidRPr="007818EB">
        <w:rPr>
          <w:rFonts w:eastAsia="Calibri"/>
          <w:sz w:val="16"/>
        </w:rPr>
        <w:t xml:space="preserve"> After the Cold War, that order became a global system, expanding beyond its birthplace in the West. But </w:t>
      </w:r>
      <w:r w:rsidRPr="007818EB">
        <w:rPr>
          <w:rFonts w:eastAsia="Calibri"/>
          <w:u w:val="single"/>
        </w:rPr>
        <w:t xml:space="preserve">as free markets spread, problems began to crop up: </w:t>
      </w:r>
      <w:r w:rsidRPr="00A802D1">
        <w:rPr>
          <w:rFonts w:eastAsia="Calibri"/>
          <w:u w:val="single"/>
        </w:rPr>
        <w:t xml:space="preserve">economic inequality grew, old political bargains between capital and labor broke down, and social supports eroded. </w:t>
      </w:r>
      <w:r w:rsidRPr="00A802D1">
        <w:rPr>
          <w:rFonts w:eastAsia="Calibri"/>
          <w:sz w:val="16"/>
        </w:rPr>
        <w:t xml:space="preserve">The </w:t>
      </w:r>
      <w:r w:rsidRPr="00A802D1">
        <w:rPr>
          <w:rFonts w:eastAsia="Calibri"/>
          <w:u w:val="single"/>
        </w:rPr>
        <w:t xml:space="preserve">benefits of globalization and economic expansion were distributed disproportionately to elites. Oligarchic power bloomed. A modulated form of capitalism morphed into </w:t>
      </w:r>
      <w:proofErr w:type="spellStart"/>
      <w:r w:rsidRPr="00A802D1">
        <w:rPr>
          <w:rFonts w:eastAsia="Calibri"/>
          <w:u w:val="single"/>
        </w:rPr>
        <w:t>winnertake</w:t>
      </w:r>
      <w:proofErr w:type="spellEnd"/>
      <w:r w:rsidRPr="00A802D1">
        <w:rPr>
          <w:rFonts w:eastAsia="Calibri"/>
          <w:u w:val="single"/>
        </w:rPr>
        <w:t xml:space="preserve">- all casino capitalism. </w:t>
      </w:r>
      <w:r w:rsidRPr="00A802D1">
        <w:rPr>
          <w:rFonts w:eastAsia="Calibri"/>
          <w:sz w:val="16"/>
        </w:rPr>
        <w:t xml:space="preserve">Many </w:t>
      </w:r>
      <w:r w:rsidRPr="00A802D1">
        <w:rPr>
          <w:rFonts w:eastAsia="Calibri"/>
          <w:u w:val="single"/>
        </w:rPr>
        <w:lastRenderedPageBreak/>
        <w:t xml:space="preserve">new democracies turned out to lack the traditions and habits necessary to sustain democratic institutions. </w:t>
      </w:r>
      <w:r w:rsidRPr="00A802D1">
        <w:rPr>
          <w:rFonts w:eastAsia="Calibri"/>
          <w:sz w:val="16"/>
        </w:rPr>
        <w:t>And</w:t>
      </w:r>
      <w:r w:rsidRPr="00A802D1">
        <w:rPr>
          <w:rFonts w:eastAsia="Calibri"/>
          <w:u w:val="single"/>
        </w:rPr>
        <w:t xml:space="preserve"> large flows of immigrants triggered a xenophobic backlash. </w:t>
      </w:r>
      <w:r w:rsidRPr="00A802D1">
        <w:rPr>
          <w:rFonts w:eastAsia="Calibri"/>
          <w:sz w:val="16"/>
        </w:rPr>
        <w:t>Together</w:t>
      </w:r>
      <w:r w:rsidRPr="007818EB">
        <w:rPr>
          <w:rFonts w:eastAsia="Calibri"/>
          <w:sz w:val="16"/>
        </w:rPr>
        <w:t xml:space="preserve">, these developments have called into question the legitimacy of liberal democratic life and created openings for opportunistic demagogues. </w:t>
      </w:r>
      <w:r w:rsidRPr="007818EB">
        <w:rPr>
          <w:rFonts w:eastAsia="Calibri"/>
          <w:u w:val="single"/>
        </w:rPr>
        <w:t xml:space="preserve">Just as the causes of this malaise are clear, so is </w:t>
      </w:r>
      <w:r w:rsidRPr="00F237FE">
        <w:rPr>
          <w:rFonts w:eastAsia="Calibri"/>
          <w:highlight w:val="yellow"/>
          <w:u w:val="single"/>
        </w:rPr>
        <w:t>its solution</w:t>
      </w:r>
      <w:r w:rsidRPr="007818EB">
        <w:rPr>
          <w:rFonts w:eastAsia="Calibri"/>
          <w:u w:val="single"/>
        </w:rPr>
        <w:t xml:space="preserve">: a </w:t>
      </w:r>
      <w:r w:rsidRPr="00F237FE">
        <w:rPr>
          <w:rFonts w:eastAsia="Calibri"/>
          <w:highlight w:val="yellow"/>
          <w:u w:val="single"/>
        </w:rPr>
        <w:t>return to</w:t>
      </w:r>
      <w:r w:rsidRPr="007818EB">
        <w:rPr>
          <w:rFonts w:eastAsia="Calibri"/>
          <w:u w:val="single"/>
        </w:rPr>
        <w:t xml:space="preserve"> the </w:t>
      </w:r>
      <w:r w:rsidRPr="00F237FE">
        <w:rPr>
          <w:rFonts w:eastAsia="Calibri"/>
          <w:iCs/>
          <w:highlight w:val="yellow"/>
          <w:u w:val="single"/>
          <w:bdr w:val="single" w:sz="8" w:space="0" w:color="auto"/>
        </w:rPr>
        <w:t>fundamentals of liberal democracy</w:t>
      </w:r>
      <w:r w:rsidRPr="007818EB">
        <w:rPr>
          <w:rFonts w:eastAsia="Calibri"/>
          <w:u w:val="single"/>
        </w:rPr>
        <w:t>.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7818EB">
        <w:rPr>
          <w:rFonts w:eastAsia="Calibri"/>
          <w:u w:val="single"/>
        </w:rPr>
        <w:t>the remedy for the problems of liberal democracy is more liberal democracy;</w:t>
      </w:r>
      <w:r w:rsidRPr="007818EB">
        <w:rPr>
          <w:rFonts w:eastAsia="Calibri"/>
          <w:iCs/>
          <w:u w:val="single"/>
          <w:bdr w:val="single" w:sz="8" w:space="0" w:color="auto"/>
        </w:rPr>
        <w:t xml:space="preserve"> </w:t>
      </w:r>
      <w:r w:rsidRPr="00F237FE">
        <w:rPr>
          <w:rFonts w:eastAsia="Calibri"/>
          <w:iCs/>
          <w:highlight w:val="yellow"/>
          <w:u w:val="single"/>
          <w:bdr w:val="single" w:sz="8" w:space="0" w:color="auto"/>
        </w:rPr>
        <w:t>liberalism contains the seeds of its own salvation</w:t>
      </w:r>
      <w:r w:rsidRPr="007818EB">
        <w:rPr>
          <w:rFonts w:eastAsia="Calibri"/>
          <w:iCs/>
          <w:u w:val="single"/>
          <w:bdr w:val="single" w:sz="8" w:space="0" w:color="auto"/>
        </w:rPr>
        <w:t xml:space="preserve">. </w:t>
      </w:r>
      <w:r w:rsidRPr="007818EB">
        <w:rPr>
          <w:rFonts w:eastAsia="Calibri"/>
          <w:sz w:val="16"/>
        </w:rPr>
        <w:t>Indeed,</w:t>
      </w:r>
      <w:r w:rsidRPr="007818EB">
        <w:rPr>
          <w:rFonts w:eastAsia="Calibri"/>
          <w:u w:val="single"/>
        </w:rPr>
        <w:t xml:space="preserve"> liberal democracies have </w:t>
      </w:r>
      <w:r w:rsidRPr="007818EB">
        <w:rPr>
          <w:rFonts w:eastAsia="Calibri"/>
          <w:iCs/>
          <w:u w:val="single"/>
          <w:bdr w:val="single" w:sz="8" w:space="0" w:color="auto"/>
        </w:rPr>
        <w:t>repeatedly recovered</w:t>
      </w:r>
      <w:r w:rsidRPr="007818EB">
        <w:rPr>
          <w:rFonts w:eastAsia="Calibri"/>
          <w:u w:val="single"/>
        </w:rPr>
        <w:t xml:space="preserve"> from crises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w:t>
      </w:r>
      <w:r w:rsidRPr="00F237FE">
        <w:rPr>
          <w:rFonts w:eastAsia="Calibri"/>
          <w:highlight w:val="yellow"/>
          <w:u w:val="single"/>
        </w:rPr>
        <w:t>social democracy, lead</w:t>
      </w:r>
      <w:r w:rsidRPr="007818EB">
        <w:rPr>
          <w:rFonts w:eastAsia="Calibri"/>
          <w:u w:val="single"/>
        </w:rPr>
        <w:t xml:space="preserve">ing </w:t>
      </w:r>
      <w:r w:rsidRPr="00F237FE">
        <w:rPr>
          <w:rFonts w:eastAsia="Calibri"/>
          <w:highlight w:val="yellow"/>
          <w:u w:val="single"/>
        </w:rPr>
        <w:t>to a more stable form of capitalism</w:t>
      </w:r>
      <w:r w:rsidRPr="007818EB">
        <w:rPr>
          <w:rFonts w:eastAsia="Calibri"/>
          <w:u w:val="single"/>
        </w:rPr>
        <w:t xml:space="preserve">.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iCs/>
          <w:u w:val="single"/>
          <w:bdr w:val="single" w:sz="8" w:space="0" w:color="auto"/>
        </w:rPr>
        <w:t>certainly not more challenging</w:t>
      </w:r>
      <w:r w:rsidRPr="007818EB">
        <w:rPr>
          <w:rFonts w:eastAsia="Calibri"/>
          <w:u w:val="single"/>
        </w:rPr>
        <w:t xml:space="preserve"> than those that they have faced and overcome in these historically recent decades.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w:t>
      </w:r>
      <w:r w:rsidRPr="00087E0B">
        <w:rPr>
          <w:rFonts w:eastAsia="Calibri"/>
          <w:u w:val="single"/>
        </w:rPr>
        <w:t>Today's dire predictions ignore these past successes. They suffer from</w:t>
      </w:r>
      <w:r w:rsidRPr="00087E0B">
        <w:rPr>
          <w:rFonts w:eastAsia="Calibri"/>
          <w:sz w:val="16"/>
        </w:rPr>
        <w:t xml:space="preserve"> a blinding </w:t>
      </w:r>
      <w:r w:rsidRPr="00087E0B">
        <w:rPr>
          <w:rFonts w:eastAsia="Calibri"/>
          <w:u w:val="single"/>
        </w:rPr>
        <w:t>presentism</w:t>
      </w:r>
      <w:r w:rsidRPr="007818EB">
        <w:rPr>
          <w:rFonts w:eastAsia="Calibri"/>
          <w:u w:val="single"/>
        </w:rPr>
        <w:t>.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 xml:space="preserve">is almost never a very good guide to the future. Large-scale human arrangements such as liberal democracy </w:t>
      </w:r>
      <w:r w:rsidRPr="007818EB">
        <w:rPr>
          <w:rFonts w:eastAsia="Calibri"/>
          <w:iCs/>
          <w:u w:val="single"/>
          <w:bdr w:val="single" w:sz="8" w:space="0" w:color="auto"/>
        </w:rPr>
        <w:t xml:space="preserve">rarely change as rapidly or as radically </w:t>
      </w:r>
      <w:r w:rsidRPr="007818EB">
        <w:rPr>
          <w:rFonts w:eastAsia="Calibri"/>
          <w:u w:val="single"/>
        </w:rPr>
        <w:t xml:space="preserve">as they seem to in the moment. If history is any guide, today's illiberal populists and authoritarians will evoke resistance and countermovements. </w:t>
      </w:r>
      <w:r w:rsidRPr="007818EB">
        <w:rPr>
          <w:rFonts w:eastAsia="Calibri"/>
          <w:sz w:val="16"/>
        </w:rPr>
        <w:t xml:space="preserve">THE RESILIENT ORDER </w:t>
      </w:r>
      <w:r w:rsidRPr="00F237FE">
        <w:rPr>
          <w:rFonts w:eastAsia="Calibri"/>
          <w:highlight w:val="yellow"/>
          <w:u w:val="single"/>
        </w:rPr>
        <w:t>After World War II</w:t>
      </w:r>
      <w:r w:rsidRPr="007818EB">
        <w:rPr>
          <w:rFonts w:eastAsia="Calibri"/>
          <w:u w:val="single"/>
        </w:rPr>
        <w:t xml:space="preserve">, liberal </w:t>
      </w:r>
      <w:r w:rsidRPr="00F237FE">
        <w:rPr>
          <w:rFonts w:eastAsia="Calibri"/>
          <w:highlight w:val="yellow"/>
          <w:u w:val="single"/>
        </w:rPr>
        <w:t xml:space="preserve">democracies joined </w:t>
      </w:r>
      <w:r w:rsidRPr="007818EB">
        <w:rPr>
          <w:rFonts w:eastAsia="Calibri"/>
          <w:u w:val="single"/>
        </w:rPr>
        <w:t xml:space="preserve">together </w:t>
      </w:r>
      <w:r w:rsidRPr="00F237FE">
        <w:rPr>
          <w:rFonts w:eastAsia="Calibri"/>
          <w:highlight w:val="yellow"/>
          <w:u w:val="single"/>
        </w:rPr>
        <w:t xml:space="preserve">to create </w:t>
      </w:r>
      <w:r w:rsidRPr="007818EB">
        <w:rPr>
          <w:rFonts w:eastAsia="Calibri"/>
          <w:u w:val="single"/>
        </w:rPr>
        <w:t xml:space="preserve">an </w:t>
      </w:r>
      <w:r w:rsidRPr="00F237FE">
        <w:rPr>
          <w:rFonts w:eastAsia="Calibri"/>
          <w:highlight w:val="yellow"/>
          <w:u w:val="single"/>
        </w:rPr>
        <w:t>international order</w:t>
      </w:r>
      <w:r w:rsidRPr="00F237FE">
        <w:rPr>
          <w:rFonts w:eastAsia="Calibri"/>
          <w:sz w:val="16"/>
          <w:highlight w:val="yellow"/>
        </w:rPr>
        <w:t xml:space="preserve"> </w:t>
      </w:r>
      <w:r w:rsidRPr="007818EB">
        <w:rPr>
          <w:rFonts w:eastAsia="Calibri"/>
          <w:sz w:val="16"/>
        </w:rPr>
        <w:t xml:space="preserve">that reflected their shared interests. And as is the case with liberal democracy itself, </w:t>
      </w:r>
      <w:r w:rsidRPr="007818EB">
        <w:rPr>
          <w:rFonts w:eastAsia="Calibri"/>
          <w:u w:val="single"/>
        </w:rPr>
        <w:t xml:space="preserve">the order that emerged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 xml:space="preserve">For one thing, </w:t>
      </w:r>
      <w:r w:rsidRPr="00F237FE">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BB3996">
        <w:rPr>
          <w:rStyle w:val="StyleUnderline"/>
        </w:rPr>
        <w:t>billions, of people have</w:t>
      </w:r>
      <w:r w:rsidRPr="007818EB">
        <w:rPr>
          <w:rFonts w:eastAsia="Calibri"/>
          <w:u w:val="single"/>
        </w:rPr>
        <w:t xml:space="preser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 xml:space="preserve">may be, </w:t>
      </w:r>
      <w:r w:rsidRPr="00F237FE">
        <w:rPr>
          <w:rStyle w:val="Emphasis"/>
          <w:b w:val="0"/>
          <w:bCs/>
          <w:highlight w:val="yellow"/>
        </w:rPr>
        <w:t>replacing</w:t>
      </w:r>
      <w:r w:rsidRPr="00F237FE">
        <w:rPr>
          <w:rFonts w:eastAsia="Calibri"/>
          <w:highlight w:val="yellow"/>
          <w:u w:val="single"/>
        </w:rPr>
        <w:t xml:space="preserve"> </w:t>
      </w:r>
      <w:r w:rsidRPr="007818EB">
        <w:rPr>
          <w:rFonts w:eastAsia="Calibri"/>
          <w:u w:val="single"/>
        </w:rPr>
        <w:t xml:space="preserve">the </w:t>
      </w:r>
      <w:r w:rsidRPr="00F237FE">
        <w:rPr>
          <w:rStyle w:val="Emphasis"/>
          <w:b w:val="0"/>
          <w:bCs/>
          <w:highlight w:val="yellow"/>
        </w:rPr>
        <w:t>liberal order</w:t>
      </w:r>
      <w:r w:rsidRPr="00F237FE">
        <w:rPr>
          <w:rFonts w:eastAsia="Calibri"/>
          <w:highlight w:val="yellow"/>
          <w:u w:val="single"/>
        </w:rPr>
        <w:t xml:space="preserve"> </w:t>
      </w:r>
      <w:r w:rsidRPr="007818EB">
        <w:rPr>
          <w:rFonts w:eastAsia="Calibri"/>
          <w:u w:val="single"/>
        </w:rPr>
        <w:t xml:space="preserve">with something significantly different </w:t>
      </w:r>
      <w:r w:rsidRPr="00F237FE">
        <w:rPr>
          <w:rStyle w:val="Emphasis"/>
          <w:b w:val="0"/>
          <w:bCs/>
          <w:highlight w:val="yellow"/>
        </w:rPr>
        <w:t>would</w:t>
      </w:r>
      <w:r w:rsidRPr="00F237FE">
        <w:rPr>
          <w:rFonts w:eastAsia="Calibri"/>
          <w:highlight w:val="yellow"/>
          <w:u w:val="single"/>
        </w:rPr>
        <w:t xml:space="preserve"> </w:t>
      </w:r>
      <w:r w:rsidRPr="00F237FE">
        <w:rPr>
          <w:rStyle w:val="Emphasis"/>
          <w:b w:val="0"/>
          <w:bCs/>
          <w:highlight w:val="yellow"/>
        </w:rPr>
        <w:t>be extremely difficult</w:t>
      </w:r>
      <w:r w:rsidRPr="00BF3052">
        <w:rPr>
          <w:rStyle w:val="StyleUnderline"/>
        </w:rPr>
        <w:t>.</w:t>
      </w:r>
      <w:r w:rsidRPr="007818EB">
        <w:rPr>
          <w:rFonts w:eastAsia="Calibri"/>
          <w:u w:val="single"/>
        </w:rPr>
        <w:t xml:space="preserve"> Despite the high expectations they generate, revolutionary moments often </w:t>
      </w:r>
      <w:r w:rsidRPr="007818EB">
        <w:rPr>
          <w:rFonts w:eastAsia="Calibri"/>
          <w:iCs/>
          <w:u w:val="single"/>
          <w:bdr w:val="single" w:sz="8" w:space="0" w:color="auto"/>
        </w:rPr>
        <w:t>fail to make enduring changes.</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F237FE">
        <w:rPr>
          <w:rStyle w:val="Emphasis"/>
          <w:highlight w:val="yellow"/>
        </w:rPr>
        <w:t>liberalism</w:t>
      </w:r>
      <w:r w:rsidRPr="00F237FE">
        <w:rPr>
          <w:rFonts w:eastAsia="Calibri"/>
          <w:highlight w:val="yellow"/>
          <w:u w:val="single"/>
        </w:rPr>
        <w:t xml:space="preserve"> </w:t>
      </w:r>
      <w:r w:rsidRPr="00F237FE">
        <w:rPr>
          <w:rStyle w:val="Emphasis"/>
          <w:highlight w:val="yellow"/>
        </w:rPr>
        <w:t>has been deeply committed</w:t>
      </w:r>
      <w:r w:rsidRPr="00F237FE">
        <w:rPr>
          <w:rFonts w:eastAsia="Calibri"/>
          <w:highlight w:val="yellow"/>
          <w:u w:val="single"/>
        </w:rPr>
        <w:t xml:space="preserve"> </w:t>
      </w:r>
      <w:r w:rsidRPr="00F237FE">
        <w:rPr>
          <w:rStyle w:val="Emphasis"/>
          <w:highlight w:val="yellow"/>
        </w:rPr>
        <w:t>to</w:t>
      </w:r>
      <w:r w:rsidRPr="00F237FE">
        <w:rPr>
          <w:rFonts w:eastAsia="Calibri"/>
          <w:highlight w:val="yellow"/>
          <w:u w:val="single"/>
        </w:rPr>
        <w:t xml:space="preserve"> </w:t>
      </w:r>
      <w:r w:rsidRPr="007818EB">
        <w:rPr>
          <w:rFonts w:eastAsia="Calibri"/>
          <w:u w:val="single"/>
        </w:rPr>
        <w:t xml:space="preserve">the </w:t>
      </w:r>
      <w:r w:rsidRPr="00F237FE">
        <w:rPr>
          <w:rStyle w:val="Emphasis"/>
          <w:highlight w:val="yellow"/>
        </w:rPr>
        <w:t>progressive improvement</w:t>
      </w:r>
      <w:r w:rsidRPr="00F237FE">
        <w:rPr>
          <w:rFonts w:eastAsia="Calibri"/>
          <w:highlight w:val="yellow"/>
          <w:u w:val="single"/>
        </w:rPr>
        <w:t xml:space="preserve"> </w:t>
      </w:r>
      <w:r w:rsidRPr="00F237FE">
        <w:rPr>
          <w:rStyle w:val="Emphasis"/>
          <w:highlight w:val="yellow"/>
        </w:rPr>
        <w:t>of</w:t>
      </w:r>
      <w:r w:rsidRPr="00F237FE">
        <w:rPr>
          <w:rFonts w:eastAsia="Calibri"/>
          <w:highlight w:val="yellow"/>
          <w:u w:val="single"/>
        </w:rPr>
        <w:t xml:space="preserve"> </w:t>
      </w:r>
      <w:r w:rsidRPr="00F237FE">
        <w:rPr>
          <w:rStyle w:val="Emphasis"/>
          <w:highlight w:val="yellow"/>
        </w:rPr>
        <w:t>the human</w:t>
      </w:r>
      <w:r w:rsidRPr="00F237FE">
        <w:rPr>
          <w:rFonts w:eastAsia="Calibri"/>
          <w:highlight w:val="yellow"/>
          <w:u w:val="single"/>
        </w:rPr>
        <w:t xml:space="preserve"> </w:t>
      </w:r>
      <w:r w:rsidRPr="00F237FE">
        <w:rPr>
          <w:rStyle w:val="Emphasis"/>
          <w:highlight w:val="yellow"/>
        </w:rPr>
        <w:t>condition</w:t>
      </w:r>
      <w:r w:rsidRPr="00F237FE">
        <w:rPr>
          <w:rFonts w:eastAsia="Calibri"/>
          <w:highlight w:val="yellow"/>
          <w:u w:val="single"/>
        </w:rPr>
        <w:t xml:space="preserve"> </w:t>
      </w:r>
      <w:r w:rsidRPr="00F237FE">
        <w:rPr>
          <w:rStyle w:val="Emphasis"/>
          <w:highlight w:val="yellow"/>
        </w:rPr>
        <w:t>through scientific discovery</w:t>
      </w:r>
      <w:r w:rsidRPr="00F237FE">
        <w:rPr>
          <w:rFonts w:eastAsia="Calibri"/>
          <w:highlight w:val="yellow"/>
          <w:u w:val="single"/>
        </w:rPr>
        <w:t xml:space="preserve"> </w:t>
      </w:r>
      <w:r w:rsidRPr="00F237FE">
        <w:rPr>
          <w:rStyle w:val="Emphasis"/>
          <w:highlight w:val="yellow"/>
        </w:rPr>
        <w:t>and technological advancements</w:t>
      </w:r>
      <w:r w:rsidRPr="007818EB">
        <w:rPr>
          <w:rFonts w:eastAsia="Calibri"/>
          <w:u w:val="single"/>
        </w:rPr>
        <w:t>.</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 xml:space="preserve">began to bear practical fruits on a large scale in the nineteenth century, </w:t>
      </w:r>
      <w:r w:rsidRPr="00F237FE">
        <w:rPr>
          <w:rFonts w:eastAsia="Calibri"/>
          <w:highlight w:val="yellow"/>
          <w:u w:val="single"/>
        </w:rPr>
        <w:t xml:space="preserve">transforming </w:t>
      </w:r>
      <w:r w:rsidRPr="00F237FE">
        <w:rPr>
          <w:rFonts w:eastAsia="Calibri"/>
          <w:iCs/>
          <w:highlight w:val="yellow"/>
          <w:u w:val="single"/>
          <w:bdr w:val="single" w:sz="8" w:space="0" w:color="auto"/>
        </w:rPr>
        <w:t xml:space="preserve">virtually every aspect </w:t>
      </w:r>
      <w:r w:rsidRPr="00F237FE">
        <w:rPr>
          <w:rFonts w:eastAsia="Calibri"/>
          <w:highlight w:val="yellow"/>
          <w:u w:val="single"/>
        </w:rPr>
        <w:t>of human life.</w:t>
      </w:r>
      <w:r w:rsidRPr="00087E0B">
        <w:rPr>
          <w:rStyle w:val="StyleUnderline"/>
        </w:rPr>
        <w:t xml:space="preserve"> </w:t>
      </w:r>
      <w:r w:rsidRPr="007818EB">
        <w:rPr>
          <w:rFonts w:eastAsia="Calibri"/>
          <w:u w:val="single"/>
        </w:rPr>
        <w:t xml:space="preserve">New techniques for production, communication, transportation, and destruction poured forth. </w:t>
      </w:r>
      <w:r w:rsidRPr="007818EB">
        <w:rPr>
          <w:rFonts w:eastAsia="Calibri"/>
          <w:u w:val="single"/>
        </w:rPr>
        <w:lastRenderedPageBreak/>
        <w:t xml:space="preserve">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the age-old case for peace was vastly strengthened when weapons evolved from being simple and limited in their destruction to the city-busting missiles of the nuclear era. Liberal democratic capitalist societies have thrived and expanded because they have been particularly adept at</w:t>
      </w:r>
      <w:r w:rsidRPr="007818EB">
        <w:rPr>
          <w:rFonts w:eastAsia="Calibri"/>
          <w:iCs/>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7818EB">
        <w:rPr>
          <w:rFonts w:eastAsia="Calibri"/>
          <w:sz w:val="16"/>
        </w:rPr>
        <w:t xml:space="preserve">the </w:t>
      </w:r>
      <w:r w:rsidRPr="007818EB">
        <w:rPr>
          <w:rFonts w:eastAsia="Calibri"/>
          <w:u w:val="single"/>
        </w:rPr>
        <w:t>international regulation</w:t>
      </w:r>
      <w:r w:rsidRPr="007818EB">
        <w:rPr>
          <w:rFonts w:eastAsia="Calibri"/>
          <w:sz w:val="16"/>
        </w:rPr>
        <w:t xml:space="preserve"> of these technologies </w:t>
      </w:r>
      <w:r w:rsidRPr="007818EB">
        <w:rPr>
          <w:rFonts w:eastAsia="Calibri"/>
          <w:u w:val="single"/>
        </w:rPr>
        <w:t xml:space="preserve">a </w:t>
      </w:r>
      <w:r w:rsidRPr="007818EB">
        <w:rPr>
          <w:rFonts w:eastAsia="Calibri"/>
          <w:iCs/>
          <w:u w:val="single"/>
          <w:bdr w:val="single" w:sz="8" w:space="0" w:color="auto"/>
        </w:rPr>
        <w:t>vital national security imperative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w:t>
      </w:r>
      <w:r w:rsidRPr="00F237FE">
        <w:rPr>
          <w:rFonts w:eastAsia="Calibri"/>
          <w:highlight w:val="yellow"/>
          <w:u w:val="single"/>
        </w:rPr>
        <w:t xml:space="preserve">democracies </w:t>
      </w:r>
      <w:r w:rsidRPr="007818EB">
        <w:rPr>
          <w:rFonts w:eastAsia="Calibri"/>
          <w:u w:val="single"/>
        </w:rPr>
        <w:t xml:space="preserve">to help </w:t>
      </w:r>
      <w:r w:rsidRPr="00F237FE">
        <w:rPr>
          <w:rFonts w:eastAsia="Calibri"/>
          <w:highlight w:val="yellow"/>
          <w:u w:val="single"/>
        </w:rPr>
        <w:t>build international institutions</w:t>
      </w:r>
      <w:r w:rsidRPr="007818EB">
        <w:rPr>
          <w:rFonts w:eastAsia="Calibri"/>
          <w:u w:val="single"/>
        </w:rPr>
        <w:t xml:space="preserve">.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F237FE">
        <w:rPr>
          <w:rFonts w:eastAsia="Calibri"/>
          <w:highlight w:val="yellow"/>
          <w:u w:val="single"/>
        </w:rPr>
        <w:t xml:space="preserve">Westphalian approaches have also thrived when it comes to governing the commons, such as the </w:t>
      </w:r>
      <w:r w:rsidRPr="00F237FE">
        <w:rPr>
          <w:rFonts w:eastAsia="Calibri"/>
          <w:iCs/>
          <w:highlight w:val="yellow"/>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F237FE">
        <w:rPr>
          <w:rFonts w:eastAsia="Calibri"/>
          <w:iCs/>
          <w:highlight w:val="yellow"/>
          <w:u w:val="single"/>
          <w:bdr w:val="single" w:sz="8" w:space="0" w:color="auto"/>
        </w:rPr>
        <w:t>All of this makes the order more durable</w:t>
      </w:r>
      <w:r w:rsidRPr="007818EB">
        <w:rPr>
          <w:rFonts w:eastAsia="Calibri"/>
          <w:iCs/>
          <w:u w:val="single"/>
          <w:bdr w:val="single" w:sz="8" w:space="0" w:color="auto"/>
        </w:rPr>
        <w:t xml:space="preserve">. </w:t>
      </w:r>
      <w:r w:rsidRPr="007818EB">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future. </w:t>
      </w:r>
      <w:r w:rsidRPr="007818EB">
        <w:rPr>
          <w:rFonts w:eastAsia="Calibri"/>
          <w:sz w:val="16"/>
        </w:rPr>
        <w:t xml:space="preserve">Another reason to believe that the liberal order will endure involves the </w:t>
      </w:r>
      <w:r w:rsidRPr="007818EB">
        <w:rPr>
          <w:rFonts w:eastAsia="Calibri"/>
          <w:sz w:val="16"/>
        </w:rPr>
        <w:lastRenderedPageBreak/>
        <w:t xml:space="preserve">return of ideological rivalry. </w:t>
      </w:r>
      <w:r w:rsidRPr="007818EB">
        <w:rPr>
          <w:rFonts w:eastAsia="Calibri"/>
          <w:u w:val="single"/>
        </w:rPr>
        <w:t xml:space="preserve">The last two and a half decades have been profoundly anomalous in that liberalism has had </w:t>
      </w:r>
      <w:r w:rsidRPr="007818EB">
        <w:rPr>
          <w:rFonts w:eastAsia="Calibri"/>
          <w:iCs/>
          <w:u w:val="single"/>
          <w:bdr w:val="single" w:sz="8" w:space="0" w:color="auto"/>
        </w:rPr>
        <w:t>no credible competitor</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w:t>
      </w:r>
      <w:r w:rsidRPr="00F237FE">
        <w:rPr>
          <w:rFonts w:eastAsia="Calibri"/>
          <w:highlight w:val="yellow"/>
          <w:u w:val="single"/>
        </w:rPr>
        <w:t xml:space="preserve">renewed ideological rivalry could be </w:t>
      </w:r>
      <w:r w:rsidRPr="00F237FE">
        <w:rPr>
          <w:rFonts w:eastAsia="Calibri"/>
          <w:iCs/>
          <w:highlight w:val="yellow"/>
          <w:u w:val="single"/>
          <w:bdr w:val="single" w:sz="8" w:space="0" w:color="auto"/>
        </w:rPr>
        <w:t>good news for the liberal international order</w:t>
      </w:r>
      <w:r w:rsidRPr="007818EB">
        <w:rPr>
          <w:rFonts w:eastAsia="Calibri"/>
          <w:iCs/>
          <w:u w:val="single"/>
          <w:bdr w:val="single" w:sz="8" w:space="0" w:color="auto"/>
        </w:rPr>
        <w:t xml:space="preserve">. </w:t>
      </w:r>
    </w:p>
    <w:p w14:paraId="5010973B" w14:textId="77777777" w:rsidR="00C14232" w:rsidRDefault="00C14232" w:rsidP="00C14232"/>
    <w:p w14:paraId="2786A321" w14:textId="77777777" w:rsidR="00C14232" w:rsidRPr="00134F7F" w:rsidRDefault="00C14232" w:rsidP="00C14232"/>
    <w:p w14:paraId="732CE3A8" w14:textId="77777777" w:rsidR="00C14232" w:rsidRDefault="00C14232" w:rsidP="00C14232">
      <w:pPr>
        <w:pStyle w:val="Heading3"/>
      </w:pPr>
      <w:r>
        <w:lastRenderedPageBreak/>
        <w:t>Contention 3: World Trade Organization</w:t>
      </w:r>
    </w:p>
    <w:p w14:paraId="1C26867D" w14:textId="77777777" w:rsidR="00C14232" w:rsidRPr="00F71FA8" w:rsidRDefault="00C14232" w:rsidP="00C14232"/>
    <w:p w14:paraId="0D0236F7" w14:textId="77777777" w:rsidR="00C14232" w:rsidRPr="00CB7830" w:rsidRDefault="00C14232" w:rsidP="00C14232">
      <w:pPr>
        <w:pStyle w:val="Heading4"/>
      </w:pPr>
      <w:r>
        <w:t xml:space="preserve">1. COVID vaccine debate will kill the WTO—there are no alternate causes and solvency is reverse causal </w:t>
      </w:r>
    </w:p>
    <w:p w14:paraId="29035522" w14:textId="77777777" w:rsidR="00C14232" w:rsidRPr="00CB7830" w:rsidRDefault="00C14232" w:rsidP="00C14232">
      <w:pPr>
        <w:rPr>
          <w:rStyle w:val="Style13ptBold"/>
        </w:rPr>
      </w:pPr>
      <w:r w:rsidRPr="00CB7830">
        <w:rPr>
          <w:rStyle w:val="Style13ptBold"/>
        </w:rPr>
        <w:t>Meyer 6-18-21</w:t>
      </w:r>
    </w:p>
    <w:p w14:paraId="7FE5C40D" w14:textId="77777777" w:rsidR="00C14232" w:rsidRPr="00CB7830" w:rsidRDefault="00C14232" w:rsidP="00C14232">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2C9F2A99" w14:textId="77777777" w:rsidR="00C14232" w:rsidRDefault="00C14232" w:rsidP="00C14232">
      <w:pPr>
        <w:rPr>
          <w:sz w:val="16"/>
        </w:rPr>
      </w:pPr>
      <w:r w:rsidRPr="00F237FE">
        <w:rPr>
          <w:rStyle w:val="StyleUnderline"/>
          <w:highlight w:val="yellow"/>
        </w:rPr>
        <w:t>The W</w:t>
      </w:r>
      <w:r w:rsidRPr="00CB7830">
        <w:rPr>
          <w:sz w:val="16"/>
        </w:rPr>
        <w:t xml:space="preserve">orld </w:t>
      </w:r>
      <w:r w:rsidRPr="00F237FE">
        <w:rPr>
          <w:rStyle w:val="StyleUnderline"/>
          <w:highlight w:val="yellow"/>
        </w:rPr>
        <w:t>T</w:t>
      </w:r>
      <w:r w:rsidRPr="00CB7830">
        <w:rPr>
          <w:sz w:val="16"/>
        </w:rPr>
        <w:t xml:space="preserve">rade </w:t>
      </w:r>
      <w:r w:rsidRPr="00F237FE">
        <w:rPr>
          <w:rStyle w:val="StyleUnderline"/>
          <w:highlight w:val="yellow"/>
        </w:rPr>
        <w:t>O</w:t>
      </w:r>
      <w:r w:rsidRPr="00CB7830">
        <w:rPr>
          <w:sz w:val="16"/>
        </w:rPr>
        <w:t xml:space="preserve">rganization </w:t>
      </w:r>
      <w:r w:rsidRPr="00F237FE">
        <w:rPr>
          <w:rStyle w:val="Emphasis"/>
          <w:highlight w:val="yellow"/>
        </w:rPr>
        <w:t>knows</w:t>
      </w:r>
      <w:r w:rsidRPr="00526BD9">
        <w:rPr>
          <w:rStyle w:val="Emphasis"/>
        </w:rPr>
        <w:t xml:space="preserve"> all </w:t>
      </w:r>
      <w:r w:rsidRPr="00F237FE">
        <w:rPr>
          <w:rStyle w:val="Emphasis"/>
          <w:highlight w:val="yellow"/>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F237FE">
        <w:rPr>
          <w:rStyle w:val="StyleUnderline"/>
          <w:highlight w:val="yellow"/>
        </w:rPr>
        <w:t>there is</w:t>
      </w:r>
      <w:r w:rsidRPr="00526BD9">
        <w:rPr>
          <w:rStyle w:val="StyleUnderline"/>
        </w:rPr>
        <w:t xml:space="preserve"> widespread </w:t>
      </w:r>
      <w:r w:rsidRPr="00F237FE">
        <w:rPr>
          <w:rStyle w:val="StyleUnderline"/>
          <w:highlight w:val="yellow"/>
        </w:rPr>
        <w:t xml:space="preserve">dissatisfaction over the </w:t>
      </w:r>
      <w:r w:rsidRPr="00F237FE">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F237FE">
        <w:rPr>
          <w:rStyle w:val="Emphasis"/>
          <w:highlight w:val="yellow"/>
        </w:rPr>
        <w:t>one crisis is</w:t>
      </w:r>
      <w:r w:rsidRPr="00526BD9">
        <w:rPr>
          <w:rStyle w:val="Emphasis"/>
        </w:rPr>
        <w:t xml:space="preserve"> more </w:t>
      </w:r>
      <w:r w:rsidRPr="00F237FE">
        <w:rPr>
          <w:rStyle w:val="Emphasis"/>
          <w:highlight w:val="yellow"/>
        </w:rPr>
        <w:t>pressing</w:t>
      </w:r>
      <w:r w:rsidRPr="00526BD9">
        <w:rPr>
          <w:rStyle w:val="Emphasis"/>
        </w:rPr>
        <w:t xml:space="preserve"> than the others</w:t>
      </w:r>
      <w:r w:rsidRPr="00526BD9">
        <w:rPr>
          <w:sz w:val="16"/>
        </w:rPr>
        <w:t xml:space="preserve">: </w:t>
      </w:r>
      <w:r w:rsidRPr="00F237FE">
        <w:rPr>
          <w:rStyle w:val="Emphasis"/>
          <w:highlight w:val="yellow"/>
        </w:rPr>
        <w:t>the battle over COVID</w:t>
      </w:r>
      <w:r w:rsidRPr="00526BD9">
        <w:rPr>
          <w:rStyle w:val="Emphasis"/>
        </w:rPr>
        <w:t xml:space="preserve">-19 </w:t>
      </w:r>
      <w:r w:rsidRPr="00F237FE">
        <w:rPr>
          <w:rStyle w:val="Emphasis"/>
          <w:highlight w:val="yellow"/>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F237FE">
        <w:rPr>
          <w:rStyle w:val="Emphasis"/>
          <w:highlight w:val="yellow"/>
        </w:rPr>
        <w:t>the WTO's future rests on what happens next.</w:t>
      </w:r>
      <w:r w:rsidRPr="00A6707A">
        <w:rPr>
          <w:rStyle w:val="Emphasis"/>
        </w:rPr>
        <w:t xml:space="preserve"> </w:t>
      </w:r>
      <w:r w:rsidRPr="00526BD9">
        <w:rPr>
          <w:sz w:val="16"/>
        </w:rPr>
        <w:t xml:space="preserve">"The </w:t>
      </w:r>
      <w:r w:rsidRPr="00F237FE">
        <w:rPr>
          <w:rStyle w:val="StyleUnderline"/>
          <w:highlight w:val="yellow"/>
        </w:rPr>
        <w:t xml:space="preserve">credibility of the WTO </w:t>
      </w:r>
      <w:r w:rsidRPr="006F1D22">
        <w:rPr>
          <w:rStyle w:val="StyleUnderline"/>
        </w:rPr>
        <w:t>will</w:t>
      </w:r>
      <w:r w:rsidRPr="00526BD9">
        <w:rPr>
          <w:rStyle w:val="StyleUnderline"/>
        </w:rPr>
        <w:t xml:space="preserve"> </w:t>
      </w:r>
      <w:r w:rsidRPr="00F237FE">
        <w:rPr>
          <w:rStyle w:val="StyleUnderline"/>
          <w:highlight w:val="yellow"/>
        </w:rPr>
        <w:t>depend on its ability to find a</w:t>
      </w:r>
      <w:r w:rsidRPr="00526BD9">
        <w:rPr>
          <w:rStyle w:val="StyleUnderline"/>
        </w:rPr>
        <w:t xml:space="preserve"> meaningful </w:t>
      </w:r>
      <w:r w:rsidRPr="00F237FE">
        <w:rPr>
          <w:rStyle w:val="StyleUnderline"/>
          <w:highlight w:val="yellow"/>
        </w:rPr>
        <w:t>outcome</w:t>
      </w:r>
      <w:r w:rsidRPr="00526BD9">
        <w:rPr>
          <w:rStyle w:val="StyleUnderline"/>
        </w:rPr>
        <w:t xml:space="preserve"> on this issue </w:t>
      </w:r>
      <w:r w:rsidRPr="00F237FE">
        <w:rPr>
          <w:rStyle w:val="StyleUnderline"/>
          <w:highlight w:val="yellow"/>
        </w:rPr>
        <w:t>that</w:t>
      </w:r>
      <w:r w:rsidRPr="00526BD9">
        <w:rPr>
          <w:rStyle w:val="StyleUnderline"/>
        </w:rPr>
        <w:t xml:space="preserve"> truly </w:t>
      </w:r>
      <w:r w:rsidRPr="00F237FE">
        <w:rPr>
          <w:rStyle w:val="StyleUnderline"/>
          <w:highlight w:val="yellow"/>
        </w:rPr>
        <w:t>ramps-up</w:t>
      </w:r>
      <w:r w:rsidRPr="00526BD9">
        <w:rPr>
          <w:rStyle w:val="StyleUnderline"/>
        </w:rPr>
        <w:t xml:space="preserve"> and diversifies </w:t>
      </w:r>
      <w:r w:rsidRPr="00F237FE">
        <w:rPr>
          <w:rStyle w:val="StyleUnderline"/>
          <w:highlight w:val="yellow"/>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F237FE">
        <w:rPr>
          <w:rStyle w:val="StyleUnderline"/>
          <w:highlight w:val="yellow"/>
        </w:rPr>
        <w:t>If,</w:t>
      </w:r>
      <w:r w:rsidRPr="00526BD9">
        <w:rPr>
          <w:rStyle w:val="StyleUnderline"/>
        </w:rPr>
        <w:t xml:space="preserve"> in the face of one of humanity's greatest challenges in a century, </w:t>
      </w:r>
      <w:r w:rsidRPr="00F237FE">
        <w:rPr>
          <w:rStyle w:val="StyleUnderline"/>
          <w:highlight w:val="yellow"/>
        </w:rPr>
        <w:t>the WTO</w:t>
      </w:r>
      <w:r w:rsidRPr="00526BD9">
        <w:rPr>
          <w:rStyle w:val="StyleUnderline"/>
        </w:rPr>
        <w:t xml:space="preserve"> functionally </w:t>
      </w:r>
      <w:r w:rsidRPr="00F237FE">
        <w:rPr>
          <w:rStyle w:val="StyleUnderline"/>
          <w:highlight w:val="yellow"/>
        </w:rPr>
        <w:t>becomes an obstacle</w:t>
      </w:r>
      <w:r w:rsidRPr="00526BD9">
        <w:rPr>
          <w:rStyle w:val="StyleUnderline"/>
        </w:rPr>
        <w:t xml:space="preserve"> as in contrast to part of the solution, I think </w:t>
      </w:r>
      <w:r w:rsidRPr="00F237FE">
        <w:rPr>
          <w:rStyle w:val="Emphasis"/>
          <w:highlight w:val="yellow"/>
        </w:rPr>
        <w:t>it could be the 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F237FE">
        <w:rPr>
          <w:rStyle w:val="StyleUnderline"/>
          <w:highlight w:val="yellow"/>
        </w:rPr>
        <w:t>If the</w:t>
      </w:r>
      <w:r w:rsidRPr="00526BD9">
        <w:rPr>
          <w:sz w:val="16"/>
        </w:rPr>
        <w:t xml:space="preserve"> TRIPS </w:t>
      </w:r>
      <w:r w:rsidRPr="00F237FE">
        <w:rPr>
          <w:rStyle w:val="StyleUnderline"/>
          <w:highlight w:val="yellow"/>
        </w:rPr>
        <w:t>waiver is successful</w:t>
      </w:r>
      <w:r w:rsidRPr="00F237FE">
        <w:rPr>
          <w:sz w:val="16"/>
          <w:highlight w:val="yellow"/>
        </w:rPr>
        <w:t>,</w:t>
      </w:r>
      <w:r w:rsidRPr="00526BD9">
        <w:rPr>
          <w:sz w:val="16"/>
        </w:rPr>
        <w:t xml:space="preserve"> </w:t>
      </w:r>
      <w:r w:rsidRPr="00526BD9">
        <w:rPr>
          <w:rStyle w:val="StyleUnderline"/>
        </w:rPr>
        <w:t xml:space="preserve">and </w:t>
      </w:r>
      <w:r w:rsidRPr="00F237FE">
        <w:rPr>
          <w:rStyle w:val="StyleUnderline"/>
          <w:highlight w:val="yellow"/>
        </w:rPr>
        <w:t xml:space="preserve">people see the WTO as </w:t>
      </w:r>
      <w:r w:rsidRPr="00416DD0">
        <w:rPr>
          <w:rStyle w:val="StyleUnderline"/>
        </w:rPr>
        <w:t xml:space="preserve">being </w:t>
      </w:r>
      <w:r w:rsidRPr="00F237FE">
        <w:rPr>
          <w:rStyle w:val="Emphasis"/>
          <w:highlight w:val="yellow"/>
        </w:rPr>
        <w:t>part of the</w:t>
      </w:r>
      <w:r w:rsidRPr="00526BD9">
        <w:rPr>
          <w:rStyle w:val="Emphasis"/>
        </w:rPr>
        <w:t xml:space="preserve"> </w:t>
      </w:r>
      <w:r w:rsidRPr="00F237FE">
        <w:rPr>
          <w:rStyle w:val="Emphasis"/>
          <w:highlight w:val="yellow"/>
        </w:rPr>
        <w:t>solution</w:t>
      </w:r>
      <w:r w:rsidRPr="00526BD9">
        <w:rPr>
          <w:sz w:val="16"/>
        </w:rPr>
        <w:t>—saving lives and livelihoods—</w:t>
      </w:r>
      <w:r w:rsidRPr="00F237FE">
        <w:rPr>
          <w:rStyle w:val="StyleUnderline"/>
          <w:highlight w:val="yellow"/>
        </w:rPr>
        <w:t xml:space="preserve">it could </w:t>
      </w:r>
      <w:r w:rsidRPr="00F237FE">
        <w:rPr>
          <w:rStyle w:val="Emphasis"/>
          <w:highlight w:val="yellow"/>
        </w:rPr>
        <w:t>create</w:t>
      </w:r>
      <w:r w:rsidRPr="00F237FE">
        <w:rPr>
          <w:rStyle w:val="StyleUnderline"/>
          <w:highlight w:val="yellow"/>
        </w:rPr>
        <w:t xml:space="preserve"> </w:t>
      </w:r>
      <w:r w:rsidRPr="00F237FE">
        <w:rPr>
          <w:rStyle w:val="Emphasis"/>
          <w:highlight w:val="yellow"/>
        </w:rPr>
        <w:t>goodwill</w:t>
      </w:r>
      <w:r w:rsidRPr="00526BD9">
        <w:rPr>
          <w:rStyle w:val="Emphasis"/>
        </w:rPr>
        <w:t xml:space="preserve"> and momentum </w:t>
      </w:r>
      <w:r w:rsidRPr="00F237FE">
        <w:rPr>
          <w:rStyle w:val="Emphasis"/>
          <w:highlight w:val="yellow"/>
        </w:rPr>
        <w:t>to address</w:t>
      </w:r>
      <w:r w:rsidRPr="00526BD9">
        <w:rPr>
          <w:rStyle w:val="Emphasis"/>
        </w:rPr>
        <w:t xml:space="preserve"> what are still daunting </w:t>
      </w:r>
      <w:r w:rsidRPr="00F237FE">
        <w:rPr>
          <w:rStyle w:val="Emphasis"/>
          <w:highlight w:val="yellow"/>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w:t>
      </w:r>
      <w:r w:rsidRPr="00526BD9">
        <w:rPr>
          <w:sz w:val="16"/>
        </w:rPr>
        <w:lastRenderedPageBreak/>
        <w:t xml:space="preserve">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F237FE">
        <w:rPr>
          <w:rStyle w:val="StyleUnderline"/>
          <w:highlight w:val="yellow"/>
        </w:rPr>
        <w:t xml:space="preserve">The WTO must </w:t>
      </w:r>
      <w:r w:rsidRPr="00F237FE">
        <w:rPr>
          <w:rStyle w:val="Emphasis"/>
          <w:highlight w:val="yellow"/>
        </w:rPr>
        <w:t xml:space="preserve">demonstrate that </w:t>
      </w:r>
      <w:r w:rsidRPr="006F1D22">
        <w:rPr>
          <w:rStyle w:val="Emphasis"/>
        </w:rPr>
        <w:t xml:space="preserve">global </w:t>
      </w:r>
      <w:r w:rsidRPr="00F237FE">
        <w:rPr>
          <w:rStyle w:val="Emphasis"/>
          <w:highlight w:val="yellow"/>
        </w:rPr>
        <w:t xml:space="preserve">trade rules </w:t>
      </w:r>
      <w:r w:rsidRPr="006F1D22">
        <w:rPr>
          <w:rStyle w:val="Emphasis"/>
        </w:rPr>
        <w:t xml:space="preserve">can </w:t>
      </w:r>
      <w:r w:rsidRPr="00F237FE">
        <w:rPr>
          <w:rStyle w:val="Emphasis"/>
          <w:highlight w:val="yellow"/>
        </w:rPr>
        <w:t xml:space="preserve">help address </w:t>
      </w:r>
      <w:r w:rsidRPr="006F1D22">
        <w:rPr>
          <w:rStyle w:val="Emphasis"/>
        </w:rPr>
        <w:t xml:space="preserve">the </w:t>
      </w:r>
      <w:r w:rsidRPr="00416DD0">
        <w:rPr>
          <w:rStyle w:val="Emphasis"/>
        </w:rPr>
        <w:t xml:space="preserve">human </w:t>
      </w:r>
      <w:r w:rsidRPr="00F237FE">
        <w:rPr>
          <w:rStyle w:val="Emphasis"/>
          <w:highlight w:val="yellow"/>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7131FD6E" w14:textId="77777777" w:rsidR="00C14232" w:rsidRPr="007A6DCA" w:rsidRDefault="00C14232" w:rsidP="00C14232"/>
    <w:p w14:paraId="25D45A9A" w14:textId="77777777" w:rsidR="00C14232" w:rsidRDefault="00C14232" w:rsidP="00C14232">
      <w:pPr>
        <w:pStyle w:val="Heading4"/>
      </w:pPr>
      <w:r>
        <w:t xml:space="preserve">2. The WTO dampens US-China great power conflict which is crucial to solve a laundry list of existential threats. Cooperation on global vaccine distribution is a vital test case </w:t>
      </w:r>
    </w:p>
    <w:p w14:paraId="5EA48050" w14:textId="77777777" w:rsidR="00C14232" w:rsidRPr="00AB68B0" w:rsidRDefault="00C14232" w:rsidP="00C14232">
      <w:pPr>
        <w:rPr>
          <w:rStyle w:val="Style13ptBold"/>
        </w:rPr>
      </w:pPr>
      <w:r w:rsidRPr="00AB68B0">
        <w:rPr>
          <w:rStyle w:val="Style13ptBold"/>
        </w:rPr>
        <w:t xml:space="preserve">Shaffer, JD Stanford, 21 </w:t>
      </w:r>
    </w:p>
    <w:p w14:paraId="67DB6A02" w14:textId="77777777" w:rsidR="00C14232" w:rsidRPr="00AB68B0" w:rsidRDefault="00C14232" w:rsidP="00C14232">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AB68B0">
          <w:rPr>
            <w:rStyle w:val="Hyperlink"/>
            <w:sz w:val="16"/>
          </w:rPr>
          <w:t>https://thehill.com/opinion/international/559049-the-us-must-engage-with-china-even-when-countering-china</w:t>
        </w:r>
      </w:hyperlink>
      <w:r w:rsidRPr="00AB68B0">
        <w:rPr>
          <w:sz w:val="16"/>
        </w:rPr>
        <w:t xml:space="preserve">, 6-21) </w:t>
      </w:r>
    </w:p>
    <w:p w14:paraId="677EAC9C" w14:textId="77777777" w:rsidR="00C14232" w:rsidRDefault="00C14232" w:rsidP="00C14232">
      <w:pPr>
        <w:rPr>
          <w:rStyle w:val="StyleUnderline"/>
        </w:rPr>
      </w:pPr>
      <w:r w:rsidRPr="00AB68B0">
        <w:rPr>
          <w:sz w:val="16"/>
        </w:rPr>
        <w:t xml:space="preserve">A policy statement heard around the world is that </w:t>
      </w:r>
      <w:r w:rsidRPr="00F237FE">
        <w:rPr>
          <w:rStyle w:val="StyleUnderline"/>
          <w:highlight w:val="yellow"/>
        </w:rPr>
        <w:t>U.S. engagement with China “has come to an end</w:t>
      </w:r>
      <w:r w:rsidRPr="00AB68B0">
        <w:rPr>
          <w:sz w:val="16"/>
        </w:rPr>
        <w:t xml:space="preserve">.” It suggests that the </w:t>
      </w:r>
      <w:r w:rsidRPr="00F237FE">
        <w:rPr>
          <w:rStyle w:val="StyleUnderline"/>
          <w:highlight w:val="yellow"/>
        </w:rPr>
        <w:t>Biden</w:t>
      </w:r>
      <w:r w:rsidRPr="00E3799C">
        <w:rPr>
          <w:rStyle w:val="StyleUnderline"/>
        </w:rPr>
        <w:t xml:space="preserve"> </w:t>
      </w:r>
      <w:r w:rsidRPr="00AB68B0">
        <w:rPr>
          <w:sz w:val="16"/>
        </w:rPr>
        <w:t xml:space="preserve">administration </w:t>
      </w:r>
      <w:r w:rsidRPr="00F237FE">
        <w:rPr>
          <w:rStyle w:val="StyleUnderline"/>
          <w:highlight w:val="yellow"/>
        </w:rPr>
        <w:t>is taking a hawkish approach</w:t>
      </w:r>
      <w:r w:rsidRPr="00AB68B0">
        <w:rPr>
          <w:sz w:val="16"/>
        </w:rPr>
        <w:t xml:space="preserve"> toward China. That stance seemed clear as the U.S. worked the G7 and NATO communiqués to confront China with an “alliance of democracies.” Yet, peeling the layers, one comes to the </w:t>
      </w:r>
      <w:r w:rsidRPr="00AB68B0">
        <w:rPr>
          <w:sz w:val="16"/>
        </w:rPr>
        <w:lastRenderedPageBreak/>
        <w:t xml:space="preserve">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F237FE">
        <w:rPr>
          <w:rStyle w:val="Emphasis"/>
          <w:highlight w:val="yellow"/>
        </w:rPr>
        <w:t>Trade</w:t>
      </w:r>
      <w:r w:rsidRPr="00E3799C">
        <w:rPr>
          <w:rStyle w:val="Emphasis"/>
        </w:rPr>
        <w:t xml:space="preserve"> and technology </w:t>
      </w:r>
      <w:r w:rsidRPr="00F237FE">
        <w:rPr>
          <w:rStyle w:val="Emphasis"/>
          <w:highlight w:val="yellow"/>
        </w:rPr>
        <w:t xml:space="preserve">policies </w:t>
      </w:r>
      <w:r w:rsidRPr="006F1D22">
        <w:rPr>
          <w:rStyle w:val="Emphasis"/>
        </w:rPr>
        <w:t xml:space="preserve">are </w:t>
      </w:r>
      <w:r w:rsidRPr="00F237FE">
        <w:rPr>
          <w:rStyle w:val="Emphasis"/>
          <w:highlight w:val="yellow"/>
        </w:rPr>
        <w:t>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6F1D22">
        <w:rPr>
          <w:rStyle w:val="Emphasis"/>
        </w:rPr>
        <w:t xml:space="preserve">can </w:t>
      </w:r>
      <w:r w:rsidRPr="00F237FE">
        <w:rPr>
          <w:rStyle w:val="Emphasis"/>
          <w:highlight w:val="yellow"/>
        </w:rPr>
        <w:t>trigger</w:t>
      </w:r>
      <w:r w:rsidRPr="00E3799C">
        <w:rPr>
          <w:rStyle w:val="Emphasis"/>
        </w:rPr>
        <w:t xml:space="preserve"> harmful tit-for-tat </w:t>
      </w:r>
      <w:r w:rsidRPr="00F237FE">
        <w:rPr>
          <w:rStyle w:val="Emphasis"/>
          <w:highlight w:val="yellow"/>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6F1D22">
        <w:rPr>
          <w:rStyle w:val="StyleUnderline"/>
        </w:rPr>
        <w:t>the</w:t>
      </w:r>
      <w:r w:rsidRPr="00AB68B0">
        <w:rPr>
          <w:sz w:val="16"/>
        </w:rPr>
        <w:t xml:space="preserve"> World Trade Organization </w:t>
      </w:r>
      <w:r w:rsidRPr="00E3799C">
        <w:rPr>
          <w:rStyle w:val="Emphasis"/>
        </w:rPr>
        <w:t>(</w:t>
      </w:r>
      <w:r w:rsidRPr="00F237FE">
        <w:rPr>
          <w:rStyle w:val="Emphasis"/>
          <w:highlight w:val="yellow"/>
        </w:rPr>
        <w:t>WTO</w:t>
      </w:r>
      <w:r w:rsidRPr="00E3799C">
        <w:rPr>
          <w:rStyle w:val="Emphasis"/>
        </w:rPr>
        <w:t>)</w:t>
      </w:r>
      <w:r w:rsidRPr="00AB68B0">
        <w:rPr>
          <w:sz w:val="16"/>
        </w:rPr>
        <w:t xml:space="preserve"> can </w:t>
      </w:r>
      <w:r w:rsidRPr="00F237FE">
        <w:rPr>
          <w:rStyle w:val="Emphasis"/>
          <w:highlight w:val="yellow"/>
        </w:rPr>
        <w:t xml:space="preserve">help parties manage </w:t>
      </w:r>
      <w:r w:rsidRPr="006F1D22">
        <w:rPr>
          <w:rStyle w:val="Emphasis"/>
        </w:rPr>
        <w:t xml:space="preserve">their </w:t>
      </w:r>
      <w:r w:rsidRPr="00F237FE">
        <w:rPr>
          <w:rStyle w:val="Emphasis"/>
          <w:highlight w:val="yellow"/>
        </w:rPr>
        <w:t>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F237FE">
        <w:rPr>
          <w:rStyle w:val="StyleUnderline"/>
          <w:highlight w:val="yellow"/>
        </w:rPr>
        <w:t>the U</w:t>
      </w:r>
      <w:r w:rsidRPr="00AB68B0">
        <w:rPr>
          <w:sz w:val="16"/>
        </w:rPr>
        <w:t xml:space="preserve">nited </w:t>
      </w:r>
      <w:r w:rsidRPr="00F237FE">
        <w:rPr>
          <w:rStyle w:val="StyleUnderline"/>
          <w:highlight w:val="yellow"/>
        </w:rPr>
        <w:t>S</w:t>
      </w:r>
      <w:r w:rsidRPr="00AB68B0">
        <w:rPr>
          <w:sz w:val="16"/>
        </w:rPr>
        <w:t xml:space="preserve">tates </w:t>
      </w:r>
      <w:r w:rsidRPr="00F237FE">
        <w:rPr>
          <w:rStyle w:val="StyleUnderline"/>
          <w:highlight w:val="yellow"/>
        </w:rPr>
        <w:t>needs to work with China to</w:t>
      </w:r>
      <w:r w:rsidRPr="00AB68B0">
        <w:rPr>
          <w:rStyle w:val="StyleUnderline"/>
        </w:rPr>
        <w:t xml:space="preserve"> effectively </w:t>
      </w:r>
      <w:r w:rsidRPr="00F237FE">
        <w:rPr>
          <w:rStyle w:val="StyleUnderline"/>
          <w:highlight w:val="yellow"/>
        </w:rPr>
        <w:t>address</w:t>
      </w:r>
      <w:r w:rsidRPr="00AB68B0">
        <w:rPr>
          <w:rStyle w:val="StyleUnderline"/>
        </w:rPr>
        <w:t xml:space="preserve"> </w:t>
      </w:r>
      <w:r w:rsidRPr="00AB68B0">
        <w:rPr>
          <w:rStyle w:val="Emphasis"/>
        </w:rPr>
        <w:t xml:space="preserve">common global, </w:t>
      </w:r>
      <w:r w:rsidRPr="006F1D22">
        <w:rPr>
          <w:rStyle w:val="Emphasis"/>
        </w:rPr>
        <w:t>existential challenges</w:t>
      </w:r>
      <w:r w:rsidRPr="00AB68B0">
        <w:rPr>
          <w:sz w:val="16"/>
        </w:rPr>
        <w:t xml:space="preserve">. Campbell mentioned three: </w:t>
      </w:r>
      <w:r w:rsidRPr="00F237FE">
        <w:rPr>
          <w:rStyle w:val="Emphasis"/>
          <w:highlight w:val="yellow"/>
        </w:rPr>
        <w:t>climate change,</w:t>
      </w:r>
      <w:r w:rsidRPr="006F1D22">
        <w:rPr>
          <w:rStyle w:val="Emphasis"/>
        </w:rPr>
        <w:t xml:space="preserve"> global </w:t>
      </w:r>
      <w:r w:rsidRPr="00F237FE">
        <w:rPr>
          <w:rStyle w:val="Emphasis"/>
          <w:highlight w:val="yellow"/>
        </w:rPr>
        <w:t>pandemics, and nuclear prolif</w:t>
      </w:r>
      <w:r w:rsidRPr="00AB68B0">
        <w:rPr>
          <w:rStyle w:val="Emphasis"/>
        </w:rPr>
        <w:t>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F237FE">
        <w:rPr>
          <w:rStyle w:val="StyleUnderline"/>
          <w:highlight w:val="yellow"/>
        </w:rPr>
        <w:t xml:space="preserve">competition also </w:t>
      </w:r>
      <w:r w:rsidRPr="006F1D22">
        <w:rPr>
          <w:rStyle w:val="StyleUnderline"/>
        </w:rPr>
        <w:t xml:space="preserve">can </w:t>
      </w:r>
      <w:r w:rsidRPr="00F237FE">
        <w:rPr>
          <w:rStyle w:val="StyleUnderline"/>
          <w:highlight w:val="yellow"/>
        </w:rPr>
        <w:t>lead to</w:t>
      </w:r>
      <w:r w:rsidRPr="00AB68B0">
        <w:rPr>
          <w:rStyle w:val="StyleUnderline"/>
        </w:rPr>
        <w:t xml:space="preserve"> mutually </w:t>
      </w:r>
      <w:r w:rsidRPr="00F237FE">
        <w:rPr>
          <w:rStyle w:val="StyleUnderline"/>
          <w:highlight w:val="yellow"/>
        </w:rPr>
        <w:t>beneficial outcomes</w:t>
      </w:r>
      <w:r w:rsidRPr="00F237FE">
        <w:rPr>
          <w:rStyle w:val="Emphasis"/>
          <w:highlight w:val="yellow"/>
        </w:rPr>
        <w:t>, such as to provide vaccines globally</w:t>
      </w:r>
      <w:r w:rsidRPr="00AB68B0">
        <w:rPr>
          <w:rStyle w:val="StyleUnderline"/>
        </w:rPr>
        <w:t xml:space="preserve"> and to develop green technologies.</w:t>
      </w:r>
    </w:p>
    <w:p w14:paraId="01B0CD5E" w14:textId="77777777" w:rsidR="00C14232" w:rsidRPr="007A6DCA" w:rsidRDefault="00C14232" w:rsidP="00C14232"/>
    <w:p w14:paraId="76C349D0" w14:textId="77777777" w:rsidR="00C14232" w:rsidRDefault="00C14232" w:rsidP="00C14232">
      <w:pPr>
        <w:pStyle w:val="Heading4"/>
      </w:pPr>
      <w:r>
        <w:t>3. The WTO reduces war through peace dividends, interdependence, and rule of law</w:t>
      </w:r>
    </w:p>
    <w:p w14:paraId="3CF3B962" w14:textId="77777777" w:rsidR="00C14232" w:rsidRPr="00B51DB2" w:rsidRDefault="00C14232" w:rsidP="00C14232">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6D1BC914" w14:textId="77777777" w:rsidR="00C14232" w:rsidRPr="00B51DB2" w:rsidRDefault="00C14232" w:rsidP="00C14232">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3" w:history="1">
        <w:r w:rsidRPr="00B51DB2">
          <w:rPr>
            <w:rStyle w:val="Hyperlink"/>
            <w:sz w:val="16"/>
          </w:rPr>
          <w:t>https://cepr.org/sites/default/files/policy_insights/PolicyInsight84.pdf</w:t>
        </w:r>
      </w:hyperlink>
      <w:r w:rsidRPr="00B51DB2">
        <w:rPr>
          <w:sz w:val="16"/>
        </w:rPr>
        <w:t>, July)</w:t>
      </w:r>
    </w:p>
    <w:p w14:paraId="5DFDF45B" w14:textId="77777777" w:rsidR="00C14232" w:rsidRDefault="00C14232" w:rsidP="00C14232">
      <w:pPr>
        <w:rPr>
          <w:rStyle w:val="StyleUnderline"/>
        </w:rPr>
      </w:pPr>
      <w:r w:rsidRPr="00F237FE">
        <w:rPr>
          <w:rStyle w:val="StyleUnderline"/>
          <w:highlight w:val="yellow"/>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F237FE">
        <w:rPr>
          <w:rStyle w:val="StyleUnderline"/>
          <w:highlight w:val="yellow"/>
        </w:rPr>
        <w:t>encourages trade, which</w:t>
      </w:r>
      <w:r w:rsidRPr="00957338">
        <w:rPr>
          <w:rStyle w:val="StyleUnderline"/>
        </w:rPr>
        <w:t>,</w:t>
      </w:r>
      <w:r>
        <w:rPr>
          <w:rStyle w:val="StyleUnderline"/>
        </w:rPr>
        <w:t xml:space="preserve"> </w:t>
      </w:r>
      <w:r w:rsidRPr="00957338">
        <w:rPr>
          <w:rStyle w:val="StyleUnderline"/>
        </w:rPr>
        <w:t xml:space="preserve">in turn, </w:t>
      </w:r>
      <w:r w:rsidRPr="00F237FE">
        <w:rPr>
          <w:rStyle w:val="StyleUnderline"/>
          <w:highlight w:val="yellow"/>
        </w:rPr>
        <w:t xml:space="preserve">fosters </w:t>
      </w:r>
      <w:r w:rsidRPr="00F237FE">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237FE">
        <w:rPr>
          <w:rStyle w:val="StyleUnderline"/>
          <w:highlight w:val="yellow"/>
        </w:rPr>
        <w:t xml:space="preserve">International commerce makes </w:t>
      </w:r>
      <w:r w:rsidRPr="00505853">
        <w:rPr>
          <w:rStyle w:val="StyleUnderline"/>
        </w:rPr>
        <w:t xml:space="preserve">Franco-German </w:t>
      </w:r>
      <w:r w:rsidRPr="00F237FE">
        <w:rPr>
          <w:rStyle w:val="StyleUnderline"/>
          <w:highlight w:val="yellow"/>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 xml:space="preserve">can be </w:t>
      </w:r>
      <w:r w:rsidRPr="00957338">
        <w:rPr>
          <w:rStyle w:val="StyleUnderline"/>
        </w:rPr>
        <w:lastRenderedPageBreak/>
        <w:t>most productive</w:t>
      </w:r>
      <w:r w:rsidRPr="00957338">
        <w:rPr>
          <w:sz w:val="16"/>
        </w:rPr>
        <w:t xml:space="preserve">. </w:t>
      </w:r>
      <w:r w:rsidRPr="00957338">
        <w:rPr>
          <w:rStyle w:val="StyleUnderline"/>
        </w:rPr>
        <w:t xml:space="preserve">This </w:t>
      </w:r>
      <w:r w:rsidRPr="00F237FE">
        <w:rPr>
          <w:rStyle w:val="StyleUnderline"/>
          <w:highlight w:val="yellow"/>
        </w:rPr>
        <w:t>enables countries to achieve greater scale</w:t>
      </w:r>
      <w:r w:rsidRPr="00957338">
        <w:rPr>
          <w:rStyle w:val="StyleUnderline"/>
        </w:rPr>
        <w:t xml:space="preserve"> and agglomeration economies</w:t>
      </w:r>
      <w:r>
        <w:rPr>
          <w:rStyle w:val="StyleUnderline"/>
        </w:rPr>
        <w:t xml:space="preserve"> </w:t>
      </w:r>
      <w:r w:rsidRPr="00F237FE">
        <w:rPr>
          <w:rStyle w:val="StyleUnderline"/>
          <w:highlight w:val="yellow"/>
        </w:rPr>
        <w:t>that are</w:t>
      </w:r>
      <w:r w:rsidRPr="00957338">
        <w:rPr>
          <w:rStyle w:val="StyleUnderline"/>
        </w:rPr>
        <w:t xml:space="preserve">, in turn, </w:t>
      </w:r>
      <w:r w:rsidRPr="00F237FE">
        <w:rPr>
          <w:rStyle w:val="StyleUnderline"/>
          <w:highlight w:val="yellow"/>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237FE">
        <w:rPr>
          <w:rStyle w:val="StyleUnderline"/>
          <w:highlight w:val="yellow"/>
        </w:rPr>
        <w:t>Trade</w:t>
      </w:r>
      <w:r w:rsidRPr="00957338">
        <w:rPr>
          <w:sz w:val="16"/>
        </w:rPr>
        <w:t xml:space="preserve">, in other words, </w:t>
      </w:r>
      <w:r w:rsidRPr="00F237FE">
        <w:rPr>
          <w:rStyle w:val="Emphasis"/>
          <w:highlight w:val="yellow"/>
        </w:rPr>
        <w:t xml:space="preserve">is a classic example of </w:t>
      </w:r>
      <w:proofErr w:type="spellStart"/>
      <w:r w:rsidRPr="00F237FE">
        <w:rPr>
          <w:rStyle w:val="Emphasis"/>
          <w:highlight w:val="yellow"/>
        </w:rPr>
        <w:t>winwin</w:t>
      </w:r>
      <w:proofErr w:type="spellEnd"/>
      <w:r w:rsidRPr="00F237FE">
        <w:rPr>
          <w:rStyle w:val="Emphasis"/>
          <w:highlight w:val="yellow"/>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237FE">
        <w:rPr>
          <w:rStyle w:val="StyleUnderline"/>
          <w:highlight w:val="yellow"/>
        </w:rPr>
        <w:t xml:space="preserve">This success produced a </w:t>
      </w:r>
      <w:r w:rsidRPr="00F237FE">
        <w:rPr>
          <w:rStyle w:val="Emphasis"/>
          <w:highlight w:val="yellow"/>
        </w:rPr>
        <w:t>historic shift in the mindset of</w:t>
      </w:r>
      <w:r w:rsidRPr="00957338">
        <w:rPr>
          <w:rStyle w:val="Emphasis"/>
        </w:rPr>
        <w:t xml:space="preserve"> global political, business, and labour </w:t>
      </w:r>
      <w:r w:rsidRPr="00F237FE">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F237FE">
        <w:rPr>
          <w:rStyle w:val="Emphasis"/>
          <w:highlight w:val="yellow"/>
        </w:rPr>
        <w:t xml:space="preserve">It is a precious ‘public good’ for world trade and, </w:t>
      </w:r>
      <w:r w:rsidRPr="00A66232">
        <w:rPr>
          <w:rStyle w:val="Emphasis"/>
        </w:rPr>
        <w:t xml:space="preserve">more generally, for world </w:t>
      </w:r>
      <w:r w:rsidRPr="00F237FE">
        <w:rPr>
          <w:rStyle w:val="Emphasis"/>
          <w:highlight w:val="yellow"/>
        </w:rPr>
        <w:t xml:space="preserve">peace; </w:t>
      </w:r>
      <w:r w:rsidRPr="00A66232">
        <w:rPr>
          <w:rStyle w:val="Emphasis"/>
        </w:rPr>
        <w:t xml:space="preserve">multilateral </w:t>
      </w:r>
      <w:r w:rsidRPr="00F237FE">
        <w:rPr>
          <w:rStyle w:val="Emphasis"/>
          <w:highlight w:val="yellow"/>
        </w:rPr>
        <w:t xml:space="preserve">cooperation on anything is </w:t>
      </w:r>
      <w:r w:rsidRPr="00A66232">
        <w:rPr>
          <w:rStyle w:val="Emphasis"/>
        </w:rPr>
        <w:t xml:space="preserve">a </w:t>
      </w:r>
      <w:r w:rsidRPr="00F237FE">
        <w:rPr>
          <w:rStyle w:val="Emphasis"/>
          <w:highlight w:val="yellow"/>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72943D11" w14:textId="77777777" w:rsidR="00C14232" w:rsidRPr="007A6DCA" w:rsidRDefault="00C14232" w:rsidP="00C14232"/>
    <w:p w14:paraId="3BF7B89A" w14:textId="77777777" w:rsidR="00C14232" w:rsidRDefault="00C14232" w:rsidP="00C14232">
      <w:pPr>
        <w:pStyle w:val="Heading4"/>
      </w:pPr>
      <w:r>
        <w:t xml:space="preserve">4. The WTO is crucial to make global trade equitable and reduce poverty </w:t>
      </w:r>
    </w:p>
    <w:p w14:paraId="2971B680" w14:textId="77777777" w:rsidR="00C14232" w:rsidRPr="003C32C7" w:rsidRDefault="00C14232" w:rsidP="00C14232">
      <w:pPr>
        <w:rPr>
          <w:rStyle w:val="Style13ptBold"/>
        </w:rPr>
      </w:pPr>
      <w:proofErr w:type="spellStart"/>
      <w:r w:rsidRPr="003C32C7">
        <w:rPr>
          <w:rStyle w:val="Style13ptBold"/>
        </w:rPr>
        <w:t>Narlikar</w:t>
      </w:r>
      <w:proofErr w:type="spellEnd"/>
      <w:r w:rsidRPr="003C32C7">
        <w:rPr>
          <w:rStyle w:val="Style13ptBold"/>
        </w:rPr>
        <w:t xml:space="preserve">, PhD, 18 </w:t>
      </w:r>
    </w:p>
    <w:p w14:paraId="0A731C14" w14:textId="77777777" w:rsidR="00C14232" w:rsidRPr="003C32C7" w:rsidRDefault="00C14232" w:rsidP="00C14232">
      <w:pPr>
        <w:rPr>
          <w:sz w:val="16"/>
        </w:rPr>
      </w:pPr>
      <w:r w:rsidRPr="003C32C7">
        <w:rPr>
          <w:sz w:val="16"/>
        </w:rPr>
        <w:t xml:space="preserve">(AMRITA NARLIKAR is President of the GIGA German Institute of Global and Area Studies and a professor at the University of Hamburg. </w:t>
      </w:r>
      <w:hyperlink r:id="rId14" w:history="1">
        <w:r w:rsidRPr="003C32C7">
          <w:rPr>
            <w:rStyle w:val="Hyperlink"/>
            <w:sz w:val="16"/>
          </w:rPr>
          <w:t>https://www.foreignaffairs.com/articles/2018-03-05/trade-war-poor</w:t>
        </w:r>
      </w:hyperlink>
      <w:r w:rsidRPr="003C32C7">
        <w:rPr>
          <w:sz w:val="16"/>
        </w:rPr>
        <w:t>, 3-5)</w:t>
      </w:r>
    </w:p>
    <w:p w14:paraId="7D08DAFE" w14:textId="77777777" w:rsidR="00C14232" w:rsidRDefault="00C14232" w:rsidP="00C14232">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w:t>
      </w:r>
      <w:r w:rsidRPr="003C32C7">
        <w:rPr>
          <w:sz w:val="16"/>
        </w:rPr>
        <w:lastRenderedPageBreak/>
        <w:t xml:space="preserve">issues. At its Ministerial Conference in Buenos Aires, in 2017, the WTO sank to a new low: this conference was unprecedented in its failure to even produce a Ministerial Declaration. </w:t>
      </w:r>
      <w:r w:rsidRPr="00F237FE">
        <w:rPr>
          <w:rStyle w:val="StyleUnderline"/>
          <w:highlight w:val="yellow"/>
        </w:rPr>
        <w:t xml:space="preserve">The WTO seems to be whimpering its way to an </w:t>
      </w:r>
      <w:r w:rsidRPr="00A66232">
        <w:rPr>
          <w:rStyle w:val="StyleUnderline"/>
        </w:rPr>
        <w:t xml:space="preserve">inglorious </w:t>
      </w:r>
      <w:r w:rsidRPr="00F237FE">
        <w:rPr>
          <w:rStyle w:val="StyleUnderline"/>
          <w:highlight w:val="yellow"/>
        </w:rPr>
        <w:t>end</w:t>
      </w:r>
      <w:r w:rsidRPr="003C32C7">
        <w:rPr>
          <w:sz w:val="16"/>
        </w:rPr>
        <w:t xml:space="preserve">. And if the global trading mechanism does indeed collapse, </w:t>
      </w:r>
      <w:r w:rsidRPr="00F237FE">
        <w:rPr>
          <w:rStyle w:val="Emphasis"/>
          <w:highlight w:val="yellow"/>
        </w:rPr>
        <w:t>the consequences will be adverse for all parties</w:t>
      </w:r>
      <w:r w:rsidRPr="00636FA9">
        <w:rPr>
          <w:rStyle w:val="Emphasis"/>
        </w:rPr>
        <w:t xml:space="preserve">, but </w:t>
      </w:r>
      <w:r w:rsidRPr="00F237FE">
        <w:rPr>
          <w:rStyle w:val="Emphasis"/>
          <w:highlight w:val="yellow"/>
        </w:rPr>
        <w:t>especially</w:t>
      </w:r>
      <w:r w:rsidRPr="00636FA9">
        <w:rPr>
          <w:rStyle w:val="Emphasis"/>
        </w:rPr>
        <w:t xml:space="preserve"> so for </w:t>
      </w:r>
      <w:r w:rsidRPr="00F237FE">
        <w:rPr>
          <w:rStyle w:val="Emphasis"/>
          <w:highlight w:val="yellow"/>
        </w:rPr>
        <w:t>the poorest</w:t>
      </w:r>
      <w:r w:rsidRPr="00636FA9">
        <w:rPr>
          <w:rStyle w:val="Emphasis"/>
        </w:rPr>
        <w:t xml:space="preserve"> of the world</w:t>
      </w:r>
      <w:r w:rsidRPr="003C32C7">
        <w:rPr>
          <w:sz w:val="16"/>
        </w:rPr>
        <w:t xml:space="preserve">. PUNISHING DEVELOPING COUNTRIES AND THE POOREST PEOPLE In 2010, </w:t>
      </w:r>
      <w:r w:rsidRPr="00F237FE">
        <w:rPr>
          <w:rStyle w:val="StyleUnderline"/>
          <w:highlight w:val="yellow"/>
        </w:rPr>
        <w:t>the Millennium Development Goals</w:t>
      </w:r>
      <w:r w:rsidRPr="003C32C7">
        <w:rPr>
          <w:rStyle w:val="StyleUnderline"/>
        </w:rPr>
        <w:t xml:space="preserve"> reached one of its targets</w:t>
      </w:r>
      <w:r w:rsidRPr="003C32C7">
        <w:rPr>
          <w:sz w:val="16"/>
        </w:rPr>
        <w:t xml:space="preserve">, of </w:t>
      </w:r>
      <w:r w:rsidRPr="00F237FE">
        <w:rPr>
          <w:rStyle w:val="StyleUnderline"/>
          <w:highlight w:val="yellow"/>
        </w:rPr>
        <w:t>cut</w:t>
      </w:r>
      <w:r w:rsidRPr="003C32C7">
        <w:rPr>
          <w:rStyle w:val="StyleUnderline"/>
        </w:rPr>
        <w:t xml:space="preserve">ting </w:t>
      </w:r>
      <w:r w:rsidRPr="00F237FE">
        <w:rPr>
          <w:rStyle w:val="StyleUnderline"/>
          <w:highlight w:val="yellow"/>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F237FE">
        <w:rPr>
          <w:rStyle w:val="Emphasis"/>
          <w:highlight w:val="yellow"/>
        </w:rPr>
        <w:t>one critical driver was international trade</w:t>
      </w:r>
      <w:r w:rsidRPr="00F237FE">
        <w:rPr>
          <w:sz w:val="16"/>
          <w:highlight w:val="yellow"/>
        </w:rPr>
        <w:t>.</w:t>
      </w:r>
      <w:r w:rsidRPr="003C32C7">
        <w:rPr>
          <w:sz w:val="16"/>
        </w:rPr>
        <w:t xml:space="preserve"> </w:t>
      </w:r>
      <w:r w:rsidRPr="003C32C7">
        <w:rPr>
          <w:rStyle w:val="Emphasis"/>
        </w:rPr>
        <w:t xml:space="preserve">Extensive </w:t>
      </w:r>
      <w:r w:rsidRPr="00F237FE">
        <w:rPr>
          <w:rStyle w:val="Emphasis"/>
          <w:highlight w:val="yellow"/>
        </w:rPr>
        <w:t>research</w:t>
      </w:r>
      <w:r w:rsidRPr="00F237FE">
        <w:rPr>
          <w:sz w:val="16"/>
          <w:highlight w:val="yellow"/>
        </w:rPr>
        <w:t xml:space="preserve"> </w:t>
      </w:r>
      <w:r w:rsidRPr="00F237FE">
        <w:rPr>
          <w:rStyle w:val="StyleUnderline"/>
          <w:highlight w:val="yellow"/>
        </w:rPr>
        <w:t>shows</w:t>
      </w:r>
      <w:r w:rsidRPr="003C32C7">
        <w:rPr>
          <w:sz w:val="16"/>
        </w:rPr>
        <w:t xml:space="preserve"> that the </w:t>
      </w:r>
      <w:r w:rsidRPr="00F237FE">
        <w:rPr>
          <w:rStyle w:val="StyleUnderline"/>
          <w:highlight w:val="yellow"/>
        </w:rPr>
        <w:t>countries</w:t>
      </w:r>
      <w:r w:rsidRPr="003C32C7">
        <w:rPr>
          <w:rStyle w:val="StyleUnderline"/>
        </w:rPr>
        <w:t xml:space="preserve"> and regions </w:t>
      </w:r>
      <w:r w:rsidRPr="00F237FE">
        <w:rPr>
          <w:rStyle w:val="StyleUnderline"/>
          <w:highlight w:val="yellow"/>
        </w:rPr>
        <w:t>that harnessed</w:t>
      </w:r>
      <w:r w:rsidRPr="003C32C7">
        <w:rPr>
          <w:rStyle w:val="StyleUnderline"/>
        </w:rPr>
        <w:t xml:space="preserve"> the opportunities afforded by low tariffs and </w:t>
      </w:r>
      <w:r w:rsidRPr="00F237FE">
        <w:rPr>
          <w:rStyle w:val="StyleUnderline"/>
          <w:highlight w:val="yellow"/>
        </w:rPr>
        <w:t>open markets</w:t>
      </w:r>
      <w:r w:rsidRPr="003C32C7">
        <w:rPr>
          <w:rStyle w:val="StyleUnderline"/>
        </w:rPr>
        <w:t xml:space="preserve"> </w:t>
      </w:r>
      <w:r w:rsidRPr="00F237FE">
        <w:rPr>
          <w:rStyle w:val="StyleUnderline"/>
          <w:highlight w:val="yellow"/>
        </w:rPr>
        <w:t>did</w:t>
      </w:r>
      <w:r w:rsidRPr="003C32C7">
        <w:rPr>
          <w:rStyle w:val="StyleUnderline"/>
        </w:rPr>
        <w:t xml:space="preserve"> particularly </w:t>
      </w:r>
      <w:r w:rsidRPr="00F237FE">
        <w:rPr>
          <w:rStyle w:val="StyleUnderline"/>
          <w:highlight w:val="yellow"/>
        </w:rPr>
        <w:t>well</w:t>
      </w:r>
      <w:r w:rsidRPr="00F237FE">
        <w:rPr>
          <w:sz w:val="16"/>
          <w:highlight w:val="yellow"/>
        </w:rPr>
        <w:t xml:space="preserve">, </w:t>
      </w:r>
      <w:r w:rsidRPr="00F237FE">
        <w:rPr>
          <w:rStyle w:val="StyleUnderline"/>
          <w:highlight w:val="yellow"/>
        </w:rPr>
        <w:t>aided</w:t>
      </w:r>
      <w:r w:rsidRPr="003C32C7">
        <w:rPr>
          <w:rStyle w:val="StyleUnderline"/>
        </w:rPr>
        <w:t xml:space="preserve"> </w:t>
      </w:r>
      <w:r w:rsidRPr="003C32C7">
        <w:rPr>
          <w:sz w:val="16"/>
        </w:rPr>
        <w:t xml:space="preserve">as they were </w:t>
      </w:r>
      <w:r w:rsidRPr="00F237FE">
        <w:rPr>
          <w:rStyle w:val="StyleUnderline"/>
          <w:highlight w:val="yellow"/>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F237FE">
        <w:rPr>
          <w:rStyle w:val="Emphasis"/>
          <w:highlight w:val="yellow"/>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F237FE">
        <w:rPr>
          <w:rStyle w:val="StyleUnderline"/>
          <w:highlight w:val="yellow"/>
        </w:rPr>
        <w:t xml:space="preserve">Much work still </w:t>
      </w:r>
      <w:proofErr w:type="gramStart"/>
      <w:r w:rsidRPr="00F237FE">
        <w:rPr>
          <w:rStyle w:val="StyleUnderline"/>
          <w:highlight w:val="yellow"/>
        </w:rPr>
        <w:t>has to</w:t>
      </w:r>
      <w:proofErr w:type="gramEnd"/>
      <w:r w:rsidRPr="00F237FE">
        <w:rPr>
          <w:rStyle w:val="StyleUnderline"/>
          <w:highlight w:val="yellow"/>
        </w:rPr>
        <w:t xml:space="preserve">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F237FE">
        <w:rPr>
          <w:rStyle w:val="Emphasis"/>
          <w:highlight w:val="yellow"/>
        </w:rPr>
        <w:t>If the WTO collapses</w:t>
      </w:r>
      <w:r w:rsidRPr="00F237FE">
        <w:rPr>
          <w:sz w:val="16"/>
          <w:highlight w:val="yellow"/>
        </w:rPr>
        <w:t xml:space="preserve">, </w:t>
      </w:r>
      <w:r w:rsidRPr="00F237FE">
        <w:rPr>
          <w:rStyle w:val="StyleUnderline"/>
          <w:highlight w:val="yellow"/>
        </w:rPr>
        <w:t xml:space="preserve">rich countries would </w:t>
      </w:r>
      <w:r w:rsidRPr="00A66232">
        <w:rPr>
          <w:rStyle w:val="StyleUnderline"/>
        </w:rPr>
        <w:t xml:space="preserve">easily be able to </w:t>
      </w:r>
      <w:r w:rsidRPr="00F237FE">
        <w:rPr>
          <w:rStyle w:val="StyleUnderline"/>
          <w:highlight w:val="yellow"/>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F237FE">
        <w:rPr>
          <w:rStyle w:val="StyleUnderline"/>
          <w:highlight w:val="yellow"/>
        </w:rPr>
        <w:t>Outside the WTO</w:t>
      </w:r>
      <w:r w:rsidRPr="003C32C7">
        <w:rPr>
          <w:sz w:val="16"/>
        </w:rPr>
        <w:t>, in bilateral and regional settings</w:t>
      </w:r>
      <w:r w:rsidRPr="003C32C7">
        <w:rPr>
          <w:rStyle w:val="Emphasis"/>
        </w:rPr>
        <w:t xml:space="preserve">, </w:t>
      </w:r>
      <w:r w:rsidRPr="00F237FE">
        <w:rPr>
          <w:rStyle w:val="Emphasis"/>
          <w:highlight w:val="yellow"/>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F237FE">
        <w:rPr>
          <w:rStyle w:val="StyleUnderline"/>
          <w:highlight w:val="yellow"/>
        </w:rPr>
        <w:t>all members</w:t>
      </w:r>
      <w:r w:rsidRPr="003C32C7">
        <w:rPr>
          <w:sz w:val="16"/>
        </w:rPr>
        <w:t xml:space="preserve"> in the WTO </w:t>
      </w:r>
      <w:r w:rsidRPr="00F237FE">
        <w:rPr>
          <w:rStyle w:val="StyleUnderline"/>
          <w:highlight w:val="yellow"/>
        </w:rPr>
        <w:t>have one vote</w:t>
      </w:r>
      <w:r w:rsidRPr="003C32C7">
        <w:rPr>
          <w:sz w:val="16"/>
        </w:rPr>
        <w:t xml:space="preserve"> each (very different from voting procedures at the UN Security Council and the International Monetary Fund). This is </w:t>
      </w:r>
      <w:r w:rsidRPr="00F237FE">
        <w:rPr>
          <w:rStyle w:val="Emphasis"/>
          <w:highlight w:val="yellow"/>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F237FE">
        <w:rPr>
          <w:rStyle w:val="StyleUnderline"/>
          <w:highlight w:val="yellow"/>
        </w:rPr>
        <w:t xml:space="preserve">Without the WTO, developing countries would have neither </w:t>
      </w:r>
      <w:r w:rsidRPr="00A66232">
        <w:rPr>
          <w:rStyle w:val="StyleUnderline"/>
        </w:rPr>
        <w:t xml:space="preserve">the </w:t>
      </w:r>
      <w:r w:rsidRPr="00F237FE">
        <w:rPr>
          <w:rStyle w:val="StyleUnderline"/>
          <w:highlight w:val="yellow"/>
        </w:rPr>
        <w:t>institutional rules</w:t>
      </w:r>
      <w:r w:rsidRPr="003C32C7">
        <w:rPr>
          <w:rStyle w:val="StyleUnderline"/>
        </w:rPr>
        <w:t xml:space="preserve"> to protect them </w:t>
      </w:r>
      <w:r w:rsidRPr="00F237FE">
        <w:rPr>
          <w:rStyle w:val="StyleUnderline"/>
          <w:highlight w:val="yellow"/>
        </w:rPr>
        <w:t>nor</w:t>
      </w:r>
      <w:r w:rsidRPr="003C32C7">
        <w:rPr>
          <w:rStyle w:val="StyleUnderline"/>
        </w:rPr>
        <w:t xml:space="preserve"> the support of </w:t>
      </w:r>
      <w:r w:rsidRPr="00F237FE">
        <w:rPr>
          <w:rStyle w:val="StyleUnderline"/>
          <w:highlight w:val="yellow"/>
        </w:rPr>
        <w:t>coalitions to enhance their</w:t>
      </w:r>
      <w:r w:rsidRPr="003C32C7">
        <w:rPr>
          <w:rStyle w:val="StyleUnderline"/>
        </w:rPr>
        <w:t xml:space="preserve"> </w:t>
      </w:r>
      <w:r w:rsidRPr="00F237FE">
        <w:rPr>
          <w:rStyle w:val="Emphasis"/>
          <w:highlight w:val="yellow"/>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 xml:space="preserve">David has sometimes taken on Goliath. Ecuador, for example, filed a complaint against U.S. action against its shrimp exports in 2005, and won, despite the </w:t>
      </w:r>
      <w:r w:rsidRPr="003C32C7">
        <w:rPr>
          <w:rStyle w:val="StyleUnderline"/>
        </w:rPr>
        <w:lastRenderedPageBreak/>
        <w:t>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57C63729" w14:textId="77777777" w:rsidR="00C14232" w:rsidRDefault="00C14232" w:rsidP="00C14232"/>
    <w:p w14:paraId="6A3F0785" w14:textId="77777777" w:rsidR="00C14232" w:rsidRDefault="00C14232" w:rsidP="00C14232"/>
    <w:p w14:paraId="3E50BC85" w14:textId="77777777" w:rsidR="00C14232" w:rsidRDefault="00C14232" w:rsidP="00C14232"/>
    <w:p w14:paraId="3A5D0CAA" w14:textId="77777777" w:rsidR="00C14232" w:rsidRDefault="00C14232" w:rsidP="00C14232">
      <w:pPr>
        <w:pStyle w:val="Heading3"/>
      </w:pPr>
      <w:r>
        <w:lastRenderedPageBreak/>
        <w:t>Plan</w:t>
      </w:r>
    </w:p>
    <w:p w14:paraId="1EBBA123" w14:textId="77777777" w:rsidR="00C14232" w:rsidRPr="00D04F1E" w:rsidRDefault="00C14232" w:rsidP="00C14232"/>
    <w:p w14:paraId="1F218B37" w14:textId="77777777" w:rsidR="00C14232" w:rsidRDefault="00C14232" w:rsidP="00C14232">
      <w:pPr>
        <w:pStyle w:val="Heading4"/>
      </w:pPr>
      <w:r>
        <w:t xml:space="preserve">Plan: Member nations of the World Trade Organization ought to reduce intellectual property protections for medicines for COVID-19 </w:t>
      </w:r>
    </w:p>
    <w:p w14:paraId="64E68C1A" w14:textId="77777777" w:rsidR="00C14232" w:rsidRDefault="00C14232" w:rsidP="00C14232"/>
    <w:p w14:paraId="7B99BA74" w14:textId="77777777" w:rsidR="00C14232" w:rsidRDefault="00C14232" w:rsidP="00C14232">
      <w:pPr>
        <w:pStyle w:val="Heading4"/>
      </w:pPr>
      <w:r>
        <w:t>Communication from India and South Africa to the WTO 20</w:t>
      </w:r>
    </w:p>
    <w:p w14:paraId="5392DB64" w14:textId="77777777" w:rsidR="00C14232" w:rsidRPr="00154714" w:rsidRDefault="00C14232" w:rsidP="00C14232">
      <w:pPr>
        <w:rPr>
          <w:sz w:val="16"/>
        </w:rPr>
      </w:pPr>
      <w:r w:rsidRPr="00154714">
        <w:rPr>
          <w:sz w:val="16"/>
        </w:rPr>
        <w:t>(WAIVER FROM CERTAIN PROVISIONS OF THE TRIPS AGREEMENT FOR THE PREVENTION,</w:t>
      </w:r>
    </w:p>
    <w:p w14:paraId="43F770DB" w14:textId="77777777" w:rsidR="00C14232" w:rsidRPr="00154714" w:rsidRDefault="00C14232" w:rsidP="00C14232">
      <w:pPr>
        <w:rPr>
          <w:sz w:val="16"/>
        </w:rPr>
      </w:pPr>
      <w:r w:rsidRPr="00154714">
        <w:rPr>
          <w:sz w:val="16"/>
        </w:rPr>
        <w:t xml:space="preserve">CONTAINMENT AND TREATMENT OF COVID-19 </w:t>
      </w:r>
      <w:hyperlink r:id="rId15" w:history="1">
        <w:r w:rsidRPr="00154714">
          <w:rPr>
            <w:rStyle w:val="Hyperlink"/>
            <w:sz w:val="16"/>
          </w:rPr>
          <w:t>https://docs.wto.org/dol2fe/Pages/SS/directdoc.aspx?filename=q:/IP/C/W669.pdf&amp;Open=True</w:t>
        </w:r>
      </w:hyperlink>
      <w:r w:rsidRPr="00154714">
        <w:rPr>
          <w:sz w:val="16"/>
        </w:rPr>
        <w:t xml:space="preserve">, 10-2) </w:t>
      </w:r>
    </w:p>
    <w:p w14:paraId="06B1601F" w14:textId="77777777" w:rsidR="00C14232" w:rsidRPr="00D75D38" w:rsidRDefault="00C14232" w:rsidP="00C14232">
      <w:pPr>
        <w:rPr>
          <w:sz w:val="14"/>
        </w:rPr>
      </w:pPr>
      <w:r w:rsidRPr="00154714">
        <w:rPr>
          <w:sz w:val="14"/>
        </w:rPr>
        <w:t xml:space="preserve">5. </w:t>
      </w:r>
      <w:r w:rsidRPr="00D8649A">
        <w:rPr>
          <w:rStyle w:val="StyleUnderline"/>
        </w:rPr>
        <w:t xml:space="preserve">An </w:t>
      </w:r>
      <w:r w:rsidRPr="00F237FE">
        <w:rPr>
          <w:rStyle w:val="StyleUnderline"/>
          <w:highlight w:val="yellow"/>
        </w:rPr>
        <w:t>effective response to COVID</w:t>
      </w:r>
      <w:r w:rsidRPr="00154714">
        <w:rPr>
          <w:sz w:val="14"/>
        </w:rPr>
        <w:t xml:space="preserve">-19 pandemic </w:t>
      </w:r>
      <w:r w:rsidRPr="00F237FE">
        <w:rPr>
          <w:rStyle w:val="StyleUnderline"/>
          <w:highlight w:val="yellow"/>
        </w:rPr>
        <w:t>requires</w:t>
      </w:r>
      <w:r w:rsidRPr="00154714">
        <w:rPr>
          <w:rStyle w:val="StyleUnderline"/>
        </w:rPr>
        <w:t xml:space="preserve"> rapid </w:t>
      </w:r>
      <w:r w:rsidRPr="00F237FE">
        <w:rPr>
          <w:rStyle w:val="StyleUnderline"/>
          <w:highlight w:val="yellow"/>
        </w:rPr>
        <w:t>access to</w:t>
      </w:r>
      <w:r w:rsidRPr="00154714">
        <w:rPr>
          <w:rStyle w:val="StyleUnderline"/>
        </w:rPr>
        <w:t xml:space="preserve"> affordable </w:t>
      </w:r>
      <w:r w:rsidRPr="00F237FE">
        <w:rPr>
          <w:rStyle w:val="StyleUnderline"/>
          <w:highlight w:val="yellow"/>
        </w:rPr>
        <w:t>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F237FE">
        <w:rPr>
          <w:rStyle w:val="StyleUnderline"/>
          <w:highlight w:val="yellow"/>
        </w:rPr>
        <w:t>as well as vaccines</w:t>
      </w:r>
      <w:r w:rsidRPr="00154714">
        <w:rPr>
          <w:rStyle w:val="StyleUnderline"/>
        </w:rPr>
        <w:t xml:space="preserve"> and medicines for the prevention and treatment of patients in dire need</w:t>
      </w:r>
      <w:r w:rsidRPr="00154714">
        <w:rPr>
          <w:sz w:val="14"/>
        </w:rPr>
        <w:t>.</w:t>
      </w:r>
      <w:r>
        <w:rPr>
          <w:sz w:val="14"/>
        </w:rPr>
        <w:t xml:space="preserve"> </w:t>
      </w:r>
      <w:r w:rsidRPr="00154714">
        <w:rPr>
          <w:sz w:val="14"/>
        </w:rPr>
        <w:t>6. The outbreak has led to a swift increase in global demand with many countries facing acute</w:t>
      </w:r>
      <w:r>
        <w:rPr>
          <w:sz w:val="14"/>
        </w:rPr>
        <w:t xml:space="preserve"> </w:t>
      </w:r>
      <w:r w:rsidRPr="00154714">
        <w:rPr>
          <w:sz w:val="14"/>
        </w:rPr>
        <w:t>shortages, constraining the ability to effectively respond to the outbreak. Shortages of these</w:t>
      </w:r>
      <w:r>
        <w:rPr>
          <w:sz w:val="14"/>
        </w:rPr>
        <w:t xml:space="preserve"> </w:t>
      </w:r>
      <w:r w:rsidRPr="00154714">
        <w:rPr>
          <w:sz w:val="14"/>
        </w:rPr>
        <w:t>products has put the lives of health and other essential workers at risk and led to many avoidable</w:t>
      </w:r>
      <w:r>
        <w:rPr>
          <w:sz w:val="14"/>
        </w:rPr>
        <w:t xml:space="preserve"> </w:t>
      </w:r>
      <w:r w:rsidRPr="00154714">
        <w:rPr>
          <w:sz w:val="14"/>
        </w:rPr>
        <w:t>deaths. It is also threatening to prolong the COVID-19 pandemic. The longer the current global crisis</w:t>
      </w:r>
      <w:r>
        <w:rPr>
          <w:sz w:val="14"/>
        </w:rPr>
        <w:t xml:space="preserve"> </w:t>
      </w:r>
      <w:r w:rsidRPr="00154714">
        <w:rPr>
          <w:sz w:val="14"/>
        </w:rPr>
        <w:t>persist, the greater the socio-economic fallout, making it imperative and urgent to collaborate</w:t>
      </w:r>
      <w:r>
        <w:rPr>
          <w:sz w:val="14"/>
        </w:rPr>
        <w:t xml:space="preserve"> </w:t>
      </w:r>
      <w:r w:rsidRPr="00154714">
        <w:rPr>
          <w:sz w:val="14"/>
        </w:rPr>
        <w:t>internationally to rapidly contain the outbreak.</w:t>
      </w:r>
      <w:r>
        <w:rPr>
          <w:sz w:val="14"/>
        </w:rPr>
        <w:t xml:space="preserve"> </w:t>
      </w:r>
      <w:r w:rsidRPr="00154714">
        <w:rPr>
          <w:sz w:val="14"/>
        </w:rPr>
        <w:t>7. As new diagnostics, therapeutics and vaccines for COVID-19 are developed, there are significant</w:t>
      </w:r>
      <w:r>
        <w:rPr>
          <w:sz w:val="14"/>
        </w:rPr>
        <w:t xml:space="preserve"> </w:t>
      </w:r>
      <w:r w:rsidRPr="00154714">
        <w:rPr>
          <w:sz w:val="14"/>
        </w:rPr>
        <w:t>concerns, how these will be made available promptly, in sufficient quantities and at affordable price</w:t>
      </w:r>
      <w:r>
        <w:rPr>
          <w:sz w:val="14"/>
        </w:rPr>
        <w:t xml:space="preserve"> </w:t>
      </w:r>
      <w:r w:rsidRPr="00154714">
        <w:rPr>
          <w:sz w:val="14"/>
        </w:rPr>
        <w:t>to meet global demand. Critical shortages in medical products have also put at grave risk patients</w:t>
      </w:r>
      <w:r>
        <w:rPr>
          <w:sz w:val="14"/>
        </w:rPr>
        <w:t xml:space="preserve"> </w:t>
      </w:r>
      <w:r w:rsidRPr="00154714">
        <w:rPr>
          <w:sz w:val="14"/>
        </w:rPr>
        <w:t>suffering from other communicable and non-communicable diseases.</w:t>
      </w:r>
      <w:r>
        <w:rPr>
          <w:sz w:val="14"/>
        </w:rPr>
        <w:t xml:space="preserve"> </w:t>
      </w:r>
      <w:r w:rsidRPr="00154714">
        <w:rPr>
          <w:sz w:val="14"/>
        </w:rPr>
        <w:t>8. To meet the growing supply-demand gap, several countries have initiated domestic production</w:t>
      </w:r>
      <w:r>
        <w:rPr>
          <w:sz w:val="14"/>
        </w:rPr>
        <w:t xml:space="preserve"> </w:t>
      </w:r>
      <w:r w:rsidRPr="00154714">
        <w:rPr>
          <w:sz w:val="14"/>
        </w:rPr>
        <w:t>of medical products and/or are modifying existing medical products for the treatment of COVID-19</w:t>
      </w:r>
      <w:r>
        <w:rPr>
          <w:sz w:val="14"/>
        </w:rPr>
        <w:t xml:space="preserve"> </w:t>
      </w:r>
      <w:r w:rsidRPr="00154714">
        <w:rPr>
          <w:sz w:val="14"/>
        </w:rPr>
        <w:t>patients. The rapid scaling up of manufacturing globally is an obvious crucial solution to address the</w:t>
      </w:r>
      <w:r>
        <w:rPr>
          <w:sz w:val="14"/>
        </w:rPr>
        <w:t xml:space="preserve"> </w:t>
      </w:r>
      <w:r w:rsidRPr="00154714">
        <w:rPr>
          <w:sz w:val="14"/>
        </w:rPr>
        <w:t>timely availability and affordability of medical products to all countries in need.</w:t>
      </w:r>
      <w:r>
        <w:rPr>
          <w:sz w:val="14"/>
        </w:rPr>
        <w:t xml:space="preserve"> </w:t>
      </w:r>
      <w:r w:rsidRPr="00154714">
        <w:rPr>
          <w:sz w:val="14"/>
        </w:rPr>
        <w:t>9. There are several reports about intellectual property rights hindering or potentially hindering</w:t>
      </w:r>
      <w:r>
        <w:rPr>
          <w:sz w:val="14"/>
        </w:rPr>
        <w:t xml:space="preserve"> </w:t>
      </w:r>
      <w:r w:rsidRPr="00154714">
        <w:rPr>
          <w:sz w:val="14"/>
        </w:rPr>
        <w:t>timely provisioning of affordable medical products to the patients.3</w:t>
      </w:r>
      <w:r>
        <w:rPr>
          <w:sz w:val="14"/>
        </w:rPr>
        <w:t xml:space="preserve"> </w:t>
      </w:r>
      <w:r w:rsidRPr="00154714">
        <w:rPr>
          <w:sz w:val="14"/>
        </w:rPr>
        <w:t>It is also reported that some</w:t>
      </w:r>
      <w:r>
        <w:rPr>
          <w:sz w:val="14"/>
        </w:rPr>
        <w:t xml:space="preserve"> </w:t>
      </w:r>
      <w:r w:rsidRPr="00154714">
        <w:rPr>
          <w:sz w:val="14"/>
        </w:rPr>
        <w:t xml:space="preserve">WTO Members have carried out urgent legal amendments to their national patent laws to </w:t>
      </w:r>
      <w:proofErr w:type="gramStart"/>
      <w:r w:rsidRPr="00154714">
        <w:rPr>
          <w:sz w:val="14"/>
        </w:rPr>
        <w:t>expedite</w:t>
      </w:r>
      <w:r>
        <w:rPr>
          <w:sz w:val="14"/>
        </w:rPr>
        <w:t xml:space="preserve"> </w:t>
      </w:r>
      <w:r w:rsidRPr="00154714">
        <w:rPr>
          <w:sz w:val="14"/>
        </w:rPr>
        <w:t>the process of</w:t>
      </w:r>
      <w:proofErr w:type="gramEnd"/>
      <w:r w:rsidRPr="00154714">
        <w:rPr>
          <w:sz w:val="14"/>
        </w:rPr>
        <w:t xml:space="preserve"> issuing compulsory/government use licenses.</w:t>
      </w:r>
      <w:r>
        <w:rPr>
          <w:sz w:val="14"/>
        </w:rPr>
        <w:t xml:space="preserve"> </w:t>
      </w:r>
      <w:r w:rsidRPr="00154714">
        <w:rPr>
          <w:sz w:val="14"/>
        </w:rPr>
        <w:t xml:space="preserve">10. </w:t>
      </w:r>
      <w:r w:rsidRPr="00D8649A">
        <w:rPr>
          <w:rStyle w:val="StyleUnderline"/>
        </w:rPr>
        <w:t>Beyond patents, other</w:t>
      </w:r>
      <w:r w:rsidRPr="00A66232">
        <w:rPr>
          <w:rStyle w:val="StyleUnderline"/>
        </w:rPr>
        <w:t xml:space="preserve"> </w:t>
      </w:r>
      <w:r w:rsidRPr="00F237FE">
        <w:rPr>
          <w:rStyle w:val="StyleUnderline"/>
          <w:highlight w:val="yellow"/>
        </w:rPr>
        <w:t>i</w:t>
      </w:r>
      <w:r w:rsidRPr="00154714">
        <w:rPr>
          <w:rStyle w:val="StyleUnderline"/>
        </w:rPr>
        <w:t xml:space="preserve">ntellectual </w:t>
      </w:r>
      <w:r w:rsidRPr="00F237FE">
        <w:rPr>
          <w:rStyle w:val="StyleUnderline"/>
          <w:highlight w:val="yellow"/>
        </w:rPr>
        <w:t>p</w:t>
      </w:r>
      <w:r w:rsidRPr="00154714">
        <w:rPr>
          <w:rStyle w:val="StyleUnderline"/>
        </w:rPr>
        <w:t xml:space="preserve">roperty </w:t>
      </w:r>
      <w:r w:rsidRPr="00F237FE">
        <w:rPr>
          <w:rStyle w:val="StyleUnderline"/>
          <w:highlight w:val="yellow"/>
        </w:rPr>
        <w:t>rights</w:t>
      </w:r>
      <w:r w:rsidRPr="00154714">
        <w:rPr>
          <w:rStyle w:val="StyleUnderline"/>
        </w:rPr>
        <w:t xml:space="preserve"> may also </w:t>
      </w:r>
      <w:r w:rsidRPr="00F237FE">
        <w:rPr>
          <w:rStyle w:val="StyleUnderline"/>
          <w:highlight w:val="yellow"/>
        </w:rPr>
        <w:t>pose a barrier</w:t>
      </w:r>
      <w:r w:rsidRPr="00154714">
        <w:rPr>
          <w:rStyle w:val="StyleUnderline"/>
        </w:rPr>
        <w:t>, with limited options</w:t>
      </w:r>
      <w:r>
        <w:rPr>
          <w:rStyle w:val="StyleUnderline"/>
        </w:rPr>
        <w:t xml:space="preserve"> </w:t>
      </w:r>
      <w:r w:rsidRPr="00154714">
        <w:rPr>
          <w:rStyle w:val="StyleUnderline"/>
        </w:rPr>
        <w:t>to overcome those barriers</w:t>
      </w:r>
      <w:r w:rsidRPr="00154714">
        <w:rPr>
          <w:sz w:val="14"/>
        </w:rPr>
        <w:t>. In addition, many countries especially developing countries may face</w:t>
      </w:r>
      <w:r>
        <w:rPr>
          <w:sz w:val="14"/>
        </w:rPr>
        <w:t xml:space="preserve"> </w:t>
      </w:r>
      <w:r w:rsidRPr="00154714">
        <w:rPr>
          <w:sz w:val="14"/>
        </w:rPr>
        <w:t>institutional and legal difficulties when using flexibilities available in the Agreement on Trade-Related</w:t>
      </w:r>
      <w:r>
        <w:rPr>
          <w:sz w:val="14"/>
        </w:rPr>
        <w:t xml:space="preserve"> </w:t>
      </w:r>
      <w:r w:rsidRPr="00154714">
        <w:rPr>
          <w:sz w:val="14"/>
        </w:rPr>
        <w:t>Aspects of Intellectual Property Rights (TRIPS Agreement). A particular concern for countries with</w:t>
      </w:r>
      <w:r>
        <w:rPr>
          <w:sz w:val="14"/>
        </w:rPr>
        <w:t xml:space="preserve"> </w:t>
      </w:r>
      <w:r w:rsidRPr="00154714">
        <w:rPr>
          <w:sz w:val="14"/>
        </w:rPr>
        <w:t>insufficient or no manufacturing capacity are the requirements of Article 31bis and consequently the</w:t>
      </w:r>
      <w:r>
        <w:rPr>
          <w:sz w:val="14"/>
        </w:rPr>
        <w:t xml:space="preserve"> </w:t>
      </w:r>
      <w:r w:rsidRPr="00154714">
        <w:rPr>
          <w:sz w:val="14"/>
        </w:rPr>
        <w:t>cumbersome and lengthy process for the import and export of pharmaceutical products.</w:t>
      </w:r>
      <w:r>
        <w:rPr>
          <w:sz w:val="14"/>
        </w:rPr>
        <w:t xml:space="preserve"> </w:t>
      </w:r>
      <w:r w:rsidRPr="00154714">
        <w:rPr>
          <w:sz w:val="14"/>
        </w:rPr>
        <w:t>11. Internationally, there is an urgent call for global solidarity, and the unhindered global sharing</w:t>
      </w:r>
      <w:r>
        <w:rPr>
          <w:sz w:val="14"/>
        </w:rPr>
        <w:t xml:space="preserve"> </w:t>
      </w:r>
      <w:r w:rsidRPr="00154714">
        <w:rPr>
          <w:sz w:val="14"/>
        </w:rPr>
        <w:t>of technology and know-how in order that rapid responses for the handling of COVID-19 can be put</w:t>
      </w:r>
      <w:r>
        <w:rPr>
          <w:sz w:val="14"/>
        </w:rPr>
        <w:t xml:space="preserve"> </w:t>
      </w:r>
      <w:r w:rsidRPr="00154714">
        <w:rPr>
          <w:sz w:val="14"/>
        </w:rPr>
        <w:t>in place on a real time basis.</w:t>
      </w:r>
      <w:r>
        <w:rPr>
          <w:sz w:val="14"/>
        </w:rPr>
        <w:t xml:space="preserve"> </w:t>
      </w:r>
      <w:r w:rsidRPr="00154714">
        <w:rPr>
          <w:sz w:val="14"/>
        </w:rPr>
        <w:t xml:space="preserve">12. </w:t>
      </w:r>
      <w:r w:rsidRPr="00154714">
        <w:rPr>
          <w:rStyle w:val="StyleUnderline"/>
        </w:rPr>
        <w:t xml:space="preserve">In these exceptional circumstances, </w:t>
      </w:r>
      <w:r w:rsidRPr="00F237FE">
        <w:rPr>
          <w:rStyle w:val="StyleUnderline"/>
          <w:highlight w:val="yellow"/>
        </w:rPr>
        <w:t>we request that the Council for TRIPS recommends</w:t>
      </w:r>
      <w:r w:rsidRPr="00154714">
        <w:rPr>
          <w:sz w:val="14"/>
        </w:rPr>
        <w:t>, as</w:t>
      </w:r>
      <w:r>
        <w:rPr>
          <w:sz w:val="14"/>
        </w:rPr>
        <w:t xml:space="preserve"> </w:t>
      </w:r>
      <w:r w:rsidRPr="00154714">
        <w:rPr>
          <w:sz w:val="14"/>
        </w:rPr>
        <w:t xml:space="preserve">early as possible, </w:t>
      </w:r>
      <w:r w:rsidRPr="00154714">
        <w:rPr>
          <w:rStyle w:val="StyleUnderline"/>
        </w:rPr>
        <w:t xml:space="preserve">to the General Council </w:t>
      </w:r>
      <w:r w:rsidRPr="00F237FE">
        <w:rPr>
          <w:rStyle w:val="StyleUnderline"/>
          <w:highlight w:val="yellow"/>
        </w:rPr>
        <w:t>a waiver from the</w:t>
      </w:r>
      <w:r w:rsidRPr="00154714">
        <w:rPr>
          <w:rStyle w:val="StyleUnderline"/>
        </w:rPr>
        <w:t xml:space="preserve"> implementation, </w:t>
      </w:r>
      <w:proofErr w:type="gramStart"/>
      <w:r w:rsidRPr="00154714">
        <w:rPr>
          <w:rStyle w:val="StyleUnderline"/>
        </w:rPr>
        <w:t>application</w:t>
      </w:r>
      <w:proofErr w:type="gramEnd"/>
      <w:r w:rsidRPr="00154714">
        <w:rPr>
          <w:rStyle w:val="StyleUnderline"/>
        </w:rPr>
        <w:t xml:space="preserve"> and</w:t>
      </w:r>
      <w:r>
        <w:rPr>
          <w:rStyle w:val="StyleUnderline"/>
        </w:rPr>
        <w:t xml:space="preserve"> </w:t>
      </w:r>
      <w:r w:rsidRPr="00154714">
        <w:rPr>
          <w:rStyle w:val="StyleUnderline"/>
        </w:rPr>
        <w:t xml:space="preserve">enforcement of Sections 1, 4, 5, and 7 of Part II of the </w:t>
      </w:r>
      <w:r w:rsidRPr="00F237FE">
        <w:rPr>
          <w:rStyle w:val="StyleUnderline"/>
          <w:highlight w:val="yellow"/>
        </w:rPr>
        <w:t>TRIPS Agreement in relation to</w:t>
      </w:r>
      <w:r w:rsidRPr="00154714">
        <w:rPr>
          <w:rStyle w:val="StyleUnderline"/>
        </w:rPr>
        <w:t xml:space="preserve"> prevention,</w:t>
      </w:r>
      <w:r>
        <w:rPr>
          <w:rStyle w:val="StyleUnderline"/>
        </w:rPr>
        <w:t xml:space="preserve"> </w:t>
      </w:r>
      <w:r w:rsidRPr="00154714">
        <w:rPr>
          <w:rStyle w:val="StyleUnderline"/>
        </w:rPr>
        <w:t xml:space="preserve">containment or treatment of </w:t>
      </w:r>
      <w:r w:rsidRPr="00F237FE">
        <w:rPr>
          <w:rStyle w:val="StyleUnderline"/>
          <w:highlight w:val="yellow"/>
        </w:rPr>
        <w:t>COVID</w:t>
      </w:r>
      <w:r w:rsidRPr="00154714">
        <w:rPr>
          <w:rStyle w:val="StyleUnderline"/>
        </w:rPr>
        <w:t>-19.</w:t>
      </w:r>
      <w:r>
        <w:rPr>
          <w:rStyle w:val="StyleUnderline"/>
        </w:rPr>
        <w:t xml:space="preserve"> </w:t>
      </w:r>
      <w:r w:rsidRPr="00154714">
        <w:rPr>
          <w:sz w:val="14"/>
        </w:rPr>
        <w:t xml:space="preserve">13. </w:t>
      </w:r>
      <w:r w:rsidRPr="00F237FE">
        <w:rPr>
          <w:rStyle w:val="StyleUnderline"/>
          <w:highlight w:val="yellow"/>
        </w:rPr>
        <w:t xml:space="preserve">The waiver should continue until </w:t>
      </w:r>
      <w:r w:rsidRPr="00A66232">
        <w:rPr>
          <w:rStyle w:val="StyleUnderline"/>
        </w:rPr>
        <w:t xml:space="preserve">widespread </w:t>
      </w:r>
      <w:r w:rsidRPr="00D8649A">
        <w:rPr>
          <w:rStyle w:val="StyleUnderline"/>
        </w:rPr>
        <w:t xml:space="preserve">vaccination is in place globally, and </w:t>
      </w:r>
      <w:proofErr w:type="gramStart"/>
      <w:r w:rsidRPr="00D8649A">
        <w:rPr>
          <w:rStyle w:val="StyleUnderline"/>
        </w:rPr>
        <w:t xml:space="preserve">the </w:t>
      </w:r>
      <w:r w:rsidRPr="00F237FE">
        <w:rPr>
          <w:rStyle w:val="StyleUnderline"/>
          <w:highlight w:val="yellow"/>
        </w:rPr>
        <w:t>majority of</w:t>
      </w:r>
      <w:proofErr w:type="gramEnd"/>
      <w:r w:rsidRPr="00F237FE">
        <w:rPr>
          <w:rStyle w:val="StyleUnderline"/>
          <w:highlight w:val="yellow"/>
        </w:rPr>
        <w:t xml:space="preserve"> the world</w:t>
      </w:r>
      <w:r w:rsidRPr="00154714">
        <w:rPr>
          <w:rStyle w:val="StyleUnderline"/>
        </w:rPr>
        <w:t xml:space="preserve">'s population </w:t>
      </w:r>
      <w:r w:rsidRPr="00F237FE">
        <w:rPr>
          <w:rStyle w:val="StyleUnderline"/>
          <w:highlight w:val="yellow"/>
        </w:rPr>
        <w:t>has developed immunity</w:t>
      </w:r>
      <w:r w:rsidRPr="00154714">
        <w:rPr>
          <w:sz w:val="14"/>
        </w:rPr>
        <w:t xml:space="preserve"> hence we propose an initial duration of [x] years</w:t>
      </w:r>
      <w:r>
        <w:rPr>
          <w:sz w:val="14"/>
        </w:rPr>
        <w:t xml:space="preserve"> </w:t>
      </w:r>
      <w:r w:rsidRPr="00154714">
        <w:rPr>
          <w:sz w:val="14"/>
        </w:rPr>
        <w:t>from the date of the adoption of the waiver.</w:t>
      </w:r>
      <w:r>
        <w:rPr>
          <w:sz w:val="14"/>
        </w:rPr>
        <w:t xml:space="preserve"> </w:t>
      </w:r>
      <w:r w:rsidRPr="00154714">
        <w:rPr>
          <w:sz w:val="14"/>
        </w:rPr>
        <w:t>14. We request that the Council for TRIPS urgently recommends to the General Council adoption of</w:t>
      </w:r>
      <w:r>
        <w:rPr>
          <w:sz w:val="14"/>
        </w:rPr>
        <w:t xml:space="preserve"> </w:t>
      </w:r>
      <w:r w:rsidRPr="00154714">
        <w:rPr>
          <w:sz w:val="14"/>
        </w:rPr>
        <w:t xml:space="preserve">the annexed decision text. </w:t>
      </w:r>
    </w:p>
    <w:p w14:paraId="5DC14194" w14:textId="77777777" w:rsidR="00C14232" w:rsidRDefault="00C14232" w:rsidP="00C14232"/>
    <w:p w14:paraId="59FDAD12" w14:textId="77777777" w:rsidR="00C14232" w:rsidRDefault="00C14232" w:rsidP="00C14232"/>
    <w:p w14:paraId="73E5715D" w14:textId="75AB6731" w:rsidR="00C14232" w:rsidRDefault="00C14232" w:rsidP="00C14232">
      <w:pPr>
        <w:pStyle w:val="Heading3"/>
      </w:pPr>
      <w:r>
        <w:lastRenderedPageBreak/>
        <w:t xml:space="preserve">Solvency </w:t>
      </w:r>
    </w:p>
    <w:p w14:paraId="513A660A" w14:textId="77777777" w:rsidR="00C14232" w:rsidRDefault="00C14232" w:rsidP="00C14232"/>
    <w:p w14:paraId="48697E8D" w14:textId="4ED0CC9E" w:rsidR="00C14232" w:rsidRDefault="00C14232" w:rsidP="00C14232">
      <w:pPr>
        <w:pStyle w:val="Heading4"/>
      </w:pPr>
      <w:r>
        <w:t xml:space="preserve">2. Critics of the IP waiver are wrong—it’s the most effective way to combat </w:t>
      </w:r>
      <w:r w:rsidR="001A55A0">
        <w:t>COVID</w:t>
      </w:r>
      <w:r>
        <w:t xml:space="preserve"> inequality, alternatives fail</w:t>
      </w:r>
    </w:p>
    <w:p w14:paraId="1228B6CD" w14:textId="77777777" w:rsidR="00C14232" w:rsidRPr="001E1AF1" w:rsidRDefault="00C14232" w:rsidP="00C14232">
      <w:pPr>
        <w:rPr>
          <w:rStyle w:val="Style13ptBold"/>
        </w:rPr>
      </w:pPr>
      <w:proofErr w:type="spellStart"/>
      <w:r w:rsidRPr="001E1AF1">
        <w:rPr>
          <w:rStyle w:val="Style13ptBold"/>
        </w:rPr>
        <w:t>Erfani</w:t>
      </w:r>
      <w:proofErr w:type="spellEnd"/>
      <w:r w:rsidRPr="001E1AF1">
        <w:rPr>
          <w:rStyle w:val="Style13ptBold"/>
        </w:rPr>
        <w:t xml:space="preserve"> et al, 21</w:t>
      </w:r>
    </w:p>
    <w:p w14:paraId="3EF98634" w14:textId="77777777" w:rsidR="00C14232" w:rsidRDefault="00C14232" w:rsidP="00C14232">
      <w:pPr>
        <w:rPr>
          <w:sz w:val="16"/>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w:t>
      </w:r>
    </w:p>
    <w:p w14:paraId="059E476B" w14:textId="77777777" w:rsidR="00C14232" w:rsidRPr="00656B5B" w:rsidRDefault="00C14232" w:rsidP="00C14232">
      <w:pPr>
        <w:rPr>
          <w:sz w:val="14"/>
        </w:rPr>
      </w:pPr>
      <w:r w:rsidRPr="00656B5B">
        <w:rPr>
          <w:sz w:val="14"/>
        </w:rPr>
        <w:t xml:space="preserve">https://www.bmj.com/content/374/bmj.n1837.full) </w:t>
      </w:r>
      <w:r w:rsidRPr="00F237FE">
        <w:rPr>
          <w:rStyle w:val="StyleUnderline"/>
          <w:highlight w:val="yellow"/>
        </w:rPr>
        <w:t>The barrier to</w:t>
      </w:r>
      <w:r w:rsidRPr="00656B5B">
        <w:rPr>
          <w:sz w:val="14"/>
        </w:rPr>
        <w:t xml:space="preserve"> adequate </w:t>
      </w:r>
      <w:r w:rsidRPr="00F237FE">
        <w:rPr>
          <w:rStyle w:val="StyleUnderline"/>
          <w:highlight w:val="yellow"/>
        </w:rPr>
        <w:t>vaccine supply</w:t>
      </w:r>
      <w:r w:rsidRPr="008B3DFB">
        <w:rPr>
          <w:rStyle w:val="StyleUnderline"/>
        </w:rPr>
        <w:t xml:space="preserve"> </w:t>
      </w:r>
      <w:r w:rsidRPr="00656B5B">
        <w:rPr>
          <w:sz w:val="14"/>
        </w:rPr>
        <w:t xml:space="preserve">today </w:t>
      </w:r>
      <w:r w:rsidRPr="00F237FE">
        <w:rPr>
          <w:rStyle w:val="StyleUnderline"/>
          <w:highlight w:val="yellow"/>
        </w:rPr>
        <w:t>is</w:t>
      </w:r>
      <w:r w:rsidRPr="008B3DFB">
        <w:rPr>
          <w:rStyle w:val="StyleUnderline"/>
        </w:rPr>
        <w:t xml:space="preserve"> not lack of vaccine options, nor even</w:t>
      </w:r>
      <w:r w:rsidRPr="00656B5B">
        <w:rPr>
          <w:sz w:val="14"/>
        </w:rPr>
        <w:t xml:space="preserve"> theoretical </w:t>
      </w:r>
      <w:r w:rsidRPr="008B3DFB">
        <w:rPr>
          <w:rStyle w:val="StyleUnderline"/>
        </w:rPr>
        <w:t>production capacity</w:t>
      </w:r>
      <w:r w:rsidRPr="00656B5B">
        <w:rPr>
          <w:sz w:val="14"/>
        </w:rPr>
        <w:t xml:space="preserve">; </w:t>
      </w:r>
      <w:r w:rsidRPr="008B3DFB">
        <w:rPr>
          <w:rStyle w:val="StyleUnderline"/>
        </w:rPr>
        <w:t>the problem is</w:t>
      </w:r>
      <w:r w:rsidRPr="00656B5B">
        <w:rPr>
          <w:sz w:val="14"/>
        </w:rPr>
        <w:t xml:space="preserve"> the intellectual property (</w:t>
      </w:r>
      <w:r w:rsidRPr="00F237FE">
        <w:rPr>
          <w:rStyle w:val="Emphasis"/>
          <w:highlight w:val="yellow"/>
        </w:rPr>
        <w:t>IP</w:t>
      </w:r>
      <w:r w:rsidRPr="008B3DFB">
        <w:rPr>
          <w:rStyle w:val="Emphasis"/>
        </w:rPr>
        <w:t xml:space="preserve">) </w:t>
      </w:r>
      <w:r w:rsidRPr="00F237FE">
        <w:rPr>
          <w:rStyle w:val="Emphasis"/>
          <w:highlight w:val="yellow"/>
        </w:rPr>
        <w:t>protection</w:t>
      </w:r>
      <w:r w:rsidRPr="00656B5B">
        <w:rPr>
          <w:sz w:val="14"/>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656B5B">
        <w:rPr>
          <w:sz w:val="14"/>
        </w:rPr>
        <w:t xml:space="preserve"> the avoidable deaths, and the continued choking of </w:t>
      </w:r>
      <w:proofErr w:type="gramStart"/>
      <w:r w:rsidRPr="00656B5B">
        <w:rPr>
          <w:sz w:val="14"/>
        </w:rPr>
        <w:t>low and middle income</w:t>
      </w:r>
      <w:proofErr w:type="gramEnd"/>
      <w:r w:rsidRPr="00656B5B">
        <w:rPr>
          <w:sz w:val="14"/>
        </w:rPr>
        <w:t xml:space="preserve"> countries (LMICs) through poor health. Beyond </w:t>
      </w:r>
      <w:proofErr w:type="gramStart"/>
      <w:r w:rsidRPr="00656B5B">
        <w:rPr>
          <w:sz w:val="14"/>
        </w:rPr>
        <w:t>donor based</w:t>
      </w:r>
      <w:proofErr w:type="gramEnd"/>
      <w:r w:rsidRPr="00656B5B">
        <w:rPr>
          <w:sz w:val="14"/>
        </w:rPr>
        <w:t xml:space="preserve"> models of global vaccine equity As covid-19 became a pandemic, global efforts emerged to help ensure vaccines would be delivered across the globe to the highest risk populations. One of the first was </w:t>
      </w:r>
      <w:proofErr w:type="spellStart"/>
      <w:r w:rsidRPr="00656B5B">
        <w:rPr>
          <w:sz w:val="14"/>
        </w:rPr>
        <w:t>Covax</w:t>
      </w:r>
      <w:proofErr w:type="spellEnd"/>
      <w:r w:rsidRPr="00656B5B">
        <w:rPr>
          <w:sz w:val="14"/>
        </w:rPr>
        <w:t xml:space="preserve">, a risk sharing mechanism in which countries, tiered by means, contribute to collectively </w:t>
      </w:r>
      <w:proofErr w:type="gramStart"/>
      <w:r w:rsidRPr="00656B5B">
        <w:rPr>
          <w:sz w:val="14"/>
        </w:rPr>
        <w:t>source</w:t>
      </w:r>
      <w:proofErr w:type="gramEnd"/>
      <w:r w:rsidRPr="00656B5B">
        <w:rPr>
          <w:sz w:val="14"/>
        </w:rPr>
        <w:t xml:space="preserve"> and equitably distribute vaccines globally. The effort, however laudable in intent, has been undercut by vaccine scarcity and underfunding. </w:t>
      </w:r>
      <w:proofErr w:type="spellStart"/>
      <w:r w:rsidRPr="00656B5B">
        <w:rPr>
          <w:sz w:val="14"/>
        </w:rPr>
        <w:t>Covax</w:t>
      </w:r>
      <w:proofErr w:type="spellEnd"/>
      <w:r w:rsidRPr="00656B5B">
        <w:rPr>
          <w:sz w:val="14"/>
        </w:rPr>
        <w:t xml:space="preserve"> aims to vaccinate 20% of the population in 92 </w:t>
      </w:r>
      <w:proofErr w:type="gramStart"/>
      <w:r w:rsidRPr="00656B5B">
        <w:rPr>
          <w:sz w:val="14"/>
        </w:rPr>
        <w:t>low and middle income</w:t>
      </w:r>
      <w:proofErr w:type="gramEnd"/>
      <w:r w:rsidRPr="00656B5B">
        <w:rPr>
          <w:sz w:val="14"/>
        </w:rPr>
        <w:t xml:space="preserve"> countries by the end of 2021. At the end of April, however, it had shipped only one fifth of its projected estimates and lacked critical resources for </w:t>
      </w:r>
      <w:r w:rsidRPr="007A4C2F">
        <w:rPr>
          <w:sz w:val="14"/>
        </w:rPr>
        <w:t xml:space="preserve">distribution.3 </w:t>
      </w:r>
      <w:r w:rsidRPr="007A4C2F">
        <w:rPr>
          <w:rStyle w:val="StyleUnderline"/>
        </w:rPr>
        <w:t xml:space="preserve">LMICs are </w:t>
      </w:r>
      <w:r w:rsidRPr="007A4C2F">
        <w:rPr>
          <w:rStyle w:val="Emphasis"/>
        </w:rPr>
        <w:t xml:space="preserve">wary about participating </w:t>
      </w:r>
      <w:r w:rsidRPr="007A4C2F">
        <w:rPr>
          <w:rStyle w:val="StyleUnderline"/>
        </w:rPr>
        <w:t xml:space="preserve">in </w:t>
      </w:r>
      <w:proofErr w:type="spellStart"/>
      <w:r w:rsidRPr="007A4C2F">
        <w:rPr>
          <w:rStyle w:val="StyleUnderline"/>
        </w:rPr>
        <w:t>well worn</w:t>
      </w:r>
      <w:proofErr w:type="spellEnd"/>
      <w:r w:rsidRPr="007A4C2F">
        <w:rPr>
          <w:rStyle w:val="StyleUnderline"/>
        </w:rPr>
        <w:t xml:space="preserve"> dynamics of </w:t>
      </w:r>
      <w:r w:rsidRPr="007A4C2F">
        <w:rPr>
          <w:rStyle w:val="Emphasis"/>
        </w:rPr>
        <w:t>global health aid.</w:t>
      </w:r>
      <w:r w:rsidRPr="007A4C2F">
        <w:rPr>
          <w:rStyle w:val="StyleUnderline"/>
        </w:rPr>
        <w:t xml:space="preserve"> </w:t>
      </w:r>
      <w:r w:rsidRPr="007A4C2F">
        <w:rPr>
          <w:sz w:val="14"/>
        </w:rPr>
        <w:t xml:space="preserve">Instead, </w:t>
      </w:r>
      <w:r w:rsidRPr="007A4C2F">
        <w:rPr>
          <w:rStyle w:val="StyleUnderline"/>
        </w:rPr>
        <w:t xml:space="preserve">they are </w:t>
      </w:r>
      <w:proofErr w:type="spellStart"/>
      <w:r w:rsidRPr="007A4C2F">
        <w:rPr>
          <w:rStyle w:val="StyleUnderline"/>
        </w:rPr>
        <w:t>mobilising</w:t>
      </w:r>
      <w:proofErr w:type="spellEnd"/>
      <w:r w:rsidRPr="007A4C2F">
        <w:rPr>
          <w:rStyle w:val="StyleUnderline"/>
        </w:rPr>
        <w:t xml:space="preserve"> to overcome the fundamental paucity of available vaccines by challenging established global IP rules</w:t>
      </w:r>
      <w:r w:rsidRPr="007A4C2F">
        <w:rPr>
          <w:sz w:val="14"/>
        </w:rPr>
        <w:t>. At issue is the 1995 Trade Related Aspects of Intellectual Property Rights (TRIPS) Agreement, which established minimum protection standards for IP—including patents, industrial designs, trade secrets, and copyright—that all 164 members o</w:t>
      </w:r>
      <w:r w:rsidRPr="00656B5B">
        <w:rPr>
          <w:sz w:val="14"/>
        </w:rPr>
        <w:t xml:space="preserve">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656B5B">
        <w:rPr>
          <w:sz w:val="14"/>
        </w:rPr>
        <w:t xml:space="preserve">. Table 1 Licensing of intellectual property View </w:t>
      </w:r>
      <w:proofErr w:type="spellStart"/>
      <w:r w:rsidRPr="00656B5B">
        <w:rPr>
          <w:sz w:val="14"/>
        </w:rPr>
        <w:t>popupView</w:t>
      </w:r>
      <w:proofErr w:type="spellEnd"/>
      <w:r w:rsidRPr="00656B5B">
        <w:rPr>
          <w:sz w:val="14"/>
        </w:rPr>
        <w:t xml:space="preserve"> inline In October 2020, South Africa and India submitted a proposal to the WTO to temporarily waive certain provisions of the TRIPS agreement for covid-19 health products and technologies. </w:t>
      </w:r>
      <w:r w:rsidRPr="00F237FE">
        <w:rPr>
          <w:rStyle w:val="StyleUnderline"/>
          <w:highlight w:val="yellow"/>
        </w:rPr>
        <w:t>The waiver would prevent companie</w:t>
      </w:r>
      <w:r w:rsidRPr="008B3DFB">
        <w:rPr>
          <w:rStyle w:val="StyleUnderline"/>
        </w:rPr>
        <w:t xml:space="preserve">s that hold the IP for covid-19 vaccines </w:t>
      </w:r>
      <w:r w:rsidRPr="00F237FE">
        <w:rPr>
          <w:rStyle w:val="StyleUnderline"/>
          <w:highlight w:val="yellow"/>
        </w:rPr>
        <w:t>from blocking vaccine production</w:t>
      </w:r>
      <w:r w:rsidRPr="008B3DFB">
        <w:rPr>
          <w:rStyle w:val="StyleUnderline"/>
        </w:rPr>
        <w:t xml:space="preserve"> </w:t>
      </w:r>
      <w:r w:rsidRPr="00F237FE">
        <w:rPr>
          <w:rStyle w:val="StyleUnderline"/>
          <w:highlight w:val="yellow"/>
        </w:rPr>
        <w:t>elsewhere</w:t>
      </w:r>
      <w:r w:rsidRPr="008B3DFB">
        <w:rPr>
          <w:rStyle w:val="StyleUnderline"/>
        </w:rPr>
        <w:t xml:space="preserve"> on the grounds of IP and allow countries to produce covid-19 medical goods locally and import or export them expeditiously</w:t>
      </w:r>
      <w:r w:rsidRPr="00656B5B">
        <w:rPr>
          <w:sz w:val="14"/>
        </w:rPr>
        <w:t xml:space="preserve"> (table 1). Although the proposed IP waiver is supported by over 100 countries, WTO has not reached a consensus on the proposal because of opposition and filibustering by several </w:t>
      </w:r>
      <w:proofErr w:type="gramStart"/>
      <w:r w:rsidRPr="00656B5B">
        <w:rPr>
          <w:sz w:val="14"/>
        </w:rPr>
        <w:t>high income</w:t>
      </w:r>
      <w:proofErr w:type="gramEnd"/>
      <w:r w:rsidRPr="00656B5B">
        <w:rPr>
          <w:sz w:val="14"/>
        </w:rPr>
        <w:t xml:space="preserve"> countries, including the UK, Germany, and Japan.7 </w:t>
      </w:r>
      <w:r w:rsidRPr="008B3DFB">
        <w:rPr>
          <w:rStyle w:val="StyleUnderline"/>
        </w:rPr>
        <w:t>Waiver opponents argue</w:t>
      </w:r>
      <w:r w:rsidRPr="00656B5B">
        <w:rPr>
          <w:sz w:val="14"/>
        </w:rPr>
        <w:t xml:space="preserve"> that the </w:t>
      </w:r>
      <w:r w:rsidRPr="008B3DFB">
        <w:rPr>
          <w:rStyle w:val="StyleUnderline"/>
        </w:rPr>
        <w:t>limited capacity</w:t>
      </w:r>
      <w:r w:rsidRPr="00656B5B">
        <w:rPr>
          <w:sz w:val="14"/>
        </w:rPr>
        <w:t xml:space="preserve"> of LMICs </w:t>
      </w:r>
      <w:r w:rsidRPr="008B3DFB">
        <w:rPr>
          <w:rStyle w:val="StyleUnderline"/>
        </w:rPr>
        <w:t>to produce complex</w:t>
      </w:r>
      <w:r w:rsidRPr="00656B5B">
        <w:rPr>
          <w:sz w:val="14"/>
        </w:rPr>
        <w:t xml:space="preserve"> covid-19 </w:t>
      </w:r>
      <w:r w:rsidRPr="008B3DFB">
        <w:rPr>
          <w:rStyle w:val="StyleUnderline"/>
        </w:rPr>
        <w:t xml:space="preserve">vaccines </w:t>
      </w:r>
      <w:r w:rsidRPr="00656B5B">
        <w:rPr>
          <w:sz w:val="14"/>
        </w:rPr>
        <w:t xml:space="preserve">safely </w:t>
      </w:r>
      <w:r w:rsidRPr="008B3DFB">
        <w:rPr>
          <w:rStyle w:val="StyleUnderline"/>
        </w:rPr>
        <w:t>is the true barrier</w:t>
      </w:r>
      <w:r w:rsidRPr="00656B5B">
        <w:rPr>
          <w:sz w:val="14"/>
        </w:rPr>
        <w:t xml:space="preserve"> to global production, </w:t>
      </w:r>
      <w:r w:rsidRPr="008B3DFB">
        <w:rPr>
          <w:rStyle w:val="StyleUnderline"/>
        </w:rPr>
        <w:t>not IP.</w:t>
      </w:r>
      <w:r w:rsidRPr="00656B5B">
        <w:rPr>
          <w:sz w:val="14"/>
        </w:rPr>
        <w:t xml:space="preserve"> </w:t>
      </w:r>
      <w:r w:rsidRPr="008B3DFB">
        <w:rPr>
          <w:rStyle w:val="StyleUnderline"/>
        </w:rPr>
        <w:t>They suggest</w:t>
      </w:r>
      <w:r w:rsidRPr="00656B5B">
        <w:rPr>
          <w:sz w:val="14"/>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656B5B">
        <w:rPr>
          <w:sz w:val="14"/>
        </w:rPr>
        <w:t xml:space="preserve"> biomedical </w:t>
      </w:r>
      <w:r w:rsidRPr="008B3DFB">
        <w:rPr>
          <w:rStyle w:val="StyleUnderline"/>
        </w:rPr>
        <w:t>innovation,</w:t>
      </w:r>
      <w:r w:rsidRPr="00656B5B">
        <w:rPr>
          <w:sz w:val="14"/>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656B5B">
        <w:rPr>
          <w:sz w:val="14"/>
        </w:rPr>
        <w:t xml:space="preserve"> concerns about the possible effect of a temporary TRIPS waiver, </w:t>
      </w:r>
      <w:r w:rsidRPr="001266D8">
        <w:rPr>
          <w:rStyle w:val="Emphasis"/>
        </w:rPr>
        <w:t xml:space="preserve">global health </w:t>
      </w:r>
      <w:r w:rsidRPr="00F237FE">
        <w:rPr>
          <w:rStyle w:val="Emphasis"/>
          <w:highlight w:val="yellow"/>
        </w:rPr>
        <w:t xml:space="preserve">analyses suggest that it will be vital to </w:t>
      </w:r>
      <w:r w:rsidRPr="001266D8">
        <w:rPr>
          <w:rStyle w:val="Emphasis"/>
        </w:rPr>
        <w:t xml:space="preserve">equitable and effective </w:t>
      </w:r>
      <w:r w:rsidRPr="00F237FE">
        <w:rPr>
          <w:rStyle w:val="Emphasis"/>
          <w:highlight w:val="yellow"/>
        </w:rPr>
        <w:t>action against covid-</w:t>
      </w:r>
      <w:r w:rsidRPr="001266D8">
        <w:rPr>
          <w:rStyle w:val="Emphasis"/>
        </w:rPr>
        <w:t>19</w:t>
      </w:r>
      <w:r w:rsidRPr="001E1AF1">
        <w:rPr>
          <w:rStyle w:val="StyleUnderline"/>
        </w:rPr>
        <w:t>. LMIC’s manufacturing capabilities have been underestimated</w:t>
      </w:r>
      <w:r w:rsidRPr="00656B5B">
        <w:rPr>
          <w:sz w:val="14"/>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w:t>
      </w:r>
      <w:r w:rsidRPr="00656B5B">
        <w:rPr>
          <w:sz w:val="14"/>
        </w:rPr>
        <w:lastRenderedPageBreak/>
        <w:t xml:space="preserve">selected as the first hub, with plans to start producing the vaccine through the </w:t>
      </w:r>
      <w:proofErr w:type="spellStart"/>
      <w:r w:rsidRPr="00656B5B">
        <w:rPr>
          <w:sz w:val="14"/>
        </w:rPr>
        <w:t>Biovac</w:t>
      </w:r>
      <w:proofErr w:type="spellEnd"/>
      <w:r w:rsidRPr="00656B5B">
        <w:rPr>
          <w:sz w:val="14"/>
        </w:rPr>
        <w:t xml:space="preserve"> Institute in the coming months.14 </w:t>
      </w:r>
      <w:r w:rsidRPr="00F237FE">
        <w:rPr>
          <w:rStyle w:val="StyleUnderline"/>
          <w:highlight w:val="yellow"/>
        </w:rPr>
        <w:t>Removing IP barriers</w:t>
      </w:r>
      <w:r w:rsidRPr="00656B5B">
        <w:rPr>
          <w:sz w:val="14"/>
        </w:rPr>
        <w:t xml:space="preserve"> through the waiver </w:t>
      </w:r>
      <w:r w:rsidRPr="00F237FE">
        <w:rPr>
          <w:rStyle w:val="Emphasis"/>
          <w:highlight w:val="yellow"/>
        </w:rPr>
        <w:t>will facilitate these efforts</w:t>
      </w:r>
      <w:r w:rsidRPr="001E1AF1">
        <w:rPr>
          <w:rStyle w:val="Emphasis"/>
        </w:rPr>
        <w:t xml:space="preserve">, more rapidly enable future hubs, </w:t>
      </w:r>
      <w:r w:rsidRPr="00F237FE">
        <w:rPr>
          <w:rStyle w:val="Emphasis"/>
          <w:highlight w:val="yellow"/>
        </w:rPr>
        <w:t xml:space="preserve">engage a greater number of manufacturers, and </w:t>
      </w:r>
      <w:r w:rsidRPr="001266D8">
        <w:rPr>
          <w:rStyle w:val="Emphasis"/>
        </w:rPr>
        <w:t xml:space="preserve">ultimately </w:t>
      </w:r>
      <w:r w:rsidRPr="00F237FE">
        <w:rPr>
          <w:rStyle w:val="Emphasis"/>
          <w:highlight w:val="yellow"/>
        </w:rPr>
        <w:t>yield more doses faster</w:t>
      </w:r>
      <w:r w:rsidRPr="00656B5B">
        <w:rPr>
          <w:sz w:val="14"/>
        </w:rPr>
        <w:t xml:space="preserve">. Moreover, </w:t>
      </w:r>
      <w:r w:rsidRPr="001E1AF1">
        <w:rPr>
          <w:rStyle w:val="StyleUnderline"/>
        </w:rPr>
        <w:t>as the waiver facilitates vaccine production, demand for raw materials and active ingredients will increase</w:t>
      </w:r>
      <w:r w:rsidRPr="00656B5B">
        <w:rPr>
          <w:sz w:val="14"/>
        </w:rPr>
        <w:t xml:space="preserve">. Coupled with pre-emptive planning to anticipate and expand raw material production, </w:t>
      </w:r>
      <w:r w:rsidRPr="00F237FE">
        <w:rPr>
          <w:rStyle w:val="StyleUnderline"/>
          <w:highlight w:val="yellow"/>
        </w:rPr>
        <w:t>the waiver</w:t>
      </w:r>
      <w:r w:rsidRPr="00656B5B">
        <w:rPr>
          <w:sz w:val="14"/>
        </w:rPr>
        <w:t xml:space="preserve">—which encompasses the IP of all covid-19 vaccine-related technology— </w:t>
      </w:r>
      <w:r w:rsidRPr="00F237FE">
        <w:rPr>
          <w:rStyle w:val="Emphasis"/>
          <w:highlight w:val="yellow"/>
        </w:rPr>
        <w:t>can</w:t>
      </w:r>
      <w:r w:rsidRPr="001E1AF1">
        <w:rPr>
          <w:rStyle w:val="Emphasis"/>
        </w:rPr>
        <w:t xml:space="preserve"> offer a path to </w:t>
      </w:r>
      <w:r w:rsidRPr="00F237FE">
        <w:rPr>
          <w:rStyle w:val="Emphasis"/>
          <w:highlight w:val="yellow"/>
        </w:rPr>
        <w:t>overcome bottlenecks and expand production of</w:t>
      </w:r>
      <w:r w:rsidRPr="001E1AF1">
        <w:rPr>
          <w:rStyle w:val="Emphasis"/>
        </w:rPr>
        <w:t xml:space="preserve"> necessary </w:t>
      </w:r>
      <w:r w:rsidRPr="00F237FE">
        <w:rPr>
          <w:rStyle w:val="Emphasis"/>
          <w:highlight w:val="yellow"/>
        </w:rPr>
        <w:t>vaccine</w:t>
      </w:r>
      <w:r w:rsidRPr="001E1AF1">
        <w:rPr>
          <w:rStyle w:val="Emphasis"/>
        </w:rPr>
        <w:t xml:space="preserve"> </w:t>
      </w:r>
      <w:r w:rsidRPr="00F237FE">
        <w:rPr>
          <w:rStyle w:val="Emphasis"/>
          <w:highlight w:val="yellow"/>
        </w:rPr>
        <w:t>materials</w:t>
      </w:r>
      <w:r w:rsidRPr="001E1AF1">
        <w:rPr>
          <w:rStyle w:val="Emphasis"/>
        </w:rPr>
        <w:t>.</w:t>
      </w:r>
      <w:r>
        <w:rPr>
          <w:rStyle w:val="Emphasis"/>
        </w:rPr>
        <w:t xml:space="preserve"> </w:t>
      </w:r>
      <w:r w:rsidRPr="00656B5B">
        <w:rPr>
          <w:sz w:val="14"/>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656B5B">
        <w:rPr>
          <w:sz w:val="14"/>
        </w:rPr>
        <w:t xml:space="preserve">. Since companies determine the terms of voluntary </w:t>
      </w:r>
      <w:proofErr w:type="spellStart"/>
      <w:r w:rsidRPr="00656B5B">
        <w:rPr>
          <w:sz w:val="14"/>
        </w:rPr>
        <w:t>licences</w:t>
      </w:r>
      <w:proofErr w:type="spellEnd"/>
      <w:r w:rsidRPr="00656B5B">
        <w:rPr>
          <w:sz w:val="14"/>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237FE">
        <w:rPr>
          <w:rStyle w:val="StyleUnderline"/>
          <w:highlight w:val="yellow"/>
        </w:rPr>
        <w:t>Compulsory licensing</w:t>
      </w:r>
      <w:r w:rsidRPr="00656B5B">
        <w:rPr>
          <w:sz w:val="14"/>
        </w:rPr>
        <w:t xml:space="preserve"> by LMICs </w:t>
      </w:r>
      <w:r w:rsidRPr="00F237FE">
        <w:rPr>
          <w:rStyle w:val="StyleUnderline"/>
          <w:highlight w:val="yellow"/>
        </w:rPr>
        <w:t xml:space="preserve">will also be insufficient in rapidly expanding </w:t>
      </w:r>
      <w:r w:rsidRPr="001266D8">
        <w:rPr>
          <w:rStyle w:val="StyleUnderline"/>
        </w:rPr>
        <w:t xml:space="preserve">vaccine </w:t>
      </w:r>
      <w:r w:rsidRPr="00F237FE">
        <w:rPr>
          <w:rStyle w:val="StyleUnderline"/>
          <w:highlight w:val="yellow"/>
        </w:rPr>
        <w:t xml:space="preserve">production, as each patent </w:t>
      </w:r>
      <w:proofErr w:type="spellStart"/>
      <w:r w:rsidRPr="00F237FE">
        <w:rPr>
          <w:rStyle w:val="StyleUnderline"/>
          <w:highlight w:val="yellow"/>
        </w:rPr>
        <w:t>licence</w:t>
      </w:r>
      <w:proofErr w:type="spellEnd"/>
      <w:r w:rsidRPr="00F237FE">
        <w:rPr>
          <w:rStyle w:val="StyleUnderline"/>
          <w:highlight w:val="yellow"/>
        </w:rPr>
        <w:t xml:space="preserve"> must be negotiated separately</w:t>
      </w:r>
      <w:r w:rsidRPr="001E1AF1">
        <w:rPr>
          <w:rStyle w:val="StyleUnderline"/>
        </w:rPr>
        <w:t xml:space="preserve"> by each country and for each product based on its own merit.</w:t>
      </w:r>
      <w:r w:rsidRPr="00656B5B">
        <w:rPr>
          <w:sz w:val="14"/>
        </w:rPr>
        <w:t xml:space="preserve"> From 1995 to 2016, 108 compulsory </w:t>
      </w:r>
      <w:proofErr w:type="spellStart"/>
      <w:r w:rsidRPr="00656B5B">
        <w:rPr>
          <w:sz w:val="14"/>
        </w:rPr>
        <w:t>licences</w:t>
      </w:r>
      <w:proofErr w:type="spellEnd"/>
      <w:r w:rsidRPr="00656B5B">
        <w:rPr>
          <w:sz w:val="14"/>
        </w:rPr>
        <w:t xml:space="preserve"> were attempted and only 53 were approved.6 The case-by-case approach is slow and not suitable for a global crisis that requires swift action. In addition, TRIPS requires compulsory </w:t>
      </w:r>
      <w:proofErr w:type="spellStart"/>
      <w:r w:rsidRPr="00656B5B">
        <w:rPr>
          <w:sz w:val="14"/>
        </w:rPr>
        <w:t>licences</w:t>
      </w:r>
      <w:proofErr w:type="spellEnd"/>
      <w:r w:rsidRPr="00656B5B">
        <w:rPr>
          <w:sz w:val="14"/>
        </w:rPr>
        <w:t xml:space="preserve"> to be used predominantly for domestic supply, limiting exports of the licensed goods to nearby low income countries without production capacity.5 Although a “special” compulsory </w:t>
      </w:r>
      <w:proofErr w:type="spellStart"/>
      <w:r w:rsidRPr="00656B5B">
        <w:rPr>
          <w:sz w:val="14"/>
        </w:rPr>
        <w:t>licence</w:t>
      </w:r>
      <w:proofErr w:type="spellEnd"/>
      <w:r w:rsidRPr="00656B5B">
        <w:rPr>
          <w:sz w:val="14"/>
        </w:rPr>
        <w:t xml:space="preserve"> system was agreed in the Doha declaration to allow for expeditious exportation and importation (</w:t>
      </w:r>
      <w:proofErr w:type="spellStart"/>
      <w:r w:rsidRPr="00656B5B">
        <w:rPr>
          <w:sz w:val="14"/>
        </w:rPr>
        <w:t>formalised</w:t>
      </w:r>
      <w:proofErr w:type="spellEnd"/>
      <w:r w:rsidRPr="00656B5B">
        <w:rPr>
          <w:sz w:val="14"/>
        </w:rPr>
        <w:t xml:space="preserve"> as the article 31bis amendment to TRIPS in 2017), the provision is limited by cumbersome logistical procedures and has been rarely used.16 Governments may also be hesitant to pursue compulsory </w:t>
      </w:r>
      <w:proofErr w:type="spellStart"/>
      <w:r w:rsidRPr="00656B5B">
        <w:rPr>
          <w:sz w:val="14"/>
        </w:rPr>
        <w:t>licences</w:t>
      </w:r>
      <w:proofErr w:type="spellEnd"/>
      <w:r w:rsidRPr="00656B5B">
        <w:rPr>
          <w:sz w:val="14"/>
        </w:rPr>
        <w:t xml:space="preserve"> as high income countries have previously bullied them for doing so. Since India first used compulsory licensing for sorafenib </w:t>
      </w:r>
      <w:proofErr w:type="spellStart"/>
      <w:r w:rsidRPr="00656B5B">
        <w:rPr>
          <w:sz w:val="14"/>
        </w:rPr>
        <w:t>tosylate</w:t>
      </w:r>
      <w:proofErr w:type="spellEnd"/>
      <w:r w:rsidRPr="00656B5B">
        <w:rPr>
          <w:sz w:val="14"/>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656B5B">
        <w:rPr>
          <w:sz w:val="14"/>
        </w:rPr>
        <w:t>licence</w:t>
      </w:r>
      <w:proofErr w:type="spellEnd"/>
      <w:r w:rsidRPr="00656B5B">
        <w:rPr>
          <w:sz w:val="14"/>
        </w:rPr>
        <w:t xml:space="preserve"> for remdesivir.18 Furthermore, </w:t>
      </w:r>
      <w:r w:rsidRPr="001E1AF1">
        <w:rPr>
          <w:rStyle w:val="StyleUnderline"/>
        </w:rPr>
        <w:t xml:space="preserve">while </w:t>
      </w:r>
      <w:r w:rsidRPr="00F237FE">
        <w:rPr>
          <w:rStyle w:val="StyleUnderline"/>
          <w:highlight w:val="yellow"/>
        </w:rPr>
        <w:t xml:space="preserve">compulsory </w:t>
      </w:r>
      <w:proofErr w:type="spellStart"/>
      <w:r w:rsidRPr="00F237FE">
        <w:rPr>
          <w:rStyle w:val="StyleUnderline"/>
          <w:highlight w:val="yellow"/>
        </w:rPr>
        <w:t>licences</w:t>
      </w:r>
      <w:proofErr w:type="spellEnd"/>
      <w:r w:rsidRPr="00F237FE">
        <w:rPr>
          <w:rStyle w:val="StyleUnderline"/>
          <w:highlight w:val="yellow"/>
        </w:rPr>
        <w:t xml:space="preserve"> are </w:t>
      </w:r>
      <w:r w:rsidRPr="006F08DB">
        <w:rPr>
          <w:rStyle w:val="StyleUnderline"/>
        </w:rPr>
        <w:t xml:space="preserve">primarily </w:t>
      </w:r>
      <w:r w:rsidRPr="00F237FE">
        <w:rPr>
          <w:rStyle w:val="StyleUnderline"/>
          <w:highlight w:val="yellow"/>
        </w:rPr>
        <w:t>for patents</w:t>
      </w:r>
      <w:r w:rsidRPr="001E1AF1">
        <w:rPr>
          <w:rStyle w:val="StyleUnderline"/>
        </w:rPr>
        <w:t xml:space="preserve">, covid-19 </w:t>
      </w:r>
      <w:r w:rsidRPr="00F237FE">
        <w:rPr>
          <w:rStyle w:val="StyleUnderline"/>
          <w:highlight w:val="yellow"/>
        </w:rPr>
        <w:t>vaccines often have other types of IP,</w:t>
      </w:r>
      <w:r w:rsidRPr="001E1AF1">
        <w:rPr>
          <w:rStyle w:val="StyleUnderline"/>
        </w:rPr>
        <w:t xml:space="preserve"> including trade secrets, that are integral for production</w:t>
      </w:r>
      <w:r w:rsidRPr="00656B5B">
        <w:rPr>
          <w:sz w:val="14"/>
        </w:rPr>
        <w:t>.</w:t>
      </w:r>
      <w:r w:rsidRPr="001E1AF1">
        <w:rPr>
          <w:rStyle w:val="StyleUnderline"/>
        </w:rPr>
        <w:t xml:space="preserve">19 </w:t>
      </w:r>
      <w:r w:rsidRPr="00F237FE">
        <w:rPr>
          <w:rStyle w:val="StyleUnderline"/>
          <w:highlight w:val="yellow"/>
        </w:rPr>
        <w:t xml:space="preserve">The emergency TRIPS waiver </w:t>
      </w:r>
      <w:r w:rsidRPr="00F237FE">
        <w:rPr>
          <w:rStyle w:val="Emphasis"/>
          <w:highlight w:val="yellow"/>
        </w:rPr>
        <w:t>removes all IP</w:t>
      </w:r>
      <w:r w:rsidRPr="00F237FE">
        <w:rPr>
          <w:rStyle w:val="StyleUnderline"/>
          <w:highlight w:val="yellow"/>
        </w:rPr>
        <w:t xml:space="preserve"> as a barrier to starting production</w:t>
      </w:r>
      <w:r w:rsidRPr="00656B5B">
        <w:rPr>
          <w:sz w:val="14"/>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656B5B">
        <w:rPr>
          <w:sz w:val="14"/>
        </w:rPr>
        <w:t xml:space="preserve">Finally, </w:t>
      </w:r>
      <w:r w:rsidRPr="001E1AF1">
        <w:rPr>
          <w:rStyle w:val="StyleUnderline"/>
        </w:rPr>
        <w:t>there is no compelling evidence</w:t>
      </w:r>
      <w:r w:rsidRPr="00656B5B">
        <w:rPr>
          <w:sz w:val="14"/>
        </w:rPr>
        <w:t xml:space="preserve"> that </w:t>
      </w:r>
      <w:r w:rsidRPr="001E1AF1">
        <w:rPr>
          <w:rStyle w:val="Emphasis"/>
        </w:rPr>
        <w:t>the proposed TRIPS waiver would dismantle the IP system and its innovation incentives</w:t>
      </w:r>
      <w:r w:rsidRPr="00656B5B">
        <w:rPr>
          <w:sz w:val="14"/>
        </w:rPr>
        <w:t xml:space="preserve">. </w:t>
      </w:r>
      <w:r w:rsidRPr="001E1AF1">
        <w:rPr>
          <w:rStyle w:val="StyleUnderline"/>
        </w:rPr>
        <w:t>The waiver is restricted to covid</w:t>
      </w:r>
      <w:r w:rsidRPr="00656B5B">
        <w:rPr>
          <w:sz w:val="14"/>
        </w:rPr>
        <w:t xml:space="preserve">-19 related goods </w:t>
      </w:r>
      <w:r w:rsidRPr="001E1AF1">
        <w:rPr>
          <w:rStyle w:val="Emphasis"/>
        </w:rPr>
        <w:t>and is time limited</w:t>
      </w:r>
      <w:r w:rsidRPr="00656B5B">
        <w:rPr>
          <w:sz w:val="14"/>
        </w:rPr>
        <w:t xml:space="preserve">, </w:t>
      </w:r>
      <w:r w:rsidRPr="001E1AF1">
        <w:rPr>
          <w:rStyle w:val="StyleUnderline"/>
        </w:rPr>
        <w:t>helping to protect future innovation</w:t>
      </w:r>
      <w:r w:rsidRPr="00656B5B">
        <w:rPr>
          <w:sz w:val="14"/>
        </w:rPr>
        <w:t xml:space="preserve">. It would, however, reduce profit margins on current covid-19 vaccines. </w:t>
      </w:r>
      <w:r w:rsidRPr="00F237FE">
        <w:rPr>
          <w:rStyle w:val="StyleUnderline"/>
          <w:highlight w:val="yellow"/>
        </w:rPr>
        <w:t>With substantial earnings in</w:t>
      </w:r>
      <w:r w:rsidRPr="001E1AF1">
        <w:rPr>
          <w:rStyle w:val="StyleUnderline"/>
        </w:rPr>
        <w:t xml:space="preserve"> the first quarter of </w:t>
      </w:r>
      <w:r w:rsidRPr="00F237FE">
        <w:rPr>
          <w:rStyle w:val="StyleUnderline"/>
          <w:highlight w:val="yellow"/>
        </w:rPr>
        <w:t>2021</w:t>
      </w:r>
      <w:r w:rsidRPr="00656B5B">
        <w:rPr>
          <w:sz w:val="14"/>
        </w:rPr>
        <w:t xml:space="preserve">, many drug </w:t>
      </w:r>
      <w:r w:rsidRPr="00F237FE">
        <w:rPr>
          <w:rStyle w:val="Emphasis"/>
          <w:highlight w:val="yellow"/>
        </w:rPr>
        <w:t>companies have already recouped their r</w:t>
      </w:r>
      <w:r w:rsidRPr="006F08DB">
        <w:rPr>
          <w:rStyle w:val="Emphasis"/>
        </w:rPr>
        <w:t xml:space="preserve">esearch </w:t>
      </w:r>
      <w:r w:rsidRPr="00F237FE">
        <w:rPr>
          <w:rStyle w:val="Emphasis"/>
          <w:highlight w:val="yellow"/>
        </w:rPr>
        <w:t>and d</w:t>
      </w:r>
      <w:r w:rsidRPr="006F08DB">
        <w:rPr>
          <w:rStyle w:val="Emphasis"/>
        </w:rPr>
        <w:t>evelopment</w:t>
      </w:r>
      <w:r w:rsidRPr="00F237FE">
        <w:rPr>
          <w:rStyle w:val="Emphasis"/>
          <w:highlight w:val="yellow"/>
        </w:rPr>
        <w:t xml:space="preserve"> costs for covid</w:t>
      </w:r>
      <w:r w:rsidRPr="00656B5B">
        <w:rPr>
          <w:sz w:val="14"/>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656B5B">
        <w:rPr>
          <w:sz w:val="14"/>
        </w:rPr>
        <w:t xml:space="preserve"> and not-for-profit </w:t>
      </w:r>
      <w:proofErr w:type="spellStart"/>
      <w:r w:rsidRPr="00656B5B">
        <w:rPr>
          <w:sz w:val="14"/>
        </w:rPr>
        <w:t>organisations</w:t>
      </w:r>
      <w:proofErr w:type="spellEnd"/>
      <w:r w:rsidRPr="00656B5B">
        <w:rPr>
          <w:sz w:val="14"/>
        </w:rPr>
        <w:t xml:space="preserve">—and for some, such as </w:t>
      </w:r>
      <w:proofErr w:type="spellStart"/>
      <w:r w:rsidRPr="00656B5B">
        <w:rPr>
          <w:sz w:val="14"/>
        </w:rPr>
        <w:t>Moderna</w:t>
      </w:r>
      <w:proofErr w:type="spellEnd"/>
      <w:r w:rsidRPr="00656B5B">
        <w:rPr>
          <w:sz w:val="14"/>
        </w:rPr>
        <w:t xml:space="preserve"> and </w:t>
      </w:r>
      <w:proofErr w:type="spellStart"/>
      <w:r w:rsidRPr="00656B5B">
        <w:rPr>
          <w:sz w:val="14"/>
        </w:rPr>
        <w:t>Novavax</w:t>
      </w:r>
      <w:proofErr w:type="spellEnd"/>
      <w:r w:rsidRPr="00656B5B">
        <w:rPr>
          <w:sz w:val="14"/>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656B5B">
        <w:rPr>
          <w:sz w:val="14"/>
        </w:rPr>
        <w:t xml:space="preserve">. Knowledge transfer </w:t>
      </w:r>
      <w:r w:rsidRPr="00F237FE">
        <w:rPr>
          <w:rStyle w:val="StyleUnderline"/>
          <w:highlight w:val="yellow"/>
        </w:rPr>
        <w:t>An IP waiver</w:t>
      </w:r>
      <w:r w:rsidRPr="00656B5B">
        <w:rPr>
          <w:sz w:val="14"/>
        </w:rPr>
        <w:t xml:space="preserve"> for covid-19 vaccines </w:t>
      </w:r>
      <w:r w:rsidRPr="00F237FE">
        <w:rPr>
          <w:rStyle w:val="Emphasis"/>
          <w:highlight w:val="yellow"/>
        </w:rPr>
        <w:t>is integral to boosting vaccine supply</w:t>
      </w:r>
      <w:r w:rsidRPr="00656B5B">
        <w:rPr>
          <w:sz w:val="14"/>
        </w:rPr>
        <w:t xml:space="preserve">, </w:t>
      </w:r>
      <w:r w:rsidRPr="001E1AF1">
        <w:rPr>
          <w:rStyle w:val="StyleUnderline"/>
        </w:rPr>
        <w:t>breaking vaccine monopolies, and making vaccines more affordable in LMICs.</w:t>
      </w:r>
      <w:r w:rsidRPr="00656B5B">
        <w:rPr>
          <w:sz w:val="14"/>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656B5B">
        <w:rPr>
          <w:sz w:val="14"/>
        </w:rPr>
        <w:t>24</w:t>
      </w:r>
      <w:proofErr w:type="gramEnd"/>
      <w:r w:rsidRPr="00656B5B">
        <w:rPr>
          <w:sz w:val="14"/>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w:t>
      </w:r>
      <w:r w:rsidRPr="001E1AF1">
        <w:rPr>
          <w:rStyle w:val="StyleUnderline"/>
        </w:rPr>
        <w:lastRenderedPageBreak/>
        <w:t xml:space="preserve">help stem the pandemic’s relentless momentum and </w:t>
      </w:r>
      <w:r w:rsidRPr="001E1AF1">
        <w:rPr>
          <w:rStyle w:val="Emphasis"/>
        </w:rPr>
        <w:t>quell the emergence of variants.</w:t>
      </w:r>
      <w:r w:rsidRPr="00656B5B">
        <w:rPr>
          <w:sz w:val="14"/>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656B5B">
        <w:rPr>
          <w:sz w:val="14"/>
        </w:rPr>
        <w:t>text based</w:t>
      </w:r>
      <w:proofErr w:type="gramEnd"/>
      <w:r w:rsidRPr="00656B5B">
        <w:rPr>
          <w:sz w:val="14"/>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656B5B">
        <w:rPr>
          <w:sz w:val="14"/>
        </w:rPr>
        <w:t>. For too long, this cycle has been “other people’s” problem. It is not. It is our problem.</w:t>
      </w:r>
    </w:p>
    <w:p w14:paraId="577B491F" w14:textId="77777777" w:rsidR="00C14232" w:rsidRDefault="00C14232" w:rsidP="00C14232"/>
    <w:p w14:paraId="2FB11F14" w14:textId="77777777" w:rsidR="00C14232" w:rsidRDefault="00C14232" w:rsidP="00C14232">
      <w:pPr>
        <w:pStyle w:val="Heading4"/>
      </w:pPr>
      <w:r>
        <w:t>4. Waiving IPR is the vital internal link to equitable distribution- patents are a key deterrent to expanded manufacturing capabilities</w:t>
      </w:r>
    </w:p>
    <w:p w14:paraId="3901FC90" w14:textId="77777777" w:rsidR="00C14232" w:rsidRPr="009221DF" w:rsidRDefault="00C14232" w:rsidP="00C14232">
      <w:pPr>
        <w:rPr>
          <w:rStyle w:val="Style13ptBold"/>
        </w:rPr>
      </w:pPr>
      <w:r w:rsidRPr="009221DF">
        <w:rPr>
          <w:rStyle w:val="Style13ptBold"/>
        </w:rPr>
        <w:t>Kang, PhD, et al., 7-14-21</w:t>
      </w:r>
    </w:p>
    <w:p w14:paraId="1C42DFEE" w14:textId="77777777" w:rsidR="00C14232" w:rsidRPr="009221DF" w:rsidRDefault="00C14232" w:rsidP="00C14232">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4C95691A" w14:textId="77777777" w:rsidR="00C14232" w:rsidRPr="004629E1" w:rsidRDefault="00C14232" w:rsidP="00C14232">
      <w:pPr>
        <w:rPr>
          <w:rStyle w:val="Emphasis"/>
        </w:rPr>
      </w:pPr>
      <w:r w:rsidRPr="004629E1">
        <w:rPr>
          <w:rStyle w:val="StyleUnderline"/>
        </w:rPr>
        <w:t>The</w:t>
      </w:r>
      <w:r w:rsidRPr="004629E1">
        <w:rPr>
          <w:sz w:val="16"/>
        </w:rPr>
        <w:t xml:space="preserve"> temporary </w:t>
      </w:r>
      <w:r w:rsidRPr="00F237FE">
        <w:rPr>
          <w:rStyle w:val="StyleUnderline"/>
          <w:highlight w:val="yellow"/>
        </w:rPr>
        <w:t>TRIPS waiver</w:t>
      </w:r>
      <w:r w:rsidRPr="00F237FE">
        <w:rPr>
          <w:sz w:val="16"/>
          <w:highlight w:val="yellow"/>
        </w:rPr>
        <w:t xml:space="preserve"> </w:t>
      </w:r>
      <w:r w:rsidRPr="004629E1">
        <w:rPr>
          <w:sz w:val="16"/>
        </w:rPr>
        <w:t xml:space="preserve">– as proposed by India and South Africa and supported by more than 100 countries – </w:t>
      </w:r>
      <w:r w:rsidRPr="00F237FE">
        <w:rPr>
          <w:rStyle w:val="StyleUnderline"/>
          <w:highlight w:val="yellow"/>
        </w:rPr>
        <w:t xml:space="preserve">is </w:t>
      </w:r>
      <w:r w:rsidRPr="004629E1">
        <w:rPr>
          <w:rStyle w:val="StyleUnderline"/>
        </w:rPr>
        <w:t xml:space="preserve">a </w:t>
      </w:r>
      <w:r w:rsidRPr="00F237FE">
        <w:rPr>
          <w:rStyle w:val="StyleUnderline"/>
          <w:highlight w:val="yellow"/>
        </w:rPr>
        <w:t xml:space="preserve">necessary </w:t>
      </w:r>
      <w:r w:rsidRPr="004629E1">
        <w:rPr>
          <w:rStyle w:val="StyleUnderline"/>
        </w:rPr>
        <w:t xml:space="preserve">and proportionate legal measure </w:t>
      </w:r>
      <w:r w:rsidRPr="00F237FE">
        <w:rPr>
          <w:rStyle w:val="StyleUnderline"/>
          <w:highlight w:val="yellow"/>
        </w:rPr>
        <w:t>to</w:t>
      </w:r>
      <w:r w:rsidRPr="004629E1">
        <w:rPr>
          <w:rStyle w:val="StyleUnderline"/>
        </w:rPr>
        <w:t xml:space="preserve">wards the </w:t>
      </w:r>
      <w:r w:rsidRPr="00F237FE">
        <w:rPr>
          <w:rStyle w:val="StyleUnderline"/>
          <w:highlight w:val="yellow"/>
        </w:rPr>
        <w:t>clear</w:t>
      </w:r>
      <w:r w:rsidRPr="004629E1">
        <w:rPr>
          <w:rStyle w:val="StyleUnderline"/>
        </w:rPr>
        <w:t xml:space="preserve">ing of </w:t>
      </w:r>
      <w:r w:rsidRPr="00F237FE">
        <w:rPr>
          <w:rStyle w:val="StyleUnderline"/>
          <w:highlight w:val="yellow"/>
        </w:rPr>
        <w:t>existing i</w:t>
      </w:r>
      <w:r w:rsidRPr="004629E1">
        <w:rPr>
          <w:rStyle w:val="StyleUnderline"/>
        </w:rPr>
        <w:t xml:space="preserve">ntellectual </w:t>
      </w:r>
      <w:r w:rsidRPr="00F237FE">
        <w:rPr>
          <w:rStyle w:val="StyleUnderline"/>
          <w:highlight w:val="yellow"/>
        </w:rPr>
        <w:t>p</w:t>
      </w:r>
      <w:r w:rsidRPr="004629E1">
        <w:rPr>
          <w:rStyle w:val="StyleUnderline"/>
        </w:rPr>
        <w:t xml:space="preserve">roperty </w:t>
      </w:r>
      <w:r w:rsidRPr="00F237FE">
        <w:rPr>
          <w:rStyle w:val="StyleUnderline"/>
          <w:highlight w:val="yellow"/>
        </w:rPr>
        <w:t xml:space="preserve">barriers to scaling up </w:t>
      </w:r>
      <w:r w:rsidRPr="004629E1">
        <w:rPr>
          <w:rStyle w:val="StyleUnderline"/>
        </w:rPr>
        <w:t xml:space="preserve">of </w:t>
      </w:r>
      <w:r w:rsidRPr="00F237FE">
        <w:rPr>
          <w:rStyle w:val="StyleUnderline"/>
          <w:highlight w:val="yellow"/>
        </w:rPr>
        <w:t>production of COVID</w:t>
      </w:r>
      <w:r w:rsidRPr="004629E1">
        <w:rPr>
          <w:rStyle w:val="StyleUnderline"/>
        </w:rPr>
        <w:t xml:space="preserve">-19 </w:t>
      </w:r>
      <w:r w:rsidRPr="00F237FE">
        <w:rPr>
          <w:rStyle w:val="StyleUnderline"/>
          <w:highlight w:val="yellow"/>
        </w:rPr>
        <w:t>health tech</w:t>
      </w:r>
      <w:r w:rsidRPr="004629E1">
        <w:rPr>
          <w:rStyle w:val="StyleUnderline"/>
        </w:rPr>
        <w:t xml:space="preserve">nologies </w:t>
      </w:r>
      <w:r w:rsidRPr="00F237FE">
        <w:rPr>
          <w:rStyle w:val="StyleUnderline"/>
          <w:highlight w:val="yellow"/>
        </w:rPr>
        <w:t xml:space="preserve">in </w:t>
      </w:r>
      <w:r w:rsidRPr="00623512">
        <w:rPr>
          <w:rStyle w:val="StyleUnderline"/>
        </w:rPr>
        <w:t xml:space="preserve">a direct, </w:t>
      </w:r>
      <w:proofErr w:type="gramStart"/>
      <w:r w:rsidRPr="00623512">
        <w:rPr>
          <w:rStyle w:val="StyleUnderline"/>
        </w:rPr>
        <w:t>consistent</w:t>
      </w:r>
      <w:proofErr w:type="gramEnd"/>
      <w:r w:rsidRPr="00623512">
        <w:rPr>
          <w:rStyle w:val="StyleUnderline"/>
        </w:rPr>
        <w:t xml:space="preserve"> and </w:t>
      </w:r>
      <w:r w:rsidRPr="00F237FE">
        <w:rPr>
          <w:rStyle w:val="StyleUnderline"/>
          <w:highlight w:val="yellow"/>
        </w:rPr>
        <w:t>effective fashion</w:t>
      </w:r>
      <w:r w:rsidRPr="004629E1">
        <w:rPr>
          <w:sz w:val="16"/>
        </w:rPr>
        <w:t xml:space="preserve">. We call on the governments of the United Kingdom of Great Britain and Northern Ireland, Australia, Brazil, Japan, Norway, </w:t>
      </w:r>
      <w:proofErr w:type="gramStart"/>
      <w:r w:rsidRPr="004629E1">
        <w:rPr>
          <w:sz w:val="16"/>
        </w:rPr>
        <w:t>Switzerland</w:t>
      </w:r>
      <w:proofErr w:type="gramEnd"/>
      <w:r w:rsidRPr="004629E1">
        <w:rPr>
          <w:sz w:val="16"/>
        </w:rPr>
        <w:t xml:space="preserve"> and the European Union to drop their opposition to the TRIPS Waiver proposal at the World Trade </w:t>
      </w:r>
      <w:proofErr w:type="spellStart"/>
      <w:r w:rsidRPr="004629E1">
        <w:rPr>
          <w:sz w:val="16"/>
        </w:rPr>
        <w:t>Organisation</w:t>
      </w:r>
      <w:proofErr w:type="spellEnd"/>
      <w:r w:rsidRPr="004629E1">
        <w:rPr>
          <w:sz w:val="16"/>
        </w:rPr>
        <w:t xml:space="preserve"> and to support the waiver. Intellectual </w:t>
      </w:r>
      <w:r w:rsidRPr="00B04167">
        <w:rPr>
          <w:sz w:val="16"/>
        </w:rPr>
        <w:t xml:space="preserve">Property </w:t>
      </w:r>
      <w:r w:rsidRPr="00B04167">
        <w:rPr>
          <w:rStyle w:val="StyleUnderline"/>
        </w:rPr>
        <w:t>(IP) rights</w:t>
      </w:r>
      <w:r w:rsidRPr="00B04167">
        <w:rPr>
          <w:sz w:val="16"/>
        </w:rPr>
        <w:t xml:space="preserve"> – including patents, copyrights, trade secrets and other undisclosed information – </w:t>
      </w:r>
      <w:r w:rsidRPr="00B04167">
        <w:rPr>
          <w:rStyle w:val="StyleUnderline"/>
        </w:rPr>
        <w:t xml:space="preserve">are not, and have never been, absolute rights and are granted and </w:t>
      </w:r>
      <w:proofErr w:type="spellStart"/>
      <w:r w:rsidRPr="00B04167">
        <w:rPr>
          <w:rStyle w:val="StyleUnderline"/>
        </w:rPr>
        <w:t>recognised</w:t>
      </w:r>
      <w:proofErr w:type="spellEnd"/>
      <w:r w:rsidRPr="00B04167">
        <w:rPr>
          <w:rStyle w:val="StyleUnderline"/>
        </w:rPr>
        <w:t xml:space="preserve"> under the condition that they serve the </w:t>
      </w:r>
      <w:r w:rsidRPr="008E28D2">
        <w:rPr>
          <w:rStyle w:val="StyleUnderline"/>
        </w:rPr>
        <w:t>public interest</w:t>
      </w:r>
      <w:r w:rsidRPr="008E28D2">
        <w:rPr>
          <w:sz w:val="16"/>
        </w:rPr>
        <w:t xml:space="preserve">. </w:t>
      </w:r>
      <w:r w:rsidRPr="008E28D2">
        <w:rPr>
          <w:rStyle w:val="StyleUnderline"/>
        </w:rPr>
        <w:t xml:space="preserve">IP rights must not be allowed to stand in the way of measures designed to make accessible the health technologies needed to fight the COVID-19 pandemic, where </w:t>
      </w:r>
      <w:r w:rsidRPr="008E28D2">
        <w:rPr>
          <w:rStyle w:val="Emphasis"/>
        </w:rPr>
        <w:t>universal global access is essential for the global public good</w:t>
      </w:r>
      <w:r w:rsidRPr="008E28D2">
        <w:rPr>
          <w:sz w:val="16"/>
        </w:rPr>
        <w:t>. We acknowledge that legal factors beyo</w:t>
      </w:r>
      <w:r w:rsidRPr="004629E1">
        <w:rPr>
          <w:sz w:val="16"/>
        </w:rPr>
        <w:t xml:space="preserve">nd IP, such as trade and export restrictions, also shape the ability to produce and access COVID-19 vaccines and therapeutics. Nonetheless, it is the case that </w:t>
      </w:r>
      <w:r w:rsidRPr="00F237FE">
        <w:rPr>
          <w:rStyle w:val="StyleUnderline"/>
          <w:highlight w:val="yellow"/>
        </w:rPr>
        <w:t>IP rights</w:t>
      </w:r>
      <w:r w:rsidRPr="004629E1">
        <w:rPr>
          <w:sz w:val="16"/>
        </w:rPr>
        <w:t xml:space="preserve">, and monopolies over tacit and informal information, </w:t>
      </w:r>
      <w:r w:rsidRPr="00F237FE">
        <w:rPr>
          <w:rStyle w:val="StyleUnderline"/>
          <w:highlight w:val="yellow"/>
        </w:rPr>
        <w:t xml:space="preserve">are </w:t>
      </w:r>
      <w:r w:rsidRPr="004629E1">
        <w:rPr>
          <w:rStyle w:val="StyleUnderline"/>
        </w:rPr>
        <w:t xml:space="preserve">also </w:t>
      </w:r>
      <w:r w:rsidRPr="00F237FE">
        <w:rPr>
          <w:rStyle w:val="Emphasis"/>
          <w:highlight w:val="yellow"/>
        </w:rPr>
        <w:t xml:space="preserve">implicated in </w:t>
      </w:r>
      <w:r w:rsidRPr="004629E1">
        <w:rPr>
          <w:rStyle w:val="Emphasis"/>
        </w:rPr>
        <w:t xml:space="preserve">the </w:t>
      </w:r>
      <w:r w:rsidRPr="00F237FE">
        <w:rPr>
          <w:rStyle w:val="Emphasis"/>
          <w:highlight w:val="yellow"/>
        </w:rPr>
        <w:t>current lack of global capacity for vaccine production</w:t>
      </w:r>
      <w:r w:rsidRPr="00F237FE">
        <w:rPr>
          <w:rStyle w:val="StyleUnderline"/>
          <w:highlight w:val="yellow"/>
        </w:rPr>
        <w:t xml:space="preserve"> </w:t>
      </w:r>
      <w:r w:rsidRPr="004629E1">
        <w:rPr>
          <w:rStyle w:val="StyleUnderline"/>
        </w:rPr>
        <w:t>and other health technologies</w:t>
      </w:r>
      <w:r w:rsidRPr="00D6656B">
        <w:rPr>
          <w:rStyle w:val="StyleUnderline"/>
        </w:rPr>
        <w:t xml:space="preserve">, </w:t>
      </w:r>
      <w:r w:rsidRPr="002733DB">
        <w:rPr>
          <w:rStyle w:val="StyleUnderline"/>
        </w:rPr>
        <w:t>as well as in enabling their inequitable distribution</w:t>
      </w:r>
      <w:r w:rsidRPr="002733DB">
        <w:rPr>
          <w:sz w:val="16"/>
        </w:rPr>
        <w:t xml:space="preserve">. </w:t>
      </w:r>
      <w:r w:rsidRPr="00F237FE">
        <w:rPr>
          <w:rStyle w:val="StyleUnderline"/>
          <w:highlight w:val="yellow"/>
        </w:rPr>
        <w:t>Current strategies</w:t>
      </w:r>
      <w:r w:rsidRPr="00F237FE">
        <w:rPr>
          <w:sz w:val="16"/>
          <w:highlight w:val="yellow"/>
        </w:rPr>
        <w:t xml:space="preserve"> </w:t>
      </w:r>
      <w:r w:rsidRPr="004629E1">
        <w:rPr>
          <w:sz w:val="16"/>
        </w:rPr>
        <w:t xml:space="preserve">to address the vast inequity in the distribution of COVID-19 vaccines have focused on solutions which </w:t>
      </w:r>
      <w:r w:rsidRPr="004629E1">
        <w:rPr>
          <w:rStyle w:val="StyleUnderline"/>
        </w:rPr>
        <w:t xml:space="preserve">build on the existing IP system, </w:t>
      </w:r>
      <w:r w:rsidRPr="004629E1">
        <w:rPr>
          <w:sz w:val="16"/>
        </w:rPr>
        <w:t xml:space="preserve">such as the World Health </w:t>
      </w:r>
      <w:proofErr w:type="spellStart"/>
      <w:r w:rsidRPr="004629E1">
        <w:rPr>
          <w:sz w:val="16"/>
        </w:rPr>
        <w:t>Organisation</w:t>
      </w:r>
      <w:proofErr w:type="spellEnd"/>
      <w:r w:rsidRPr="004629E1">
        <w:rPr>
          <w:sz w:val="16"/>
        </w:rPr>
        <w:t xml:space="preserve"> (WHO) COVAX initiative or voluntary licensing provisions. </w:t>
      </w:r>
      <w:r w:rsidRPr="004629E1">
        <w:rPr>
          <w:rStyle w:val="StyleUnderline"/>
        </w:rPr>
        <w:t xml:space="preserve">Such proposals </w:t>
      </w:r>
      <w:r w:rsidRPr="00F237FE">
        <w:rPr>
          <w:rStyle w:val="StyleUnderline"/>
          <w:highlight w:val="yellow"/>
        </w:rPr>
        <w:t xml:space="preserve">have </w:t>
      </w:r>
      <w:r w:rsidRPr="004629E1">
        <w:rPr>
          <w:rStyle w:val="StyleUnderline"/>
        </w:rPr>
        <w:t xml:space="preserve">had </w:t>
      </w:r>
      <w:r w:rsidRPr="004629E1">
        <w:rPr>
          <w:rStyle w:val="Emphasis"/>
        </w:rPr>
        <w:t xml:space="preserve">limited and </w:t>
      </w:r>
      <w:r w:rsidRPr="00F237FE">
        <w:rPr>
          <w:rStyle w:val="Emphasis"/>
          <w:highlight w:val="yellow"/>
        </w:rPr>
        <w:t xml:space="preserve">insufficient success </w:t>
      </w:r>
      <w:r w:rsidRPr="004629E1">
        <w:rPr>
          <w:rStyle w:val="Emphasis"/>
        </w:rPr>
        <w:t>to date</w:t>
      </w:r>
      <w:r w:rsidRPr="004629E1">
        <w:rPr>
          <w:rStyle w:val="StyleUnderline"/>
        </w:rPr>
        <w:t xml:space="preserve"> </w:t>
      </w:r>
      <w:r w:rsidRPr="00F237FE">
        <w:rPr>
          <w:rStyle w:val="StyleUnderline"/>
          <w:highlight w:val="yellow"/>
        </w:rPr>
        <w:t>at providing vaccines to l</w:t>
      </w:r>
      <w:r w:rsidRPr="004629E1">
        <w:rPr>
          <w:rStyle w:val="StyleUnderline"/>
        </w:rPr>
        <w:t>ow- and middle-</w:t>
      </w:r>
      <w:r w:rsidRPr="00F237FE">
        <w:rPr>
          <w:rStyle w:val="StyleUnderline"/>
          <w:highlight w:val="yellow"/>
        </w:rPr>
        <w:t>i</w:t>
      </w:r>
      <w:r w:rsidRPr="004629E1">
        <w:rPr>
          <w:rStyle w:val="StyleUnderline"/>
        </w:rPr>
        <w:t xml:space="preserve">ncome </w:t>
      </w:r>
      <w:r w:rsidRPr="00F237FE">
        <w:rPr>
          <w:rStyle w:val="StyleUnderline"/>
          <w:highlight w:val="yellow"/>
        </w:rPr>
        <w:t>c</w:t>
      </w:r>
      <w:r w:rsidRPr="004629E1">
        <w:rPr>
          <w:rStyle w:val="StyleUnderline"/>
        </w:rPr>
        <w:t>ountrie</w:t>
      </w:r>
      <w:r w:rsidRPr="00F237FE">
        <w:rPr>
          <w:rStyle w:val="StyleUnderline"/>
          <w:highlight w:val="yellow"/>
        </w:rPr>
        <w:t>s</w:t>
      </w:r>
      <w:r w:rsidRPr="004629E1">
        <w:rPr>
          <w:rStyle w:val="StyleUnderline"/>
        </w:rPr>
        <w:t>.</w:t>
      </w:r>
      <w:r w:rsidRPr="004629E1">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4629E1">
        <w:rPr>
          <w:rStyle w:val="StyleUnderline"/>
        </w:rPr>
        <w:t>several solicitations of collaboration to produce vaccine by companies</w:t>
      </w:r>
      <w:r w:rsidRPr="004629E1">
        <w:rPr>
          <w:sz w:val="16"/>
        </w:rPr>
        <w:t xml:space="preserve">, such as from Teva in Israel, </w:t>
      </w:r>
      <w:proofErr w:type="spellStart"/>
      <w:r w:rsidRPr="004629E1">
        <w:rPr>
          <w:sz w:val="16"/>
        </w:rPr>
        <w:t>Biolyse</w:t>
      </w:r>
      <w:proofErr w:type="spellEnd"/>
      <w:r w:rsidRPr="004629E1">
        <w:rPr>
          <w:sz w:val="16"/>
        </w:rPr>
        <w:t xml:space="preserve"> in Canada, Bavarian Nordic in Denmark, and </w:t>
      </w:r>
      <w:proofErr w:type="spellStart"/>
      <w:r w:rsidRPr="004629E1">
        <w:rPr>
          <w:sz w:val="16"/>
        </w:rPr>
        <w:t>Incepta</w:t>
      </w:r>
      <w:proofErr w:type="spellEnd"/>
      <w:r w:rsidRPr="004629E1">
        <w:rPr>
          <w:sz w:val="16"/>
        </w:rPr>
        <w:t xml:space="preserve"> in Bangladesh, </w:t>
      </w:r>
      <w:r w:rsidRPr="004629E1">
        <w:rPr>
          <w:rStyle w:val="StyleUnderline"/>
        </w:rPr>
        <w:t>have not engendered a positive response from vaccine IP holding companies.</w:t>
      </w:r>
      <w:r w:rsidRPr="004629E1">
        <w:rPr>
          <w:sz w:val="16"/>
        </w:rPr>
        <w:t xml:space="preserve"> Moreover, the </w:t>
      </w:r>
      <w:r w:rsidRPr="004629E1">
        <w:rPr>
          <w:rStyle w:val="StyleUnderline"/>
        </w:rPr>
        <w:t xml:space="preserve">shortcomings of vaccine </w:t>
      </w:r>
      <w:r w:rsidRPr="00B60B04">
        <w:rPr>
          <w:rStyle w:val="StyleUnderline"/>
        </w:rPr>
        <w:t xml:space="preserve">production are not the only </w:t>
      </w:r>
      <w:r w:rsidRPr="00B04167">
        <w:rPr>
          <w:rStyle w:val="StyleUnderline"/>
        </w:rPr>
        <w:t>problem</w:t>
      </w:r>
      <w:r w:rsidRPr="00B04167">
        <w:rPr>
          <w:sz w:val="16"/>
        </w:rPr>
        <w:t xml:space="preserve">: </w:t>
      </w:r>
      <w:r w:rsidRPr="00B04167">
        <w:rPr>
          <w:rStyle w:val="StyleUnderline"/>
        </w:rPr>
        <w:t>distribution of existing vaccine supply has been profoundly unequal, with pre-purchasing and hoarding of doses by several high-income countries</w:t>
      </w:r>
      <w:r w:rsidRPr="00B04167">
        <w:rPr>
          <w:sz w:val="16"/>
        </w:rPr>
        <w:t xml:space="preserve">. This has underlined the need for globally distributed, local vaccine manufacturing hubs in low and middle-income countries </w:t>
      </w:r>
      <w:proofErr w:type="gramStart"/>
      <w:r w:rsidRPr="00B04167">
        <w:rPr>
          <w:sz w:val="16"/>
        </w:rPr>
        <w:t>in order to</w:t>
      </w:r>
      <w:proofErr w:type="gramEnd"/>
      <w:r w:rsidRPr="00B04167">
        <w:rPr>
          <w:sz w:val="16"/>
        </w:rPr>
        <w:t xml:space="preserve"> guarantee sustainable supply. Given the ongoing absence of sufficient voluntary</w:t>
      </w:r>
      <w:r w:rsidRPr="004629E1">
        <w:rPr>
          <w:sz w:val="16"/>
        </w:rPr>
        <w:t xml:space="preserve"> engagement by the pharmaceutical industry with proposed global mechanisms to share IP rights, </w:t>
      </w:r>
      <w:proofErr w:type="gramStart"/>
      <w:r w:rsidRPr="004629E1">
        <w:rPr>
          <w:sz w:val="16"/>
        </w:rPr>
        <w:t>data</w:t>
      </w:r>
      <w:proofErr w:type="gramEnd"/>
      <w:r w:rsidRPr="004629E1">
        <w:rPr>
          <w:sz w:val="16"/>
        </w:rPr>
        <w:t xml:space="preserve"> and know-how to address the pandemic, </w:t>
      </w:r>
      <w:r w:rsidRPr="004629E1">
        <w:rPr>
          <w:rStyle w:val="StyleUnderline"/>
        </w:rPr>
        <w:t xml:space="preserve">the ability to </w:t>
      </w:r>
      <w:r w:rsidRPr="00F237FE">
        <w:rPr>
          <w:rStyle w:val="StyleUnderline"/>
          <w:highlight w:val="yellow"/>
        </w:rPr>
        <w:t xml:space="preserve">suspend </w:t>
      </w:r>
      <w:r w:rsidRPr="004629E1">
        <w:rPr>
          <w:rStyle w:val="StyleUnderline"/>
        </w:rPr>
        <w:t xml:space="preserve">rules under </w:t>
      </w:r>
      <w:r w:rsidRPr="004629E1">
        <w:rPr>
          <w:sz w:val="16"/>
        </w:rPr>
        <w:t xml:space="preserve">the </w:t>
      </w:r>
      <w:r w:rsidRPr="00F237FE">
        <w:rPr>
          <w:rStyle w:val="StyleUnderline"/>
          <w:highlight w:val="yellow"/>
        </w:rPr>
        <w:t>TRIPS</w:t>
      </w:r>
      <w:r w:rsidRPr="00F237FE">
        <w:rPr>
          <w:sz w:val="16"/>
          <w:highlight w:val="yellow"/>
        </w:rPr>
        <w:t xml:space="preserve"> </w:t>
      </w:r>
      <w:r w:rsidRPr="004629E1">
        <w:rPr>
          <w:sz w:val="16"/>
        </w:rPr>
        <w:t xml:space="preserve">Agreement </w:t>
      </w:r>
      <w:r w:rsidRPr="00122C4F">
        <w:rPr>
          <w:rStyle w:val="StyleUnderline"/>
        </w:rPr>
        <w:t xml:space="preserve">is crucial </w:t>
      </w:r>
      <w:r w:rsidRPr="00F237FE">
        <w:rPr>
          <w:rStyle w:val="StyleUnderline"/>
          <w:highlight w:val="yellow"/>
        </w:rPr>
        <w:t xml:space="preserve">to enable a </w:t>
      </w:r>
      <w:r w:rsidRPr="00F237FE">
        <w:rPr>
          <w:rStyle w:val="Emphasis"/>
          <w:highlight w:val="yellow"/>
        </w:rPr>
        <w:t xml:space="preserve">radical increase in </w:t>
      </w:r>
      <w:r w:rsidRPr="00F237FE">
        <w:rPr>
          <w:rStyle w:val="Emphasis"/>
          <w:highlight w:val="yellow"/>
        </w:rPr>
        <w:lastRenderedPageBreak/>
        <w:t xml:space="preserve">manufacturing capacity, </w:t>
      </w:r>
      <w:r w:rsidRPr="00F237FE">
        <w:rPr>
          <w:rStyle w:val="StyleUnderline"/>
          <w:highlight w:val="yellow"/>
        </w:rPr>
        <w:t xml:space="preserve">and </w:t>
      </w:r>
      <w:r w:rsidRPr="004629E1">
        <w:rPr>
          <w:rStyle w:val="StyleUnderline"/>
        </w:rPr>
        <w:t xml:space="preserve">thus </w:t>
      </w:r>
      <w:r w:rsidRPr="00F237FE">
        <w:rPr>
          <w:rStyle w:val="StyleUnderline"/>
          <w:highlight w:val="yellow"/>
        </w:rPr>
        <w:t xml:space="preserve">supply, of </w:t>
      </w:r>
      <w:r w:rsidRPr="00F06FF7">
        <w:rPr>
          <w:rStyle w:val="StyleUnderline"/>
        </w:rPr>
        <w:t>COVID</w:t>
      </w:r>
      <w:r w:rsidRPr="004629E1">
        <w:rPr>
          <w:rStyle w:val="StyleUnderline"/>
        </w:rPr>
        <w:t xml:space="preserve">-19 </w:t>
      </w:r>
      <w:r w:rsidRPr="00F237FE">
        <w:rPr>
          <w:rStyle w:val="StyleUnderline"/>
          <w:highlight w:val="yellow"/>
        </w:rPr>
        <w:t xml:space="preserve">vaccines. This will facilitate </w:t>
      </w:r>
      <w:r w:rsidRPr="004629E1">
        <w:rPr>
          <w:rStyle w:val="StyleUnderline"/>
        </w:rPr>
        <w:t xml:space="preserve">a globally coordinated and transparent pathway to achieve </w:t>
      </w:r>
      <w:r w:rsidRPr="00F237FE">
        <w:rPr>
          <w:rStyle w:val="Emphasis"/>
          <w:highlight w:val="yellow"/>
        </w:rPr>
        <w:t>global equitable access</w:t>
      </w:r>
      <w:r w:rsidRPr="004629E1">
        <w:rPr>
          <w:sz w:val="16"/>
        </w:rPr>
        <w:t xml:space="preserve">. </w:t>
      </w:r>
      <w:r w:rsidRPr="004629E1">
        <w:rPr>
          <w:rStyle w:val="StyleUnderline"/>
        </w:rPr>
        <w:t>The proposed</w:t>
      </w:r>
      <w:r w:rsidRPr="004629E1">
        <w:rPr>
          <w:sz w:val="16"/>
        </w:rPr>
        <w:t xml:space="preserve"> TRIPS </w:t>
      </w:r>
      <w:r w:rsidRPr="004629E1">
        <w:rPr>
          <w:rStyle w:val="StyleUnderline"/>
        </w:rPr>
        <w:t xml:space="preserve">waiver would </w:t>
      </w:r>
      <w:r w:rsidRPr="00F237FE">
        <w:rPr>
          <w:rStyle w:val="StyleUnderline"/>
          <w:highlight w:val="yellow"/>
        </w:rPr>
        <w:t>provide more companies with</w:t>
      </w:r>
      <w:r w:rsidRPr="004629E1">
        <w:rPr>
          <w:rStyle w:val="StyleUnderline"/>
        </w:rPr>
        <w:t xml:space="preserve"> the </w:t>
      </w:r>
      <w:r w:rsidRPr="00F237FE">
        <w:rPr>
          <w:rStyle w:val="StyleUnderline"/>
          <w:highlight w:val="yellow"/>
        </w:rPr>
        <w:t xml:space="preserve">freedom to </w:t>
      </w:r>
      <w:r w:rsidRPr="004629E1">
        <w:rPr>
          <w:rStyle w:val="StyleUnderline"/>
        </w:rPr>
        <w:t xml:space="preserve">operate </w:t>
      </w:r>
      <w:proofErr w:type="gramStart"/>
      <w:r w:rsidRPr="004629E1">
        <w:rPr>
          <w:rStyle w:val="StyleUnderline"/>
        </w:rPr>
        <w:t>in order to</w:t>
      </w:r>
      <w:proofErr w:type="gramEnd"/>
      <w:r w:rsidRPr="004629E1">
        <w:rPr>
          <w:rStyle w:val="StyleUnderline"/>
        </w:rPr>
        <w:t xml:space="preserve"> </w:t>
      </w:r>
      <w:r w:rsidRPr="00F237FE">
        <w:rPr>
          <w:rStyle w:val="StyleUnderline"/>
          <w:highlight w:val="yellow"/>
        </w:rPr>
        <w:t>produce COVID</w:t>
      </w:r>
      <w:r w:rsidRPr="004629E1">
        <w:rPr>
          <w:rStyle w:val="StyleUnderline"/>
        </w:rPr>
        <w:t xml:space="preserve">-19 </w:t>
      </w:r>
      <w:r w:rsidRPr="00F237FE">
        <w:rPr>
          <w:rStyle w:val="StyleUnderline"/>
          <w:highlight w:val="yellow"/>
        </w:rPr>
        <w:t xml:space="preserve">vaccines </w:t>
      </w:r>
      <w:r w:rsidRPr="004629E1">
        <w:rPr>
          <w:rStyle w:val="StyleUnderline"/>
        </w:rPr>
        <w:t xml:space="preserve">and other health technologies without the fear of infringing another party’s IP rights and the attendant threat of litigation. </w:t>
      </w:r>
      <w:r w:rsidRPr="004629E1">
        <w:rPr>
          <w:sz w:val="16"/>
        </w:rPr>
        <w:t xml:space="preserve">Furthermore, </w:t>
      </w:r>
      <w:proofErr w:type="gramStart"/>
      <w:r w:rsidRPr="004629E1">
        <w:rPr>
          <w:rStyle w:val="StyleUnderline"/>
        </w:rPr>
        <w:t>in light of</w:t>
      </w:r>
      <w:proofErr w:type="gramEnd"/>
      <w:r w:rsidRPr="004629E1">
        <w:rPr>
          <w:rStyle w:val="StyleUnderline"/>
        </w:rPr>
        <w:t xml:space="preserve"> the considerable public financing of COVID-19 vaccine research, development, production and purchase, </w:t>
      </w:r>
      <w:r w:rsidRPr="00D81F57">
        <w:rPr>
          <w:rStyle w:val="StyleUnderline"/>
        </w:rPr>
        <w:t xml:space="preserve">claims of inviolability of private IP monopoly </w:t>
      </w:r>
      <w:r w:rsidRPr="00D81F57">
        <w:rPr>
          <w:rStyle w:val="Emphasis"/>
        </w:rPr>
        <w:t>rights cannot be justified</w:t>
      </w:r>
      <w:r w:rsidRPr="00D81F57">
        <w:rPr>
          <w:sz w:val="16"/>
        </w:rPr>
        <w:t xml:space="preserve">. </w:t>
      </w:r>
      <w:r w:rsidRPr="00D81F57">
        <w:rPr>
          <w:rStyle w:val="StyleUnderline"/>
        </w:rPr>
        <w:t xml:space="preserve">The IP system </w:t>
      </w:r>
      <w:r w:rsidRPr="00D81F57">
        <w:rPr>
          <w:rStyle w:val="Emphasis"/>
        </w:rPr>
        <w:t>has failed in the past to create market incentives</w:t>
      </w:r>
      <w:r w:rsidRPr="00D81F57">
        <w:rPr>
          <w:rStyle w:val="StyleUnderline"/>
        </w:rPr>
        <w:t xml:space="preserve"> for vaccine development</w:t>
      </w:r>
      <w:r w:rsidRPr="00D81F57">
        <w:rPr>
          <w:sz w:val="16"/>
        </w:rPr>
        <w:t xml:space="preserve"> – </w:t>
      </w:r>
      <w:r w:rsidRPr="00D81F57">
        <w:rPr>
          <w:rStyle w:val="StyleUnderline"/>
        </w:rPr>
        <w:t xml:space="preserve">a finding that is acknowledged and </w:t>
      </w:r>
      <w:proofErr w:type="spellStart"/>
      <w:r w:rsidRPr="00D81F57">
        <w:rPr>
          <w:rStyle w:val="StyleUnderline"/>
        </w:rPr>
        <w:t>analysed</w:t>
      </w:r>
      <w:proofErr w:type="spellEnd"/>
      <w:r w:rsidRPr="00D81F57">
        <w:rPr>
          <w:rStyle w:val="StyleUnderline"/>
        </w:rPr>
        <w:t xml:space="preserve"> by </w:t>
      </w:r>
      <w:r w:rsidRPr="00D81F57">
        <w:rPr>
          <w:rStyle w:val="Emphasis"/>
        </w:rPr>
        <w:t>scholars in the field.</w:t>
      </w:r>
      <w:r w:rsidRPr="00D81F57">
        <w:rPr>
          <w:sz w:val="16"/>
        </w:rPr>
        <w:t xml:space="preserve"> </w:t>
      </w:r>
      <w:r w:rsidRPr="00D81F57">
        <w:rPr>
          <w:rStyle w:val="StyleUnderline"/>
        </w:rPr>
        <w:t>In the case of COVID-19</w:t>
      </w:r>
      <w:r w:rsidRPr="00D81F57">
        <w:rPr>
          <w:sz w:val="16"/>
        </w:rPr>
        <w:t xml:space="preserve"> vaccines, </w:t>
      </w:r>
      <w:r w:rsidRPr="00D81F57">
        <w:rPr>
          <w:rStyle w:val="StyleUnderline"/>
        </w:rPr>
        <w:t>such a market failure has been mitigated with unprecedented public funding</w:t>
      </w:r>
      <w:r w:rsidRPr="00D81F57">
        <w:rPr>
          <w:sz w:val="16"/>
        </w:rPr>
        <w:t xml:space="preserve"> and de-risking of R&amp;D costs through advance market commitments by governments. </w:t>
      </w:r>
      <w:r w:rsidRPr="00D81F57">
        <w:rPr>
          <w:rStyle w:val="StyleUnderline"/>
        </w:rPr>
        <w:t xml:space="preserve">These tailored public interventions addressed the pressing need for vaccine development, and in doing so </w:t>
      </w:r>
      <w:r w:rsidRPr="00D81F57">
        <w:rPr>
          <w:rStyle w:val="Emphasis"/>
        </w:rPr>
        <w:t>compensated for the failure of IP incentives</w:t>
      </w:r>
      <w:r w:rsidRPr="00D81F57">
        <w:rPr>
          <w:rStyle w:val="StyleUnderline"/>
        </w:rPr>
        <w:t xml:space="preserve"> on their own to promote vaccine research and development. </w:t>
      </w:r>
      <w:r w:rsidRPr="00D81F57">
        <w:rPr>
          <w:sz w:val="16"/>
        </w:rPr>
        <w:t xml:space="preserve">The TRIPS waiver is necessary at this time because the </w:t>
      </w:r>
      <w:r w:rsidRPr="00D81F57">
        <w:rPr>
          <w:rStyle w:val="StyleUnderline"/>
        </w:rPr>
        <w:t xml:space="preserve">existing provisions within the TRIPS Agreement are not sufficient in a </w:t>
      </w:r>
      <w:r w:rsidRPr="00D81F57">
        <w:rPr>
          <w:rStyle w:val="Emphasis"/>
        </w:rPr>
        <w:t xml:space="preserve">pandemic context, </w:t>
      </w:r>
      <w:r w:rsidRPr="00D81F57">
        <w:rPr>
          <w:rStyle w:val="StyleUnderline"/>
        </w:rPr>
        <w:t xml:space="preserve">whereby global access to vaccines produced at </w:t>
      </w:r>
      <w:r w:rsidRPr="00D81F57">
        <w:rPr>
          <w:rStyle w:val="Emphasis"/>
        </w:rPr>
        <w:t>speed and scale</w:t>
      </w:r>
      <w:r w:rsidRPr="00D81F57">
        <w:rPr>
          <w:rStyle w:val="StyleUnderline"/>
        </w:rPr>
        <w:t xml:space="preserve"> is in all our interests</w:t>
      </w:r>
      <w:r w:rsidRPr="00D81F57">
        <w:rPr>
          <w:sz w:val="16"/>
        </w:rPr>
        <w:t xml:space="preserve">. For example, </w:t>
      </w:r>
      <w:r w:rsidRPr="00D81F57">
        <w:rPr>
          <w:rStyle w:val="StyleUnderline"/>
        </w:rPr>
        <w:t xml:space="preserve">compulsory </w:t>
      </w:r>
      <w:proofErr w:type="spellStart"/>
      <w:r w:rsidRPr="00D81F57">
        <w:rPr>
          <w:rStyle w:val="StyleUnderline"/>
        </w:rPr>
        <w:t>licence</w:t>
      </w:r>
      <w:proofErr w:type="spellEnd"/>
      <w:r w:rsidRPr="00D81F57">
        <w:rPr>
          <w:rStyle w:val="StyleUnderline"/>
        </w:rPr>
        <w:t xml:space="preserve"> provisions</w:t>
      </w:r>
      <w:r w:rsidRPr="00D81F57">
        <w:rPr>
          <w:sz w:val="16"/>
        </w:rPr>
        <w:t xml:space="preserve"> under Art. 31 and Art. 31bis of TRIPS </w:t>
      </w:r>
      <w:r w:rsidRPr="00D81F57">
        <w:rPr>
          <w:rStyle w:val="StyleUnderline"/>
        </w:rPr>
        <w:t>are insufficient to tackle already existing</w:t>
      </w:r>
      <w:r w:rsidRPr="004629E1">
        <w:rPr>
          <w:rStyle w:val="StyleUnderline"/>
        </w:rPr>
        <w:t xml:space="preserve"> and emerging patent thickets</w:t>
      </w:r>
      <w:r w:rsidRPr="004629E1">
        <w:rPr>
          <w:sz w:val="16"/>
        </w:rPr>
        <w:t xml:space="preserve"> and data exclusivity rules </w:t>
      </w:r>
      <w:r w:rsidRPr="004629E1">
        <w:rPr>
          <w:rStyle w:val="StyleUnderline"/>
        </w:rPr>
        <w:t>that impede production</w:t>
      </w:r>
      <w:r w:rsidRPr="004629E1">
        <w:rPr>
          <w:sz w:val="16"/>
        </w:rPr>
        <w:t xml:space="preserve"> by manufacturers other than the IP rightsholders. Furthermore, </w:t>
      </w:r>
      <w:r w:rsidRPr="004629E1">
        <w:rPr>
          <w:rStyle w:val="StyleUnderline"/>
        </w:rPr>
        <w:t xml:space="preserve">compulsory </w:t>
      </w:r>
      <w:proofErr w:type="spellStart"/>
      <w:r w:rsidRPr="004629E1">
        <w:rPr>
          <w:rStyle w:val="StyleUnderline"/>
        </w:rPr>
        <w:t>licences</w:t>
      </w:r>
      <w:proofErr w:type="spellEnd"/>
      <w:r w:rsidRPr="004629E1">
        <w:rPr>
          <w:rStyle w:val="StyleUnderline"/>
        </w:rPr>
        <w:t xml:space="preserve"> do not address the need for technology transfer and the sharing of know-how</w:t>
      </w:r>
      <w:r w:rsidRPr="004629E1">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4629E1">
        <w:rPr>
          <w:sz w:val="16"/>
        </w:rPr>
        <w:t>incentivise</w:t>
      </w:r>
      <w:proofErr w:type="spellEnd"/>
      <w:r w:rsidRPr="004629E1">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4629E1">
        <w:rPr>
          <w:sz w:val="16"/>
        </w:rPr>
        <w:t>prioritise</w:t>
      </w:r>
      <w:proofErr w:type="spellEnd"/>
      <w:r w:rsidRPr="004629E1">
        <w:rPr>
          <w:sz w:val="16"/>
        </w:rPr>
        <w:t xml:space="preserve"> the production of components for national supply as needed to combat COVID-19. </w:t>
      </w:r>
      <w:r w:rsidRPr="00F237FE">
        <w:rPr>
          <w:rStyle w:val="StyleUnderline"/>
          <w:highlight w:val="yellow"/>
        </w:rPr>
        <w:t>The</w:t>
      </w:r>
      <w:r w:rsidRPr="004629E1">
        <w:rPr>
          <w:sz w:val="16"/>
        </w:rPr>
        <w:t xml:space="preserve"> proposed </w:t>
      </w:r>
      <w:r w:rsidRPr="00C9299A">
        <w:rPr>
          <w:rStyle w:val="StyleUnderline"/>
        </w:rPr>
        <w:t xml:space="preserve">TRIPS </w:t>
      </w:r>
      <w:r w:rsidRPr="00F237FE">
        <w:rPr>
          <w:rStyle w:val="StyleUnderline"/>
          <w:highlight w:val="yellow"/>
        </w:rPr>
        <w:t>waiver</w:t>
      </w:r>
      <w:r w:rsidRPr="00F237FE">
        <w:rPr>
          <w:sz w:val="16"/>
          <w:highlight w:val="yellow"/>
        </w:rPr>
        <w:t xml:space="preserve"> </w:t>
      </w:r>
      <w:r w:rsidRPr="004629E1">
        <w:rPr>
          <w:sz w:val="16"/>
        </w:rPr>
        <w:t xml:space="preserve">will enable the temporary suspension of the relevant TRIPS rules for the duration of the COVID-19 pandemic, allowing freedom to operate. It </w:t>
      </w:r>
      <w:r w:rsidRPr="00F237FE">
        <w:rPr>
          <w:rStyle w:val="StyleUnderline"/>
          <w:highlight w:val="yellow"/>
        </w:rPr>
        <w:t>is</w:t>
      </w:r>
      <w:r w:rsidRPr="00F237FE">
        <w:rPr>
          <w:sz w:val="16"/>
          <w:highlight w:val="yellow"/>
        </w:rPr>
        <w:t xml:space="preserve"> </w:t>
      </w:r>
      <w:r w:rsidRPr="004629E1">
        <w:rPr>
          <w:sz w:val="16"/>
        </w:rPr>
        <w:t xml:space="preserve">thus </w:t>
      </w:r>
      <w:r w:rsidRPr="004629E1">
        <w:rPr>
          <w:rStyle w:val="StyleUnderline"/>
        </w:rPr>
        <w:t xml:space="preserve">a </w:t>
      </w:r>
      <w:r w:rsidRPr="00F237FE">
        <w:rPr>
          <w:rStyle w:val="StyleUnderline"/>
          <w:highlight w:val="yellow"/>
        </w:rPr>
        <w:t xml:space="preserve">necessary </w:t>
      </w:r>
      <w:r w:rsidRPr="004629E1">
        <w:rPr>
          <w:rStyle w:val="StyleUnderline"/>
        </w:rPr>
        <w:t>ingredient as part of a multi-pronged approach to combat the pandemic</w:t>
      </w:r>
      <w:r w:rsidRPr="004629E1">
        <w:rPr>
          <w:sz w:val="16"/>
        </w:rPr>
        <w:t xml:space="preserve">. This approach must also encompass other steps, </w:t>
      </w:r>
      <w:proofErr w:type="gramStart"/>
      <w:r w:rsidRPr="004629E1">
        <w:rPr>
          <w:sz w:val="16"/>
        </w:rPr>
        <w:t>including:</w:t>
      </w:r>
      <w:proofErr w:type="gramEnd"/>
      <w:r w:rsidRPr="004629E1">
        <w:rPr>
          <w:sz w:val="16"/>
        </w:rPr>
        <w:t xml:space="preserve"> global co-ordination of supply chains; streamlining regulatory approval processes and sharing exclusive data from regulatory dossiers; and investment in the WHO’s C-TAP and the mRNA technology transfer hub in South Africa. </w:t>
      </w:r>
      <w:r w:rsidRPr="004629E1">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F237FE">
        <w:rPr>
          <w:rStyle w:val="Emphasis"/>
          <w:highlight w:val="yellow"/>
        </w:rPr>
        <w:t>to end the pandemic</w:t>
      </w:r>
      <w:r w:rsidRPr="004629E1">
        <w:rPr>
          <w:rStyle w:val="Emphasis"/>
        </w:rPr>
        <w:t>.</w:t>
      </w:r>
    </w:p>
    <w:p w14:paraId="1AEDFAC4" w14:textId="77777777" w:rsidR="00C14232" w:rsidRDefault="00C14232" w:rsidP="00C14232"/>
    <w:p w14:paraId="36B9EF65" w14:textId="77777777" w:rsidR="00C14232" w:rsidRDefault="00C14232" w:rsidP="00C14232"/>
    <w:p w14:paraId="1621C664" w14:textId="77777777" w:rsidR="00C14232" w:rsidRDefault="00C14232" w:rsidP="00C14232"/>
    <w:p w14:paraId="28C4B5DC" w14:textId="77777777" w:rsidR="00C14232" w:rsidRDefault="00C14232" w:rsidP="00C14232"/>
    <w:p w14:paraId="1D816FFF" w14:textId="77777777" w:rsidR="00C14232" w:rsidRDefault="00C14232" w:rsidP="00C14232"/>
    <w:p w14:paraId="09B25086" w14:textId="77777777" w:rsidR="00C14232" w:rsidRDefault="00C14232" w:rsidP="00C14232"/>
    <w:p w14:paraId="18C7D1B7" w14:textId="77777777" w:rsidR="00C14232" w:rsidRDefault="00C14232" w:rsidP="00C14232"/>
    <w:p w14:paraId="44C51353" w14:textId="77777777" w:rsidR="00C14232" w:rsidRDefault="00C14232" w:rsidP="00C14232"/>
    <w:p w14:paraId="578339AF" w14:textId="77777777" w:rsidR="00C14232" w:rsidRPr="008B3DFB" w:rsidRDefault="00C14232" w:rsidP="00C14232"/>
    <w:p w14:paraId="6048C2F1" w14:textId="77777777" w:rsidR="00C14232" w:rsidRDefault="00C14232" w:rsidP="00C14232"/>
    <w:p w14:paraId="626B859E" w14:textId="77777777" w:rsidR="00C14232" w:rsidRDefault="00C14232" w:rsidP="00C14232"/>
    <w:p w14:paraId="51F1F815" w14:textId="77777777" w:rsidR="00C14232" w:rsidRDefault="00C14232" w:rsidP="00C14232"/>
    <w:p w14:paraId="2EBB5B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F20EA9"/>
    <w:multiLevelType w:val="hybridMultilevel"/>
    <w:tmpl w:val="F4F632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14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6F6"/>
    <w:rsid w:val="00191B5F"/>
    <w:rsid w:val="00192487"/>
    <w:rsid w:val="00193416"/>
    <w:rsid w:val="00195073"/>
    <w:rsid w:val="0019668D"/>
    <w:rsid w:val="001A25FD"/>
    <w:rsid w:val="001A5371"/>
    <w:rsid w:val="001A55A0"/>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3DB"/>
    <w:rsid w:val="00274EDB"/>
    <w:rsid w:val="0027729E"/>
    <w:rsid w:val="002843B2"/>
    <w:rsid w:val="00284ED6"/>
    <w:rsid w:val="00290C5A"/>
    <w:rsid w:val="00290C92"/>
    <w:rsid w:val="0029647A"/>
    <w:rsid w:val="00296504"/>
    <w:rsid w:val="002A28E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D8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C2F"/>
    <w:rsid w:val="007B0694"/>
    <w:rsid w:val="007B3C89"/>
    <w:rsid w:val="007B53D8"/>
    <w:rsid w:val="007C22C5"/>
    <w:rsid w:val="007C57E1"/>
    <w:rsid w:val="007C5811"/>
    <w:rsid w:val="007D2DF5"/>
    <w:rsid w:val="007D451A"/>
    <w:rsid w:val="007D5E3E"/>
    <w:rsid w:val="007D7596"/>
    <w:rsid w:val="007E242C"/>
    <w:rsid w:val="007E6631"/>
    <w:rsid w:val="00803A12"/>
    <w:rsid w:val="00805417"/>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8D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4BB"/>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23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F5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7FE"/>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FF1FAD"/>
  <w14:defaultImageDpi w14:val="300"/>
  <w15:docId w15:val="{6091FE60-6838-694A-946B-5E0E4426D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4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914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14BB"/>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
    <w:basedOn w:val="Normal"/>
    <w:next w:val="Normal"/>
    <w:link w:val="Heading3Char"/>
    <w:uiPriority w:val="9"/>
    <w:unhideWhenUsed/>
    <w:qFormat/>
    <w:rsid w:val="009914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9914B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914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4BB"/>
  </w:style>
  <w:style w:type="character" w:customStyle="1" w:styleId="Heading1Char">
    <w:name w:val="Heading 1 Char"/>
    <w:aliases w:val="Pocket Char"/>
    <w:basedOn w:val="DefaultParagraphFont"/>
    <w:link w:val="Heading1"/>
    <w:uiPriority w:val="9"/>
    <w:rsid w:val="009914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14BB"/>
    <w:rPr>
      <w:rFonts w:ascii="Calibri" w:eastAsiaTheme="majorEastAsia" w:hAnsi="Calibri" w:cstheme="majorBidi"/>
      <w:b/>
      <w:bCs/>
      <w:sz w:val="40"/>
      <w:szCs w:val="44"/>
      <w:u w:val="double"/>
    </w:rPr>
  </w:style>
  <w:style w:type="character" w:customStyle="1" w:styleId="Heading3Char">
    <w:name w:val="Heading 3 Char"/>
    <w:aliases w:val="Block Char"/>
    <w:basedOn w:val="DefaultParagraphFont"/>
    <w:link w:val="Heading3"/>
    <w:uiPriority w:val="9"/>
    <w:rsid w:val="009914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9914BB"/>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14BB"/>
    <w:rPr>
      <w:b/>
      <w:sz w:val="24"/>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9914B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914B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914BB"/>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914BB"/>
    <w:rPr>
      <w:color w:val="auto"/>
      <w:u w:val="none"/>
    </w:rPr>
  </w:style>
  <w:style w:type="paragraph" w:styleId="DocumentMap">
    <w:name w:val="Document Map"/>
    <w:basedOn w:val="Normal"/>
    <w:link w:val="DocumentMapChar"/>
    <w:uiPriority w:val="99"/>
    <w:semiHidden/>
    <w:unhideWhenUsed/>
    <w:rsid w:val="009914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14BB"/>
    <w:rPr>
      <w:rFonts w:ascii="Lucida Grande" w:hAnsi="Lucida Grande" w:cs="Lucida Grande"/>
    </w:rPr>
  </w:style>
  <w:style w:type="paragraph" w:customStyle="1" w:styleId="textbold">
    <w:name w:val="text bold"/>
    <w:basedOn w:val="Normal"/>
    <w:link w:val="Emphasis"/>
    <w:uiPriority w:val="20"/>
    <w:qFormat/>
    <w:rsid w:val="00C1423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C14232"/>
    <w:rPr>
      <w:color w:val="605E5C"/>
      <w:shd w:val="clear" w:color="auto" w:fill="E1DFDD"/>
    </w:rPr>
  </w:style>
  <w:style w:type="paragraph" w:customStyle="1" w:styleId="Body">
    <w:name w:val="Body"/>
    <w:rsid w:val="00C14232"/>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C14232"/>
    <w:rPr>
      <w:rFonts w:ascii="Georgia" w:hAnsi="Georgia"/>
      <w:b/>
    </w:rPr>
  </w:style>
  <w:style w:type="paragraph" w:customStyle="1" w:styleId="Debate-CardTagandCite-F6">
    <w:name w:val="Debate- Card Tag and Cite- F6"/>
    <w:basedOn w:val="Normal"/>
    <w:link w:val="Debate-CardTagandCite-F6Char"/>
    <w:qFormat/>
    <w:rsid w:val="00C14232"/>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C14232"/>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14232"/>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C14232"/>
    <w:rPr>
      <w:rFonts w:ascii="Arial Narrow" w:hAnsi="Arial Narrow"/>
      <w:b/>
      <w:sz w:val="18"/>
      <w:u w:val="single"/>
    </w:rPr>
  </w:style>
  <w:style w:type="paragraph" w:customStyle="1" w:styleId="Debate-EmphasizedText-F5">
    <w:name w:val="Debate- Emphasized Text- F5"/>
    <w:basedOn w:val="Normal"/>
    <w:link w:val="Debate-EmphasizedText-F5Char"/>
    <w:qFormat/>
    <w:rsid w:val="00C14232"/>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C14232"/>
    <w:rPr>
      <w:rFonts w:ascii="Georgia" w:hAnsi="Georgia"/>
      <w:sz w:val="16"/>
    </w:rPr>
  </w:style>
  <w:style w:type="paragraph" w:customStyle="1" w:styleId="card">
    <w:name w:val="card"/>
    <w:basedOn w:val="Normal"/>
    <w:next w:val="Normal"/>
    <w:link w:val="cardChar"/>
    <w:rsid w:val="00C14232"/>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C1423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14232"/>
    <w:pPr>
      <w:spacing w:after="200"/>
      <w:contextualSpacing/>
    </w:pPr>
    <w:rPr>
      <w:rFonts w:ascii="Arial Narrow" w:hAnsi="Arial Narrow" w:cstheme="minorBidi"/>
      <w:sz w:val="18"/>
      <w:u w:val="single"/>
    </w:rPr>
  </w:style>
  <w:style w:type="paragraph" w:styleId="NoSpacing">
    <w:name w:val="No Spacing"/>
    <w:uiPriority w:val="99"/>
    <w:unhideWhenUsed/>
    <w:qFormat/>
    <w:rsid w:val="00C14232"/>
    <w:rPr>
      <w:rFonts w:ascii="Georgia" w:eastAsiaTheme="minorHAnsi" w:hAnsi="Georgia"/>
      <w:sz w:val="22"/>
      <w:szCs w:val="22"/>
    </w:rPr>
  </w:style>
  <w:style w:type="paragraph" w:customStyle="1" w:styleId="Emphasize">
    <w:name w:val="Emphasize"/>
    <w:basedOn w:val="Normal"/>
    <w:uiPriority w:val="7"/>
    <w:qFormat/>
    <w:rsid w:val="00C1423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C14232"/>
    <w:rPr>
      <w:u w:val="single"/>
    </w:rPr>
  </w:style>
  <w:style w:type="character" w:customStyle="1" w:styleId="verdana">
    <w:name w:val="verdana"/>
    <w:basedOn w:val="DefaultParagraphFont"/>
    <w:rsid w:val="00C14232"/>
  </w:style>
  <w:style w:type="character" w:customStyle="1" w:styleId="ssl0">
    <w:name w:val="ss_l0"/>
    <w:basedOn w:val="DefaultParagraphFont"/>
    <w:rsid w:val="00C14232"/>
  </w:style>
  <w:style w:type="character" w:styleId="Strong">
    <w:name w:val="Strong"/>
    <w:basedOn w:val="DefaultParagraphFont"/>
    <w:uiPriority w:val="22"/>
    <w:qFormat/>
    <w:rsid w:val="00C14232"/>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14232"/>
    <w:rPr>
      <w:rFonts w:eastAsiaTheme="minorHAnsi"/>
      <w:sz w:val="22"/>
      <w:szCs w:val="22"/>
      <w:u w:val="single"/>
    </w:rPr>
  </w:style>
  <w:style w:type="paragraph" w:customStyle="1" w:styleId="Emphasis1">
    <w:name w:val="Emphasis1"/>
    <w:basedOn w:val="Normal"/>
    <w:uiPriority w:val="7"/>
    <w:qFormat/>
    <w:rsid w:val="00C14232"/>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588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16213</Words>
  <Characters>92416</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2</cp:revision>
  <dcterms:created xsi:type="dcterms:W3CDTF">2021-09-05T19:41:00Z</dcterms:created>
  <dcterms:modified xsi:type="dcterms:W3CDTF">2021-09-05T19:41:00Z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