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56666" w14:textId="345B7984" w:rsidR="00E42E4C" w:rsidRDefault="00BB6E4F" w:rsidP="00BB6E4F">
      <w:pPr>
        <w:pStyle w:val="Heading1"/>
      </w:pPr>
      <w:r>
        <w:t>R3 Aff vs St. Croix AD</w:t>
      </w:r>
    </w:p>
    <w:p w14:paraId="34517E37" w14:textId="580BDA21" w:rsidR="004E7142" w:rsidRDefault="004E7142" w:rsidP="004E7142"/>
    <w:p w14:paraId="0D7EDB78" w14:textId="77777777" w:rsidR="00D77156" w:rsidRDefault="00D77156" w:rsidP="00D77156">
      <w:pPr>
        <w:pStyle w:val="Heading3"/>
      </w:pPr>
      <w:r>
        <w:lastRenderedPageBreak/>
        <w:t xml:space="preserve">1AR Innovation/Pharma -General </w:t>
      </w:r>
    </w:p>
    <w:p w14:paraId="56B64B68" w14:textId="77777777" w:rsidR="00D77156" w:rsidRDefault="00D77156" w:rsidP="00D77156"/>
    <w:p w14:paraId="2A77B331" w14:textId="77777777" w:rsidR="00D77156" w:rsidRDefault="00D77156" w:rsidP="00D77156">
      <w:pPr>
        <w:pStyle w:val="Heading4"/>
      </w:pPr>
      <w:r>
        <w:t xml:space="preserve">No spillover internal link- unique pandemic circumstances </w:t>
      </w:r>
    </w:p>
    <w:p w14:paraId="4D22338B" w14:textId="77777777" w:rsidR="00D77156" w:rsidRPr="005E76AE" w:rsidRDefault="00D77156" w:rsidP="00D77156">
      <w:pPr>
        <w:rPr>
          <w:rStyle w:val="Style13ptBold"/>
        </w:rPr>
      </w:pPr>
      <w:r w:rsidRPr="005E76AE">
        <w:rPr>
          <w:rStyle w:val="Style13ptBold"/>
        </w:rPr>
        <w:t>Kumar 21</w:t>
      </w:r>
    </w:p>
    <w:p w14:paraId="3420460C" w14:textId="77777777" w:rsidR="00D77156" w:rsidRPr="005E76AE" w:rsidRDefault="00D77156" w:rsidP="00D77156">
      <w:pPr>
        <w:rPr>
          <w:sz w:val="16"/>
        </w:rPr>
      </w:pPr>
      <w:r w:rsidRPr="005E76AE">
        <w:rPr>
          <w:sz w:val="16"/>
        </w:rPr>
        <w:t xml:space="preserve">(Krishna B., Director, RAND International Research; Distinguished Chair in International Economic Policy; Senior Economist; Director, Initiative for Global Human Progress, Pardee RAND Graduate School </w:t>
      </w:r>
      <w:hyperlink r:id="rId9" w:history="1">
        <w:r w:rsidRPr="005E76AE">
          <w:rPr>
            <w:rStyle w:val="Hyperlink"/>
            <w:sz w:val="16"/>
          </w:rPr>
          <w:t>https://www.rand.org/blog/2021/05/vaccine-patents-debate-risks-becoming-a-sideshow-in.html 5-17</w:t>
        </w:r>
      </w:hyperlink>
      <w:r w:rsidRPr="005E76AE">
        <w:rPr>
          <w:sz w:val="16"/>
        </w:rPr>
        <w:t xml:space="preserve">) </w:t>
      </w:r>
    </w:p>
    <w:p w14:paraId="552BF913" w14:textId="77777777" w:rsidR="00D77156" w:rsidRPr="005E76AE" w:rsidRDefault="00D77156" w:rsidP="00D77156">
      <w:pPr>
        <w:rPr>
          <w:rStyle w:val="StyleUnderline"/>
        </w:rPr>
      </w:pPr>
      <w:r w:rsidRPr="005E76AE">
        <w:rPr>
          <w:rStyle w:val="StyleUnderline"/>
        </w:rPr>
        <w:t>The</w:t>
      </w:r>
      <w:r w:rsidRPr="005E76AE">
        <w:rPr>
          <w:sz w:val="16"/>
        </w:rPr>
        <w:t xml:space="preserve"> opposing </w:t>
      </w:r>
      <w:r w:rsidRPr="005E76AE">
        <w:rPr>
          <w:rStyle w:val="StyleUnderline"/>
        </w:rPr>
        <w:t xml:space="preserve">argument that </w:t>
      </w:r>
      <w:proofErr w:type="gramStart"/>
      <w:r w:rsidRPr="005E76AE">
        <w:rPr>
          <w:rStyle w:val="StyleUnderline"/>
        </w:rPr>
        <w:t>patent</w:t>
      </w:r>
      <w:proofErr w:type="gramEnd"/>
      <w:r w:rsidRPr="005E76AE">
        <w:rPr>
          <w:rStyle w:val="StyleUnderline"/>
        </w:rPr>
        <w:t xml:space="preserve"> waivers will undermine</w:t>
      </w:r>
      <w:r w:rsidRPr="005E76AE">
        <w:rPr>
          <w:sz w:val="16"/>
        </w:rPr>
        <w:t xml:space="preserve"> the entire system of </w:t>
      </w:r>
      <w:r w:rsidRPr="005E76AE">
        <w:rPr>
          <w:rStyle w:val="StyleUnderline"/>
        </w:rPr>
        <w:t>drug innovation</w:t>
      </w:r>
      <w:r w:rsidRPr="005E76AE">
        <w:rPr>
          <w:sz w:val="16"/>
        </w:rPr>
        <w:t xml:space="preserve"> also </w:t>
      </w:r>
      <w:r w:rsidRPr="005E76AE">
        <w:rPr>
          <w:rStyle w:val="Emphasis"/>
        </w:rPr>
        <w:t>seems overstated</w:t>
      </w:r>
      <w:r w:rsidRPr="005E76AE">
        <w:rPr>
          <w:sz w:val="16"/>
        </w:rPr>
        <w:t xml:space="preserve">. </w:t>
      </w:r>
      <w:r w:rsidRPr="005E76AE">
        <w:rPr>
          <w:rStyle w:val="StyleUnderline"/>
        </w:rPr>
        <w:t xml:space="preserve">Any waiver during the extraordinary time of a pandemic is </w:t>
      </w:r>
      <w:r w:rsidRPr="005E76AE">
        <w:rPr>
          <w:rStyle w:val="Emphasis"/>
        </w:rPr>
        <w:t>unlikely to become the norm</w:t>
      </w:r>
      <w:r w:rsidRPr="005E76AE">
        <w:rPr>
          <w:sz w:val="16"/>
        </w:rPr>
        <w:t xml:space="preserve">. </w:t>
      </w:r>
      <w:r w:rsidRPr="005E76AE">
        <w:rPr>
          <w:rStyle w:val="StyleUnderline"/>
        </w:rPr>
        <w:t>Moreover</w:t>
      </w:r>
      <w:r w:rsidRPr="005E76AE">
        <w:rPr>
          <w:sz w:val="16"/>
        </w:rPr>
        <w:t xml:space="preserve">, the </w:t>
      </w:r>
      <w:r w:rsidRPr="005E76AE">
        <w:rPr>
          <w:rStyle w:val="StyleUnderline"/>
        </w:rPr>
        <w:t>risks</w:t>
      </w:r>
      <w:r w:rsidRPr="005E76AE">
        <w:rPr>
          <w:sz w:val="16"/>
        </w:rPr>
        <w:t xml:space="preserve"> to undertaking drug-discovery work </w:t>
      </w:r>
      <w:r w:rsidRPr="005E76AE">
        <w:rPr>
          <w:rStyle w:val="Emphasis"/>
        </w:rPr>
        <w:t>were mitigated by large government subsidies</w:t>
      </w:r>
      <w:r w:rsidRPr="005E76AE">
        <w:rPr>
          <w:sz w:val="16"/>
        </w:rPr>
        <w:t xml:space="preserve"> (over $12 billion by the U.S. government alone), </w:t>
      </w:r>
      <w:r w:rsidRPr="005E76AE">
        <w:rPr>
          <w:rStyle w:val="StyleUnderline"/>
        </w:rPr>
        <w:t>a guaranteed world market for years to come, and production in anticipation of success.</w:t>
      </w:r>
    </w:p>
    <w:p w14:paraId="12FF2905" w14:textId="77777777" w:rsidR="00D77156" w:rsidRDefault="00D77156" w:rsidP="00D77156"/>
    <w:p w14:paraId="61D5537F" w14:textId="77777777" w:rsidR="00D77156" w:rsidRDefault="00D77156" w:rsidP="00D77156">
      <w:pPr>
        <w:pStyle w:val="Heading4"/>
      </w:pPr>
      <w:r>
        <w:t>Covid unique- no spillover</w:t>
      </w:r>
    </w:p>
    <w:p w14:paraId="4FF10F32" w14:textId="77777777" w:rsidR="00D77156" w:rsidRPr="00BD5FAE" w:rsidRDefault="00D77156" w:rsidP="00D77156">
      <w:pPr>
        <w:rPr>
          <w:sz w:val="16"/>
        </w:rPr>
      </w:pPr>
      <w:r w:rsidRPr="00BD5FAE">
        <w:rPr>
          <w:rStyle w:val="Style13ptBold"/>
        </w:rPr>
        <w:t>Reuters 5-5</w:t>
      </w:r>
      <w:r>
        <w:t>-</w:t>
      </w:r>
      <w:r w:rsidRPr="00BD5FAE">
        <w:rPr>
          <w:sz w:val="16"/>
        </w:rPr>
        <w:t>21 https://www.reuters.com/business/healthcare-pharmaceuticals/biden-says-plans-back-wto-waiver-vaccines-2021-05-05/</w:t>
      </w:r>
    </w:p>
    <w:p w14:paraId="6DE0C5C1" w14:textId="77777777" w:rsidR="00D77156" w:rsidRDefault="00D77156" w:rsidP="00D77156">
      <w:pPr>
        <w:rPr>
          <w:sz w:val="16"/>
        </w:rPr>
      </w:pPr>
      <w:r w:rsidRPr="00BD5FAE">
        <w:rPr>
          <w:rStyle w:val="StyleUnderline"/>
        </w:rPr>
        <w:t xml:space="preserve">One industry source said U.S. companies would fight to ensure any waiver agreed upon was as </w:t>
      </w:r>
      <w:r w:rsidRPr="00BD5FAE">
        <w:rPr>
          <w:rStyle w:val="Emphasis"/>
        </w:rPr>
        <w:t>narrow and limited</w:t>
      </w:r>
      <w:r w:rsidRPr="00BD5FAE">
        <w:rPr>
          <w:rStyle w:val="StyleUnderline"/>
        </w:rPr>
        <w:t xml:space="preserve"> as possible.</w:t>
      </w:r>
      <w:r>
        <w:rPr>
          <w:rStyle w:val="StyleUnderline"/>
        </w:rPr>
        <w:t xml:space="preserve"> </w:t>
      </w:r>
      <w:r w:rsidRPr="00BD5FAE">
        <w:rPr>
          <w:sz w:val="16"/>
        </w:rPr>
        <w:t xml:space="preserve">Robert W. </w:t>
      </w:r>
      <w:r w:rsidRPr="00BD5FAE">
        <w:rPr>
          <w:rStyle w:val="StyleUnderline"/>
        </w:rPr>
        <w:t xml:space="preserve">Baird analyst Brian </w:t>
      </w:r>
      <w:proofErr w:type="spellStart"/>
      <w:r w:rsidRPr="00BD5FAE">
        <w:rPr>
          <w:rStyle w:val="StyleUnderline"/>
        </w:rPr>
        <w:t>Skorney</w:t>
      </w:r>
      <w:proofErr w:type="spellEnd"/>
      <w:r w:rsidRPr="00BD5FAE">
        <w:rPr>
          <w:rStyle w:val="StyleUnderline"/>
        </w:rPr>
        <w:t xml:space="preserve"> said he believed the waiver discussion amounted to grandstanding by the Biden administration and would </w:t>
      </w:r>
      <w:r w:rsidRPr="00BD5FAE">
        <w:rPr>
          <w:rStyle w:val="Emphasis"/>
        </w:rPr>
        <w:t>not kick off a major change in patent law</w:t>
      </w:r>
      <w:r w:rsidRPr="00BD5FAE">
        <w:rPr>
          <w:rStyle w:val="StyleUnderline"/>
        </w:rPr>
        <w:t>.</w:t>
      </w:r>
      <w:r w:rsidRPr="00BD5FAE">
        <w:rPr>
          <w:sz w:val="16"/>
        </w:rPr>
        <w:t xml:space="preserve"> "</w:t>
      </w:r>
      <w:r w:rsidRPr="00BD5FAE">
        <w:rPr>
          <w:rStyle w:val="StyleUnderline"/>
        </w:rPr>
        <w:t>I'm skeptical that it would have any sort of broader long- term impact across the industry," he said</w:t>
      </w:r>
      <w:r w:rsidRPr="00BD5FAE">
        <w:rPr>
          <w:sz w:val="16"/>
        </w:rPr>
        <w:t>.</w:t>
      </w:r>
    </w:p>
    <w:p w14:paraId="630F8016" w14:textId="77777777" w:rsidR="00D77156" w:rsidRDefault="00D77156" w:rsidP="00D77156">
      <w:pPr>
        <w:rPr>
          <w:sz w:val="16"/>
        </w:rPr>
      </w:pPr>
    </w:p>
    <w:p w14:paraId="64B1B950" w14:textId="77777777" w:rsidR="00D77156" w:rsidRDefault="00D77156" w:rsidP="00D77156">
      <w:pPr>
        <w:pStyle w:val="Heading4"/>
      </w:pPr>
      <w:r>
        <w:t>Losses temporary</w:t>
      </w:r>
    </w:p>
    <w:p w14:paraId="111F0C6E" w14:textId="77777777" w:rsidR="00D77156" w:rsidRPr="006A5E7F" w:rsidRDefault="00D77156" w:rsidP="00D77156">
      <w:pPr>
        <w:rPr>
          <w:sz w:val="16"/>
        </w:rPr>
      </w:pPr>
      <w:r w:rsidRPr="00BD5FAE">
        <w:rPr>
          <w:rStyle w:val="Style13ptBold"/>
        </w:rPr>
        <w:t>Reuters 5-5</w:t>
      </w:r>
      <w:r>
        <w:t>-</w:t>
      </w:r>
      <w:r w:rsidRPr="00BD5FAE">
        <w:rPr>
          <w:sz w:val="16"/>
        </w:rPr>
        <w:t>21 https://www.reuters.com/business/healthcare-pharmaceuticals/biden-says-plans-back-wto-waiver-vaccines-2021-05-05/</w:t>
      </w:r>
    </w:p>
    <w:p w14:paraId="6F2C8DAF" w14:textId="77777777" w:rsidR="00D77156" w:rsidRPr="006A5E7F" w:rsidRDefault="00D77156" w:rsidP="00D77156">
      <w:pPr>
        <w:rPr>
          <w:rStyle w:val="StyleUnderline"/>
        </w:rPr>
      </w:pPr>
      <w:r w:rsidRPr="006A5E7F">
        <w:rPr>
          <w:sz w:val="16"/>
        </w:rPr>
        <w:t xml:space="preserve">Dr. </w:t>
      </w:r>
      <w:proofErr w:type="spellStart"/>
      <w:r w:rsidRPr="006A5E7F">
        <w:rPr>
          <w:sz w:val="16"/>
        </w:rPr>
        <w:t>Amesh</w:t>
      </w:r>
      <w:proofErr w:type="spellEnd"/>
      <w:r w:rsidRPr="006A5E7F">
        <w:rPr>
          <w:sz w:val="16"/>
        </w:rPr>
        <w:t xml:space="preserve"> </w:t>
      </w:r>
      <w:r w:rsidRPr="006A5E7F">
        <w:rPr>
          <w:rStyle w:val="StyleUnderline"/>
        </w:rPr>
        <w:t>Adalja,</w:t>
      </w:r>
      <w:r w:rsidRPr="006A5E7F">
        <w:rPr>
          <w:sz w:val="16"/>
        </w:rPr>
        <w:t xml:space="preserve"> senior scholar at the Johns Hopkins Center for Health Security, </w:t>
      </w:r>
      <w:r w:rsidRPr="006A5E7F">
        <w:rPr>
          <w:rStyle w:val="StyleUnderline"/>
        </w:rPr>
        <w:t>said such a patent waiver “amounts to the expropriation of the property of the pharmaceutical companies</w:t>
      </w:r>
      <w:r w:rsidRPr="006A5E7F">
        <w:rPr>
          <w:sz w:val="16"/>
        </w:rPr>
        <w:t xml:space="preserve"> whose innovation and financial investments made the development of COVID-19 vaccines possible in the first place.” </w:t>
      </w:r>
      <w:r w:rsidRPr="006A5E7F">
        <w:rPr>
          <w:rStyle w:val="StyleUnderline"/>
        </w:rPr>
        <w:t xml:space="preserve">But proponents say the pharmaceutical companies would suffer </w:t>
      </w:r>
      <w:r w:rsidRPr="006A5E7F">
        <w:rPr>
          <w:rStyle w:val="Emphasis"/>
        </w:rPr>
        <w:t>only minor losses</w:t>
      </w:r>
      <w:r w:rsidRPr="006A5E7F">
        <w:rPr>
          <w:rStyle w:val="StyleUnderline"/>
        </w:rPr>
        <w:t xml:space="preserve"> because any waiver would be temporary - and they would still be able to sell follow-on shots that could be required for years to come.</w:t>
      </w:r>
    </w:p>
    <w:p w14:paraId="1B44557B" w14:textId="77777777" w:rsidR="00D77156" w:rsidRPr="00E150AA" w:rsidRDefault="00D77156" w:rsidP="00D77156"/>
    <w:p w14:paraId="27902088" w14:textId="77777777" w:rsidR="00D77156" w:rsidRDefault="00D77156" w:rsidP="00D77156">
      <w:pPr>
        <w:pStyle w:val="Heading3"/>
      </w:pPr>
      <w:r>
        <w:lastRenderedPageBreak/>
        <w:t xml:space="preserve">1AR Innovation/Pharma- Research Fails </w:t>
      </w:r>
    </w:p>
    <w:p w14:paraId="5F3CDADE" w14:textId="77777777" w:rsidR="00D77156" w:rsidRDefault="00D77156" w:rsidP="00D77156"/>
    <w:p w14:paraId="3CA57235" w14:textId="77777777" w:rsidR="00D77156" w:rsidRDefault="00D77156" w:rsidP="00D77156"/>
    <w:p w14:paraId="321B22E3" w14:textId="77777777" w:rsidR="00D77156" w:rsidRDefault="00D77156" w:rsidP="00D77156">
      <w:pPr>
        <w:pStyle w:val="Heading4"/>
      </w:pPr>
      <w:r>
        <w:t xml:space="preserve">Best evidence shows Pharma R&amp;D a </w:t>
      </w:r>
      <w:proofErr w:type="gramStart"/>
      <w:r>
        <w:t>6 decade</w:t>
      </w:r>
      <w:proofErr w:type="gramEnd"/>
      <w:r>
        <w:t xml:space="preserve"> failure</w:t>
      </w:r>
    </w:p>
    <w:p w14:paraId="56162AD1" w14:textId="77777777" w:rsidR="00D77156" w:rsidRPr="00FE0E64" w:rsidRDefault="00D77156" w:rsidP="00D77156">
      <w:pPr>
        <w:rPr>
          <w:rStyle w:val="Style13ptBold"/>
        </w:rPr>
      </w:pPr>
      <w:proofErr w:type="spellStart"/>
      <w:r w:rsidRPr="00FE0E64">
        <w:rPr>
          <w:rStyle w:val="Style13ptBold"/>
        </w:rPr>
        <w:t>Kanni</w:t>
      </w:r>
      <w:proofErr w:type="spellEnd"/>
      <w:r w:rsidRPr="00FE0E64">
        <w:rPr>
          <w:rStyle w:val="Style13ptBold"/>
        </w:rPr>
        <w:t xml:space="preserve"> and Wieland, PhDs, 16</w:t>
      </w:r>
    </w:p>
    <w:p w14:paraId="2B75714A" w14:textId="77777777" w:rsidR="00D77156" w:rsidRPr="00FE0E64" w:rsidRDefault="00D77156" w:rsidP="00D77156">
      <w:pPr>
        <w:rPr>
          <w:sz w:val="16"/>
        </w:rPr>
      </w:pPr>
      <w:r w:rsidRPr="00FE0E64">
        <w:rPr>
          <w:sz w:val="16"/>
        </w:rPr>
        <w:t>(</w:t>
      </w:r>
      <w:proofErr w:type="spellStart"/>
      <w:r w:rsidRPr="00FE0E64">
        <w:rPr>
          <w:sz w:val="16"/>
        </w:rPr>
        <w:t>Aimo</w:t>
      </w:r>
      <w:proofErr w:type="spellEnd"/>
      <w:r w:rsidRPr="00FE0E64">
        <w:rPr>
          <w:sz w:val="16"/>
        </w:rPr>
        <w:t xml:space="preserve">, Sanofi Diabetes Research and Development, Frankfurt, Germany, Thomas, Institute of Experimental and Clinical Pharmacology and Toxicology, Medical Faculty Mannheim, Heidelberg University, Mannheim, Germany. Managing risks in drug discovery: reproducibility of published findings </w:t>
      </w:r>
      <w:proofErr w:type="spellStart"/>
      <w:r w:rsidRPr="00FE0E64">
        <w:rPr>
          <w:sz w:val="16"/>
        </w:rPr>
        <w:t>Naunyn</w:t>
      </w:r>
      <w:proofErr w:type="spellEnd"/>
      <w:r w:rsidRPr="00FE0E64">
        <w:rPr>
          <w:sz w:val="16"/>
        </w:rPr>
        <w:t xml:space="preserve"> </w:t>
      </w:r>
      <w:proofErr w:type="spellStart"/>
      <w:r w:rsidRPr="00FE0E64">
        <w:rPr>
          <w:sz w:val="16"/>
        </w:rPr>
        <w:t>Schmiedebergs</w:t>
      </w:r>
      <w:proofErr w:type="spellEnd"/>
      <w:r w:rsidRPr="00FE0E64">
        <w:rPr>
          <w:sz w:val="16"/>
        </w:rPr>
        <w:t xml:space="preserve"> Arch </w:t>
      </w:r>
      <w:proofErr w:type="spellStart"/>
      <w:r w:rsidRPr="00FE0E64">
        <w:rPr>
          <w:sz w:val="16"/>
        </w:rPr>
        <w:t>Pharmacol</w:t>
      </w:r>
      <w:proofErr w:type="spellEnd"/>
      <w:r w:rsidRPr="00FE0E64">
        <w:rPr>
          <w:sz w:val="16"/>
        </w:rPr>
        <w:t>. 2016; 389: 353–360.</w:t>
      </w:r>
    </w:p>
    <w:p w14:paraId="5387E3CC" w14:textId="77777777" w:rsidR="00D77156" w:rsidRPr="00FE0E64" w:rsidRDefault="00D77156" w:rsidP="00D77156">
      <w:pPr>
        <w:rPr>
          <w:sz w:val="16"/>
        </w:rPr>
      </w:pPr>
      <w:r w:rsidRPr="00FE0E64">
        <w:rPr>
          <w:sz w:val="16"/>
        </w:rPr>
        <w:t xml:space="preserve">Published online 2016 Feb 17. </w:t>
      </w:r>
      <w:proofErr w:type="spellStart"/>
      <w:r w:rsidRPr="00FE0E64">
        <w:rPr>
          <w:sz w:val="16"/>
        </w:rPr>
        <w:t>doi</w:t>
      </w:r>
      <w:proofErr w:type="spellEnd"/>
      <w:r w:rsidRPr="00FE0E64">
        <w:rPr>
          <w:sz w:val="16"/>
        </w:rPr>
        <w:t>: 10.1007/s00210-016-1216-8)</w:t>
      </w:r>
    </w:p>
    <w:p w14:paraId="1F3AE0A1" w14:textId="77777777" w:rsidR="00D77156" w:rsidRDefault="00D77156" w:rsidP="00D77156">
      <w:r w:rsidRPr="00FE0E64">
        <w:rPr>
          <w:sz w:val="16"/>
        </w:rPr>
        <w:t xml:space="preserve">Yet over the same </w:t>
      </w:r>
      <w:proofErr w:type="gramStart"/>
      <w:r w:rsidRPr="00FE0E64">
        <w:rPr>
          <w:sz w:val="16"/>
        </w:rPr>
        <w:t>period of time</w:t>
      </w:r>
      <w:proofErr w:type="gramEnd"/>
      <w:r w:rsidRPr="00FE0E64">
        <w:rPr>
          <w:sz w:val="16"/>
        </w:rPr>
        <w:t xml:space="preserve">, </w:t>
      </w:r>
      <w:r w:rsidRPr="00FE0E64">
        <w:rPr>
          <w:rStyle w:val="Emphasis"/>
        </w:rPr>
        <w:t>pharmaceutical R&amp;D has suffered from a steady decline in productivity</w:t>
      </w:r>
      <w:r w:rsidRPr="00FE0E64">
        <w:rPr>
          <w:sz w:val="16"/>
        </w:rPr>
        <w:t xml:space="preserve">. </w:t>
      </w:r>
      <w:r w:rsidRPr="00FE0E64">
        <w:rPr>
          <w:rStyle w:val="StyleUnderline"/>
        </w:rPr>
        <w:t>Whereas in other industries, output per invested amount of money has steadily improved, drug discovery and development have increasingly become more expensive</w:t>
      </w:r>
      <w:r w:rsidRPr="00FE0E64">
        <w:rPr>
          <w:sz w:val="16"/>
        </w:rPr>
        <w:t>, i.e., the amount of money to be invested for a new drug to be approved has approximately doubled every 9 years</w:t>
      </w:r>
      <w:r w:rsidRPr="00FE0E64">
        <w:rPr>
          <w:rStyle w:val="StyleUnderline"/>
        </w:rPr>
        <w:t>. This trend has been remarkably stable over the last six decades</w:t>
      </w:r>
      <w:r w:rsidRPr="00FE0E64">
        <w:rPr>
          <w:sz w:val="16"/>
        </w:rPr>
        <w:t xml:space="preserve"> (see Fig. 1a). In analogy to “Moore’s law” that describes the exponential increase in productivity in the semiconductor industry based on the observation that the number of transistors on an integrated circuit approximately doubles every 2 years, </w:t>
      </w:r>
      <w:r w:rsidRPr="00FE0E64">
        <w:rPr>
          <w:rStyle w:val="StyleUnderline"/>
        </w:rPr>
        <w:t>this trend has been called “</w:t>
      </w:r>
      <w:proofErr w:type="spellStart"/>
      <w:r w:rsidRPr="00FE0E64">
        <w:rPr>
          <w:rStyle w:val="StyleUnderline"/>
        </w:rPr>
        <w:t>Eroom’s</w:t>
      </w:r>
      <w:proofErr w:type="spellEnd"/>
      <w:r w:rsidRPr="00FE0E64">
        <w:rPr>
          <w:rStyle w:val="StyleUnderline"/>
        </w:rPr>
        <w:t xml:space="preserve"> law”, Moore’s law in reverse (Scannell et al. 2012). Using different metrics, the numbers are even more disconcerting: setting the amount of research and development money spent in relation to the number of new drugs approved in the period between 1997 and 2011, it was estimated that true R&amp;D costs per newly approved drug ranged from 3.7 to 11.8 billion US dollars in 12 major pharmaceutical companies</w:t>
      </w:r>
      <w:r w:rsidRPr="00FE0E64">
        <w:rPr>
          <w:sz w:val="16"/>
        </w:rPr>
        <w:t xml:space="preserve"> (</w:t>
      </w:r>
      <w:proofErr w:type="spellStart"/>
      <w:r w:rsidRPr="00FE0E64">
        <w:rPr>
          <w:sz w:val="16"/>
        </w:rPr>
        <w:t>Herper</w:t>
      </w:r>
      <w:proofErr w:type="spellEnd"/>
      <w:r w:rsidRPr="00FE0E64">
        <w:rPr>
          <w:sz w:val="16"/>
        </w:rPr>
        <w:t xml:space="preserve"> 2012). </w:t>
      </w:r>
      <w:r w:rsidRPr="00FE0E64">
        <w:rPr>
          <w:rStyle w:val="StyleUnderline"/>
        </w:rPr>
        <w:t>There are several potential reasons for this decline in R&amp;D productivity</w:t>
      </w:r>
      <w:r w:rsidRPr="00FE0E64">
        <w:rPr>
          <w:sz w:val="16"/>
        </w:rPr>
        <w:t xml:space="preserve">: </w:t>
      </w:r>
      <w:r w:rsidRPr="00FE0E64">
        <w:rPr>
          <w:rStyle w:val="StyleUnderline"/>
        </w:rPr>
        <w:t>First</w:t>
      </w:r>
      <w:r w:rsidRPr="00FE0E64">
        <w:rPr>
          <w:sz w:val="16"/>
        </w:rPr>
        <w:t xml:space="preserve">, in many therapeutic fields, </w:t>
      </w:r>
      <w:r w:rsidRPr="00FE0E64">
        <w:rPr>
          <w:rStyle w:val="StyleUnderline"/>
        </w:rPr>
        <w:t>the standard of care is comparably efficacious and safe</w:t>
      </w:r>
      <w:r w:rsidRPr="00FE0E64">
        <w:rPr>
          <w:sz w:val="16"/>
        </w:rPr>
        <w:t xml:space="preserve">, setting a high bar for approval and re-imbursement of new drugs. This has been coined the “better than the Beatles” problem (Scannell et al. 2012) illustrating that every new drug </w:t>
      </w:r>
      <w:proofErr w:type="gramStart"/>
      <w:r w:rsidRPr="00FE0E64">
        <w:rPr>
          <w:sz w:val="16"/>
        </w:rPr>
        <w:t>has to</w:t>
      </w:r>
      <w:proofErr w:type="gramEnd"/>
      <w:r w:rsidRPr="00FE0E64">
        <w:rPr>
          <w:sz w:val="16"/>
        </w:rPr>
        <w:t xml:space="preserve"> be superior to all of what is already available. </w:t>
      </w:r>
      <w:r w:rsidRPr="00FE0E64">
        <w:rPr>
          <w:rStyle w:val="StyleUnderline"/>
        </w:rPr>
        <w:t>Second, health authorities have become more cautious of potential drug safety issues</w:t>
      </w:r>
      <w:r w:rsidRPr="00FE0E64">
        <w:rPr>
          <w:sz w:val="16"/>
        </w:rPr>
        <w:t xml:space="preserve"> following, e.g., the cases of </w:t>
      </w:r>
      <w:proofErr w:type="spellStart"/>
      <w:r w:rsidRPr="00FE0E64">
        <w:rPr>
          <w:sz w:val="16"/>
        </w:rPr>
        <w:t>rofecoxcib</w:t>
      </w:r>
      <w:proofErr w:type="spellEnd"/>
      <w:r w:rsidRPr="00FE0E64">
        <w:rPr>
          <w:sz w:val="16"/>
        </w:rPr>
        <w:t xml:space="preserve"> and cerivastatin, and accordingly raised the bar for new treatments. For example, in 2008, the FDA issued guidance on the development of antidiabetics, requiring long-term cardiovascular safety trials to be performed for each new antidiabetic drug (FDA.gov 2008). </w:t>
      </w:r>
      <w:r w:rsidRPr="00FE0E64">
        <w:rPr>
          <w:rStyle w:val="StyleUnderline"/>
        </w:rPr>
        <w:t>Third, clinical trial failure rates have gone up considerably within a period of two decades</w:t>
      </w:r>
      <w:r w:rsidRPr="00FE0E64">
        <w:rPr>
          <w:sz w:val="16"/>
        </w:rPr>
        <w:t xml:space="preserve"> (</w:t>
      </w:r>
      <w:proofErr w:type="spellStart"/>
      <w:r w:rsidRPr="00FE0E64">
        <w:rPr>
          <w:sz w:val="16"/>
        </w:rPr>
        <w:t>Mignani</w:t>
      </w:r>
      <w:proofErr w:type="spellEnd"/>
      <w:r w:rsidRPr="00FE0E64">
        <w:rPr>
          <w:sz w:val="16"/>
        </w:rPr>
        <w:t xml:space="preserve"> et al. 2015). Of note, the highest clinical attrition rates have been observed in phase II, with lack of efficacy being the major reason for failure (Hay et al. 2014; Cook et al. 2014). This is primarily due to insufficient target validation, lack of predictive preclinical models, or appropriate biomarkers. Failure rates were found to be particularly high in oncology with a likelihood of approval of only about 10 % for a phase 2 compound whereas it was nearly twice as high in the fields of endocrinology or infectious diseases (Hay et al. 2014). Key approaches to reduce later-stage clinical attrition are rigorous human target validation and early clinical proof-of-concept studies (Paul et al. 2010) to address these translational risks (see below). </w:t>
      </w:r>
      <w:r w:rsidRPr="00FE0E64">
        <w:rPr>
          <w:rStyle w:val="StyleUnderline"/>
        </w:rPr>
        <w:t>Fourth, the tendencies to streamline and industrialize pharmaceutical R&amp;D thereby neglecting biological complexity have also contributed to clinical failures. Fifth, non-value-adding activities that are not on the critical path of a project lead to higher costs and longer timelines</w:t>
      </w:r>
      <w:r w:rsidRPr="00FE0E64">
        <w:rPr>
          <w:sz w:val="16"/>
        </w:rPr>
        <w:t xml:space="preserve"> (Paul et al. 2010): Experiments or studies are done because they “can be done” or have traditionally been performed in previous approaches but have no impact on decision making within a specific project. Frequent changes in R&amp;D strategy, re-organizations, and an inefficient bureaucracy with lengthy </w:t>
      </w:r>
      <w:proofErr w:type="gramStart"/>
      <w:r w:rsidRPr="00FE0E64">
        <w:rPr>
          <w:sz w:val="16"/>
        </w:rPr>
        <w:t>decision making</w:t>
      </w:r>
      <w:proofErr w:type="gramEnd"/>
      <w:r w:rsidRPr="00FE0E64">
        <w:rPr>
          <w:sz w:val="16"/>
        </w:rPr>
        <w:t xml:space="preserve"> processes also fall into this category of non-value-adding activities. </w:t>
      </w:r>
      <w:r w:rsidRPr="00FE0E64">
        <w:rPr>
          <w:rStyle w:val="StyleUnderline"/>
        </w:rPr>
        <w:t>Finally, and this is a major difference to other industries, cycle times in pharmaceutical R&amp;D are,</w:t>
      </w:r>
      <w:r w:rsidRPr="00FE0E64">
        <w:rPr>
          <w:sz w:val="16"/>
        </w:rPr>
        <w:t xml:space="preserve"> and will likely remain, </w:t>
      </w:r>
      <w:r w:rsidRPr="00FE0E64">
        <w:rPr>
          <w:rStyle w:val="StyleUnderline"/>
        </w:rPr>
        <w:t>very long</w:t>
      </w:r>
      <w:r w:rsidRPr="00FE0E64">
        <w:rPr>
          <w:sz w:val="16"/>
        </w:rPr>
        <w:t xml:space="preserve">: </w:t>
      </w:r>
      <w:r w:rsidRPr="00FE0E64">
        <w:rPr>
          <w:rStyle w:val="StyleUnderline"/>
        </w:rPr>
        <w:t>A project started today will not result in a product until 15 years</w:t>
      </w:r>
      <w:r w:rsidRPr="00FE0E64">
        <w:rPr>
          <w:sz w:val="16"/>
        </w:rPr>
        <w:t>—or often more—</w:t>
      </w:r>
      <w:r w:rsidRPr="00FE0E64">
        <w:rPr>
          <w:rStyle w:val="StyleUnderline"/>
        </w:rPr>
        <w:t>later. Within this time frame, projects may fail for technical or translational reasons</w:t>
      </w:r>
      <w:r w:rsidRPr="00FE0E64">
        <w:rPr>
          <w:sz w:val="16"/>
        </w:rPr>
        <w:t xml:space="preserve"> (see below), </w:t>
      </w:r>
      <w:r w:rsidRPr="00FE0E64">
        <w:rPr>
          <w:rStyle w:val="StyleUnderline"/>
        </w:rPr>
        <w:t xml:space="preserve">but there are also many environmental changes like improvements in standard of care, new competitors, changes in regulatory requirements and medical care systems that may negatively influence the </w:t>
      </w:r>
      <w:r w:rsidRPr="00FE0E64">
        <w:rPr>
          <w:rStyle w:val="StyleUnderline"/>
        </w:rPr>
        <w:lastRenderedPageBreak/>
        <w:t>fate of a once promising idea or therapeutic concept and cannot always be foreseen when a project is initiated</w:t>
      </w:r>
      <w:r w:rsidRPr="00FE0E64">
        <w:rPr>
          <w:sz w:val="16"/>
        </w:rPr>
        <w:t>. Additionally, the outcome of pharmaceutical R&amp;D is in most cases digital—a new drug product or no product. There is typically no equivalent to, e.g., a new instrument with a smaller footprint or a new car that consumes half a liter less per 100 km; it is a new drug or complete failure.</w:t>
      </w:r>
    </w:p>
    <w:p w14:paraId="59BC19B3" w14:textId="2032CF95" w:rsidR="00D77156" w:rsidRDefault="00D77156" w:rsidP="004E7142"/>
    <w:p w14:paraId="58523BA7" w14:textId="65C75C2B" w:rsidR="00D77156" w:rsidRDefault="00D77156" w:rsidP="004E7142"/>
    <w:p w14:paraId="2C27CA0B" w14:textId="77777777" w:rsidR="00D77156" w:rsidRDefault="00D77156" w:rsidP="004E7142"/>
    <w:p w14:paraId="4A2150B2" w14:textId="2A087E9D" w:rsidR="004E7142" w:rsidRDefault="004E7142" w:rsidP="004E7142">
      <w:pPr>
        <w:pStyle w:val="Heading2"/>
      </w:pPr>
      <w:r>
        <w:lastRenderedPageBreak/>
        <w:t>1AC</w:t>
      </w:r>
    </w:p>
    <w:p w14:paraId="5110B61F" w14:textId="77777777" w:rsidR="004E7142" w:rsidRDefault="004E7142" w:rsidP="004E7142"/>
    <w:p w14:paraId="35A6D013" w14:textId="77777777" w:rsidR="004E7142" w:rsidRDefault="004E7142" w:rsidP="004E7142">
      <w:pPr>
        <w:pStyle w:val="Heading3"/>
      </w:pPr>
      <w:r>
        <w:lastRenderedPageBreak/>
        <w:t>Contention 1: Vaccine Inequality</w:t>
      </w:r>
    </w:p>
    <w:p w14:paraId="5B892BBD" w14:textId="77777777" w:rsidR="004E7142" w:rsidRPr="0032641E" w:rsidRDefault="004E7142" w:rsidP="004E7142"/>
    <w:p w14:paraId="385FCC66" w14:textId="77777777" w:rsidR="004E7142" w:rsidRDefault="004E7142" w:rsidP="004E7142">
      <w:pPr>
        <w:pStyle w:val="Heading4"/>
      </w:pPr>
      <w:r>
        <w:t>1. Global health inequality threatens progress in fight vs COVID-19 encouraging vaccine resistant mutations</w:t>
      </w:r>
    </w:p>
    <w:p w14:paraId="4E313D9F" w14:textId="77777777" w:rsidR="004E7142" w:rsidRPr="006057FE" w:rsidRDefault="004E7142" w:rsidP="004E7142">
      <w:pPr>
        <w:rPr>
          <w:rStyle w:val="Style13ptBold"/>
        </w:rPr>
      </w:pPr>
      <w:r w:rsidRPr="006057FE">
        <w:rPr>
          <w:rStyle w:val="Style13ptBold"/>
        </w:rPr>
        <w:t>Fink 7-30-21</w:t>
      </w:r>
    </w:p>
    <w:p w14:paraId="5215CB10" w14:textId="77777777" w:rsidR="004E7142" w:rsidRPr="006057FE" w:rsidRDefault="004E7142" w:rsidP="004E7142">
      <w:pPr>
        <w:rPr>
          <w:sz w:val="16"/>
        </w:rPr>
      </w:pPr>
      <w:r w:rsidRPr="006057FE">
        <w:rPr>
          <w:sz w:val="16"/>
        </w:rPr>
        <w:t>(Jenni, https://www.newsweek.com/who-warns-world-blind-understanding-covid-spread-hurting-ability-end-pandemic-1614722)</w:t>
      </w:r>
    </w:p>
    <w:p w14:paraId="291BF789" w14:textId="77777777" w:rsidR="004E7142" w:rsidRPr="004629E1" w:rsidRDefault="004E7142" w:rsidP="004E7142">
      <w:pPr>
        <w:rPr>
          <w:rStyle w:val="StyleUnderline"/>
          <w:sz w:val="14"/>
          <w:u w:val="none"/>
        </w:rPr>
      </w:pPr>
      <w:r w:rsidRPr="004629E1">
        <w:rPr>
          <w:rStyle w:val="StyleUnderline"/>
        </w:rPr>
        <w:t xml:space="preserve">A </w:t>
      </w:r>
      <w:r w:rsidRPr="00F02CB8">
        <w:rPr>
          <w:rStyle w:val="StyleUnderline"/>
          <w:highlight w:val="yellow"/>
        </w:rPr>
        <w:t>lack of testing for COVID</w:t>
      </w:r>
      <w:r w:rsidRPr="000B5C74">
        <w:rPr>
          <w:rStyle w:val="StyleUnderline"/>
        </w:rPr>
        <w:t xml:space="preserve">-19 </w:t>
      </w:r>
      <w:r w:rsidRPr="004629E1">
        <w:rPr>
          <w:rStyle w:val="StyleUnderline"/>
        </w:rPr>
        <w:t xml:space="preserve">in parts of the world </w:t>
      </w:r>
      <w:r w:rsidRPr="00F02CB8">
        <w:rPr>
          <w:rStyle w:val="StyleUnderline"/>
          <w:highlight w:val="yellow"/>
        </w:rPr>
        <w:t xml:space="preserve">is preventing countries from </w:t>
      </w:r>
      <w:r w:rsidRPr="004629E1">
        <w:rPr>
          <w:rStyle w:val="StyleUnderline"/>
        </w:rPr>
        <w:t xml:space="preserve">having </w:t>
      </w:r>
      <w:r w:rsidRPr="00F02CB8">
        <w:rPr>
          <w:rStyle w:val="StyleUnderline"/>
          <w:highlight w:val="yellow"/>
        </w:rPr>
        <w:t xml:space="preserve">a clear picture of how the virus </w:t>
      </w:r>
      <w:r w:rsidRPr="004629E1">
        <w:rPr>
          <w:rStyle w:val="StyleUnderline"/>
        </w:rPr>
        <w:t xml:space="preserve">is </w:t>
      </w:r>
      <w:r w:rsidRPr="00F02CB8">
        <w:rPr>
          <w:rStyle w:val="StyleUnderline"/>
          <w:highlight w:val="yellow"/>
        </w:rPr>
        <w:t>spread</w:t>
      </w:r>
      <w:r w:rsidRPr="004629E1">
        <w:rPr>
          <w:rStyle w:val="StyleUnderline"/>
        </w:rPr>
        <w:t xml:space="preserve">ing </w:t>
      </w:r>
      <w:r w:rsidRPr="00F02CB8">
        <w:rPr>
          <w:rStyle w:val="StyleUnderline"/>
          <w:highlight w:val="yellow"/>
        </w:rPr>
        <w:t xml:space="preserve">and </w:t>
      </w:r>
      <w:r w:rsidRPr="004629E1">
        <w:rPr>
          <w:rStyle w:val="StyleUnderline"/>
        </w:rPr>
        <w:t xml:space="preserve">therefore </w:t>
      </w:r>
      <w:r w:rsidRPr="00F02CB8">
        <w:rPr>
          <w:rStyle w:val="StyleUnderline"/>
          <w:highlight w:val="yellow"/>
        </w:rPr>
        <w:t>hurt</w:t>
      </w:r>
      <w:r w:rsidRPr="004629E1">
        <w:rPr>
          <w:rStyle w:val="StyleUnderline"/>
        </w:rPr>
        <w:t xml:space="preserve">ing the world's </w:t>
      </w:r>
      <w:r w:rsidRPr="00F02CB8">
        <w:rPr>
          <w:rStyle w:val="StyleUnderline"/>
          <w:highlight w:val="yellow"/>
        </w:rPr>
        <w:t xml:space="preserve">chances at </w:t>
      </w:r>
      <w:r w:rsidRPr="004629E1">
        <w:rPr>
          <w:rStyle w:val="Emphasis"/>
          <w:b w:val="0"/>
          <w:bCs/>
        </w:rPr>
        <w:t xml:space="preserve">fighting the virus and </w:t>
      </w:r>
      <w:r w:rsidRPr="00F02CB8">
        <w:rPr>
          <w:rStyle w:val="Emphasis"/>
          <w:highlight w:val="yellow"/>
        </w:rPr>
        <w:t>ending the pandemic</w:t>
      </w:r>
      <w:r w:rsidRPr="004629E1">
        <w:rPr>
          <w:sz w:val="14"/>
        </w:rPr>
        <w:t xml:space="preserve">, </w:t>
      </w:r>
      <w:r w:rsidRPr="00F02CB8">
        <w:rPr>
          <w:rStyle w:val="StyleUnderline"/>
          <w:highlight w:val="yellow"/>
        </w:rPr>
        <w:t>according to the W</w:t>
      </w:r>
      <w:r w:rsidRPr="004629E1">
        <w:rPr>
          <w:sz w:val="14"/>
        </w:rPr>
        <w:t xml:space="preserve">orld </w:t>
      </w:r>
      <w:r w:rsidRPr="00F02CB8">
        <w:rPr>
          <w:rStyle w:val="StyleUnderline"/>
          <w:highlight w:val="yellow"/>
        </w:rPr>
        <w:t>H</w:t>
      </w:r>
      <w:r w:rsidRPr="004629E1">
        <w:rPr>
          <w:sz w:val="14"/>
        </w:rPr>
        <w:t xml:space="preserve">ealth </w:t>
      </w:r>
      <w:r w:rsidRPr="00F02CB8">
        <w:rPr>
          <w:rStyle w:val="StyleUnderline"/>
          <w:highlight w:val="yellow"/>
        </w:rPr>
        <w:t>O</w:t>
      </w:r>
      <w:r w:rsidRPr="004629E1">
        <w:rPr>
          <w:sz w:val="14"/>
        </w:rPr>
        <w:t xml:space="preserve">rganization. </w:t>
      </w:r>
      <w:r w:rsidRPr="00F02CB8">
        <w:rPr>
          <w:rStyle w:val="Emphasis"/>
          <w:highlight w:val="yellow"/>
        </w:rPr>
        <w:t>Health inequities</w:t>
      </w:r>
      <w:r w:rsidRPr="00F02CB8">
        <w:rPr>
          <w:sz w:val="14"/>
          <w:highlight w:val="yellow"/>
        </w:rPr>
        <w:t xml:space="preserve"> </w:t>
      </w:r>
      <w:r w:rsidRPr="004629E1">
        <w:rPr>
          <w:sz w:val="14"/>
        </w:rPr>
        <w:t xml:space="preserve">throughout the world </w:t>
      </w:r>
      <w:r w:rsidRPr="004629E1">
        <w:rPr>
          <w:rStyle w:val="StyleUnderline"/>
        </w:rPr>
        <w:t xml:space="preserve">have </w:t>
      </w:r>
      <w:r w:rsidRPr="00F02CB8">
        <w:rPr>
          <w:rStyle w:val="StyleUnderline"/>
          <w:highlight w:val="yellow"/>
        </w:rPr>
        <w:t>plague</w:t>
      </w:r>
      <w:r w:rsidRPr="004629E1">
        <w:rPr>
          <w:rStyle w:val="StyleUnderline"/>
        </w:rPr>
        <w:t xml:space="preserve">d </w:t>
      </w:r>
      <w:r w:rsidRPr="000B5C74">
        <w:rPr>
          <w:rStyle w:val="StyleUnderline"/>
        </w:rPr>
        <w:t xml:space="preserve">the global </w:t>
      </w:r>
      <w:r w:rsidRPr="00F02CB8">
        <w:rPr>
          <w:rStyle w:val="StyleUnderline"/>
          <w:highlight w:val="yellow"/>
        </w:rPr>
        <w:t xml:space="preserve">response to COVID-19 </w:t>
      </w:r>
      <w:r w:rsidRPr="004629E1">
        <w:rPr>
          <w:rStyle w:val="StyleUnderline"/>
        </w:rPr>
        <w:t>from the outset and WHO has pushed higher income countries to help lower income countries in the interest of ending the pandemic.</w:t>
      </w:r>
      <w:r w:rsidRPr="004629E1">
        <w:rPr>
          <w:sz w:val="14"/>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4629E1">
        <w:rPr>
          <w:sz w:val="14"/>
        </w:rPr>
        <w:t>understanding</w:t>
      </w:r>
      <w:proofErr w:type="gramEnd"/>
      <w:r w:rsidRPr="004629E1">
        <w:rPr>
          <w:sz w:val="14"/>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4629E1">
        <w:rPr>
          <w:sz w:val="14"/>
        </w:rPr>
        <w:t>places.</w:t>
      </w:r>
      <w:proofErr w:type="gramEnd"/>
      <w:r w:rsidRPr="004629E1">
        <w:rPr>
          <w:sz w:val="14"/>
        </w:rPr>
        <w:t xml:space="preserve"> WHO Director-General Tedros Adhanom Ghebreyesus attends a daily press briefing on the new coronavirus dubbed COVID-19, at the WHO </w:t>
      </w:r>
      <w:proofErr w:type="spellStart"/>
      <w:r w:rsidRPr="004629E1">
        <w:rPr>
          <w:sz w:val="14"/>
        </w:rPr>
        <w:t>headquaters</w:t>
      </w:r>
      <w:proofErr w:type="spellEnd"/>
      <w:r w:rsidRPr="004629E1">
        <w:rPr>
          <w:sz w:val="14"/>
        </w:rPr>
        <w:t xml:space="preserve"> on March 2, 2020, in Geneva. FABRICE COFFRINI//AFP/GETTY IMAGES NEWSWEEK NEWSLETTER SIGN-UP &gt; </w:t>
      </w:r>
      <w:r w:rsidRPr="004629E1">
        <w:rPr>
          <w:rStyle w:val="StyleUnderline"/>
        </w:rPr>
        <w:t xml:space="preserve">One of </w:t>
      </w:r>
      <w:r w:rsidRPr="00F02CB8">
        <w:rPr>
          <w:rStyle w:val="StyleUnderline"/>
          <w:highlight w:val="yellow"/>
        </w:rPr>
        <w:t>Ghebreyesus' biggest frustration</w:t>
      </w:r>
      <w:r w:rsidRPr="004629E1">
        <w:rPr>
          <w:rStyle w:val="StyleUnderline"/>
        </w:rPr>
        <w:t xml:space="preserve">s </w:t>
      </w:r>
      <w:r w:rsidRPr="00F02CB8">
        <w:rPr>
          <w:rStyle w:val="StyleUnderline"/>
          <w:highlight w:val="yellow"/>
        </w:rPr>
        <w:t xml:space="preserve">with </w:t>
      </w:r>
      <w:r w:rsidRPr="004629E1">
        <w:rPr>
          <w:rStyle w:val="StyleUnderline"/>
        </w:rPr>
        <w:t xml:space="preserve">the </w:t>
      </w:r>
      <w:r w:rsidRPr="00F02CB8">
        <w:rPr>
          <w:rStyle w:val="StyleUnderline"/>
          <w:highlight w:val="yellow"/>
        </w:rPr>
        <w:t xml:space="preserve">pandemic response is </w:t>
      </w:r>
      <w:r w:rsidRPr="004629E1">
        <w:rPr>
          <w:rStyle w:val="StyleUnderline"/>
        </w:rPr>
        <w:t xml:space="preserve">the </w:t>
      </w:r>
      <w:r w:rsidRPr="00F02CB8">
        <w:rPr>
          <w:rStyle w:val="StyleUnderline"/>
          <w:highlight w:val="yellow"/>
        </w:rPr>
        <w:t xml:space="preserve">failure to </w:t>
      </w:r>
      <w:r w:rsidRPr="00F02CB8">
        <w:rPr>
          <w:rStyle w:val="Emphasis"/>
          <w:highlight w:val="yellow"/>
        </w:rPr>
        <w:t xml:space="preserve">evenly distribute </w:t>
      </w:r>
      <w:r w:rsidRPr="004629E1">
        <w:rPr>
          <w:rStyle w:val="Emphasis"/>
        </w:rPr>
        <w:t xml:space="preserve">the </w:t>
      </w:r>
      <w:r w:rsidRPr="00F02CB8">
        <w:rPr>
          <w:rStyle w:val="Emphasis"/>
          <w:highlight w:val="yellow"/>
        </w:rPr>
        <w:t>vaccine</w:t>
      </w:r>
      <w:r w:rsidRPr="00F02CB8">
        <w:rPr>
          <w:rStyle w:val="StyleUnderline"/>
          <w:highlight w:val="yellow"/>
        </w:rPr>
        <w:t xml:space="preserve"> </w:t>
      </w:r>
      <w:r w:rsidRPr="004629E1">
        <w:rPr>
          <w:rStyle w:val="StyleUnderline"/>
        </w:rPr>
        <w:t>around the world.</w:t>
      </w:r>
      <w:r w:rsidRPr="004629E1">
        <w:rPr>
          <w:sz w:val="14"/>
        </w:rPr>
        <w:t xml:space="preserve"> In some countries, like the United States and other higher-income nations, significant portions of the population have been vaccinated. While those </w:t>
      </w:r>
      <w:proofErr w:type="gramStart"/>
      <w:r w:rsidRPr="004629E1">
        <w:rPr>
          <w:sz w:val="14"/>
        </w:rPr>
        <w:t>large vaccinated</w:t>
      </w:r>
      <w:proofErr w:type="gramEnd"/>
      <w:r w:rsidRPr="004629E1">
        <w:rPr>
          <w:sz w:val="14"/>
        </w:rPr>
        <w:t xml:space="preserve"> populations help reduce the spread of the virus in some areas, </w:t>
      </w:r>
      <w:r w:rsidRPr="004629E1">
        <w:rPr>
          <w:rStyle w:val="StyleUnderline"/>
        </w:rPr>
        <w:t xml:space="preserve">other countries, especially those in </w:t>
      </w:r>
      <w:r w:rsidRPr="00F02CB8">
        <w:rPr>
          <w:rStyle w:val="StyleUnderline"/>
          <w:highlight w:val="yellow"/>
        </w:rPr>
        <w:t xml:space="preserve">Africa, haven't </w:t>
      </w:r>
      <w:r w:rsidRPr="004629E1">
        <w:rPr>
          <w:rStyle w:val="StyleUnderline"/>
        </w:rPr>
        <w:t xml:space="preserve">been able to </w:t>
      </w:r>
      <w:r w:rsidRPr="00F02CB8">
        <w:rPr>
          <w:rStyle w:val="StyleUnderline"/>
          <w:highlight w:val="yellow"/>
        </w:rPr>
        <w:t>vaccinate even 10 percent of their population</w:t>
      </w:r>
      <w:r w:rsidRPr="004629E1">
        <w:rPr>
          <w:rStyle w:val="StyleUnderline"/>
        </w:rPr>
        <w:t xml:space="preserve">. </w:t>
      </w:r>
      <w:r w:rsidRPr="00F02CB8">
        <w:rPr>
          <w:rStyle w:val="StyleUnderline"/>
          <w:highlight w:val="yellow"/>
        </w:rPr>
        <w:t xml:space="preserve">This puts the entire world at risk because when the virus </w:t>
      </w:r>
      <w:proofErr w:type="gramStart"/>
      <w:r w:rsidRPr="004629E1">
        <w:rPr>
          <w:rStyle w:val="StyleUnderline"/>
        </w:rPr>
        <w:t>is able to</w:t>
      </w:r>
      <w:proofErr w:type="gramEnd"/>
      <w:r w:rsidRPr="004629E1">
        <w:rPr>
          <w:rStyle w:val="StyleUnderline"/>
        </w:rPr>
        <w:t xml:space="preserve"> </w:t>
      </w:r>
      <w:r w:rsidRPr="00F02CB8">
        <w:rPr>
          <w:rStyle w:val="StyleUnderline"/>
          <w:highlight w:val="yellow"/>
        </w:rPr>
        <w:t xml:space="preserve">spread </w:t>
      </w:r>
      <w:r w:rsidRPr="004629E1">
        <w:rPr>
          <w:rStyle w:val="StyleUnderline"/>
        </w:rPr>
        <w:t xml:space="preserve">throughout communities </w:t>
      </w:r>
      <w:r w:rsidRPr="00F02CB8">
        <w:rPr>
          <w:rStyle w:val="StyleUnderline"/>
          <w:highlight w:val="yellow"/>
        </w:rPr>
        <w:t xml:space="preserve">it </w:t>
      </w:r>
      <w:r w:rsidRPr="00F02CB8">
        <w:rPr>
          <w:rStyle w:val="Emphasis"/>
          <w:highlight w:val="yellow"/>
        </w:rPr>
        <w:t>has the ability to mutate</w:t>
      </w:r>
      <w:r w:rsidRPr="004629E1">
        <w:rPr>
          <w:rStyle w:val="StyleUnderline"/>
        </w:rPr>
        <w:t xml:space="preserve">, thereby increasing the possibility that </w:t>
      </w:r>
      <w:r w:rsidRPr="00F02CB8">
        <w:rPr>
          <w:rStyle w:val="StyleUnderline"/>
          <w:highlight w:val="yellow"/>
        </w:rPr>
        <w:t xml:space="preserve">a mutation could </w:t>
      </w:r>
      <w:r w:rsidRPr="00F02CB8">
        <w:rPr>
          <w:rStyle w:val="Emphasis"/>
          <w:highlight w:val="yellow"/>
        </w:rPr>
        <w:t>evade the vaccines</w:t>
      </w:r>
      <w:r w:rsidRPr="004629E1">
        <w:rPr>
          <w:rStyle w:val="StyleUnderline"/>
        </w:rPr>
        <w:t xml:space="preserve">. It's a </w:t>
      </w:r>
      <w:proofErr w:type="gramStart"/>
      <w:r w:rsidRPr="004629E1">
        <w:rPr>
          <w:rStyle w:val="StyleUnderline"/>
        </w:rPr>
        <w:t>scenario public health officials</w:t>
      </w:r>
      <w:proofErr w:type="gramEnd"/>
      <w:r w:rsidRPr="004629E1">
        <w:rPr>
          <w:rStyle w:val="StyleUnderline"/>
        </w:rPr>
        <w:t xml:space="preserve"> have been warning about for months and Ghebreyesus said on Friday that "hard won </w:t>
      </w:r>
      <w:r w:rsidRPr="004629E1">
        <w:rPr>
          <w:rStyle w:val="Emphasis"/>
        </w:rPr>
        <w:t>gains are in jeopardy</w:t>
      </w:r>
      <w:r w:rsidRPr="004629E1">
        <w:rPr>
          <w:rStyle w:val="StyleUnderline"/>
        </w:rPr>
        <w:t>" or have already been lost because the virus has been able to spread</w:t>
      </w:r>
      <w:r w:rsidRPr="004629E1">
        <w:rPr>
          <w:sz w:val="14"/>
        </w:rPr>
        <w:t xml:space="preserve">. Nearly 30 countries have high or rising oxygen needs and the shortage of life-saving oxygen could lead to increased deaths. </w:t>
      </w:r>
      <w:r w:rsidRPr="00F02CB8">
        <w:rPr>
          <w:rStyle w:val="StyleUnderline"/>
          <w:highlight w:val="yellow"/>
        </w:rPr>
        <w:t>More than 196 mil</w:t>
      </w:r>
      <w:r w:rsidRPr="004629E1">
        <w:rPr>
          <w:rStyle w:val="StyleUnderline"/>
        </w:rPr>
        <w:t xml:space="preserve">lion </w:t>
      </w:r>
      <w:r w:rsidRPr="00F02CB8">
        <w:rPr>
          <w:rStyle w:val="StyleUnderline"/>
          <w:highlight w:val="yellow"/>
        </w:rPr>
        <w:t xml:space="preserve">cases </w:t>
      </w:r>
      <w:r w:rsidRPr="004629E1">
        <w:rPr>
          <w:rStyle w:val="StyleUnderline"/>
        </w:rPr>
        <w:t xml:space="preserve">of COVID-19 </w:t>
      </w:r>
      <w:r w:rsidRPr="00F02CB8">
        <w:rPr>
          <w:rStyle w:val="StyleUnderline"/>
          <w:highlight w:val="yellow"/>
        </w:rPr>
        <w:t xml:space="preserve">have been reported </w:t>
      </w:r>
      <w:r w:rsidRPr="00B70EF6">
        <w:rPr>
          <w:rStyle w:val="StyleUnderline"/>
        </w:rPr>
        <w:t>around the world</w:t>
      </w:r>
      <w:r w:rsidRPr="004629E1">
        <w:rPr>
          <w:sz w:val="14"/>
        </w:rPr>
        <w:t xml:space="preserve">, according to a Johns Hopkins University tracker, </w:t>
      </w:r>
      <w:r w:rsidRPr="00F02CB8">
        <w:rPr>
          <w:rStyle w:val="StyleUnderline"/>
          <w:highlight w:val="yellow"/>
        </w:rPr>
        <w:t>and more than 4.2 mil</w:t>
      </w:r>
      <w:r w:rsidRPr="004629E1">
        <w:rPr>
          <w:rStyle w:val="StyleUnderline"/>
        </w:rPr>
        <w:t xml:space="preserve">lion people have </w:t>
      </w:r>
      <w:r w:rsidRPr="00F02CB8">
        <w:rPr>
          <w:rStyle w:val="StyleUnderline"/>
          <w:highlight w:val="yellow"/>
        </w:rPr>
        <w:t>died</w:t>
      </w:r>
      <w:r w:rsidRPr="004629E1">
        <w:rPr>
          <w:sz w:val="14"/>
        </w:rPr>
        <w:t xml:space="preserve">. </w:t>
      </w:r>
      <w:r w:rsidRPr="004629E1">
        <w:rPr>
          <w:rStyle w:val="StyleUnderline"/>
        </w:rPr>
        <w:t xml:space="preserve">Ghebreyesus suspected the number of cases would top 200 million within the next two weeks and warned that </w:t>
      </w:r>
      <w:r w:rsidRPr="00F02CB8">
        <w:rPr>
          <w:rStyle w:val="StyleUnderline"/>
          <w:highlight w:val="yellow"/>
        </w:rPr>
        <w:t xml:space="preserve">health systems in many countries </w:t>
      </w:r>
      <w:r w:rsidRPr="00F02CB8">
        <w:rPr>
          <w:rStyle w:val="Emphasis"/>
          <w:highlight w:val="yellow"/>
        </w:rPr>
        <w:t xml:space="preserve">are </w:t>
      </w:r>
      <w:r w:rsidRPr="004629E1">
        <w:rPr>
          <w:rStyle w:val="Emphasis"/>
        </w:rPr>
        <w:t xml:space="preserve">being </w:t>
      </w:r>
      <w:r w:rsidRPr="00F02CB8">
        <w:rPr>
          <w:rStyle w:val="Emphasis"/>
          <w:highlight w:val="yellow"/>
        </w:rPr>
        <w:t>overwhelmed</w:t>
      </w:r>
      <w:r w:rsidRPr="004629E1">
        <w:rPr>
          <w:rStyle w:val="Emphasis"/>
        </w:rPr>
        <w:t>.</w:t>
      </w:r>
      <w:r w:rsidRPr="004629E1">
        <w:rPr>
          <w:sz w:val="14"/>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F02CB8">
        <w:rPr>
          <w:rStyle w:val="StyleUnderline"/>
          <w:highlight w:val="yellow"/>
        </w:rPr>
        <w:t xml:space="preserve">That </w:t>
      </w:r>
      <w:r w:rsidRPr="004629E1">
        <w:rPr>
          <w:rStyle w:val="StyleUnderline"/>
        </w:rPr>
        <w:t xml:space="preserve">strain </w:t>
      </w:r>
      <w:r w:rsidRPr="00F02CB8">
        <w:rPr>
          <w:rStyle w:val="StyleUnderline"/>
          <w:highlight w:val="yellow"/>
        </w:rPr>
        <w:t xml:space="preserve">will </w:t>
      </w:r>
      <w:r w:rsidRPr="004629E1">
        <w:rPr>
          <w:rStyle w:val="StyleUnderline"/>
        </w:rPr>
        <w:t xml:space="preserve">only become more </w:t>
      </w:r>
      <w:r w:rsidRPr="00F02CB8">
        <w:rPr>
          <w:rStyle w:val="StyleUnderline"/>
          <w:highlight w:val="yellow"/>
        </w:rPr>
        <w:t>exacerbate</w:t>
      </w:r>
      <w:r w:rsidRPr="004629E1">
        <w:rPr>
          <w:rStyle w:val="StyleUnderline"/>
        </w:rPr>
        <w:t xml:space="preserve">d </w:t>
      </w:r>
      <w:r w:rsidRPr="00F02CB8">
        <w:rPr>
          <w:rStyle w:val="StyleUnderline"/>
          <w:highlight w:val="yellow"/>
        </w:rPr>
        <w:t xml:space="preserve">if a mutation </w:t>
      </w:r>
      <w:r w:rsidRPr="004629E1">
        <w:rPr>
          <w:rStyle w:val="StyleUnderline"/>
        </w:rPr>
        <w:t xml:space="preserve">occurs that </w:t>
      </w:r>
      <w:r w:rsidRPr="00F02CB8">
        <w:rPr>
          <w:rStyle w:val="StyleUnderline"/>
          <w:highlight w:val="yellow"/>
        </w:rPr>
        <w:t>evades the vaccine</w:t>
      </w:r>
      <w:r w:rsidRPr="004629E1">
        <w:rPr>
          <w:rStyle w:val="StyleUnderline"/>
        </w:rPr>
        <w:t>, as inoculations have proven effective at helping to keep people out of the hospital</w:t>
      </w:r>
      <w:r w:rsidRPr="004629E1">
        <w:rPr>
          <w:sz w:val="14"/>
        </w:rPr>
        <w:t xml:space="preserve">. Ghebreyesus warned that more variants will emerge if global access to vaccines and testing doesn't improve. </w:t>
      </w:r>
      <w:r w:rsidRPr="004629E1">
        <w:rPr>
          <w:rStyle w:val="StyleUnderline"/>
        </w:rPr>
        <w:t>"</w:t>
      </w:r>
      <w:r w:rsidRPr="00F02CB8">
        <w:rPr>
          <w:rStyle w:val="StyleUnderline"/>
          <w:highlight w:val="yellow"/>
        </w:rPr>
        <w:t>The pandemic will end when the world chooses to end it</w:t>
      </w:r>
      <w:r w:rsidRPr="004629E1">
        <w:rPr>
          <w:rStyle w:val="StyleUnderline"/>
        </w:rPr>
        <w:t xml:space="preserve">. It is in our hands. We have all the tools we need. We can prevent this disease. We can test for </w:t>
      </w:r>
      <w:proofErr w:type="gramStart"/>
      <w:r w:rsidRPr="004629E1">
        <w:rPr>
          <w:rStyle w:val="StyleUnderline"/>
        </w:rPr>
        <w:t>it</w:t>
      </w:r>
      <w:proofErr w:type="gramEnd"/>
      <w:r w:rsidRPr="004629E1">
        <w:rPr>
          <w:rStyle w:val="StyleUnderline"/>
        </w:rPr>
        <w:t xml:space="preserve"> and we can treat it," Ghebreyesus said.</w:t>
      </w:r>
    </w:p>
    <w:p w14:paraId="30F40AA1" w14:textId="77777777" w:rsidR="004E7142" w:rsidRDefault="004E7142" w:rsidP="004E7142"/>
    <w:p w14:paraId="1D487D62" w14:textId="77777777" w:rsidR="004E7142" w:rsidRDefault="004E7142" w:rsidP="004E7142">
      <w:pPr>
        <w:pStyle w:val="Heading4"/>
      </w:pPr>
      <w:r>
        <w:t xml:space="preserve">2. IP protections are the vital internal link to reduce vaccine inequality. Empirics disprove all pro patent arguments </w:t>
      </w:r>
    </w:p>
    <w:p w14:paraId="00FEE99A" w14:textId="77777777" w:rsidR="004E7142" w:rsidRPr="009E1383" w:rsidRDefault="004E7142" w:rsidP="004E7142">
      <w:pPr>
        <w:rPr>
          <w:rStyle w:val="Style13ptBold"/>
        </w:rPr>
      </w:pPr>
      <w:r w:rsidRPr="009E1383">
        <w:rPr>
          <w:rStyle w:val="Style13ptBold"/>
        </w:rPr>
        <w:t xml:space="preserve">Kumar, PhD, 7-12-21 </w:t>
      </w:r>
    </w:p>
    <w:p w14:paraId="4E5479FC" w14:textId="77777777" w:rsidR="004E7142" w:rsidRPr="009E1383" w:rsidRDefault="004E7142" w:rsidP="004E7142">
      <w:pPr>
        <w:rPr>
          <w:sz w:val="16"/>
        </w:rPr>
      </w:pPr>
      <w:r w:rsidRPr="009E1383">
        <w:rPr>
          <w:sz w:val="16"/>
        </w:rPr>
        <w:lastRenderedPageBreak/>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44F1F0FA" w14:textId="77777777" w:rsidR="00F02CB8" w:rsidRPr="00585367" w:rsidRDefault="00F02CB8" w:rsidP="00F02CB8">
      <w:pPr>
        <w:rPr>
          <w:sz w:val="14"/>
        </w:rPr>
      </w:pPr>
      <w:r w:rsidRPr="00585367">
        <w:rPr>
          <w:sz w:val="14"/>
        </w:rPr>
        <w:t xml:space="preserve">In October 2020, </w:t>
      </w:r>
      <w:r w:rsidRPr="00504B00">
        <w:rPr>
          <w:rStyle w:val="StyleUnderline"/>
        </w:rPr>
        <w:t>India and South Africa</w:t>
      </w:r>
      <w:r w:rsidRPr="00585367">
        <w:rPr>
          <w:sz w:val="14"/>
        </w:rPr>
        <w:t xml:space="preserve"> had </w:t>
      </w:r>
      <w:r w:rsidRPr="00504B00">
        <w:rPr>
          <w:rStyle w:val="StyleUnderline"/>
        </w:rPr>
        <w:t>submitted a proposal to the</w:t>
      </w:r>
      <w:r w:rsidRPr="00585367">
        <w:rPr>
          <w:sz w:val="14"/>
        </w:rPr>
        <w:t xml:space="preserve"> World Trade Organization (</w:t>
      </w:r>
      <w:r w:rsidRPr="00504B00">
        <w:rPr>
          <w:rStyle w:val="StyleUnderline"/>
        </w:rPr>
        <w:t>WTO), suggesting a waiver of</w:t>
      </w:r>
      <w:r w:rsidRPr="00585367">
        <w:rPr>
          <w:sz w:val="14"/>
        </w:rPr>
        <w:t xml:space="preserve"> certain provisions of the Trade-Related Aspects of </w:t>
      </w:r>
      <w:r w:rsidRPr="00504B00">
        <w:rPr>
          <w:rStyle w:val="StyleUnderline"/>
        </w:rPr>
        <w:t>Intellectual Property Rights</w:t>
      </w:r>
      <w:r w:rsidRPr="00585367">
        <w:rPr>
          <w:sz w:val="14"/>
        </w:rPr>
        <w:t xml:space="preserve"> (TRIPS) Agreement </w:t>
      </w:r>
      <w:r w:rsidRPr="00504B00">
        <w:rPr>
          <w:rStyle w:val="StyleUnderline"/>
        </w:rPr>
        <w:t xml:space="preserve">for the “prevention, containment and treatment of COVID-19”. </w:t>
      </w:r>
      <w:r w:rsidRPr="00585367">
        <w:rPr>
          <w:sz w:val="14"/>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E74D0C">
        <w:rPr>
          <w:rStyle w:val="StyleUnderline"/>
        </w:rPr>
        <w:t>proponents</w:t>
      </w:r>
      <w:r w:rsidRPr="00585367">
        <w:rPr>
          <w:sz w:val="14"/>
        </w:rPr>
        <w:t xml:space="preserve"> of the proposal </w:t>
      </w:r>
      <w:r w:rsidRPr="00504B00">
        <w:rPr>
          <w:rStyle w:val="StyleUnderline"/>
        </w:rPr>
        <w:t>argue</w:t>
      </w:r>
      <w:r w:rsidRPr="00585367">
        <w:rPr>
          <w:sz w:val="14"/>
        </w:rPr>
        <w:t xml:space="preserve"> that </w:t>
      </w:r>
      <w:r w:rsidRPr="00F02CB8">
        <w:rPr>
          <w:rStyle w:val="StyleUnderline"/>
          <w:highlight w:val="yellow"/>
        </w:rPr>
        <w:t xml:space="preserve">a waiver will </w:t>
      </w:r>
      <w:r w:rsidRPr="00F02CB8">
        <w:rPr>
          <w:rStyle w:val="Emphasis"/>
          <w:highlight w:val="yellow"/>
        </w:rPr>
        <w:t xml:space="preserve">enable </w:t>
      </w:r>
      <w:r w:rsidRPr="00E74D0C">
        <w:rPr>
          <w:rStyle w:val="Emphasis"/>
        </w:rPr>
        <w:t xml:space="preserve">timely and </w:t>
      </w:r>
      <w:r w:rsidRPr="00F02CB8">
        <w:rPr>
          <w:rStyle w:val="Emphasis"/>
          <w:highlight w:val="yellow"/>
        </w:rPr>
        <w:t>equitable access</w:t>
      </w:r>
      <w:r w:rsidRPr="00F02CB8">
        <w:rPr>
          <w:rStyle w:val="StyleUnderline"/>
          <w:highlight w:val="yellow"/>
        </w:rPr>
        <w:t xml:space="preserve"> to</w:t>
      </w:r>
      <w:r w:rsidRPr="00504B00">
        <w:rPr>
          <w:rStyle w:val="StyleUnderline"/>
        </w:rPr>
        <w:t xml:space="preserve"> affordable </w:t>
      </w:r>
      <w:r w:rsidRPr="00F02CB8">
        <w:rPr>
          <w:rStyle w:val="StyleUnderline"/>
          <w:highlight w:val="yellow"/>
        </w:rPr>
        <w:t>health products and</w:t>
      </w:r>
      <w:r w:rsidRPr="00504B00">
        <w:rPr>
          <w:rStyle w:val="StyleUnderline"/>
        </w:rPr>
        <w:t xml:space="preserve"> technologies, including </w:t>
      </w:r>
      <w:r w:rsidRPr="00F02CB8">
        <w:rPr>
          <w:rStyle w:val="StyleUnderline"/>
          <w:highlight w:val="yellow"/>
        </w:rPr>
        <w:t>vaccines</w:t>
      </w:r>
      <w:r w:rsidRPr="00504B00">
        <w:rPr>
          <w:rStyle w:val="StyleUnderline"/>
        </w:rPr>
        <w:t>.</w:t>
      </w:r>
      <w:r>
        <w:rPr>
          <w:rStyle w:val="StyleUnderline"/>
        </w:rPr>
        <w:t xml:space="preserve"> </w:t>
      </w:r>
      <w:r w:rsidRPr="00585367">
        <w:rPr>
          <w:sz w:val="14"/>
        </w:rPr>
        <w:t xml:space="preserve">Though many member countries had supported and co-sponsored the proposal, </w:t>
      </w:r>
      <w:r w:rsidRPr="00504B00">
        <w:rPr>
          <w:rStyle w:val="StyleUnderline"/>
        </w:rPr>
        <w:t xml:space="preserve">a small but </w:t>
      </w:r>
      <w:r w:rsidRPr="00F02CB8">
        <w:rPr>
          <w:rStyle w:val="StyleUnderline"/>
          <w:highlight w:val="yellow"/>
        </w:rPr>
        <w:t>influential</w:t>
      </w:r>
      <w:r w:rsidRPr="00504B00">
        <w:rPr>
          <w:rStyle w:val="StyleUnderline"/>
        </w:rPr>
        <w:t xml:space="preserve"> group of </w:t>
      </w:r>
      <w:r w:rsidRPr="00F02CB8">
        <w:rPr>
          <w:rStyle w:val="StyleUnderline"/>
          <w:highlight w:val="yellow"/>
        </w:rPr>
        <w:t>countries</w:t>
      </w:r>
      <w:r w:rsidRPr="00585367">
        <w:rPr>
          <w:sz w:val="14"/>
        </w:rPr>
        <w:t>, mainly Australia, Canada, the European Union (EU), Japan, the United Kingdom (UK) and the United States (US</w:t>
      </w:r>
      <w:r w:rsidRPr="00504B00">
        <w:rPr>
          <w:rStyle w:val="StyleUnderline"/>
        </w:rPr>
        <w:t xml:space="preserve">), </w:t>
      </w:r>
      <w:r w:rsidRPr="00F02CB8">
        <w:rPr>
          <w:rStyle w:val="StyleUnderline"/>
          <w:highlight w:val="yellow"/>
        </w:rPr>
        <w:t>opposed it</w:t>
      </w:r>
      <w:r w:rsidRPr="00585367">
        <w:rPr>
          <w:sz w:val="14"/>
        </w:rPr>
        <w:t xml:space="preserve">. </w:t>
      </w:r>
      <w:r w:rsidRPr="00504B00">
        <w:rPr>
          <w:rStyle w:val="StyleUnderline"/>
        </w:rPr>
        <w:t xml:space="preserve">They </w:t>
      </w:r>
      <w:r w:rsidRPr="00F02CB8">
        <w:rPr>
          <w:rStyle w:val="StyleUnderline"/>
          <w:highlight w:val="yellow"/>
        </w:rPr>
        <w:t>argued</w:t>
      </w:r>
      <w:r w:rsidRPr="00585367">
        <w:rPr>
          <w:sz w:val="14"/>
        </w:rPr>
        <w:t xml:space="preserve"> that </w:t>
      </w:r>
      <w:r w:rsidRPr="00F02CB8">
        <w:rPr>
          <w:rStyle w:val="StyleUnderline"/>
          <w:highlight w:val="yellow"/>
        </w:rPr>
        <w:t>existing</w:t>
      </w:r>
      <w:r w:rsidRPr="00F02CB8">
        <w:rPr>
          <w:sz w:val="14"/>
          <w:highlight w:val="yellow"/>
        </w:rPr>
        <w:t xml:space="preserve"> </w:t>
      </w:r>
      <w:r w:rsidRPr="00F02CB8">
        <w:rPr>
          <w:rStyle w:val="StyleUnderline"/>
          <w:highlight w:val="yellow"/>
        </w:rPr>
        <w:t>exceptions</w:t>
      </w:r>
      <w:r w:rsidRPr="00585367">
        <w:rPr>
          <w:sz w:val="14"/>
        </w:rPr>
        <w:t xml:space="preserve"> under the TRIPS Agreement </w:t>
      </w:r>
      <w:r w:rsidRPr="00F02CB8">
        <w:rPr>
          <w:rStyle w:val="StyleUnderline"/>
          <w:highlight w:val="yellow"/>
        </w:rPr>
        <w:t>are</w:t>
      </w:r>
      <w:r w:rsidRPr="00504B00">
        <w:rPr>
          <w:rStyle w:val="StyleUnderline"/>
        </w:rPr>
        <w:t xml:space="preserve"> </w:t>
      </w:r>
      <w:r w:rsidRPr="00F02CB8">
        <w:rPr>
          <w:rStyle w:val="StyleUnderline"/>
          <w:highlight w:val="yellow"/>
        </w:rPr>
        <w:t>sufficient</w:t>
      </w:r>
      <w:r w:rsidRPr="00585367">
        <w:rPr>
          <w:sz w:val="14"/>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585367">
        <w:rPr>
          <w:sz w:val="14"/>
        </w:rPr>
        <w:t>gridlock, and</w:t>
      </w:r>
      <w:proofErr w:type="gramEnd"/>
      <w:r w:rsidRPr="00585367">
        <w:rPr>
          <w:sz w:val="14"/>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585367">
        <w:rPr>
          <w:sz w:val="14"/>
        </w:rPr>
        <w:t>and also</w:t>
      </w:r>
      <w:proofErr w:type="gramEnd"/>
      <w:r w:rsidRPr="00585367">
        <w:rPr>
          <w:sz w:val="14"/>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585367">
        <w:rPr>
          <w:sz w:val="14"/>
        </w:rPr>
        <w:t>copyright</w:t>
      </w:r>
      <w:proofErr w:type="gramEnd"/>
      <w:r w:rsidRPr="00585367">
        <w:rPr>
          <w:sz w:val="14"/>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585367">
        <w:rPr>
          <w:sz w:val="14"/>
        </w:rPr>
        <w:t>recognises</w:t>
      </w:r>
      <w:proofErr w:type="spellEnd"/>
      <w:r w:rsidRPr="00585367">
        <w:rPr>
          <w:sz w:val="14"/>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w:t>
      </w:r>
      <w:r w:rsidRPr="00F02CB8">
        <w:rPr>
          <w:rStyle w:val="StyleUnderline"/>
          <w:highlight w:val="yellow"/>
        </w:rPr>
        <w:t>COVID</w:t>
      </w:r>
      <w:r w:rsidRPr="009E1383">
        <w:rPr>
          <w:rStyle w:val="StyleUnderline"/>
        </w:rPr>
        <w:t xml:space="preserve">-19 </w:t>
      </w:r>
      <w:r w:rsidRPr="00F02CB8">
        <w:rPr>
          <w:rStyle w:val="StyleUnderline"/>
          <w:highlight w:val="yellow"/>
        </w:rPr>
        <w:t xml:space="preserve">is an </w:t>
      </w:r>
      <w:r w:rsidRPr="00F02CB8">
        <w:rPr>
          <w:rStyle w:val="Emphasis"/>
          <w:highlight w:val="yellow"/>
        </w:rPr>
        <w:t>exceptional circumstance</w:t>
      </w:r>
      <w:r w:rsidRPr="009E1383">
        <w:rPr>
          <w:rStyle w:val="StyleUnderline"/>
        </w:rPr>
        <w:t xml:space="preserve">, and </w:t>
      </w:r>
      <w:r w:rsidRPr="00F02CB8">
        <w:rPr>
          <w:rStyle w:val="Emphasis"/>
          <w:highlight w:val="yellow"/>
        </w:rPr>
        <w:t>equitable</w:t>
      </w:r>
      <w:r w:rsidRPr="009E1383">
        <w:rPr>
          <w:rStyle w:val="Emphasis"/>
        </w:rPr>
        <w:t xml:space="preserve"> global </w:t>
      </w:r>
      <w:r w:rsidRPr="00F02CB8">
        <w:rPr>
          <w:rStyle w:val="Emphasis"/>
          <w:highlight w:val="yellow"/>
        </w:rPr>
        <w:t>access</w:t>
      </w:r>
      <w:r w:rsidRPr="009E1383">
        <w:rPr>
          <w:rStyle w:val="StyleUnderline"/>
        </w:rPr>
        <w:t xml:space="preserve"> to the vaccine </w:t>
      </w:r>
      <w:r w:rsidRPr="00F02CB8">
        <w:rPr>
          <w:rStyle w:val="StyleUnderline"/>
          <w:highlight w:val="yellow"/>
        </w:rPr>
        <w:t xml:space="preserve">is necessary to </w:t>
      </w:r>
      <w:r w:rsidRPr="00F02CB8">
        <w:rPr>
          <w:rStyle w:val="Emphasis"/>
          <w:highlight w:val="yellow"/>
        </w:rPr>
        <w:t>bring the pandemic under control</w:t>
      </w:r>
      <w:r w:rsidRPr="009E1383">
        <w:rPr>
          <w:rStyle w:val="StyleUnderline"/>
        </w:rPr>
        <w:t xml:space="preserve">. However, </w:t>
      </w:r>
      <w:r w:rsidRPr="00F02CB8">
        <w:rPr>
          <w:rStyle w:val="StyleUnderline"/>
          <w:highlight w:val="yellow"/>
        </w:rPr>
        <w:t>the world is witnessing</w:t>
      </w:r>
      <w:r w:rsidRPr="009E1383">
        <w:rPr>
          <w:rStyle w:val="StyleUnderline"/>
        </w:rPr>
        <w:t xml:space="preserve"> quite the reverse, i.e., </w:t>
      </w:r>
      <w:r w:rsidRPr="00F02CB8">
        <w:rPr>
          <w:rStyle w:val="Emphasis"/>
          <w:highlight w:val="yellow"/>
        </w:rPr>
        <w:t>vaccine nationalism</w:t>
      </w:r>
      <w:r w:rsidRPr="00585367">
        <w:rPr>
          <w:sz w:val="14"/>
        </w:rPr>
        <w:t xml:space="preserve">. </w:t>
      </w:r>
      <w:r w:rsidRPr="009E1383">
        <w:rPr>
          <w:rStyle w:val="StyleUnderline"/>
        </w:rPr>
        <w:t xml:space="preserve">Vaccine nationalism is “my nation first” approach to securing and stockpiling vaccines before making them available in other countries. </w:t>
      </w:r>
      <w:r w:rsidRPr="00F02CB8">
        <w:rPr>
          <w:rStyle w:val="StyleUnderline"/>
          <w:highlight w:val="yellow"/>
        </w:rPr>
        <w:t>A</w:t>
      </w:r>
      <w:r w:rsidRPr="009E1383">
        <w:rPr>
          <w:rStyle w:val="StyleUnderline"/>
        </w:rPr>
        <w:t xml:space="preserve"> TRIPS </w:t>
      </w:r>
      <w:r w:rsidRPr="00F02CB8">
        <w:rPr>
          <w:rStyle w:val="StyleUnderline"/>
          <w:highlight w:val="yellow"/>
        </w:rPr>
        <w:t>waiver would</w:t>
      </w:r>
      <w:r w:rsidRPr="009E1383">
        <w:rPr>
          <w:rStyle w:val="StyleUnderline"/>
        </w:rPr>
        <w:t xml:space="preserve"> be instrumental in </w:t>
      </w:r>
      <w:r w:rsidRPr="00F02CB8">
        <w:rPr>
          <w:rStyle w:val="StyleUnderline"/>
          <w:highlight w:val="yellow"/>
        </w:rPr>
        <w:t>address</w:t>
      </w:r>
      <w:r w:rsidRPr="009E1383">
        <w:rPr>
          <w:rStyle w:val="StyleUnderline"/>
        </w:rPr>
        <w:t xml:space="preserve">ing </w:t>
      </w:r>
      <w:r w:rsidRPr="00F02CB8">
        <w:rPr>
          <w:rStyle w:val="StyleUnderline"/>
          <w:highlight w:val="yellow"/>
        </w:rPr>
        <w:t>the</w:t>
      </w:r>
      <w:r w:rsidRPr="009E1383">
        <w:rPr>
          <w:rStyle w:val="StyleUnderline"/>
        </w:rPr>
        <w:t xml:space="preserve"> </w:t>
      </w:r>
      <w:r w:rsidRPr="009E1383">
        <w:rPr>
          <w:rStyle w:val="Emphasis"/>
        </w:rPr>
        <w:t xml:space="preserve">growing </w:t>
      </w:r>
      <w:r w:rsidRPr="00F02CB8">
        <w:rPr>
          <w:rStyle w:val="Emphasis"/>
          <w:highlight w:val="yellow"/>
        </w:rPr>
        <w:t>inequality in the production</w:t>
      </w:r>
      <w:r w:rsidRPr="00585367">
        <w:rPr>
          <w:sz w:val="14"/>
        </w:rPr>
        <w:t xml:space="preserve">, distribution,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585367">
        <w:rPr>
          <w:sz w:val="14"/>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585367">
        <w:rPr>
          <w:sz w:val="14"/>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585367">
        <w:rPr>
          <w:sz w:val="14"/>
        </w:rPr>
        <w:t>Source:“</w:t>
      </w:r>
      <w:proofErr w:type="gramEnd"/>
      <w:r w:rsidRPr="00585367">
        <w:rPr>
          <w:sz w:val="14"/>
        </w:rPr>
        <w:t>Tracking</w:t>
      </w:r>
      <w:proofErr w:type="spellEnd"/>
      <w:r w:rsidRPr="00585367">
        <w:rPr>
          <w:sz w:val="14"/>
        </w:rPr>
        <w:t xml:space="preserve"> COVID-19 Vaccine Purchases Across the Globe”, Duke Global Health Innovation Center, Updated 9 July 2021. </w:t>
      </w:r>
      <w:r w:rsidRPr="009E1383">
        <w:rPr>
          <w:rStyle w:val="StyleUnderline"/>
        </w:rPr>
        <w:t>Consequently, there is a significant disparity between HICs and LICs in vaccine administration</w:t>
      </w:r>
      <w:r w:rsidRPr="00585367">
        <w:rPr>
          <w:sz w:val="14"/>
        </w:rPr>
        <w:t xml:space="preserve"> as well. </w:t>
      </w:r>
      <w:r w:rsidRPr="009E1383">
        <w:rPr>
          <w:rStyle w:val="StyleUnderline"/>
        </w:rPr>
        <w:t xml:space="preserve">As of 8 July 2021, 3.32 </w:t>
      </w:r>
      <w:r w:rsidRPr="009E1383">
        <w:rPr>
          <w:rStyle w:val="StyleUnderline"/>
        </w:rPr>
        <w:lastRenderedPageBreak/>
        <w:t xml:space="preserve">billion vaccine doses had been administered globally.12 Nonetheless, </w:t>
      </w:r>
      <w:r w:rsidRPr="00E74D0C">
        <w:rPr>
          <w:rStyle w:val="Emphasis"/>
        </w:rPr>
        <w:t xml:space="preserve">only </w:t>
      </w:r>
      <w:r w:rsidRPr="00F02CB8">
        <w:rPr>
          <w:rStyle w:val="Emphasis"/>
          <w:highlight w:val="yellow"/>
        </w:rPr>
        <w:t>one per cent</w:t>
      </w:r>
      <w:r w:rsidRPr="00F02CB8">
        <w:rPr>
          <w:rStyle w:val="StyleUnderline"/>
          <w:highlight w:val="yellow"/>
        </w:rPr>
        <w:t xml:space="preserve"> of people in LICs have been given</w:t>
      </w:r>
      <w:r w:rsidRPr="009E1383">
        <w:rPr>
          <w:rStyle w:val="StyleUnderline"/>
        </w:rPr>
        <w:t xml:space="preserve"> at least </w:t>
      </w:r>
      <w:r w:rsidRPr="00F02CB8">
        <w:rPr>
          <w:rStyle w:val="StyleUnderline"/>
          <w:highlight w:val="yellow"/>
        </w:rPr>
        <w:t>one dose</w:t>
      </w:r>
      <w:r w:rsidRPr="00585367">
        <w:rPr>
          <w:sz w:val="14"/>
        </w:rPr>
        <w:t xml:space="preserve">. </w:t>
      </w:r>
      <w:r w:rsidRPr="009E1383">
        <w:rPr>
          <w:rStyle w:val="StyleUnderline"/>
        </w:rPr>
        <w:t xml:space="preserve">While in HICs almost one in four people have received the vaccine, in LICs, it is one in more than 500. </w:t>
      </w:r>
      <w:r w:rsidRPr="00585367">
        <w:rPr>
          <w:sz w:val="14"/>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F02CB8">
        <w:rPr>
          <w:rStyle w:val="StyleUnderline"/>
          <w:highlight w:val="yellow"/>
        </w:rPr>
        <w:t>vaccine inequity is</w:t>
      </w:r>
      <w:r w:rsidRPr="009E1383">
        <w:rPr>
          <w:rStyle w:val="StyleUnderline"/>
        </w:rPr>
        <w:t xml:space="preserve"> not only morally indefensible but also </w:t>
      </w:r>
      <w:r w:rsidRPr="00E74D0C">
        <w:rPr>
          <w:rStyle w:val="Emphasis"/>
        </w:rPr>
        <w:t xml:space="preserve">clinically </w:t>
      </w:r>
      <w:r w:rsidRPr="00F02CB8">
        <w:rPr>
          <w:rStyle w:val="Emphasis"/>
          <w:highlight w:val="yellow"/>
        </w:rPr>
        <w:t>counter-productive</w:t>
      </w:r>
      <w:r w:rsidRPr="00F02CB8">
        <w:rPr>
          <w:sz w:val="14"/>
          <w:highlight w:val="yellow"/>
        </w:rPr>
        <w:t>.</w:t>
      </w:r>
      <w:r w:rsidRPr="00585367">
        <w:rPr>
          <w:sz w:val="14"/>
        </w:rPr>
        <w:t xml:space="preserve"> </w:t>
      </w:r>
      <w:r w:rsidRPr="009E1383">
        <w:rPr>
          <w:rStyle w:val="StyleUnderline"/>
        </w:rPr>
        <w:t xml:space="preserve">If this situation prevails, LICs could be waiting until 2025 for vaccinating half of their people. Allowing most of the world’s population to go unvaccinated </w:t>
      </w:r>
      <w:r w:rsidRPr="00F02CB8">
        <w:rPr>
          <w:rStyle w:val="StyleUnderline"/>
          <w:highlight w:val="yellow"/>
        </w:rPr>
        <w:t>will</w:t>
      </w:r>
      <w:r w:rsidRPr="009E1383">
        <w:rPr>
          <w:rStyle w:val="StyleUnderline"/>
        </w:rPr>
        <w:t xml:space="preserve"> also </w:t>
      </w:r>
      <w:r w:rsidRPr="00F02CB8">
        <w:rPr>
          <w:rStyle w:val="Emphasis"/>
          <w:highlight w:val="yellow"/>
        </w:rPr>
        <w:t xml:space="preserve">spawn new </w:t>
      </w:r>
      <w:r w:rsidRPr="00E74D0C">
        <w:rPr>
          <w:rStyle w:val="Emphasis"/>
        </w:rPr>
        <w:t xml:space="preserve">virus </w:t>
      </w:r>
      <w:r w:rsidRPr="00F02CB8">
        <w:rPr>
          <w:rStyle w:val="Emphasis"/>
          <w:highlight w:val="yellow"/>
        </w:rPr>
        <w:t>mutations, more contagious viruses</w:t>
      </w:r>
      <w:r w:rsidRPr="00585367">
        <w:rPr>
          <w:sz w:val="14"/>
        </w:rPr>
        <w:t xml:space="preserve"> </w:t>
      </w:r>
      <w:r w:rsidRPr="009E1383">
        <w:rPr>
          <w:rStyle w:val="StyleUnderline"/>
        </w:rPr>
        <w:t xml:space="preserve">leading to a steep rise in COVID-19 cases. Such a scenario </w:t>
      </w:r>
      <w:r w:rsidRPr="00F02CB8">
        <w:rPr>
          <w:rStyle w:val="StyleUnderline"/>
          <w:highlight w:val="yellow"/>
        </w:rPr>
        <w:t xml:space="preserve">could cause </w:t>
      </w:r>
      <w:r w:rsidRPr="00F02CB8">
        <w:rPr>
          <w:rStyle w:val="Emphasis"/>
          <w:highlight w:val="yellow"/>
        </w:rPr>
        <w:t>twice as many deaths</w:t>
      </w:r>
      <w:r w:rsidRPr="009E1383">
        <w:rPr>
          <w:rStyle w:val="StyleUnderline"/>
        </w:rPr>
        <w:t xml:space="preserve"> as against distributing them globally, on a priority basis</w:t>
      </w:r>
      <w:r w:rsidRPr="00585367">
        <w:rPr>
          <w:sz w:val="14"/>
        </w:rPr>
        <w:t xml:space="preserve">. </w:t>
      </w:r>
      <w:r w:rsidRPr="009E1383">
        <w:rPr>
          <w:rStyle w:val="StyleUnderline"/>
        </w:rPr>
        <w:t xml:space="preserve">Preventing this humanitarian catastrophe requires </w:t>
      </w:r>
      <w:r w:rsidRPr="009E1383">
        <w:rPr>
          <w:rStyle w:val="Emphasis"/>
        </w:rPr>
        <w:t>removing all barriers</w:t>
      </w:r>
      <w:r w:rsidRPr="009E1383">
        <w:rPr>
          <w:rStyle w:val="StyleUnderline"/>
        </w:rPr>
        <w:t xml:space="preserve"> to the production and distribution of vaccines.</w:t>
      </w:r>
      <w:r w:rsidRPr="00585367">
        <w:rPr>
          <w:sz w:val="14"/>
        </w:rPr>
        <w:t xml:space="preserve"> TRIPS is one such barrier that prevents vaccine production in LMICs and hence its equitable distribution. TRIPS: Barrier to Equitable Health Care Access The </w:t>
      </w:r>
      <w:r w:rsidRPr="00F02CB8">
        <w:rPr>
          <w:rStyle w:val="StyleUnderline"/>
          <w:highlight w:val="yellow"/>
        </w:rPr>
        <w:t>opponents</w:t>
      </w:r>
      <w:r w:rsidRPr="009E1383">
        <w:rPr>
          <w:rStyle w:val="StyleUnderline"/>
        </w:rPr>
        <w:t xml:space="preserve"> of the waiver</w:t>
      </w:r>
      <w:r w:rsidRPr="00585367">
        <w:rPr>
          <w:sz w:val="14"/>
        </w:rPr>
        <w:t xml:space="preserve"> proposal </w:t>
      </w:r>
      <w:r w:rsidRPr="00F02CB8">
        <w:rPr>
          <w:rStyle w:val="StyleUnderline"/>
          <w:highlight w:val="yellow"/>
        </w:rPr>
        <w:t>argue</w:t>
      </w:r>
      <w:r w:rsidRPr="00585367">
        <w:rPr>
          <w:sz w:val="14"/>
        </w:rPr>
        <w:t xml:space="preserve"> that </w:t>
      </w:r>
      <w:r w:rsidRPr="00F02CB8">
        <w:rPr>
          <w:rStyle w:val="StyleUnderline"/>
          <w:highlight w:val="yellow"/>
        </w:rPr>
        <w:t>IPR are not a</w:t>
      </w:r>
      <w:r w:rsidRPr="009E1383">
        <w:rPr>
          <w:rStyle w:val="StyleUnderline"/>
        </w:rPr>
        <w:t xml:space="preserve"> significant </w:t>
      </w:r>
      <w:r w:rsidRPr="00F02CB8">
        <w:rPr>
          <w:rStyle w:val="StyleUnderline"/>
          <w:highlight w:val="yellow"/>
        </w:rPr>
        <w:t>barrier</w:t>
      </w:r>
      <w:r w:rsidRPr="009E1383">
        <w:rPr>
          <w:rStyle w:val="StyleUnderline"/>
        </w:rPr>
        <w:t xml:space="preserve"> to equitable access</w:t>
      </w:r>
      <w:r w:rsidRPr="00585367">
        <w:rPr>
          <w:sz w:val="14"/>
        </w:rPr>
        <w:t xml:space="preserve"> to health care, and existing TRIPS flexibilities are sufficient to address the COVID-19 pandemic. </w:t>
      </w:r>
      <w:r w:rsidRPr="009E1383">
        <w:rPr>
          <w:rStyle w:val="Emphasis"/>
        </w:rPr>
        <w:t xml:space="preserve">However, </w:t>
      </w:r>
      <w:r w:rsidRPr="00F02CB8">
        <w:rPr>
          <w:rStyle w:val="Emphasis"/>
          <w:highlight w:val="yellow"/>
        </w:rPr>
        <w:t>history suggests the contrary</w:t>
      </w:r>
      <w:r w:rsidRPr="009E1383">
        <w:rPr>
          <w:rStyle w:val="Emphasis"/>
        </w:rPr>
        <w:t>.</w:t>
      </w:r>
      <w:r w:rsidRPr="00585367">
        <w:rPr>
          <w:sz w:val="14"/>
        </w:rPr>
        <w:t xml:space="preserve"> For instance, </w:t>
      </w:r>
      <w:r w:rsidRPr="009E1383">
        <w:rPr>
          <w:rStyle w:val="StyleUnderline"/>
        </w:rPr>
        <w:t>when South Africa passed the Medicines and Related Substances Act</w:t>
      </w:r>
      <w:r w:rsidRPr="00585367">
        <w:rPr>
          <w:sz w:val="14"/>
        </w:rPr>
        <w:t xml:space="preserve"> of 1997 to address the HIV/AIDS public health crisis, nearly 40 of world’s largest and </w:t>
      </w:r>
      <w:r w:rsidRPr="009E1383">
        <w:rPr>
          <w:rStyle w:val="StyleUnderline"/>
        </w:rPr>
        <w:t xml:space="preserve">influential pharma companies took the South African government to court </w:t>
      </w:r>
      <w:r w:rsidRPr="00585367">
        <w:rPr>
          <w:sz w:val="14"/>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585367">
        <w:rPr>
          <w:sz w:val="14"/>
        </w:rPr>
        <w:t xml:space="preserve"> (ARVs) to the African market at a lower cost, </w:t>
      </w:r>
      <w:r w:rsidRPr="009E1383">
        <w:rPr>
          <w:rStyle w:val="StyleUnderline"/>
        </w:rPr>
        <w:t>Big Pharma retaliated through patent litigations</w:t>
      </w:r>
      <w:r w:rsidRPr="00585367">
        <w:rPr>
          <w:sz w:val="14"/>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585367">
        <w:rPr>
          <w:sz w:val="14"/>
        </w:rPr>
        <w:t xml:space="preserve"> Médecins Sans </w:t>
      </w:r>
      <w:proofErr w:type="spellStart"/>
      <w:r w:rsidRPr="00585367">
        <w:rPr>
          <w:sz w:val="14"/>
        </w:rPr>
        <w:t>Frontières</w:t>
      </w:r>
      <w:proofErr w:type="spellEnd"/>
      <w:r w:rsidRPr="00585367">
        <w:rPr>
          <w:sz w:val="14"/>
        </w:rPr>
        <w:t xml:space="preserve"> (MSF), or </w:t>
      </w:r>
      <w:r w:rsidRPr="00F02CB8">
        <w:rPr>
          <w:rStyle w:val="StyleUnderline"/>
          <w:highlight w:val="yellow"/>
        </w:rPr>
        <w:t>Doctors Without Borders, highlights</w:t>
      </w:r>
      <w:r w:rsidRPr="009E1383">
        <w:rPr>
          <w:rStyle w:val="StyleUnderline"/>
        </w:rPr>
        <w:t xml:space="preserve"> various instances of </w:t>
      </w:r>
      <w:r w:rsidRPr="00F02CB8">
        <w:rPr>
          <w:rStyle w:val="StyleUnderline"/>
          <w:highlight w:val="yellow"/>
        </w:rPr>
        <w:t xml:space="preserve">how </w:t>
      </w:r>
      <w:r w:rsidRPr="00F02CB8">
        <w:rPr>
          <w:rStyle w:val="Emphasis"/>
          <w:highlight w:val="yellow"/>
        </w:rPr>
        <w:t>IP hinders manufacturing and supply</w:t>
      </w:r>
      <w:r w:rsidRPr="009E1383">
        <w:rPr>
          <w:rStyle w:val="Emphasis"/>
        </w:rPr>
        <w:t xml:space="preserve"> of diagnostics,</w:t>
      </w:r>
      <w:r w:rsidRPr="009E1383">
        <w:rPr>
          <w:rStyle w:val="StyleUnderline"/>
        </w:rPr>
        <w:t xml:space="preserve"> medical equipment, </w:t>
      </w:r>
      <w:proofErr w:type="gramStart"/>
      <w:r w:rsidRPr="00F02CB8">
        <w:rPr>
          <w:rStyle w:val="StyleUnderline"/>
          <w:highlight w:val="yellow"/>
        </w:rPr>
        <w:t>treatments</w:t>
      </w:r>
      <w:proofErr w:type="gramEnd"/>
      <w:r w:rsidRPr="009E1383">
        <w:rPr>
          <w:rStyle w:val="StyleUnderline"/>
        </w:rPr>
        <w:t xml:space="preserve"> and vaccines </w:t>
      </w:r>
      <w:r w:rsidRPr="00F02CB8">
        <w:rPr>
          <w:rStyle w:val="StyleUnderline"/>
          <w:highlight w:val="yellow"/>
        </w:rPr>
        <w:t>during the</w:t>
      </w:r>
      <w:r w:rsidRPr="009E1383">
        <w:rPr>
          <w:rStyle w:val="StyleUnderline"/>
        </w:rPr>
        <w:t xml:space="preserve"> COVID-19 </w:t>
      </w:r>
      <w:r w:rsidRPr="00F02CB8">
        <w:rPr>
          <w:rStyle w:val="StyleUnderline"/>
          <w:highlight w:val="yellow"/>
        </w:rPr>
        <w:t>pandemic</w:t>
      </w:r>
      <w:r w:rsidRPr="00585367">
        <w:rPr>
          <w:sz w:val="14"/>
        </w:rPr>
        <w:t xml:space="preserve">. For instance, during the peak of the COVID-19 first wave in Europe, Roche rejected a request from the Netherlands to release the recipe of key chemical reagents needed to increase the production of diagnostic kits. Another example was </w:t>
      </w:r>
      <w:r w:rsidRPr="00F02CB8">
        <w:rPr>
          <w:rStyle w:val="StyleUnderline"/>
          <w:highlight w:val="yellow"/>
        </w:rPr>
        <w:t>patent holders</w:t>
      </w:r>
      <w:r w:rsidRPr="00585367">
        <w:rPr>
          <w:rStyle w:val="StyleUnderline"/>
        </w:rPr>
        <w:t xml:space="preserve"> </w:t>
      </w:r>
      <w:r w:rsidRPr="00F02CB8">
        <w:rPr>
          <w:rStyle w:val="StyleUnderline"/>
          <w:highlight w:val="yellow"/>
        </w:rPr>
        <w:t>threaten</w:t>
      </w:r>
      <w:r w:rsidRPr="00585367">
        <w:rPr>
          <w:rStyle w:val="StyleUnderline"/>
        </w:rPr>
        <w:t xml:space="preserve">ing </w:t>
      </w:r>
      <w:r w:rsidRPr="00F02CB8">
        <w:rPr>
          <w:rStyle w:val="StyleUnderline"/>
          <w:highlight w:val="yellow"/>
        </w:rPr>
        <w:t>producers of 3D printing ventilators with</w:t>
      </w:r>
      <w:r w:rsidRPr="00585367">
        <w:rPr>
          <w:rStyle w:val="StyleUnderline"/>
        </w:rPr>
        <w:t xml:space="preserve"> patent infringement </w:t>
      </w:r>
      <w:r w:rsidRPr="00F02CB8">
        <w:rPr>
          <w:rStyle w:val="StyleUnderline"/>
          <w:highlight w:val="yellow"/>
        </w:rPr>
        <w:t>lawsuits</w:t>
      </w:r>
      <w:r w:rsidRPr="00585367">
        <w:rPr>
          <w:rStyle w:val="StyleUnderline"/>
        </w:rPr>
        <w:t xml:space="preserve"> in Italy</w:t>
      </w:r>
      <w:r w:rsidRPr="00585367">
        <w:rPr>
          <w:sz w:val="14"/>
        </w:rPr>
        <w:t xml:space="preserve">.20 The MSF also found that </w:t>
      </w:r>
      <w:r w:rsidRPr="009E1383">
        <w:rPr>
          <w:rStyle w:val="StyleUnderline"/>
        </w:rPr>
        <w:t>patents pose a severe threat to access to affordable versions of newer vaccines.</w:t>
      </w:r>
      <w:r w:rsidRPr="00585367">
        <w:rPr>
          <w:sz w:val="14"/>
        </w:rPr>
        <w:t xml:space="preserve">21 </w:t>
      </w:r>
      <w:proofErr w:type="gramStart"/>
      <w:r w:rsidRPr="00585367">
        <w:rPr>
          <w:sz w:val="14"/>
        </w:rPr>
        <w:t>Source:“</w:t>
      </w:r>
      <w:proofErr w:type="gramEnd"/>
      <w:r w:rsidRPr="00585367">
        <w:rPr>
          <w:sz w:val="14"/>
        </w:rPr>
        <w:t xml:space="preserve">COVID-19 Vaccine R&amp;D Investments”, Global Health Centre, Graduate Institute, Geneva, Updated 9 July 2021. The </w:t>
      </w:r>
      <w:r w:rsidRPr="00F02CB8">
        <w:rPr>
          <w:rStyle w:val="StyleUnderline"/>
          <w:highlight w:val="yellow"/>
        </w:rPr>
        <w:t>opponents</w:t>
      </w:r>
      <w:r w:rsidRPr="009E1383">
        <w:rPr>
          <w:rStyle w:val="StyleUnderline"/>
        </w:rPr>
        <w:t xml:space="preserve"> of the TRIPS waiver</w:t>
      </w:r>
      <w:r w:rsidRPr="00585367">
        <w:rPr>
          <w:sz w:val="14"/>
        </w:rPr>
        <w:t xml:space="preserve"> also </w:t>
      </w:r>
      <w:r w:rsidRPr="00F02CB8">
        <w:rPr>
          <w:rStyle w:val="StyleUnderline"/>
          <w:highlight w:val="yellow"/>
        </w:rPr>
        <w:t>argue</w:t>
      </w:r>
      <w:r w:rsidRPr="00585367">
        <w:rPr>
          <w:sz w:val="14"/>
        </w:rPr>
        <w:t xml:space="preserve"> that </w:t>
      </w:r>
      <w:r w:rsidRPr="00F02CB8">
        <w:rPr>
          <w:rStyle w:val="Emphasis"/>
          <w:highlight w:val="yellow"/>
        </w:rPr>
        <w:t>IP is the incentive for innovation</w:t>
      </w:r>
      <w:r w:rsidRPr="00585367">
        <w:rPr>
          <w:sz w:val="14"/>
        </w:rPr>
        <w:t xml:space="preserve"> and if it is undermined, future innovation will suffer. </w:t>
      </w:r>
      <w:r w:rsidRPr="00F02CB8">
        <w:rPr>
          <w:rStyle w:val="StyleUnderline"/>
          <w:highlight w:val="yellow"/>
        </w:rPr>
        <w:t>However</w:t>
      </w:r>
      <w:r w:rsidRPr="009E1383">
        <w:rPr>
          <w:rStyle w:val="StyleUnderline"/>
        </w:rPr>
        <w:t xml:space="preserve">, </w:t>
      </w:r>
      <w:r w:rsidRPr="00E74D0C">
        <w:rPr>
          <w:rStyle w:val="StyleUnderline"/>
        </w:rPr>
        <w:t>most of the</w:t>
      </w:r>
      <w:r w:rsidRPr="009E1383">
        <w:rPr>
          <w:rStyle w:val="StyleUnderline"/>
        </w:rPr>
        <w:t xml:space="preserve"> COVID-19 </w:t>
      </w:r>
      <w:r w:rsidRPr="00E74D0C">
        <w:rPr>
          <w:rStyle w:val="StyleUnderline"/>
        </w:rPr>
        <w:t>medical</w:t>
      </w:r>
      <w:r w:rsidRPr="009E1383">
        <w:rPr>
          <w:rStyle w:val="StyleUnderline"/>
        </w:rPr>
        <w:t xml:space="preserve"> </w:t>
      </w:r>
      <w:r w:rsidRPr="00F02CB8">
        <w:rPr>
          <w:rStyle w:val="StyleUnderline"/>
          <w:highlight w:val="yellow"/>
        </w:rPr>
        <w:t>innovations</w:t>
      </w:r>
      <w:r w:rsidRPr="009E1383">
        <w:rPr>
          <w:rStyle w:val="StyleUnderline"/>
        </w:rPr>
        <w:t xml:space="preserve">, particularly vaccines, </w:t>
      </w:r>
      <w:r w:rsidRPr="00E74D0C">
        <w:rPr>
          <w:rStyle w:val="StyleUnderline"/>
        </w:rPr>
        <w:t xml:space="preserve">are developed with </w:t>
      </w:r>
      <w:r w:rsidRPr="00E74D0C">
        <w:rPr>
          <w:rStyle w:val="Emphasis"/>
        </w:rPr>
        <w:t>public financing assistance</w:t>
      </w:r>
      <w:r w:rsidRPr="00585367">
        <w:rPr>
          <w:sz w:val="14"/>
        </w:rPr>
        <w:t xml:space="preserve">. </w:t>
      </w:r>
      <w:r w:rsidRPr="009E1383">
        <w:rPr>
          <w:rStyle w:val="StyleUnderline"/>
        </w:rPr>
        <w:t>Governments spent billions</w:t>
      </w:r>
      <w:r w:rsidRPr="00585367">
        <w:rPr>
          <w:sz w:val="14"/>
        </w:rPr>
        <w:t xml:space="preserve"> of dollars </w:t>
      </w:r>
      <w:r w:rsidRPr="009E1383">
        <w:rPr>
          <w:rStyle w:val="StyleUnderline"/>
        </w:rPr>
        <w:t>for COVID-19 vaccine research</w:t>
      </w:r>
      <w:r w:rsidRPr="00585367">
        <w:rPr>
          <w:sz w:val="14"/>
        </w:rPr>
        <w:t xml:space="preserve">. Notably, </w:t>
      </w:r>
      <w:r w:rsidRPr="009E1383">
        <w:rPr>
          <w:rStyle w:val="StyleUnderline"/>
        </w:rPr>
        <w:t>out of $6.1 billion in investment tracked up to July 2021</w:t>
      </w:r>
      <w:r w:rsidRPr="009E1383">
        <w:rPr>
          <w:rStyle w:val="Emphasis"/>
        </w:rPr>
        <w:t xml:space="preserve">, </w:t>
      </w:r>
      <w:r w:rsidRPr="00F02CB8">
        <w:rPr>
          <w:rStyle w:val="Emphasis"/>
          <w:highlight w:val="yellow"/>
        </w:rPr>
        <w:t>98.12</w:t>
      </w:r>
      <w:r w:rsidRPr="00F02CB8">
        <w:rPr>
          <w:rStyle w:val="StyleUnderline"/>
          <w:highlight w:val="yellow"/>
        </w:rPr>
        <w:t xml:space="preserve"> per cent was public funding</w:t>
      </w:r>
      <w:r w:rsidRPr="00585367">
        <w:rPr>
          <w:sz w:val="14"/>
        </w:rPr>
        <w:t xml:space="preserve">.22 The US and Germany are the largest investors in vaccine R&amp;D with $2.2 billion and $1.5 billion funding. </w:t>
      </w:r>
      <w:proofErr w:type="gramStart"/>
      <w:r w:rsidRPr="00585367">
        <w:rPr>
          <w:sz w:val="14"/>
        </w:rPr>
        <w:t>Source:“</w:t>
      </w:r>
      <w:proofErr w:type="gramEnd"/>
      <w:r w:rsidRPr="00585367">
        <w:rPr>
          <w:sz w:val="14"/>
        </w:rPr>
        <w:t xml:space="preserve">COVID-19 Vaccine R&amp;D Investments”, Global Health Centre, Graduate Institute, Geneva, Updated 9 July 2021. </w:t>
      </w:r>
      <w:r w:rsidRPr="009E1383">
        <w:rPr>
          <w:rStyle w:val="StyleUnderline"/>
        </w:rPr>
        <w:t>Private companies received 94.6 per cent of this funding</w:t>
      </w:r>
      <w:r w:rsidRPr="00585367">
        <w:rPr>
          <w:sz w:val="14"/>
        </w:rPr>
        <w:t xml:space="preserve">; </w:t>
      </w:r>
      <w:proofErr w:type="spellStart"/>
      <w:r w:rsidRPr="00585367">
        <w:rPr>
          <w:sz w:val="14"/>
        </w:rPr>
        <w:t>Moderna</w:t>
      </w:r>
      <w:proofErr w:type="spellEnd"/>
      <w:r w:rsidRPr="00585367">
        <w:rPr>
          <w:sz w:val="14"/>
        </w:rPr>
        <w:t xml:space="preserve"> received the highest $956.3 million and Janssen $910.6 million. Moreover, </w:t>
      </w:r>
      <w:r w:rsidRPr="009E1383">
        <w:rPr>
          <w:rStyle w:val="StyleUnderline"/>
        </w:rPr>
        <w:t xml:space="preserve">governments also invested $50.9 billion for advance purchase agreements </w:t>
      </w:r>
      <w:r w:rsidRPr="00585367">
        <w:rPr>
          <w:sz w:val="14"/>
        </w:rPr>
        <w:t xml:space="preserve">(APAs) </w:t>
      </w:r>
      <w:r w:rsidRPr="009E1383">
        <w:rPr>
          <w:rStyle w:val="StyleUnderline"/>
        </w:rPr>
        <w:t>as an incentive for vaccine development</w:t>
      </w:r>
      <w:r w:rsidRPr="00585367">
        <w:rPr>
          <w:sz w:val="14"/>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585367">
        <w:rPr>
          <w:sz w:val="14"/>
        </w:rPr>
        <w:t xml:space="preserve">23 </w:t>
      </w:r>
      <w:r w:rsidRPr="009E1383">
        <w:rPr>
          <w:rStyle w:val="StyleUnderline"/>
        </w:rPr>
        <w:t>The argument is that vaccines are developed with the support of substantial public financing, hence there is a public right to the scientific achievements</w:t>
      </w:r>
      <w:r w:rsidRPr="00585367">
        <w:rPr>
          <w:sz w:val="14"/>
        </w:rPr>
        <w:t xml:space="preserve">. </w:t>
      </w:r>
      <w:r w:rsidRPr="009E1383">
        <w:rPr>
          <w:rStyle w:val="StyleUnderline"/>
        </w:rPr>
        <w:t>Moreover, private companies reaped billions in profits from COVID-19 vaccines</w:t>
      </w:r>
      <w:r w:rsidRPr="00585367">
        <w:rPr>
          <w:sz w:val="14"/>
        </w:rPr>
        <w:t xml:space="preserve">. Source: Katharina Buchholz, “COVID-19 Vaccines Lift Pharma Company Profits”, Statista, 17 May 2021. </w:t>
      </w:r>
      <w:r w:rsidRPr="009E1383">
        <w:rPr>
          <w:rStyle w:val="StyleUnderline"/>
        </w:rPr>
        <w:t>One could argue</w:t>
      </w:r>
      <w:r w:rsidRPr="00585367">
        <w:rPr>
          <w:sz w:val="14"/>
        </w:rPr>
        <w:t xml:space="preserve"> that </w:t>
      </w:r>
      <w:r w:rsidRPr="009E1383">
        <w:rPr>
          <w:rStyle w:val="StyleUnderline"/>
        </w:rPr>
        <w:t xml:space="preserve">since the </w:t>
      </w:r>
      <w:r w:rsidRPr="009E1383">
        <w:rPr>
          <w:rStyle w:val="StyleUnderline"/>
        </w:rPr>
        <w:lastRenderedPageBreak/>
        <w:t>US, Germany and</w:t>
      </w:r>
      <w:r w:rsidRPr="00585367">
        <w:rPr>
          <w:sz w:val="14"/>
        </w:rPr>
        <w:t xml:space="preserve"> other </w:t>
      </w:r>
      <w:r w:rsidRPr="009E1383">
        <w:rPr>
          <w:rStyle w:val="StyleUnderline"/>
        </w:rPr>
        <w:t>HICs are spending money, their citizens are entitled to get vaccines first</w:t>
      </w:r>
      <w:r w:rsidRPr="00585367">
        <w:rPr>
          <w:sz w:val="14"/>
        </w:rPr>
        <w:t xml:space="preserve">, hence </w:t>
      </w:r>
      <w:r w:rsidRPr="009E1383">
        <w:rPr>
          <w:rStyle w:val="StyleUnderline"/>
        </w:rPr>
        <w:t>vaccine nationalism is morally defensible</w:t>
      </w:r>
      <w:r w:rsidRPr="00585367">
        <w:rPr>
          <w:sz w:val="14"/>
        </w:rPr>
        <w:t>. Nonetheless</w:t>
      </w:r>
      <w:r w:rsidRPr="009E1383">
        <w:rPr>
          <w:rStyle w:val="Emphasis"/>
        </w:rPr>
        <w:t>, it is not the case</w:t>
      </w:r>
      <w:r w:rsidRPr="00585367">
        <w:rPr>
          <w:sz w:val="14"/>
        </w:rPr>
        <w:t xml:space="preserve">. The </w:t>
      </w:r>
      <w:r w:rsidRPr="009E1383">
        <w:rPr>
          <w:rStyle w:val="StyleUnderline"/>
        </w:rPr>
        <w:t>TRIPS</w:t>
      </w:r>
      <w:r w:rsidRPr="00585367">
        <w:rPr>
          <w:sz w:val="14"/>
        </w:rPr>
        <w:t xml:space="preserve"> Agreement </w:t>
      </w:r>
      <w:r w:rsidRPr="009E1383">
        <w:rPr>
          <w:rStyle w:val="StyleUnderline"/>
        </w:rPr>
        <w:t>includes several provisions which mandates promotion of technology transfer</w:t>
      </w:r>
      <w:r w:rsidRPr="00585367">
        <w:rPr>
          <w:sz w:val="14"/>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 xml:space="preserve">The LMICs opened their markets and amended domestic patent laws </w:t>
      </w:r>
      <w:proofErr w:type="spellStart"/>
      <w:r w:rsidRPr="009E1383">
        <w:rPr>
          <w:rStyle w:val="StyleUnderline"/>
        </w:rPr>
        <w:t>favouring</w:t>
      </w:r>
      <w:proofErr w:type="spellEnd"/>
      <w:r w:rsidRPr="009E1383">
        <w:rPr>
          <w:rStyle w:val="StyleUnderline"/>
        </w:rPr>
        <w:t xml:space="preserve"> developing countries’ products against this promise of technology transfer</w:t>
      </w:r>
      <w:r w:rsidRPr="00585367">
        <w:rPr>
          <w:sz w:val="14"/>
        </w:rPr>
        <w:t xml:space="preserve">. </w:t>
      </w:r>
      <w:r w:rsidRPr="009E1383">
        <w:rPr>
          <w:rStyle w:val="StyleUnderline"/>
        </w:rPr>
        <w:t>Another argument</w:t>
      </w:r>
      <w:r w:rsidRPr="00585367">
        <w:rPr>
          <w:sz w:val="14"/>
        </w:rPr>
        <w:t xml:space="preserve"> against the proposed TRIPS waiver </w:t>
      </w:r>
      <w:r w:rsidRPr="009E1383">
        <w:rPr>
          <w:rStyle w:val="StyleUnderline"/>
        </w:rPr>
        <w:t>is that a waiver</w:t>
      </w:r>
      <w:r w:rsidRPr="00585367">
        <w:rPr>
          <w:sz w:val="14"/>
        </w:rPr>
        <w:t xml:space="preserve"> </w:t>
      </w:r>
      <w:r w:rsidRPr="009E1383">
        <w:rPr>
          <w:rStyle w:val="StyleUnderline"/>
        </w:rPr>
        <w:t>would not increase</w:t>
      </w:r>
      <w:r w:rsidRPr="00585367">
        <w:rPr>
          <w:sz w:val="14"/>
        </w:rPr>
        <w:t xml:space="preserve"> the </w:t>
      </w:r>
      <w:r w:rsidRPr="009E1383">
        <w:rPr>
          <w:rStyle w:val="StyleUnderline"/>
        </w:rPr>
        <w:t>manufacturing of COVID-19 vaccines</w:t>
      </w:r>
      <w:r w:rsidRPr="00585367">
        <w:rPr>
          <w:sz w:val="14"/>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 xml:space="preserve">However, </w:t>
      </w:r>
      <w:r w:rsidRPr="00F02CB8">
        <w:rPr>
          <w:rStyle w:val="Emphasis"/>
          <w:highlight w:val="yellow"/>
        </w:rPr>
        <w:t>a waiver would be the first but essential step to increase manufacturing capacity</w:t>
      </w:r>
      <w:r w:rsidRPr="009E1383">
        <w:rPr>
          <w:rStyle w:val="Emphasis"/>
        </w:rPr>
        <w:t xml:space="preserve"> worldwid</w:t>
      </w:r>
      <w:r w:rsidRPr="00585367">
        <w:rPr>
          <w:sz w:val="14"/>
        </w:rPr>
        <w:t xml:space="preserve">e. For instance, </w:t>
      </w:r>
      <w:r w:rsidRPr="009E1383">
        <w:rPr>
          <w:rStyle w:val="StyleUnderline"/>
        </w:rPr>
        <w:t>to export COVID-19 vaccine-related products, countries need to ensure that there are no IP restrictions at both ends –</w:t>
      </w:r>
      <w:r w:rsidRPr="00585367">
        <w:rPr>
          <w:sz w:val="14"/>
        </w:rPr>
        <w:t xml:space="preserve"> exporting and importing. The market for vaccine materials includes consumables, single-use reactors bags, filters, culture media, and vaccine ingredients. </w:t>
      </w:r>
      <w:r w:rsidRPr="009E1383">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585367">
        <w:rPr>
          <w:sz w:val="14"/>
        </w:rPr>
        <w:t xml:space="preserve">. Similarly, </w:t>
      </w:r>
      <w:r w:rsidRPr="00F02CB8">
        <w:rPr>
          <w:rStyle w:val="StyleUnderline"/>
          <w:highlight w:val="yellow"/>
        </w:rPr>
        <w:t>the</w:t>
      </w:r>
      <w:r w:rsidRPr="009E1383">
        <w:rPr>
          <w:rStyle w:val="StyleUnderline"/>
        </w:rPr>
        <w:t xml:space="preserve"> </w:t>
      </w:r>
      <w:r w:rsidRPr="00F02CB8">
        <w:rPr>
          <w:rStyle w:val="StyleUnderline"/>
          <w:highlight w:val="yellow"/>
        </w:rPr>
        <w:t>argument</w:t>
      </w:r>
      <w:r w:rsidRPr="009E1383">
        <w:rPr>
          <w:rStyle w:val="StyleUnderline"/>
        </w:rPr>
        <w:t xml:space="preserve">s such as </w:t>
      </w:r>
      <w:r w:rsidRPr="00F02CB8">
        <w:rPr>
          <w:rStyle w:val="StyleUnderline"/>
          <w:highlight w:val="yellow"/>
        </w:rPr>
        <w:t xml:space="preserve">that no other manufacturers can carry out the </w:t>
      </w:r>
      <w:r w:rsidRPr="00E74D0C">
        <w:rPr>
          <w:rStyle w:val="StyleUnderline"/>
        </w:rPr>
        <w:t xml:space="preserve">complex </w:t>
      </w:r>
      <w:r w:rsidRPr="00F02CB8">
        <w:rPr>
          <w:rStyle w:val="StyleUnderline"/>
          <w:highlight w:val="yellow"/>
        </w:rPr>
        <w:t>manufacturing process</w:t>
      </w:r>
      <w:r w:rsidRPr="009E1383">
        <w:rPr>
          <w:rStyle w:val="StyleUnderline"/>
        </w:rPr>
        <w:t xml:space="preserve"> of COVID-19 vaccines and generic manufacturing as that </w:t>
      </w:r>
      <w:r w:rsidRPr="009E1383">
        <w:rPr>
          <w:rStyle w:val="Emphasis"/>
        </w:rPr>
        <w:t xml:space="preserve">would </w:t>
      </w:r>
      <w:proofErr w:type="spellStart"/>
      <w:r w:rsidRPr="009E1383">
        <w:rPr>
          <w:rStyle w:val="Emphasis"/>
        </w:rPr>
        <w:t>jeopardise</w:t>
      </w:r>
      <w:proofErr w:type="spellEnd"/>
      <w:r w:rsidRPr="009E1383">
        <w:rPr>
          <w:rStyle w:val="Emphasis"/>
        </w:rPr>
        <w:t xml:space="preserve"> quality</w:t>
      </w:r>
      <w:r w:rsidRPr="009E1383">
        <w:rPr>
          <w:rStyle w:val="StyleUnderline"/>
        </w:rPr>
        <w:t xml:space="preserve">, </w:t>
      </w:r>
      <w:r w:rsidRPr="00F02CB8">
        <w:rPr>
          <w:rStyle w:val="StyleUnderline"/>
          <w:highlight w:val="yellow"/>
        </w:rPr>
        <w:t>have</w:t>
      </w:r>
      <w:r w:rsidRPr="009E1383">
        <w:rPr>
          <w:rStyle w:val="StyleUnderline"/>
        </w:rPr>
        <w:t xml:space="preserve"> also </w:t>
      </w:r>
      <w:r w:rsidRPr="00F02CB8">
        <w:rPr>
          <w:rStyle w:val="StyleUnderline"/>
          <w:highlight w:val="yellow"/>
        </w:rPr>
        <w:t xml:space="preserve">been </w:t>
      </w:r>
      <w:r w:rsidRPr="00F02CB8">
        <w:rPr>
          <w:rStyle w:val="Emphasis"/>
          <w:highlight w:val="yellow"/>
        </w:rPr>
        <w:t>proven wrong</w:t>
      </w:r>
      <w:r w:rsidRPr="009E1383">
        <w:rPr>
          <w:rStyle w:val="Emphasis"/>
        </w:rPr>
        <w:t xml:space="preserve"> in the past</w:t>
      </w:r>
      <w:r w:rsidRPr="009E1383">
        <w:rPr>
          <w:rStyle w:val="StyleUnderline"/>
        </w:rPr>
        <w:t>.</w:t>
      </w:r>
      <w:r w:rsidRPr="00585367">
        <w:rPr>
          <w:sz w:val="14"/>
        </w:rPr>
        <w:t xml:space="preserve"> For instance</w:t>
      </w:r>
      <w:r w:rsidRPr="009E1383">
        <w:rPr>
          <w:rStyle w:val="StyleUnderline"/>
        </w:rPr>
        <w:t xml:space="preserve">, </w:t>
      </w:r>
      <w:r w:rsidRPr="00E74D0C">
        <w:rPr>
          <w:rStyle w:val="StyleUnderline"/>
        </w:rPr>
        <w:t>in the early 1990s</w:t>
      </w:r>
      <w:r w:rsidRPr="009E1383">
        <w:rPr>
          <w:rStyle w:val="StyleUnderline"/>
        </w:rPr>
        <w:t xml:space="preserve">, when </w:t>
      </w:r>
      <w:r w:rsidRPr="00F02CB8">
        <w:rPr>
          <w:rStyle w:val="StyleUnderline"/>
          <w:highlight w:val="yellow"/>
        </w:rPr>
        <w:t xml:space="preserve">Indian company </w:t>
      </w:r>
      <w:proofErr w:type="spellStart"/>
      <w:r w:rsidRPr="00F02CB8">
        <w:rPr>
          <w:rStyle w:val="StyleUnderline"/>
          <w:highlight w:val="yellow"/>
        </w:rPr>
        <w:t>Shantha</w:t>
      </w:r>
      <w:proofErr w:type="spellEnd"/>
      <w:r w:rsidRPr="009E1383">
        <w:rPr>
          <w:rStyle w:val="StyleUnderline"/>
        </w:rPr>
        <w:t xml:space="preserve"> </w:t>
      </w:r>
      <w:r w:rsidRPr="00F02CB8">
        <w:rPr>
          <w:rStyle w:val="StyleUnderline"/>
          <w:highlight w:val="yellow"/>
        </w:rPr>
        <w:t>Biotechnics approached a Western firm for a tech</w:t>
      </w:r>
      <w:r w:rsidRPr="009E1383">
        <w:rPr>
          <w:rStyle w:val="StyleUnderline"/>
        </w:rPr>
        <w:t xml:space="preserve">nology </w:t>
      </w:r>
      <w:r w:rsidRPr="00F02CB8">
        <w:rPr>
          <w:rStyle w:val="StyleUnderline"/>
          <w:highlight w:val="yellow"/>
        </w:rPr>
        <w:t>transfer of Hep</w:t>
      </w:r>
      <w:r w:rsidRPr="009E1383">
        <w:rPr>
          <w:rStyle w:val="StyleUnderline"/>
        </w:rPr>
        <w:t xml:space="preserve">atitis </w:t>
      </w:r>
      <w:r w:rsidRPr="00F02CB8">
        <w:rPr>
          <w:rStyle w:val="StyleUnderline"/>
          <w:highlight w:val="yellow"/>
        </w:rPr>
        <w:t>B vaccine, the firm</w:t>
      </w:r>
      <w:r w:rsidRPr="009E1383">
        <w:rPr>
          <w:rStyle w:val="StyleUnderline"/>
        </w:rPr>
        <w:t xml:space="preserve"> </w:t>
      </w:r>
      <w:r w:rsidRPr="00F02CB8">
        <w:rPr>
          <w:rStyle w:val="StyleUnderline"/>
          <w:highlight w:val="yellow"/>
        </w:rPr>
        <w:t>responded</w:t>
      </w:r>
      <w:r w:rsidRPr="00585367">
        <w:rPr>
          <w:sz w:val="14"/>
        </w:rPr>
        <w:t xml:space="preserve"> that “India cannot afford such high technology vaccines… And even if you can afford to buy the technology, </w:t>
      </w:r>
      <w:r w:rsidRPr="00F02CB8">
        <w:rPr>
          <w:rStyle w:val="StyleUnderline"/>
          <w:highlight w:val="yellow"/>
        </w:rPr>
        <w:t>your scientists cannot understand recombinant technology</w:t>
      </w:r>
      <w:r w:rsidRPr="009E1383">
        <w:rPr>
          <w:rStyle w:val="StyleUnderline"/>
        </w:rPr>
        <w:t xml:space="preserve"> in the least.”25 Later, </w:t>
      </w:r>
      <w:proofErr w:type="spellStart"/>
      <w:r w:rsidRPr="00F02CB8">
        <w:rPr>
          <w:rStyle w:val="StyleUnderline"/>
          <w:highlight w:val="yellow"/>
        </w:rPr>
        <w:t>Shantha</w:t>
      </w:r>
      <w:proofErr w:type="spellEnd"/>
      <w:r w:rsidRPr="009E1383">
        <w:rPr>
          <w:rStyle w:val="StyleUnderline"/>
        </w:rPr>
        <w:t xml:space="preserve"> Biotechnics </w:t>
      </w:r>
      <w:r w:rsidRPr="00F02CB8">
        <w:rPr>
          <w:rStyle w:val="StyleUnderline"/>
          <w:highlight w:val="yellow"/>
        </w:rPr>
        <w:t>developed its own vaccine</w:t>
      </w:r>
      <w:r w:rsidRPr="009E1383">
        <w:rPr>
          <w:rStyle w:val="StyleUnderline"/>
        </w:rPr>
        <w:t xml:space="preserve"> at $1 per dose, </w:t>
      </w:r>
      <w:r w:rsidRPr="00F02CB8">
        <w:rPr>
          <w:rStyle w:val="StyleUnderline"/>
          <w:highlight w:val="yellow"/>
        </w:rPr>
        <w:t>and</w:t>
      </w:r>
      <w:r w:rsidRPr="009E1383">
        <w:rPr>
          <w:rStyle w:val="StyleUnderline"/>
        </w:rPr>
        <w:t xml:space="preserve"> the </w:t>
      </w:r>
      <w:r w:rsidRPr="00F02CB8">
        <w:rPr>
          <w:rStyle w:val="StyleUnderline"/>
          <w:highlight w:val="yellow"/>
        </w:rPr>
        <w:t>UNICEF</w:t>
      </w:r>
      <w:r w:rsidRPr="00585367">
        <w:rPr>
          <w:sz w:val="14"/>
        </w:rPr>
        <w:t xml:space="preserve"> (United Nations Children’s Emergency Fund) </w:t>
      </w:r>
      <w:r w:rsidRPr="009E1383">
        <w:rPr>
          <w:rStyle w:val="StyleUnderline"/>
        </w:rPr>
        <w:t xml:space="preserve">mass inoculation </w:t>
      </w:r>
      <w:proofErr w:type="spellStart"/>
      <w:r w:rsidRPr="009E1383">
        <w:rPr>
          <w:rStyle w:val="StyleUnderline"/>
        </w:rPr>
        <w:t>programme</w:t>
      </w:r>
      <w:proofErr w:type="spellEnd"/>
      <w:r w:rsidRPr="009E1383">
        <w:rPr>
          <w:rStyle w:val="StyleUnderline"/>
        </w:rPr>
        <w:t xml:space="preserve"> </w:t>
      </w:r>
      <w:r w:rsidRPr="00F02CB8">
        <w:rPr>
          <w:rStyle w:val="StyleUnderline"/>
          <w:highlight w:val="yellow"/>
        </w:rPr>
        <w:t>uses this vaccine</w:t>
      </w:r>
      <w:r w:rsidRPr="009E1383">
        <w:rPr>
          <w:rStyle w:val="StyleUnderline"/>
        </w:rPr>
        <w:t xml:space="preserve"> against Hepatitis B</w:t>
      </w:r>
      <w:r w:rsidRPr="00585367">
        <w:rPr>
          <w:sz w:val="14"/>
        </w:rPr>
        <w:t xml:space="preserve">. In 2009, </w:t>
      </w:r>
      <w:proofErr w:type="spellStart"/>
      <w:r w:rsidRPr="00585367">
        <w:rPr>
          <w:sz w:val="14"/>
        </w:rPr>
        <w:t>Shantha</w:t>
      </w:r>
      <w:proofErr w:type="spellEnd"/>
      <w:r w:rsidRPr="00585367">
        <w:rPr>
          <w:sz w:val="14"/>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585367">
        <w:rPr>
          <w:sz w:val="14"/>
        </w:rPr>
        <w:t>Africa</w:t>
      </w:r>
      <w:proofErr w:type="gramEnd"/>
      <w:r w:rsidRPr="00585367">
        <w:rPr>
          <w:sz w:val="14"/>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What is more 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 cumbersome and not expedient in a public health crisis like the COVID-19 pandemic</w:t>
      </w:r>
      <w:r w:rsidRPr="00585367">
        <w:rPr>
          <w:sz w:val="14"/>
        </w:rPr>
        <w:t>.</w:t>
      </w:r>
    </w:p>
    <w:p w14:paraId="22865359" w14:textId="77777777" w:rsidR="004E7142" w:rsidRPr="004629E1" w:rsidRDefault="004E7142" w:rsidP="004E7142"/>
    <w:p w14:paraId="16383AA0" w14:textId="77777777" w:rsidR="004E7142" w:rsidRPr="00076D8A" w:rsidRDefault="004E7142" w:rsidP="004E7142">
      <w:pPr>
        <w:pStyle w:val="Heading4"/>
      </w:pPr>
      <w:r>
        <w:t xml:space="preserve">3. </w:t>
      </w:r>
      <w:r w:rsidRPr="00076D8A">
        <w:t xml:space="preserve">Failure to contain COVID-19 causes extinction </w:t>
      </w:r>
    </w:p>
    <w:p w14:paraId="062DD5EF" w14:textId="77777777" w:rsidR="004E7142" w:rsidRPr="00076D8A" w:rsidRDefault="004E7142" w:rsidP="004E7142">
      <w:pPr>
        <w:rPr>
          <w:sz w:val="16"/>
        </w:rPr>
      </w:pPr>
      <w:r w:rsidRPr="00076D8A">
        <w:rPr>
          <w:sz w:val="16"/>
        </w:rPr>
        <w:t xml:space="preserve">Guy R. </w:t>
      </w:r>
      <w:r w:rsidRPr="00076D8A">
        <w:rPr>
          <w:b/>
          <w:bCs/>
          <w:u w:val="single"/>
        </w:rPr>
        <w:t>McPherson, PhD, 20</w:t>
      </w:r>
      <w:r w:rsidRPr="00076D8A">
        <w:rPr>
          <w:sz w:val="16"/>
        </w:rPr>
        <w:t xml:space="preserve"> [PhD Range Science, Professor Emeritus, University of Arizona School of Natural Resources and Department of Ecology &amp; Evolutionary Biology], “Will COVID-19 Trigger Extinction of All Life on Earth?” </w:t>
      </w:r>
      <w:proofErr w:type="spellStart"/>
      <w:r w:rsidRPr="00076D8A">
        <w:rPr>
          <w:sz w:val="16"/>
        </w:rPr>
        <w:t>Eart</w:t>
      </w:r>
      <w:proofErr w:type="spellEnd"/>
      <w:r w:rsidRPr="00076D8A">
        <w:rPr>
          <w:sz w:val="16"/>
        </w:rPr>
        <w:t xml:space="preserve"> &amp; Envi </w:t>
      </w:r>
      <w:proofErr w:type="spellStart"/>
      <w:r w:rsidRPr="00076D8A">
        <w:rPr>
          <w:sz w:val="16"/>
        </w:rPr>
        <w:t>Scie</w:t>
      </w:r>
      <w:proofErr w:type="spellEnd"/>
      <w:r w:rsidRPr="00076D8A">
        <w:rPr>
          <w:sz w:val="16"/>
        </w:rPr>
        <w:t xml:space="preserve"> Res &amp; Rev, Volume 3 Issue 2, 4-8-2020, </w:t>
      </w:r>
      <w:hyperlink r:id="rId10" w:history="1">
        <w:r w:rsidRPr="00076D8A">
          <w:rPr>
            <w:sz w:val="16"/>
          </w:rPr>
          <w:t>https://opastonline.com/wp-content/uploads/2020/04/will-covid-19-trigger-extinction-of-all-life-on-earth-eesrr-20-.pdf</w:t>
        </w:r>
      </w:hyperlink>
    </w:p>
    <w:p w14:paraId="2774E214" w14:textId="77777777" w:rsidR="004E7142" w:rsidRPr="00E70D20" w:rsidRDefault="004E7142" w:rsidP="004E7142">
      <w:pPr>
        <w:rPr>
          <w:sz w:val="14"/>
        </w:rPr>
      </w:pPr>
      <w:r w:rsidRPr="00E70D20">
        <w:rPr>
          <w:sz w:val="14"/>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F02CB8">
        <w:rPr>
          <w:b/>
          <w:highlight w:val="yellow"/>
          <w:u w:val="single"/>
        </w:rPr>
        <w:t xml:space="preserve">The novel coronavirus could </w:t>
      </w:r>
      <w:r w:rsidRPr="00F02CB8">
        <w:rPr>
          <w:b/>
          <w:iCs/>
          <w:highlight w:val="yellow"/>
          <w:u w:val="single"/>
          <w:bdr w:val="single" w:sz="8" w:space="0" w:color="auto"/>
        </w:rPr>
        <w:t xml:space="preserve">trigger </w:t>
      </w:r>
      <w:r w:rsidRPr="004629E1">
        <w:rPr>
          <w:b/>
          <w:iCs/>
          <w:u w:val="single"/>
          <w:bdr w:val="single" w:sz="8" w:space="0" w:color="auto"/>
        </w:rPr>
        <w:t>extinction of humans</w:t>
      </w:r>
      <w:r w:rsidRPr="004629E1">
        <w:rPr>
          <w:b/>
          <w:u w:val="single"/>
        </w:rPr>
        <w:t xml:space="preserve">, and therefore the </w:t>
      </w:r>
      <w:r w:rsidRPr="00F02CB8">
        <w:rPr>
          <w:b/>
          <w:iCs/>
          <w:highlight w:val="yellow"/>
          <w:u w:val="single"/>
          <w:bdr w:val="single" w:sz="8" w:space="0" w:color="auto"/>
        </w:rPr>
        <w:t>extinction of all life on Earth</w:t>
      </w:r>
      <w:r w:rsidRPr="00E70D20">
        <w:rPr>
          <w:sz w:val="14"/>
        </w:rPr>
        <w:t xml:space="preserve">. I frequently hear and read that COVID-19 is a nefarious attempt by the so-called “elite” among us to depopulate the burgeoning human population on Earth. Other conspiracy theories abound, including COVID-19 as an attempt to further reduce </w:t>
      </w:r>
      <w:r w:rsidRPr="00E70D20">
        <w:rPr>
          <w:sz w:val="14"/>
        </w:rPr>
        <w:lastRenderedPageBreak/>
        <w:t xml:space="preserve">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4629E1">
        <w:rPr>
          <w:b/>
          <w:u w:val="single"/>
        </w:rPr>
        <w:t xml:space="preserve">the ongoing </w:t>
      </w:r>
      <w:r w:rsidRPr="00F02CB8">
        <w:rPr>
          <w:b/>
          <w:highlight w:val="yellow"/>
          <w:u w:val="single"/>
        </w:rPr>
        <w:t xml:space="preserve">reduction in industrial activity </w:t>
      </w:r>
      <w:proofErr w:type="gramStart"/>
      <w:r w:rsidRPr="00F02CB8">
        <w:rPr>
          <w:b/>
          <w:highlight w:val="yellow"/>
          <w:u w:val="single"/>
        </w:rPr>
        <w:t>as a result of</w:t>
      </w:r>
      <w:proofErr w:type="gramEnd"/>
      <w:r w:rsidRPr="00F02CB8">
        <w:rPr>
          <w:b/>
          <w:highlight w:val="yellow"/>
          <w:u w:val="single"/>
        </w:rPr>
        <w:t xml:space="preserve"> COVID-19 </w:t>
      </w:r>
      <w:r w:rsidRPr="004629E1">
        <w:rPr>
          <w:b/>
          <w:u w:val="single"/>
        </w:rPr>
        <w:t xml:space="preserve">almost </w:t>
      </w:r>
      <w:r w:rsidRPr="00F02CB8">
        <w:rPr>
          <w:b/>
          <w:highlight w:val="yellow"/>
          <w:u w:val="single"/>
        </w:rPr>
        <w:t>certainly leads to loss of habitat for human</w:t>
      </w:r>
      <w:r w:rsidRPr="004629E1">
        <w:rPr>
          <w:b/>
          <w:u w:val="single"/>
        </w:rPr>
        <w:t xml:space="preserve"> animals, hence </w:t>
      </w:r>
      <w:r w:rsidRPr="00F02CB8">
        <w:rPr>
          <w:b/>
          <w:highlight w:val="yellow"/>
          <w:u w:val="single"/>
        </w:rPr>
        <w:t xml:space="preserve">putting us </w:t>
      </w:r>
      <w:r w:rsidRPr="004629E1">
        <w:rPr>
          <w:b/>
          <w:u w:val="single"/>
        </w:rPr>
        <w:t xml:space="preserve">on the </w:t>
      </w:r>
      <w:r w:rsidRPr="004629E1">
        <w:rPr>
          <w:b/>
          <w:iCs/>
          <w:u w:val="single"/>
          <w:bdr w:val="single" w:sz="8" w:space="0" w:color="auto"/>
        </w:rPr>
        <w:t xml:space="preserve">fast track to human </w:t>
      </w:r>
      <w:r w:rsidRPr="00F02CB8">
        <w:rPr>
          <w:b/>
          <w:iCs/>
          <w:highlight w:val="yellow"/>
          <w:u w:val="single"/>
          <w:bdr w:val="single" w:sz="8" w:space="0" w:color="auto"/>
        </w:rPr>
        <w:t>extinct</w:t>
      </w:r>
      <w:r w:rsidRPr="004629E1">
        <w:rPr>
          <w:b/>
          <w:iCs/>
          <w:u w:val="single"/>
          <w:bdr w:val="single" w:sz="8" w:space="0" w:color="auto"/>
        </w:rPr>
        <w:t>ion</w:t>
      </w:r>
      <w:r w:rsidRPr="00E70D20">
        <w:rPr>
          <w:sz w:val="14"/>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4629E1">
        <w:rPr>
          <w:b/>
          <w:u w:val="single"/>
        </w:rPr>
        <w:t xml:space="preserve">Coincident with industrial activity adding to greenhouse gases that warm the planet, </w:t>
      </w:r>
      <w:r w:rsidRPr="00F02CB8">
        <w:rPr>
          <w:b/>
          <w:highlight w:val="yellow"/>
          <w:u w:val="single"/>
        </w:rPr>
        <w:t xml:space="preserve">industrial activity simultaneously cools the planet by adding aerosols to </w:t>
      </w:r>
      <w:r w:rsidRPr="004629E1">
        <w:rPr>
          <w:b/>
          <w:u w:val="single"/>
        </w:rPr>
        <w:t xml:space="preserve">the atmosphere. These aerosols </w:t>
      </w:r>
      <w:r w:rsidRPr="00F02CB8">
        <w:rPr>
          <w:b/>
          <w:highlight w:val="yellow"/>
          <w:u w:val="single"/>
        </w:rPr>
        <w:t>block incoming sunlight</w:t>
      </w:r>
      <w:r w:rsidRPr="004629E1">
        <w:rPr>
          <w:b/>
          <w:u w:val="single"/>
        </w:rPr>
        <w:t xml:space="preserve">, thereby keeping cool our pale blue dot. </w:t>
      </w:r>
      <w:r w:rsidRPr="00F02CB8">
        <w:rPr>
          <w:b/>
          <w:highlight w:val="yellow"/>
          <w:u w:val="single"/>
        </w:rPr>
        <w:t xml:space="preserve">Reducing industrial activity by </w:t>
      </w:r>
      <w:r w:rsidRPr="004629E1">
        <w:rPr>
          <w:b/>
          <w:u w:val="single"/>
        </w:rPr>
        <w:t xml:space="preserve">as little as </w:t>
      </w:r>
      <w:r w:rsidRPr="00F02CB8">
        <w:rPr>
          <w:b/>
          <w:highlight w:val="yellow"/>
          <w:u w:val="single"/>
        </w:rPr>
        <w:t xml:space="preserve">35 percent </w:t>
      </w:r>
      <w:r w:rsidRPr="004629E1">
        <w:rPr>
          <w:b/>
          <w:u w:val="single"/>
        </w:rPr>
        <w:t xml:space="preserve">is expected to </w:t>
      </w:r>
      <w:r w:rsidRPr="00F02CB8">
        <w:rPr>
          <w:b/>
          <w:highlight w:val="yellow"/>
          <w:u w:val="single"/>
        </w:rPr>
        <w:t xml:space="preserve">cause a </w:t>
      </w:r>
      <w:r w:rsidRPr="00F02CB8">
        <w:rPr>
          <w:b/>
          <w:iCs/>
          <w:highlight w:val="yellow"/>
          <w:u w:val="single"/>
          <w:bdr w:val="single" w:sz="8" w:space="0" w:color="auto"/>
        </w:rPr>
        <w:t xml:space="preserve">global-average temperature </w:t>
      </w:r>
      <w:proofErr w:type="gramStart"/>
      <w:r w:rsidRPr="00F02CB8">
        <w:rPr>
          <w:b/>
          <w:iCs/>
          <w:highlight w:val="yellow"/>
          <w:u w:val="single"/>
          <w:bdr w:val="single" w:sz="8" w:space="0" w:color="auto"/>
        </w:rPr>
        <w:t>rise</w:t>
      </w:r>
      <w:proofErr w:type="gramEnd"/>
      <w:r w:rsidRPr="00F02CB8">
        <w:rPr>
          <w:b/>
          <w:iCs/>
          <w:highlight w:val="yellow"/>
          <w:u w:val="single"/>
          <w:bdr w:val="single" w:sz="8" w:space="0" w:color="auto"/>
        </w:rPr>
        <w:t xml:space="preserve"> of 1 degree Celsius within </w:t>
      </w:r>
      <w:r w:rsidRPr="004629E1">
        <w:rPr>
          <w:b/>
          <w:iCs/>
          <w:u w:val="single"/>
          <w:bdr w:val="single" w:sz="8" w:space="0" w:color="auto"/>
        </w:rPr>
        <w:t xml:space="preserve">a few </w:t>
      </w:r>
      <w:r w:rsidRPr="00F02CB8">
        <w:rPr>
          <w:b/>
          <w:iCs/>
          <w:highlight w:val="yellow"/>
          <w:u w:val="single"/>
          <w:bdr w:val="single" w:sz="8" w:space="0" w:color="auto"/>
        </w:rPr>
        <w:t>weeks</w:t>
      </w:r>
      <w:r w:rsidRPr="00E70D20">
        <w:rPr>
          <w:sz w:val="14"/>
        </w:rPr>
        <w:t xml:space="preserve">, </w:t>
      </w:r>
      <w:r w:rsidRPr="00E70D20">
        <w:rPr>
          <w:sz w:val="14"/>
          <w:szCs w:val="12"/>
        </w:rPr>
        <w:t xml:space="preserve">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 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w:t>
      </w:r>
      <w:proofErr w:type="gramStart"/>
      <w:r w:rsidRPr="00E70D20">
        <w:rPr>
          <w:sz w:val="14"/>
          <w:szCs w:val="12"/>
        </w:rPr>
        <w:t>April,</w:t>
      </w:r>
      <w:proofErr w:type="gramEnd"/>
      <w:r w:rsidRPr="00E70D20">
        <w:rPr>
          <w:sz w:val="14"/>
          <w:szCs w:val="12"/>
        </w:rPr>
        <w:t xml:space="preserve"> 2018 the highest global-average temperature experienced by Homo sapiens on Earth [13, 14]. By 13 March 2020, 2 C above the 1750 baseline was crossed [11]. In other words, human extinction via the death-by-a-</w:t>
      </w:r>
      <w:proofErr w:type="spellStart"/>
      <w:r w:rsidRPr="00E70D20">
        <w:rPr>
          <w:sz w:val="14"/>
          <w:szCs w:val="12"/>
        </w:rPr>
        <w:t>thousandcuts</w:t>
      </w:r>
      <w:proofErr w:type="spellEnd"/>
      <w:r w:rsidRPr="00E70D20">
        <w:rPr>
          <w:sz w:val="14"/>
          <w:szCs w:val="12"/>
        </w:rPr>
        <w:t xml:space="preserve"> route might be locked in with no further heating of Earth. </w:t>
      </w:r>
      <w:proofErr w:type="gramStart"/>
      <w:r w:rsidRPr="00E70D20">
        <w:rPr>
          <w:sz w:val="14"/>
          <w:szCs w:val="12"/>
        </w:rPr>
        <w:t>In light of</w:t>
      </w:r>
      <w:proofErr w:type="gramEnd"/>
      <w:r w:rsidRPr="00E70D20">
        <w:rPr>
          <w:sz w:val="14"/>
          <w:szCs w:val="12"/>
        </w:rPr>
        <w:t xml:space="preserve">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w:t>
      </w:r>
      <w:proofErr w:type="gramStart"/>
      <w:r w:rsidRPr="00E70D20">
        <w:rPr>
          <w:sz w:val="14"/>
          <w:szCs w:val="12"/>
        </w:rPr>
        <w:t>as a result of</w:t>
      </w:r>
      <w:proofErr w:type="gramEnd"/>
      <w:r w:rsidRPr="00E70D20">
        <w:rPr>
          <w:sz w:val="14"/>
          <w:szCs w:val="12"/>
        </w:rPr>
        <w:t xml:space="preserve">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w:t>
      </w:r>
      <w:r w:rsidRPr="00E70D20">
        <w:rPr>
          <w:sz w:val="14"/>
        </w:rPr>
        <w:t xml:space="preserve">. </w:t>
      </w:r>
      <w:r w:rsidRPr="00F02CB8">
        <w:rPr>
          <w:b/>
          <w:iCs/>
          <w:highlight w:val="yellow"/>
          <w:u w:val="single"/>
          <w:bdr w:val="single" w:sz="8" w:space="0" w:color="auto"/>
        </w:rPr>
        <w:t>Every civilization requires bread and circuses</w:t>
      </w:r>
      <w:r w:rsidRPr="00E70D20">
        <w:rPr>
          <w:sz w:val="14"/>
        </w:rPr>
        <w:t xml:space="preserve">. There is little doubt </w:t>
      </w:r>
      <w:r w:rsidRPr="004629E1">
        <w:rPr>
          <w:b/>
          <w:u w:val="single"/>
        </w:rPr>
        <w:t xml:space="preserve">the </w:t>
      </w:r>
      <w:r w:rsidRPr="00F02CB8">
        <w:rPr>
          <w:b/>
          <w:highlight w:val="yellow"/>
          <w:u w:val="single"/>
        </w:rPr>
        <w:t xml:space="preserve">circuses </w:t>
      </w:r>
      <w:r w:rsidRPr="004629E1">
        <w:rPr>
          <w:b/>
          <w:u w:val="single"/>
        </w:rPr>
        <w:t xml:space="preserve">attendant to industrial civilization </w:t>
      </w:r>
      <w:r w:rsidRPr="00F02CB8">
        <w:rPr>
          <w:b/>
          <w:highlight w:val="yellow"/>
          <w:u w:val="single"/>
        </w:rPr>
        <w:t xml:space="preserve">will continue </w:t>
      </w:r>
      <w:r w:rsidRPr="004629E1">
        <w:rPr>
          <w:b/>
          <w:u w:val="single"/>
        </w:rPr>
        <w:t xml:space="preserve">until the end of the planetary show for Homo sapiens. </w:t>
      </w:r>
      <w:r w:rsidRPr="00F02CB8">
        <w:rPr>
          <w:b/>
          <w:iCs/>
          <w:highlight w:val="yellow"/>
          <w:u w:val="single"/>
          <w:bdr w:val="single" w:sz="8" w:space="0" w:color="auto"/>
        </w:rPr>
        <w:t>Bread, however, requires wheat</w:t>
      </w:r>
      <w:r w:rsidRPr="004629E1">
        <w:rPr>
          <w:b/>
          <w:u w:val="single"/>
        </w:rPr>
        <w:t xml:space="preserve">. Wheat production </w:t>
      </w:r>
      <w:r w:rsidRPr="00F02CB8">
        <w:rPr>
          <w:b/>
          <w:highlight w:val="yellow"/>
          <w:u w:val="single"/>
        </w:rPr>
        <w:t>requires a delicate balance of growing conditions that</w:t>
      </w:r>
      <w:r w:rsidRPr="004629E1">
        <w:rPr>
          <w:b/>
          <w:u w:val="single"/>
        </w:rPr>
        <w:t xml:space="preserve">, like habitat for humans, </w:t>
      </w:r>
      <w:r w:rsidRPr="00F02CB8">
        <w:rPr>
          <w:b/>
          <w:highlight w:val="yellow"/>
          <w:u w:val="single"/>
        </w:rPr>
        <w:t xml:space="preserve">teeters </w:t>
      </w:r>
      <w:r w:rsidRPr="004629E1">
        <w:rPr>
          <w:b/>
          <w:u w:val="single"/>
        </w:rPr>
        <w:t>on the brink</w:t>
      </w:r>
      <w:r w:rsidRPr="00E70D20">
        <w:rPr>
          <w:sz w:val="14"/>
        </w:rPr>
        <w:t xml:space="preserve"> [15]. </w:t>
      </w:r>
      <w:r w:rsidRPr="004629E1">
        <w:rPr>
          <w:b/>
          <w:u w:val="single"/>
        </w:rPr>
        <w:t xml:space="preserve">The path to near-term </w:t>
      </w:r>
      <w:r w:rsidRPr="00F02CB8">
        <w:rPr>
          <w:b/>
          <w:highlight w:val="yellow"/>
          <w:u w:val="single"/>
        </w:rPr>
        <w:t xml:space="preserve">human extinction </w:t>
      </w:r>
      <w:r w:rsidRPr="004629E1">
        <w:rPr>
          <w:b/>
          <w:u w:val="single"/>
        </w:rPr>
        <w:t xml:space="preserve">thus </w:t>
      </w:r>
      <w:r w:rsidRPr="00F02CB8">
        <w:rPr>
          <w:b/>
          <w:highlight w:val="yellow"/>
          <w:u w:val="single"/>
        </w:rPr>
        <w:t xml:space="preserve">runs from a tiny virus </w:t>
      </w:r>
      <w:r w:rsidRPr="004629E1">
        <w:rPr>
          <w:b/>
          <w:u w:val="single"/>
        </w:rPr>
        <w:t xml:space="preserve">underlying a pandemic </w:t>
      </w:r>
      <w:r w:rsidRPr="00F02CB8">
        <w:rPr>
          <w:b/>
          <w:highlight w:val="yellow"/>
          <w:u w:val="single"/>
        </w:rPr>
        <w:t xml:space="preserve">through a reduction of industrial activity </w:t>
      </w:r>
      <w:r w:rsidRPr="004629E1">
        <w:rPr>
          <w:b/>
          <w:u w:val="single"/>
        </w:rPr>
        <w:t>that overheats a planet already running a fever</w:t>
      </w:r>
      <w:r w:rsidRPr="00E70D20">
        <w:rPr>
          <w:sz w:val="14"/>
        </w:rPr>
        <w:t xml:space="preserve">. </w:t>
      </w:r>
      <w:r w:rsidRPr="004629E1">
        <w:rPr>
          <w:b/>
          <w:u w:val="single"/>
        </w:rPr>
        <w:t xml:space="preserve">The outbreak of </w:t>
      </w:r>
      <w:r w:rsidRPr="00F02CB8">
        <w:rPr>
          <w:b/>
          <w:highlight w:val="yellow"/>
          <w:u w:val="single"/>
        </w:rPr>
        <w:t xml:space="preserve">COVID-19 </w:t>
      </w:r>
      <w:r w:rsidRPr="00F02CB8">
        <w:rPr>
          <w:b/>
          <w:iCs/>
          <w:highlight w:val="yellow"/>
          <w:u w:val="single"/>
          <w:bdr w:val="single" w:sz="8" w:space="0" w:color="auto"/>
        </w:rPr>
        <w:t xml:space="preserve">could very well be </w:t>
      </w:r>
      <w:r w:rsidRPr="004629E1">
        <w:rPr>
          <w:b/>
          <w:iCs/>
          <w:u w:val="single"/>
          <w:bdr w:val="single" w:sz="8" w:space="0" w:color="auto"/>
        </w:rPr>
        <w:t xml:space="preserve">the event that accelerates </w:t>
      </w:r>
      <w:r w:rsidRPr="00F02CB8">
        <w:rPr>
          <w:b/>
          <w:iCs/>
          <w:highlight w:val="yellow"/>
          <w:u w:val="single"/>
          <w:bdr w:val="single" w:sz="8" w:space="0" w:color="auto"/>
        </w:rPr>
        <w:t>human extinction</w:t>
      </w:r>
      <w:r w:rsidRPr="00F02CB8">
        <w:rPr>
          <w:b/>
          <w:highlight w:val="yellow"/>
          <w:u w:val="single"/>
        </w:rPr>
        <w:t xml:space="preserve"> via reduction of industrial activity</w:t>
      </w:r>
      <w:r w:rsidRPr="004629E1">
        <w:rPr>
          <w:b/>
          <w:u w:val="single"/>
        </w:rPr>
        <w:t xml:space="preserve">, hence loss of habitat for Homo sapiens. As a result of the rapid environmental change likely to follow, </w:t>
      </w:r>
      <w:r w:rsidRPr="00F02CB8">
        <w:rPr>
          <w:b/>
          <w:iCs/>
          <w:highlight w:val="yellow"/>
          <w:u w:val="single"/>
          <w:bdr w:val="single" w:sz="8" w:space="0" w:color="auto"/>
        </w:rPr>
        <w:t>we are almost certain to lose all life on Earth</w:t>
      </w:r>
      <w:r w:rsidRPr="00F02CB8">
        <w:rPr>
          <w:sz w:val="14"/>
          <w:highlight w:val="yellow"/>
        </w:rPr>
        <w:t xml:space="preserve"> </w:t>
      </w:r>
      <w:r w:rsidRPr="00E70D20">
        <w:rPr>
          <w:sz w:val="14"/>
        </w:rPr>
        <w:t xml:space="preserve">[16]. History is replete with examples of human hubris. We thought we were mighty, and we certainly have left our mark on Earth. </w:t>
      </w:r>
      <w:r w:rsidRPr="00F02CB8">
        <w:rPr>
          <w:b/>
          <w:highlight w:val="yellow"/>
          <w:u w:val="single"/>
        </w:rPr>
        <w:t xml:space="preserve">How embarrassing </w:t>
      </w:r>
      <w:r w:rsidRPr="004629E1">
        <w:rPr>
          <w:b/>
          <w:u w:val="single"/>
        </w:rPr>
        <w:t>for the big-brained human species that a microscopic virus could pull the trigger on our extinction</w:t>
      </w:r>
      <w:r w:rsidRPr="00E70D20">
        <w:rPr>
          <w:sz w:val="14"/>
        </w:rPr>
        <w:t xml:space="preserve"> [15].</w:t>
      </w:r>
    </w:p>
    <w:p w14:paraId="4A11F235" w14:textId="77777777" w:rsidR="004E7142" w:rsidRDefault="004E7142" w:rsidP="004E7142"/>
    <w:p w14:paraId="2D85A609" w14:textId="77777777" w:rsidR="004E7142" w:rsidRDefault="004E7142" w:rsidP="004E7142"/>
    <w:p w14:paraId="15E3C898" w14:textId="77777777" w:rsidR="001B2BCF" w:rsidRDefault="001B2BCF" w:rsidP="001B2BCF">
      <w:pPr>
        <w:pStyle w:val="Heading3"/>
      </w:pPr>
      <w:r>
        <w:lastRenderedPageBreak/>
        <w:t>Contention 2: US-China War</w:t>
      </w:r>
    </w:p>
    <w:p w14:paraId="5E93380C" w14:textId="77777777" w:rsidR="001B2BCF" w:rsidRPr="00F355BF" w:rsidRDefault="001B2BCF" w:rsidP="001B2BCF"/>
    <w:p w14:paraId="50DA137A" w14:textId="77777777" w:rsidR="001B2BCF" w:rsidRPr="004E4CBD" w:rsidRDefault="001B2BCF" w:rsidP="001B2BCF">
      <w:pPr>
        <w:pStyle w:val="Heading4"/>
      </w:pPr>
      <w:r>
        <w:t xml:space="preserve">1. </w:t>
      </w:r>
      <w:r w:rsidRPr="004E4CBD">
        <w:t>Continued COVID spread causes great power war</w:t>
      </w:r>
      <w:r>
        <w:t xml:space="preserve"> and is the death knell of the LIO—</w:t>
      </w:r>
      <w:r w:rsidRPr="004E4CBD">
        <w:t>diversion, nationalism, psychology</w:t>
      </w:r>
    </w:p>
    <w:p w14:paraId="592A1778" w14:textId="77777777" w:rsidR="001B2BCF" w:rsidRPr="004E4CBD" w:rsidRDefault="001B2BCF" w:rsidP="001B2BCF">
      <w:pPr>
        <w:rPr>
          <w:rStyle w:val="Style13ptBold"/>
        </w:rPr>
      </w:pPr>
      <w:proofErr w:type="spellStart"/>
      <w:r w:rsidRPr="004E4CBD">
        <w:rPr>
          <w:rStyle w:val="Style13ptBold"/>
        </w:rPr>
        <w:t>Kitfield</w:t>
      </w:r>
      <w:proofErr w:type="spellEnd"/>
      <w:r w:rsidRPr="004E4CBD">
        <w:rPr>
          <w:rStyle w:val="Style13ptBold"/>
        </w:rPr>
        <w:t xml:space="preserve"> 20 </w:t>
      </w:r>
    </w:p>
    <w:p w14:paraId="3ED342DE" w14:textId="77777777" w:rsidR="001B2BCF" w:rsidRPr="004E4CBD" w:rsidRDefault="001B2BCF" w:rsidP="001B2BCF">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11" w:history="1">
        <w:r w:rsidRPr="004E4CBD">
          <w:rPr>
            <w:rStyle w:val="Hyperlink"/>
            <w:sz w:val="16"/>
          </w:rPr>
          <w:t>https://breakingdefense.com/2020/05/will-covid-19-kill-the-liberal-world-order/</w:t>
        </w:r>
      </w:hyperlink>
      <w:r w:rsidRPr="004E4CBD">
        <w:rPr>
          <w:rStyle w:val="StyleUnderline"/>
          <w:sz w:val="16"/>
          <w:u w:val="none"/>
        </w:rPr>
        <w:t>, 5-22)</w:t>
      </w:r>
    </w:p>
    <w:p w14:paraId="49B9042E" w14:textId="77777777" w:rsidR="001B2BCF" w:rsidRPr="00125A5D" w:rsidRDefault="001B2BCF" w:rsidP="001B2BCF">
      <w:pPr>
        <w:rPr>
          <w:sz w:val="14"/>
        </w:rPr>
      </w:pPr>
      <w:r w:rsidRPr="00476B36">
        <w:rPr>
          <w:rStyle w:val="StyleUnderline"/>
        </w:rPr>
        <w:t xml:space="preserve">For </w:t>
      </w:r>
      <w:proofErr w:type="gramStart"/>
      <w:r w:rsidRPr="00476B36">
        <w:rPr>
          <w:rStyle w:val="StyleUnderline"/>
        </w:rPr>
        <w:t>a brief moment</w:t>
      </w:r>
      <w:proofErr w:type="gramEnd"/>
      <w:r w:rsidRPr="00476B36">
        <w:rPr>
          <w:rStyle w:val="StyleUnderline"/>
        </w:rPr>
        <w:t xml:space="preserve"> it seemed</w:t>
      </w:r>
      <w:r w:rsidRPr="00125A5D">
        <w:rPr>
          <w:sz w:val="14"/>
        </w:rPr>
        <w:t xml:space="preserve"> that </w:t>
      </w:r>
      <w:r w:rsidRPr="00476B36">
        <w:rPr>
          <w:rStyle w:val="StyleUnderline"/>
        </w:rPr>
        <w:t>the</w:t>
      </w:r>
      <w:r w:rsidRPr="00125A5D">
        <w:rPr>
          <w:sz w:val="14"/>
        </w:rPr>
        <w:t xml:space="preserve"> worst global </w:t>
      </w:r>
      <w:r w:rsidRPr="00476B36">
        <w:rPr>
          <w:rStyle w:val="StyleUnderline"/>
        </w:rPr>
        <w:t>pandemic</w:t>
      </w:r>
      <w:r w:rsidRPr="00125A5D">
        <w:rPr>
          <w:sz w:val="14"/>
        </w:rPr>
        <w:t xml:space="preserve"> in a century </w:t>
      </w:r>
      <w:r w:rsidRPr="00476B36">
        <w:rPr>
          <w:rStyle w:val="StyleUnderline"/>
        </w:rPr>
        <w:t>might lead to increased comity</w:t>
      </w:r>
      <w:r w:rsidRPr="00125A5D">
        <w:rPr>
          <w:sz w:val="14"/>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125A5D">
        <w:rPr>
          <w:sz w:val="14"/>
        </w:rPr>
        <w:t>. “</w:t>
      </w:r>
      <w:r w:rsidRPr="00476B36">
        <w:rPr>
          <w:rStyle w:val="StyleUnderline"/>
        </w:rPr>
        <w:t xml:space="preserve">Unfortunately, </w:t>
      </w:r>
      <w:r w:rsidRPr="00F02CB8">
        <w:rPr>
          <w:rStyle w:val="StyleUnderline"/>
          <w:highlight w:val="yellow"/>
        </w:rPr>
        <w:t>this crisis is likely to unfold</w:t>
      </w:r>
      <w:r w:rsidRPr="00476B36">
        <w:rPr>
          <w:rStyle w:val="StyleUnderline"/>
        </w:rPr>
        <w:t xml:space="preserve"> in three consecutive waves, </w:t>
      </w:r>
      <w:r w:rsidRPr="00F02CB8">
        <w:rPr>
          <w:rStyle w:val="StyleUnderline"/>
          <w:highlight w:val="yellow"/>
        </w:rPr>
        <w:t>with</w:t>
      </w:r>
      <w:r w:rsidRPr="00476B36">
        <w:rPr>
          <w:rStyle w:val="StyleUnderline"/>
        </w:rPr>
        <w:t xml:space="preserve"> a public health crisis followed by </w:t>
      </w:r>
      <w:r w:rsidRPr="00F02CB8">
        <w:rPr>
          <w:rStyle w:val="StyleUnderline"/>
          <w:highlight w:val="yellow"/>
        </w:rPr>
        <w:t>an economic crisis</w:t>
      </w:r>
      <w:r w:rsidRPr="00476B36">
        <w:rPr>
          <w:rStyle w:val="StyleUnderline"/>
        </w:rPr>
        <w:t xml:space="preserve">, quite possibly </w:t>
      </w:r>
      <w:r w:rsidRPr="00F02CB8">
        <w:rPr>
          <w:rStyle w:val="StyleUnderline"/>
          <w:highlight w:val="yellow"/>
        </w:rPr>
        <w:t>followed by a security crisis,</w:t>
      </w:r>
      <w:r w:rsidRPr="00476B36">
        <w:rPr>
          <w:rStyle w:val="StyleUnderline"/>
        </w:rPr>
        <w:t>” said</w:t>
      </w:r>
      <w:r w:rsidRPr="00125A5D">
        <w:rPr>
          <w:sz w:val="14"/>
        </w:rPr>
        <w:t xml:space="preserve"> David </w:t>
      </w:r>
      <w:r w:rsidRPr="00476B36">
        <w:rPr>
          <w:rStyle w:val="StyleUnderline"/>
        </w:rPr>
        <w:t>Kilcullen</w:t>
      </w:r>
      <w:r w:rsidRPr="00125A5D">
        <w:rPr>
          <w:sz w:val="14"/>
        </w:rPr>
        <w:t xml:space="preserve">, author of the recent book “The Dragons and Snakes: How the Rest Learned to Fight the West,” and a </w:t>
      </w:r>
      <w:r w:rsidRPr="00476B36">
        <w:rPr>
          <w:rStyle w:val="StyleUnderline"/>
        </w:rPr>
        <w:t>former special adviser to</w:t>
      </w:r>
      <w:r w:rsidRPr="00125A5D">
        <w:rPr>
          <w:sz w:val="14"/>
        </w:rPr>
        <w:t xml:space="preserve"> Gen. David Petraeus in Iraq, and the U.S. Secretary of State. </w:t>
      </w:r>
      <w:r w:rsidRPr="00476B36">
        <w:rPr>
          <w:rStyle w:val="StyleUnderline"/>
        </w:rPr>
        <w:t>The U</w:t>
      </w:r>
      <w:r w:rsidRPr="00125A5D">
        <w:rPr>
          <w:sz w:val="14"/>
        </w:rPr>
        <w:t xml:space="preserve">nited </w:t>
      </w:r>
      <w:r w:rsidRPr="00476B36">
        <w:rPr>
          <w:rStyle w:val="StyleUnderline"/>
        </w:rPr>
        <w:t>S</w:t>
      </w:r>
      <w:r w:rsidRPr="00125A5D">
        <w:rPr>
          <w:sz w:val="14"/>
        </w:rPr>
        <w:t xml:space="preserve">tates </w:t>
      </w:r>
      <w:r w:rsidRPr="00476B36">
        <w:rPr>
          <w:rStyle w:val="StyleUnderline"/>
        </w:rPr>
        <w:t>is already experiencing high levels of domestic unrest</w:t>
      </w:r>
      <w:r w:rsidRPr="00125A5D">
        <w:rPr>
          <w:sz w:val="14"/>
        </w:rPr>
        <w:t xml:space="preserve"> at a time of paralyzing partisan rancor, he noted, and the discord will certainly increase as the presidential election nears in November. </w:t>
      </w:r>
      <w:r w:rsidRPr="00476B36">
        <w:rPr>
          <w:rStyle w:val="StyleUnderline"/>
        </w:rPr>
        <w:t xml:space="preserve">Adding to that combustible mixture is likely to be a </w:t>
      </w:r>
      <w:r w:rsidRPr="00476B36">
        <w:rPr>
          <w:rStyle w:val="Emphasis"/>
        </w:rPr>
        <w:t>second wave of the virus</w:t>
      </w:r>
      <w:r w:rsidRPr="00125A5D">
        <w:rPr>
          <w:sz w:val="14"/>
        </w:rPr>
        <w:t xml:space="preserve"> expected to hit in the fall, </w:t>
      </w:r>
      <w:r w:rsidRPr="00476B36">
        <w:rPr>
          <w:rStyle w:val="StyleUnderline"/>
        </w:rPr>
        <w:t xml:space="preserve">and foreign actors like Russian and China determined to use disinformation to stoke domestic divisions </w:t>
      </w:r>
      <w:r w:rsidRPr="00125A5D">
        <w:rPr>
          <w:sz w:val="14"/>
        </w:rPr>
        <w:t>during the election.</w:t>
      </w:r>
      <w:r>
        <w:rPr>
          <w:rStyle w:val="StyleUnderline"/>
        </w:rPr>
        <w:t xml:space="preserve"> </w:t>
      </w:r>
      <w:r w:rsidRPr="00125A5D">
        <w:rPr>
          <w:sz w:val="14"/>
        </w:rPr>
        <w:t>“</w:t>
      </w:r>
      <w:r w:rsidRPr="00476B36">
        <w:rPr>
          <w:rStyle w:val="StyleUnderline"/>
        </w:rPr>
        <w:t xml:space="preserve">Given the likelihood of internal instability and anti-government anger here and around the world, </w:t>
      </w:r>
      <w:r w:rsidRPr="00F02CB8">
        <w:rPr>
          <w:rStyle w:val="StyleUnderline"/>
          <w:highlight w:val="yellow"/>
        </w:rPr>
        <w:t xml:space="preserve">there will be a </w:t>
      </w:r>
      <w:r w:rsidRPr="00DC66B4">
        <w:rPr>
          <w:rStyle w:val="StyleUnderline"/>
        </w:rPr>
        <w:t xml:space="preserve">huge </w:t>
      </w:r>
      <w:r w:rsidRPr="00F02CB8">
        <w:rPr>
          <w:rStyle w:val="StyleUnderline"/>
          <w:highlight w:val="yellow"/>
        </w:rPr>
        <w:t>incentive for leaders</w:t>
      </w:r>
      <w:r w:rsidRPr="00125A5D">
        <w:rPr>
          <w:sz w:val="14"/>
        </w:rPr>
        <w:t xml:space="preserve"> who personalize politics like Trump, [Russian President Vladimir] Putin and [Chinese President] Xi Jinping </w:t>
      </w:r>
      <w:r w:rsidRPr="00F02CB8">
        <w:rPr>
          <w:rStyle w:val="Emphasis"/>
          <w:highlight w:val="yellow"/>
        </w:rPr>
        <w:t>to look for external scapegoats for their domestic troubles</w:t>
      </w:r>
      <w:r w:rsidRPr="00125A5D">
        <w:rPr>
          <w:sz w:val="14"/>
        </w:rPr>
        <w:t xml:space="preserve">, which has already started to happen,” said Kilcullen. “This crisis also comes at a point when </w:t>
      </w:r>
      <w:r w:rsidRPr="00F02CB8">
        <w:rPr>
          <w:rStyle w:val="StyleUnderline"/>
          <w:highlight w:val="yellow"/>
        </w:rPr>
        <w:t xml:space="preserve">the </w:t>
      </w:r>
      <w:r w:rsidRPr="00DC66B4">
        <w:rPr>
          <w:rStyle w:val="StyleUnderline"/>
        </w:rPr>
        <w:t xml:space="preserve">international </w:t>
      </w:r>
      <w:r w:rsidRPr="00F02CB8">
        <w:rPr>
          <w:rStyle w:val="StyleUnderline"/>
          <w:highlight w:val="yellow"/>
        </w:rPr>
        <w:t>system</w:t>
      </w:r>
      <w:r w:rsidRPr="00125A5D">
        <w:rPr>
          <w:sz w:val="14"/>
        </w:rPr>
        <w:t xml:space="preserve"> that we’ve known since the end of World War II </w:t>
      </w:r>
      <w:r w:rsidRPr="00F02CB8">
        <w:rPr>
          <w:rStyle w:val="Emphasis"/>
          <w:highlight w:val="yellow"/>
        </w:rPr>
        <w:t>was</w:t>
      </w:r>
      <w:r w:rsidRPr="00476B36">
        <w:rPr>
          <w:rStyle w:val="Emphasis"/>
        </w:rPr>
        <w:t xml:space="preserve"> </w:t>
      </w:r>
      <w:r w:rsidRPr="00F02CB8">
        <w:rPr>
          <w:rStyle w:val="Emphasis"/>
          <w:highlight w:val="yellow"/>
        </w:rPr>
        <w:t>already rotting</w:t>
      </w:r>
      <w:r w:rsidRPr="00476B36">
        <w:rPr>
          <w:rStyle w:val="Emphasis"/>
        </w:rPr>
        <w:t xml:space="preserve"> and weaker than it appears</w:t>
      </w:r>
      <w:r w:rsidRPr="00125A5D">
        <w:rPr>
          <w:sz w:val="14"/>
        </w:rPr>
        <w:t xml:space="preserve">. </w:t>
      </w:r>
      <w:r w:rsidRPr="00F02CB8">
        <w:rPr>
          <w:rStyle w:val="StyleUnderline"/>
          <w:highlight w:val="yellow"/>
        </w:rPr>
        <w:t xml:space="preserve">It may only take </w:t>
      </w:r>
      <w:r w:rsidRPr="00F02CB8">
        <w:rPr>
          <w:rStyle w:val="Emphasis"/>
          <w:highlight w:val="yellow"/>
        </w:rPr>
        <w:t>one big shock to bring that</w:t>
      </w:r>
      <w:r w:rsidRPr="00476B36">
        <w:rPr>
          <w:rStyle w:val="Emphasis"/>
        </w:rPr>
        <w:t xml:space="preserve"> whole structure </w:t>
      </w:r>
      <w:r w:rsidRPr="00F02CB8">
        <w:rPr>
          <w:rStyle w:val="Emphasis"/>
          <w:highlight w:val="yellow"/>
        </w:rPr>
        <w:t>down</w:t>
      </w:r>
      <w:r w:rsidRPr="00476B36">
        <w:rPr>
          <w:rStyle w:val="Emphasis"/>
        </w:rPr>
        <w:t>,</w:t>
      </w:r>
      <w:r w:rsidRPr="00476B36">
        <w:rPr>
          <w:rStyle w:val="StyleUnderline"/>
        </w:rPr>
        <w:t xml:space="preserve"> </w:t>
      </w:r>
      <w:r w:rsidRPr="00125A5D">
        <w:rPr>
          <w:sz w:val="14"/>
        </w:rPr>
        <w:t xml:space="preserve">and, </w:t>
      </w:r>
      <w:r w:rsidRPr="00476B36">
        <w:rPr>
          <w:rStyle w:val="StyleUnderline"/>
        </w:rPr>
        <w:t xml:space="preserve">if we’re not very careful, </w:t>
      </w:r>
      <w:r w:rsidRPr="00F02CB8">
        <w:rPr>
          <w:rStyle w:val="StyleUnderline"/>
          <w:highlight w:val="yellow"/>
        </w:rPr>
        <w:t>the pandemic could be that shock.</w:t>
      </w:r>
      <w:r w:rsidRPr="00476B36">
        <w:rPr>
          <w:rStyle w:val="StyleUnderline"/>
        </w:rPr>
        <w:t xml:space="preserve"> </w:t>
      </w:r>
      <w:proofErr w:type="gramStart"/>
      <w:r w:rsidRPr="00476B36">
        <w:rPr>
          <w:rStyle w:val="StyleUnderline"/>
        </w:rPr>
        <w:t>So</w:t>
      </w:r>
      <w:proofErr w:type="gramEnd"/>
      <w:r w:rsidRPr="00476B36">
        <w:rPr>
          <w:rStyle w:val="StyleUnderline"/>
        </w:rPr>
        <w:t xml:space="preserve"> </w:t>
      </w:r>
      <w:r w:rsidRPr="00F02CB8">
        <w:rPr>
          <w:rStyle w:val="StyleUnderline"/>
          <w:highlight w:val="yellow"/>
        </w:rPr>
        <w:t xml:space="preserve">this is the </w:t>
      </w:r>
      <w:r w:rsidRPr="00F02CB8">
        <w:rPr>
          <w:rStyle w:val="Emphasis"/>
          <w:highlight w:val="yellow"/>
        </w:rPr>
        <w:t>most</w:t>
      </w:r>
      <w:r w:rsidRPr="00476B36">
        <w:rPr>
          <w:rStyle w:val="Emphasis"/>
        </w:rPr>
        <w:t xml:space="preserve"> </w:t>
      </w:r>
      <w:r w:rsidRPr="00F02CB8">
        <w:rPr>
          <w:rStyle w:val="Emphasis"/>
          <w:highlight w:val="yellow"/>
        </w:rPr>
        <w:t>dangerous geopolitical dynamic</w:t>
      </w:r>
      <w:r w:rsidRPr="00476B36">
        <w:rPr>
          <w:rStyle w:val="StyleUnderline"/>
        </w:rPr>
        <w:t xml:space="preserve"> I have seen in my entire career.”</w:t>
      </w:r>
      <w:r>
        <w:rPr>
          <w:rStyle w:val="StyleUnderline"/>
        </w:rPr>
        <w:t xml:space="preserve"> </w:t>
      </w:r>
      <w:r w:rsidRPr="00125A5D">
        <w:rPr>
          <w:sz w:val="14"/>
        </w:rPr>
        <w:t xml:space="preserve">Chinese President Xi Jinping inspects PLA troops </w:t>
      </w:r>
      <w:proofErr w:type="gramStart"/>
      <w:r w:rsidRPr="00125A5D">
        <w:rPr>
          <w:sz w:val="14"/>
        </w:rPr>
        <w:t>As</w:t>
      </w:r>
      <w:proofErr w:type="gramEnd"/>
      <w:r w:rsidRPr="00125A5D">
        <w:rPr>
          <w:sz w:val="14"/>
        </w:rPr>
        <w:t xml:space="preserve">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125A5D">
        <w:rPr>
          <w:sz w:val="14"/>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125A5D">
        <w:rPr>
          <w:sz w:val="14"/>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Trump administration weighs retribution against </w:t>
      </w:r>
      <w:r w:rsidRPr="00F02CB8">
        <w:rPr>
          <w:rStyle w:val="StyleUnderline"/>
          <w:highlight w:val="yellow"/>
        </w:rPr>
        <w:t>China</w:t>
      </w:r>
      <w:r w:rsidRPr="00476B36">
        <w:rPr>
          <w:rStyle w:val="StyleUnderline"/>
        </w:rPr>
        <w:t xml:space="preserve">, it </w:t>
      </w:r>
      <w:r w:rsidRPr="00F02CB8">
        <w:rPr>
          <w:rStyle w:val="StyleUnderline"/>
          <w:highlight w:val="yellow"/>
        </w:rPr>
        <w:t>has continued to ratchet up</w:t>
      </w:r>
      <w:r w:rsidRPr="00476B36">
        <w:rPr>
          <w:rStyle w:val="StyleUnderline"/>
        </w:rPr>
        <w:t xml:space="preserve"> the rhetoric and </w:t>
      </w:r>
      <w:r w:rsidRPr="00F02CB8">
        <w:rPr>
          <w:rStyle w:val="StyleUnderline"/>
          <w:highlight w:val="yellow"/>
        </w:rPr>
        <w:t>provocations</w:t>
      </w:r>
      <w:r w:rsidRPr="00476B36">
        <w:rPr>
          <w:rStyle w:val="StyleUnderline"/>
        </w:rPr>
        <w:t xml:space="preserve">, </w:t>
      </w:r>
      <w:r w:rsidRPr="00476B36">
        <w:rPr>
          <w:rStyle w:val="Emphasis"/>
        </w:rPr>
        <w:t xml:space="preserve">angering and </w:t>
      </w:r>
      <w:r w:rsidRPr="00401EA6">
        <w:rPr>
          <w:rStyle w:val="Emphasis"/>
        </w:rPr>
        <w:t>worrying allies</w:t>
      </w:r>
      <w:r w:rsidRPr="00401EA6">
        <w:rPr>
          <w:rStyle w:val="StyleUnderline"/>
        </w:rPr>
        <w:t xml:space="preserve"> </w:t>
      </w:r>
      <w:r w:rsidRPr="00F02CB8">
        <w:rPr>
          <w:rStyle w:val="StyleUnderline"/>
          <w:highlight w:val="yellow"/>
        </w:rPr>
        <w:t>by cutting</w:t>
      </w:r>
      <w:r w:rsidRPr="00476B36">
        <w:rPr>
          <w:rStyle w:val="StyleUnderline"/>
        </w:rPr>
        <w:t xml:space="preserve"> critical </w:t>
      </w:r>
      <w:r w:rsidRPr="00F02CB8">
        <w:rPr>
          <w:rStyle w:val="StyleUnderline"/>
          <w:highlight w:val="yellow"/>
        </w:rPr>
        <w:t>funding to the</w:t>
      </w:r>
      <w:r w:rsidRPr="00125A5D">
        <w:rPr>
          <w:sz w:val="14"/>
        </w:rPr>
        <w:t xml:space="preserve"> World Health Organization </w:t>
      </w:r>
      <w:r w:rsidRPr="00476B36">
        <w:rPr>
          <w:rStyle w:val="StyleUnderline"/>
        </w:rPr>
        <w:t>(</w:t>
      </w:r>
      <w:r w:rsidRPr="00F02CB8">
        <w:rPr>
          <w:rStyle w:val="StyleUnderline"/>
          <w:highlight w:val="yellow"/>
        </w:rPr>
        <w:t>WHO</w:t>
      </w:r>
      <w:r w:rsidRPr="00125A5D">
        <w:rPr>
          <w:sz w:val="14"/>
        </w:rPr>
        <w:t xml:space="preserve">) </w:t>
      </w:r>
      <w:proofErr w:type="gramStart"/>
      <w:r w:rsidRPr="00125A5D">
        <w:rPr>
          <w:sz w:val="14"/>
        </w:rPr>
        <w:t>in the midst of</w:t>
      </w:r>
      <w:proofErr w:type="gramEnd"/>
      <w:r w:rsidRPr="00125A5D">
        <w:rPr>
          <w:sz w:val="14"/>
        </w:rPr>
        <w:t xml:space="preserve">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125A5D">
        <w:rPr>
          <w:sz w:val="14"/>
        </w:rPr>
        <w:t xml:space="preserve">, the </w:t>
      </w:r>
      <w:r w:rsidRPr="00476B36">
        <w:rPr>
          <w:rStyle w:val="StyleUnderline"/>
        </w:rPr>
        <w:t>Trump</w:t>
      </w:r>
      <w:r w:rsidRPr="00125A5D">
        <w:rPr>
          <w:sz w:val="14"/>
        </w:rPr>
        <w:t xml:space="preserve"> administration has reportedly </w:t>
      </w:r>
      <w:r w:rsidRPr="00476B36">
        <w:rPr>
          <w:rStyle w:val="StyleUnderline"/>
        </w:rPr>
        <w:t>decided to withdraw from the three-decade old Open Skies Treaty</w:t>
      </w:r>
      <w:r w:rsidRPr="00125A5D">
        <w:rPr>
          <w:sz w:val="14"/>
        </w:rPr>
        <w:t xml:space="preserve"> that allows 34 countries to fly over each other’s territory with sensors to confirm they are not preparing military action. The trump White House says the Russians are violating the accord by forbidding flights over military exercises and </w:t>
      </w:r>
      <w:r w:rsidRPr="00125A5D">
        <w:rPr>
          <w:sz w:val="14"/>
        </w:rPr>
        <w:lastRenderedPageBreak/>
        <w:t xml:space="preserve">using its own flights over the United States to identify critical infrastructure that can be hit by </w:t>
      </w:r>
      <w:proofErr w:type="spellStart"/>
      <w:r w:rsidRPr="00125A5D">
        <w:rPr>
          <w:sz w:val="14"/>
        </w:rPr>
        <w:t>cyberattacks.Meanwhile</w:t>
      </w:r>
      <w:proofErr w:type="spellEnd"/>
      <w:r w:rsidRPr="00125A5D">
        <w:rPr>
          <w:sz w:val="14"/>
        </w:rPr>
        <w:t xml:space="preserv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w:t>
      </w:r>
      <w:proofErr w:type="spellStart"/>
      <w:r w:rsidRPr="00125A5D">
        <w:rPr>
          <w:sz w:val="14"/>
        </w:rPr>
        <w:t>The</w:t>
      </w:r>
      <w:proofErr w:type="spellEnd"/>
      <w:r w:rsidRPr="00125A5D">
        <w:rPr>
          <w:sz w:val="14"/>
        </w:rPr>
        <w:t xml:space="preserve"> New York Times. Shaky World Order </w:t>
      </w:r>
      <w:r w:rsidRPr="00476B36">
        <w:rPr>
          <w:rStyle w:val="StyleUnderline"/>
        </w:rPr>
        <w:t>Even before the pandemic the post-WW II international order that the United States constructed and led for more than half a century was on shaky ground</w:t>
      </w:r>
      <w:r w:rsidRPr="00125A5D">
        <w:rPr>
          <w:sz w:val="14"/>
        </w:rPr>
        <w:t xml:space="preserve">. The global institutions, alliances and rules governing international relations has been challenged by assertive autocratic regimes like China and </w:t>
      </w:r>
      <w:proofErr w:type="gramStart"/>
      <w:r w:rsidRPr="00125A5D">
        <w:rPr>
          <w:sz w:val="14"/>
        </w:rPr>
        <w:t>Russia, and</w:t>
      </w:r>
      <w:proofErr w:type="gramEnd"/>
      <w:r w:rsidRPr="00125A5D">
        <w:rPr>
          <w:sz w:val="14"/>
        </w:rPr>
        <w:t xml:space="preserve">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w:t>
      </w:r>
      <w:proofErr w:type="gramStart"/>
      <w:r w:rsidRPr="00125A5D">
        <w:rPr>
          <w:sz w:val="14"/>
        </w:rPr>
        <w:t>Union</w:t>
      </w:r>
      <w:proofErr w:type="gramEnd"/>
      <w:r w:rsidRPr="00125A5D">
        <w:rPr>
          <w:sz w:val="14"/>
        </w:rPr>
        <w:t xml:space="preserve">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proofErr w:type="spellStart"/>
      <w:r w:rsidRPr="00F02CB8">
        <w:rPr>
          <w:rStyle w:val="StyleUnderline"/>
          <w:highlight w:val="yellow"/>
        </w:rPr>
        <w:t>History</w:t>
      </w:r>
      <w:proofErr w:type="spellEnd"/>
      <w:r w:rsidRPr="00F02CB8">
        <w:rPr>
          <w:rStyle w:val="StyleUnderline"/>
          <w:highlight w:val="yellow"/>
        </w:rPr>
        <w:t xml:space="preserve"> is rife with cautionary examples of</w:t>
      </w:r>
      <w:r w:rsidRPr="00476B36">
        <w:rPr>
          <w:rStyle w:val="StyleUnderline"/>
        </w:rPr>
        <w:t xml:space="preserve"> natural </w:t>
      </w:r>
      <w:r w:rsidRPr="00F02CB8">
        <w:rPr>
          <w:rStyle w:val="StyleUnderline"/>
          <w:highlight w:val="yellow"/>
        </w:rPr>
        <w:t>disasters or</w:t>
      </w:r>
      <w:r w:rsidRPr="00476B36">
        <w:rPr>
          <w:rStyle w:val="StyleUnderline"/>
        </w:rPr>
        <w:t xml:space="preserve"> economic </w:t>
      </w:r>
      <w:r w:rsidRPr="00F02CB8">
        <w:rPr>
          <w:rStyle w:val="StyleUnderline"/>
          <w:highlight w:val="yellow"/>
        </w:rPr>
        <w:t>crises</w:t>
      </w:r>
      <w:r w:rsidRPr="00476B36">
        <w:rPr>
          <w:rStyle w:val="StyleUnderline"/>
        </w:rPr>
        <w:t xml:space="preserve"> </w:t>
      </w:r>
      <w:r w:rsidRPr="00F02CB8">
        <w:rPr>
          <w:rStyle w:val="StyleUnderline"/>
          <w:highlight w:val="yellow"/>
        </w:rPr>
        <w:t>conflating with geopolitical tensions</w:t>
      </w:r>
      <w:r w:rsidRPr="00476B36">
        <w:rPr>
          <w:rStyle w:val="StyleUnderline"/>
        </w:rPr>
        <w:t xml:space="preserve">, with cataclysmic results. </w:t>
      </w:r>
      <w:r w:rsidRPr="00F02CB8">
        <w:rPr>
          <w:rStyle w:val="StyleUnderline"/>
          <w:highlight w:val="yellow"/>
        </w:rPr>
        <w:t>The</w:t>
      </w:r>
      <w:r w:rsidRPr="00476B36">
        <w:rPr>
          <w:rStyle w:val="StyleUnderline"/>
        </w:rPr>
        <w:t xml:space="preserve"> catastrophic 1918 </w:t>
      </w:r>
      <w:r w:rsidRPr="00F02CB8">
        <w:rPr>
          <w:rStyle w:val="StyleUnderline"/>
          <w:highlight w:val="yellow"/>
        </w:rPr>
        <w:t>Spanish</w:t>
      </w:r>
      <w:r w:rsidRPr="00476B36">
        <w:rPr>
          <w:rStyle w:val="StyleUnderline"/>
        </w:rPr>
        <w:t xml:space="preserve"> </w:t>
      </w:r>
      <w:r w:rsidRPr="00F02CB8">
        <w:rPr>
          <w:rStyle w:val="StyleUnderline"/>
          <w:highlight w:val="yellow"/>
        </w:rPr>
        <w:t>flu</w:t>
      </w:r>
      <w:r w:rsidRPr="00125A5D">
        <w:rPr>
          <w:sz w:val="14"/>
        </w:rPr>
        <w:t xml:space="preserve"> pandemic, which killed more than 20 million victims worldwide, </w:t>
      </w:r>
      <w:r w:rsidRPr="00F02CB8">
        <w:rPr>
          <w:rStyle w:val="StyleUnderline"/>
          <w:highlight w:val="yellow"/>
        </w:rPr>
        <w:t>was</w:t>
      </w:r>
      <w:r w:rsidRPr="00476B36">
        <w:rPr>
          <w:rStyle w:val="StyleUnderline"/>
        </w:rPr>
        <w:t xml:space="preserve"> accelerated and </w:t>
      </w:r>
      <w:r w:rsidRPr="00F02CB8">
        <w:rPr>
          <w:rStyle w:val="StyleUnderline"/>
          <w:highlight w:val="yellow"/>
        </w:rPr>
        <w:t>spread by troop movements during World War I</w:t>
      </w:r>
      <w:r w:rsidRPr="00F02CB8">
        <w:rPr>
          <w:sz w:val="14"/>
          <w:highlight w:val="yellow"/>
        </w:rPr>
        <w:t>.</w:t>
      </w:r>
      <w:r w:rsidRPr="00125A5D">
        <w:rPr>
          <w:sz w:val="14"/>
        </w:rPr>
        <w:t xml:space="preserve"> </w:t>
      </w:r>
      <w:r w:rsidRPr="00476B36">
        <w:rPr>
          <w:rStyle w:val="StyleUnderline"/>
        </w:rPr>
        <w:t xml:space="preserve">With many Americans disillusioned by the war and loss, </w:t>
      </w:r>
      <w:r w:rsidRPr="00F02CB8">
        <w:rPr>
          <w:rStyle w:val="StyleUnderline"/>
          <w:highlight w:val="yellow"/>
        </w:rPr>
        <w:t>the United States turned</w:t>
      </w:r>
      <w:r w:rsidRPr="00476B36">
        <w:rPr>
          <w:rStyle w:val="StyleUnderline"/>
        </w:rPr>
        <w:t xml:space="preserve"> insular and </w:t>
      </w:r>
      <w:r w:rsidRPr="00F02CB8">
        <w:rPr>
          <w:rStyle w:val="StyleUnderline"/>
          <w:highlight w:val="yellow"/>
        </w:rPr>
        <w:t>isolationist</w:t>
      </w:r>
      <w:r w:rsidRPr="00125A5D">
        <w:rPr>
          <w:sz w:val="14"/>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125A5D">
        <w:rPr>
          <w:sz w:val="14"/>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125A5D">
        <w:rPr>
          <w:sz w:val="14"/>
        </w:rPr>
        <w:t>, and the Great Depression and the 1930s taught us that bad economic conditions can be transformative</w:t>
      </w:r>
      <w:r w:rsidRPr="00476B36">
        <w:rPr>
          <w:rStyle w:val="StyleUnderline"/>
        </w:rPr>
        <w:t>,” said</w:t>
      </w:r>
      <w:r w:rsidRPr="00125A5D">
        <w:rPr>
          <w:sz w:val="14"/>
        </w:rPr>
        <w:t xml:space="preserve"> Joseph </w:t>
      </w:r>
      <w:r w:rsidRPr="00476B36">
        <w:rPr>
          <w:rStyle w:val="StyleUnderline"/>
        </w:rPr>
        <w:t xml:space="preserve">Nye, a professor </w:t>
      </w:r>
      <w:proofErr w:type="gramStart"/>
      <w:r w:rsidRPr="00476B36">
        <w:rPr>
          <w:rStyle w:val="StyleUnderline"/>
        </w:rPr>
        <w:t>emeritus</w:t>
      </w:r>
      <w:proofErr w:type="gramEnd"/>
      <w:r w:rsidRPr="00476B36">
        <w:rPr>
          <w:rStyle w:val="StyleUnderline"/>
        </w:rPr>
        <w:t xml:space="preserve"> and former Dean of the Harvard’s Kennedy School</w:t>
      </w:r>
      <w:r w:rsidRPr="00125A5D">
        <w:rPr>
          <w:sz w:val="14"/>
        </w:rPr>
        <w:t xml:space="preserve"> of Government, speaking recently on a videoconference organized by The National Interest. “</w:t>
      </w:r>
      <w:r w:rsidRPr="00476B36">
        <w:rPr>
          <w:rStyle w:val="StyleUnderline"/>
        </w:rPr>
        <w:t xml:space="preserve">The point is, </w:t>
      </w:r>
      <w:r w:rsidRPr="00F02CB8">
        <w:rPr>
          <w:rStyle w:val="StyleUnderline"/>
          <w:highlight w:val="yellow"/>
        </w:rPr>
        <w:t xml:space="preserve">in the </w:t>
      </w:r>
      <w:r w:rsidRPr="00DC66B4">
        <w:rPr>
          <w:rStyle w:val="StyleUnderline"/>
        </w:rPr>
        <w:t xml:space="preserve">current </w:t>
      </w:r>
      <w:r w:rsidRPr="00F02CB8">
        <w:rPr>
          <w:rStyle w:val="StyleUnderline"/>
          <w:highlight w:val="yellow"/>
        </w:rPr>
        <w:t xml:space="preserve">pandemic we’re likely only in </w:t>
      </w:r>
      <w:r w:rsidRPr="00F02CB8">
        <w:rPr>
          <w:rStyle w:val="Emphasis"/>
          <w:highlight w:val="yellow"/>
        </w:rPr>
        <w:t xml:space="preserve">Act 1 </w:t>
      </w:r>
      <w:r w:rsidRPr="00DC66B4">
        <w:rPr>
          <w:rStyle w:val="Emphasis"/>
        </w:rPr>
        <w:t>of a multi-act play.”</w:t>
      </w:r>
      <w:r>
        <w:rPr>
          <w:rStyle w:val="StyleUnderline"/>
        </w:rPr>
        <w:t xml:space="preserve"> </w:t>
      </w:r>
      <w:r w:rsidRPr="00125A5D">
        <w:rPr>
          <w:sz w:val="14"/>
        </w:rPr>
        <w:t xml:space="preserve">Combustible Leadership </w:t>
      </w:r>
      <w:r w:rsidRPr="00476B36">
        <w:rPr>
          <w:rStyle w:val="StyleUnderline"/>
        </w:rPr>
        <w:t>The very real potential for the pandemic crisis to propel the major powers towards outright military conflict was noted recently by</w:t>
      </w:r>
      <w:r w:rsidRPr="00125A5D">
        <w:rPr>
          <w:sz w:val="14"/>
        </w:rPr>
        <w:t xml:space="preserve"> the </w:t>
      </w:r>
      <w:r w:rsidRPr="00476B36">
        <w:rPr>
          <w:rStyle w:val="StyleUnderline"/>
        </w:rPr>
        <w:t>Chinese Ministry of State Security</w:t>
      </w:r>
      <w:r w:rsidRPr="00125A5D">
        <w:rPr>
          <w:sz w:val="14"/>
        </w:rPr>
        <w:t xml:space="preserve">, Beijing’s top intelligence agency. In a report for Xi Jinping and the senior Chinese leadership </w:t>
      </w:r>
      <w:r w:rsidRPr="00476B36">
        <w:rPr>
          <w:rStyle w:val="StyleUnderline"/>
        </w:rPr>
        <w:t>it reportedly concluded that global anti-China sentiment being stoked</w:t>
      </w:r>
      <w:r w:rsidRPr="00125A5D">
        <w:rPr>
          <w:sz w:val="14"/>
        </w:rPr>
        <w:t xml:space="preserve"> by the Trump administration </w:t>
      </w:r>
      <w:r w:rsidRPr="00476B36">
        <w:rPr>
          <w:rStyle w:val="StyleUnderline"/>
        </w:rPr>
        <w:t>has reached its highest peak</w:t>
      </w:r>
      <w:r w:rsidRPr="00125A5D">
        <w:rPr>
          <w:sz w:val="14"/>
        </w:rPr>
        <w:t xml:space="preserve"> since the 1989 Tiananmen Square crackdown, and as a result </w:t>
      </w:r>
      <w:r w:rsidRPr="00F02CB8">
        <w:rPr>
          <w:rStyle w:val="StyleUnderline"/>
          <w:highlight w:val="yellow"/>
        </w:rPr>
        <w:t xml:space="preserve">China needs to be prepared for a worst-case scenario of </w:t>
      </w:r>
      <w:r w:rsidRPr="00F02CB8">
        <w:rPr>
          <w:rStyle w:val="Emphasis"/>
          <w:highlight w:val="yellow"/>
        </w:rPr>
        <w:t>armed confrontation with the United States</w:t>
      </w:r>
      <w:r w:rsidRPr="00125A5D">
        <w:rPr>
          <w:sz w:val="14"/>
        </w:rPr>
        <w:t xml:space="preserve">. Despite the warnings, </w:t>
      </w:r>
      <w:r w:rsidRPr="00476B36">
        <w:rPr>
          <w:rStyle w:val="StyleUnderline"/>
        </w:rPr>
        <w:t xml:space="preserve">Xi </w:t>
      </w:r>
      <w:r w:rsidRPr="00125A5D">
        <w:rPr>
          <w:sz w:val="14"/>
        </w:rPr>
        <w:t xml:space="preserve">Jinping </w:t>
      </w:r>
      <w:r w:rsidRPr="00476B36">
        <w:rPr>
          <w:rStyle w:val="StyleUnderline"/>
        </w:rPr>
        <w:t>has doubled down in recent months on provocative military maneuvers</w:t>
      </w:r>
      <w:r w:rsidRPr="00125A5D">
        <w:rPr>
          <w:sz w:val="14"/>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 xml:space="preserve">Some analysts see those moves as an attempt by </w:t>
      </w:r>
      <w:r w:rsidRPr="00F02CB8">
        <w:rPr>
          <w:rStyle w:val="StyleUnderline"/>
          <w:highlight w:val="yellow"/>
        </w:rPr>
        <w:t>Xi Jinping</w:t>
      </w:r>
      <w:r w:rsidRPr="004E4CBD">
        <w:rPr>
          <w:rStyle w:val="StyleUnderline"/>
        </w:rPr>
        <w:t xml:space="preserve"> to </w:t>
      </w:r>
      <w:r w:rsidRPr="00F02CB8">
        <w:rPr>
          <w:rStyle w:val="StyleUnderline"/>
          <w:highlight w:val="yellow"/>
        </w:rPr>
        <w:t>show strength</w:t>
      </w:r>
      <w:r w:rsidRPr="004E4CBD">
        <w:rPr>
          <w:rStyle w:val="StyleUnderline"/>
        </w:rPr>
        <w:t xml:space="preserve"> and bolster his image </w:t>
      </w:r>
      <w:r w:rsidRPr="00F02CB8">
        <w:rPr>
          <w:rStyle w:val="StyleUnderline"/>
          <w:highlight w:val="yellow"/>
        </w:rPr>
        <w:t>at home among a</w:t>
      </w:r>
      <w:r w:rsidRPr="004E4CBD">
        <w:rPr>
          <w:rStyle w:val="StyleUnderline"/>
        </w:rPr>
        <w:t xml:space="preserve"> Chinese </w:t>
      </w:r>
      <w:r w:rsidRPr="00F02CB8">
        <w:rPr>
          <w:rStyle w:val="StyleUnderline"/>
          <w:highlight w:val="yellow"/>
        </w:rPr>
        <w:t>populace wearied by</w:t>
      </w:r>
      <w:r w:rsidRPr="004E4CBD">
        <w:rPr>
          <w:rStyle w:val="StyleUnderline"/>
        </w:rPr>
        <w:t xml:space="preserve"> the pandemic </w:t>
      </w:r>
      <w:r w:rsidRPr="00F02CB8">
        <w:rPr>
          <w:rStyle w:val="StyleUnderline"/>
          <w:highlight w:val="yellow"/>
        </w:rPr>
        <w:t>shutdowns</w:t>
      </w:r>
      <w:r w:rsidRPr="004E4CBD">
        <w:rPr>
          <w:rStyle w:val="StyleUnderline"/>
        </w:rPr>
        <w:t xml:space="preserve"> and economic disruptions</w:t>
      </w:r>
      <w:r w:rsidRPr="00125A5D">
        <w:rPr>
          <w:sz w:val="14"/>
        </w:rPr>
        <w:t xml:space="preserve">. </w:t>
      </w:r>
      <w:r w:rsidRPr="00F02CB8">
        <w:rPr>
          <w:rStyle w:val="StyleUnderline"/>
          <w:highlight w:val="yellow"/>
        </w:rPr>
        <w:t>Those provocations are</w:t>
      </w:r>
      <w:r w:rsidRPr="004E4CBD">
        <w:rPr>
          <w:rStyle w:val="StyleUnderline"/>
        </w:rPr>
        <w:t xml:space="preserve"> exactly </w:t>
      </w:r>
      <w:r w:rsidRPr="00F02CB8">
        <w:rPr>
          <w:rStyle w:val="StyleUnderline"/>
          <w:highlight w:val="yellow"/>
        </w:rPr>
        <w:t xml:space="preserve">the kind of saber-rattling that can escalate </w:t>
      </w:r>
      <w:r w:rsidRPr="00F02CB8">
        <w:rPr>
          <w:rStyle w:val="Emphasis"/>
          <w:highlight w:val="yellow"/>
        </w:rPr>
        <w:t>dangerously</w:t>
      </w:r>
      <w:r w:rsidRPr="004E4CBD">
        <w:rPr>
          <w:rStyle w:val="Emphasis"/>
        </w:rPr>
        <w:t xml:space="preserve"> in a time of crisis.</w:t>
      </w:r>
      <w:r>
        <w:rPr>
          <w:rStyle w:val="StyleUnderline"/>
        </w:rPr>
        <w:t xml:space="preserve"> </w:t>
      </w:r>
      <w:r w:rsidRPr="00125A5D">
        <w:rPr>
          <w:sz w:val="14"/>
        </w:rPr>
        <w:t xml:space="preserve">George Beebe is a former director of the CIA’s Russia analysis section, and author of the book “The Russia Trap: How Our Shadow War with Russia Could Spiral into Catastrophe.” “My concern is that the </w:t>
      </w:r>
      <w:r w:rsidRPr="004E4CBD">
        <w:rPr>
          <w:rStyle w:val="StyleUnderline"/>
        </w:rPr>
        <w:t>major power leaders</w:t>
      </w:r>
      <w:r w:rsidRPr="00125A5D">
        <w:rPr>
          <w:sz w:val="14"/>
        </w:rPr>
        <w:t xml:space="preserve"> Putin, Xi and Trump all </w:t>
      </w:r>
      <w:r w:rsidRPr="004E4CBD">
        <w:rPr>
          <w:rStyle w:val="StyleUnderline"/>
        </w:rPr>
        <w:t xml:space="preserve">tend to personalize international relations and politics. They are all going through severe economic and political distress. </w:t>
      </w:r>
      <w:r w:rsidRPr="00F02CB8">
        <w:rPr>
          <w:rStyle w:val="StyleUnderline"/>
          <w:highlight w:val="yellow"/>
        </w:rPr>
        <w:t>Each</w:t>
      </w:r>
      <w:r w:rsidRPr="004E4CBD">
        <w:rPr>
          <w:rStyle w:val="StyleUnderline"/>
        </w:rPr>
        <w:t xml:space="preserve"> of them </w:t>
      </w:r>
      <w:r w:rsidRPr="00F02CB8">
        <w:rPr>
          <w:rStyle w:val="StyleUnderline"/>
          <w:highlight w:val="yellow"/>
        </w:rPr>
        <w:t>is convinced</w:t>
      </w:r>
      <w:r w:rsidRPr="004E4CBD">
        <w:rPr>
          <w:rStyle w:val="StyleUnderline"/>
        </w:rPr>
        <w:t xml:space="preserve"> that </w:t>
      </w:r>
      <w:r w:rsidRPr="00F02CB8">
        <w:rPr>
          <w:rStyle w:val="StyleUnderline"/>
          <w:highlight w:val="yellow"/>
        </w:rPr>
        <w:t xml:space="preserve">their rivals are trying to </w:t>
      </w:r>
      <w:r w:rsidRPr="00F02CB8">
        <w:rPr>
          <w:rStyle w:val="Emphasis"/>
          <w:highlight w:val="yellow"/>
        </w:rPr>
        <w:t xml:space="preserve">exploit the </w:t>
      </w:r>
      <w:r w:rsidRPr="00DC66B4">
        <w:rPr>
          <w:rStyle w:val="Emphasis"/>
        </w:rPr>
        <w:t xml:space="preserve">pandemic </w:t>
      </w:r>
      <w:r w:rsidRPr="00F02CB8">
        <w:rPr>
          <w:rStyle w:val="Emphasis"/>
          <w:highlight w:val="yellow"/>
        </w:rPr>
        <w:t>crisis</w:t>
      </w:r>
      <w:r w:rsidRPr="004E4CBD">
        <w:rPr>
          <w:rStyle w:val="Emphasis"/>
        </w:rPr>
        <w:t xml:space="preserve">, </w:t>
      </w:r>
      <w:r w:rsidRPr="00F02CB8">
        <w:rPr>
          <w:rStyle w:val="Emphasis"/>
          <w:highlight w:val="yellow"/>
        </w:rPr>
        <w:t>and not one of them is dealing from a position of strength</w:t>
      </w:r>
      <w:r w:rsidRPr="004E4CBD">
        <w:rPr>
          <w:rStyle w:val="Emphasis"/>
        </w:rPr>
        <w:t xml:space="preserve"> and confidence</w:t>
      </w:r>
      <w:r w:rsidRPr="00125A5D">
        <w:rPr>
          <w:sz w:val="14"/>
        </w:rPr>
        <w:t>,”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w:t>
      </w:r>
      <w:proofErr w:type="gramStart"/>
      <w:r w:rsidRPr="00125A5D">
        <w:rPr>
          <w:sz w:val="14"/>
        </w:rPr>
        <w:t>So</w:t>
      </w:r>
      <w:proofErr w:type="gramEnd"/>
      <w:r w:rsidRPr="00125A5D">
        <w:rPr>
          <w:sz w:val="14"/>
        </w:rPr>
        <w:t xml:space="preserve"> </w:t>
      </w:r>
      <w:r w:rsidRPr="004E4CBD">
        <w:rPr>
          <w:rStyle w:val="StyleUnderline"/>
        </w:rPr>
        <w:t>there’s a lot of fear and emotion and very little trust in the relationships between these leaders during a time of great strain</w:t>
      </w:r>
      <w:r w:rsidRPr="00125A5D">
        <w:rPr>
          <w:sz w:val="14"/>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125A5D">
        <w:rPr>
          <w:sz w:val="14"/>
        </w:rPr>
        <w:t>.”</w:t>
      </w:r>
    </w:p>
    <w:p w14:paraId="59E24821" w14:textId="77777777" w:rsidR="001B2BCF" w:rsidRDefault="001B2BCF" w:rsidP="001B2BCF"/>
    <w:p w14:paraId="58F5F7A6" w14:textId="77777777" w:rsidR="001B2BCF" w:rsidRDefault="001B2BCF" w:rsidP="001B2BCF">
      <w:pPr>
        <w:pStyle w:val="Heading4"/>
      </w:pPr>
      <w:r>
        <w:lastRenderedPageBreak/>
        <w:t>2. Risk of U.S.-China nuclear escalation to total war is high – Chinese planners don’t believe nuclear weapons are usable and US decisionmakers are too confident in limited nuclear war.</w:t>
      </w:r>
    </w:p>
    <w:p w14:paraId="6F2A7717" w14:textId="77777777" w:rsidR="001B2BCF" w:rsidRPr="00F03D24" w:rsidRDefault="001B2BCF" w:rsidP="001B2BCF">
      <w:pPr>
        <w:rPr>
          <w:sz w:val="16"/>
        </w:rPr>
      </w:pPr>
      <w:r w:rsidRPr="00F03D24">
        <w:rPr>
          <w:sz w:val="16"/>
        </w:rPr>
        <w:t xml:space="preserve">Fiona </w:t>
      </w:r>
      <w:r w:rsidRPr="00A87DCB">
        <w:rPr>
          <w:b/>
          <w:bCs/>
          <w:u w:val="single"/>
        </w:rPr>
        <w:t>CUNNINGHAM</w:t>
      </w:r>
      <w:r w:rsidRPr="00F03D24">
        <w:rPr>
          <w:sz w:val="16"/>
        </w:rPr>
        <w:t xml:space="preserve"> </w:t>
      </w:r>
      <w:proofErr w:type="spellStart"/>
      <w:r w:rsidRPr="00F03D24">
        <w:rPr>
          <w:sz w:val="16"/>
        </w:rPr>
        <w:t>Poli</w:t>
      </w:r>
      <w:proofErr w:type="spellEnd"/>
      <w:r w:rsidRPr="00F03D24">
        <w:rPr>
          <w:sz w:val="16"/>
        </w:rPr>
        <w:t xml:space="preserve">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4B279AC0" w14:textId="77777777" w:rsidR="001B2BCF" w:rsidRPr="00125A5D" w:rsidRDefault="001B2BCF" w:rsidP="001B2BCF">
      <w:pPr>
        <w:rPr>
          <w:sz w:val="14"/>
        </w:rPr>
      </w:pPr>
      <w:r w:rsidRPr="00F02CB8">
        <w:rPr>
          <w:rStyle w:val="StyleUnderline"/>
          <w:highlight w:val="yellow"/>
        </w:rPr>
        <w:t>Chinese views of nuclear escalation are key</w:t>
      </w:r>
      <w:r w:rsidRPr="00A87DCB">
        <w:rPr>
          <w:rStyle w:val="StyleUnderline"/>
        </w:rPr>
        <w:t xml:space="preserve"> to assessing the potential for nuclear escalation in a crisis or armed conflict</w:t>
      </w:r>
      <w:r w:rsidRPr="00125A5D">
        <w:rPr>
          <w:sz w:val="14"/>
        </w:rPr>
        <w:t xml:space="preserve"> between the United States and China, </w:t>
      </w:r>
      <w:r w:rsidRPr="00F02CB8">
        <w:rPr>
          <w:rStyle w:val="StyleUnderline"/>
          <w:highlight w:val="yellow"/>
        </w:rPr>
        <w:t>but they have not been examined</w:t>
      </w:r>
      <w:r w:rsidRPr="00A87DCB">
        <w:rPr>
          <w:rStyle w:val="StyleUnderline"/>
        </w:rPr>
        <w:t xml:space="preserve"> systematically</w:t>
      </w:r>
      <w:r w:rsidRPr="00125A5D">
        <w:rPr>
          <w:sz w:val="14"/>
        </w:rPr>
        <w:t xml:space="preserve">. </w:t>
      </w:r>
      <w:r w:rsidRPr="00A87DCB">
        <w:rPr>
          <w:rStyle w:val="StyleUnderline"/>
        </w:rPr>
        <w:t xml:space="preserve">A review of original Chinese-language sources and interviews with members of China's strategic community suggest that </w:t>
      </w:r>
      <w:r w:rsidRPr="00F02CB8">
        <w:rPr>
          <w:rStyle w:val="StyleUnderline"/>
          <w:highlight w:val="yellow"/>
        </w:rPr>
        <w:t xml:space="preserve">China is skeptical </w:t>
      </w:r>
      <w:r w:rsidRPr="00125A5D">
        <w:rPr>
          <w:rStyle w:val="StyleUnderline"/>
        </w:rPr>
        <w:t xml:space="preserve">that </w:t>
      </w:r>
      <w:r w:rsidRPr="00416DD0">
        <w:rPr>
          <w:rStyle w:val="StyleUnderline"/>
        </w:rPr>
        <w:t xml:space="preserve">nuclear </w:t>
      </w:r>
      <w:r w:rsidRPr="00F02CB8">
        <w:rPr>
          <w:rStyle w:val="StyleUnderline"/>
          <w:highlight w:val="yellow"/>
        </w:rPr>
        <w:t>escalation could be controlled once nuclear weapons are used</w:t>
      </w:r>
      <w:r w:rsidRPr="00A87DCB">
        <w:rPr>
          <w:rStyle w:val="StyleUnderline"/>
        </w:rPr>
        <w:t xml:space="preserve"> and, thus, </w:t>
      </w:r>
      <w:r w:rsidRPr="00F02CB8">
        <w:rPr>
          <w:rStyle w:val="StyleUnderline"/>
          <w:highlight w:val="yellow"/>
        </w:rPr>
        <w:t xml:space="preserve">leaders would be restrained from </w:t>
      </w:r>
      <w:r w:rsidRPr="00A87DCB">
        <w:rPr>
          <w:rStyle w:val="StyleUnderline"/>
        </w:rPr>
        <w:t xml:space="preserve">pursuing </w:t>
      </w:r>
      <w:r w:rsidRPr="00F02CB8">
        <w:rPr>
          <w:rStyle w:val="StyleUnderline"/>
          <w:highlight w:val="yellow"/>
        </w:rPr>
        <w:t>even limited use</w:t>
      </w:r>
      <w:r w:rsidRPr="00125A5D">
        <w:rPr>
          <w:sz w:val="14"/>
        </w:rPr>
        <w:t xml:space="preserve">. </w:t>
      </w:r>
      <w:r w:rsidRPr="00A87DCB">
        <w:rPr>
          <w:rStyle w:val="StyleUnderline"/>
        </w:rPr>
        <w:t>These views are reflected in China's nuclear operational doctrine</w:t>
      </w:r>
      <w:r w:rsidRPr="00125A5D">
        <w:rPr>
          <w:sz w:val="14"/>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F02CB8">
        <w:rPr>
          <w:rStyle w:val="StyleUnderline"/>
          <w:highlight w:val="yellow"/>
        </w:rPr>
        <w:t xml:space="preserve">China's confidence that a </w:t>
      </w:r>
      <w:r w:rsidRPr="00416DD0">
        <w:rPr>
          <w:rStyle w:val="StyleUnderline"/>
        </w:rPr>
        <w:t>U</w:t>
      </w:r>
      <w:r w:rsidRPr="00A87DCB">
        <w:rPr>
          <w:rStyle w:val="StyleUnderline"/>
        </w:rPr>
        <w:t xml:space="preserve">.S.-China </w:t>
      </w:r>
      <w:r w:rsidRPr="00F02CB8">
        <w:rPr>
          <w:rStyle w:val="StyleUnderline"/>
          <w:highlight w:val="yellow"/>
        </w:rPr>
        <w:t>conflict would not escalate</w:t>
      </w:r>
      <w:r w:rsidRPr="00A87DCB">
        <w:rPr>
          <w:rStyle w:val="StyleUnderline"/>
        </w:rPr>
        <w:t xml:space="preserve"> to the use of nuclear weapons </w:t>
      </w:r>
      <w:r w:rsidRPr="00F02CB8">
        <w:rPr>
          <w:rStyle w:val="StyleUnderline"/>
          <w:highlight w:val="yellow"/>
        </w:rPr>
        <w:t>may hamper its ability to identify</w:t>
      </w:r>
      <w:r w:rsidRPr="00A87DCB">
        <w:rPr>
          <w:rStyle w:val="StyleUnderline"/>
        </w:rPr>
        <w:t xml:space="preserve"> nuclear </w:t>
      </w:r>
      <w:r w:rsidRPr="00F02CB8">
        <w:rPr>
          <w:rStyle w:val="StyleUnderline"/>
          <w:highlight w:val="yellow"/>
        </w:rPr>
        <w:t>escalation</w:t>
      </w:r>
      <w:r w:rsidRPr="00416DD0">
        <w:rPr>
          <w:rStyle w:val="StyleUnderline"/>
        </w:rPr>
        <w:t xml:space="preserve"> </w:t>
      </w:r>
      <w:r w:rsidRPr="00F02CB8">
        <w:rPr>
          <w:rStyle w:val="StyleUnderline"/>
          <w:highlight w:val="yellow"/>
        </w:rPr>
        <w:t>risks</w:t>
      </w:r>
      <w:r w:rsidRPr="00A87DCB">
        <w:rPr>
          <w:rStyle w:val="StyleUnderline"/>
        </w:rPr>
        <w:t xml:space="preserve"> in such a scenario.</w:t>
      </w:r>
      <w:r w:rsidRPr="00125A5D">
        <w:rPr>
          <w:sz w:val="14"/>
        </w:rPr>
        <w:t xml:space="preserve"> Meanwhile, </w:t>
      </w:r>
      <w:r w:rsidRPr="00F02CB8">
        <w:rPr>
          <w:rStyle w:val="StyleUnderline"/>
          <w:highlight w:val="yellow"/>
        </w:rPr>
        <w:t>U.S</w:t>
      </w:r>
      <w:r w:rsidRPr="00A87DCB">
        <w:rPr>
          <w:rStyle w:val="StyleUnderline"/>
        </w:rPr>
        <w:t xml:space="preserve">. scholars and </w:t>
      </w:r>
      <w:r w:rsidRPr="00F02CB8">
        <w:rPr>
          <w:rStyle w:val="StyleUnderline"/>
          <w:highlight w:val="yellow"/>
        </w:rPr>
        <w:t>policymakers</w:t>
      </w:r>
      <w:r w:rsidRPr="00125A5D">
        <w:rPr>
          <w:sz w:val="14"/>
        </w:rPr>
        <w:t xml:space="preserve"> emphasize the risk of inadvertent escalation in a conflict with China, but they </w:t>
      </w:r>
      <w:r w:rsidRPr="00F02CB8">
        <w:rPr>
          <w:rStyle w:val="StyleUnderline"/>
          <w:highlight w:val="yellow"/>
        </w:rPr>
        <w:t>are</w:t>
      </w:r>
      <w:r w:rsidRPr="00A87DCB">
        <w:rPr>
          <w:rStyle w:val="StyleUnderline"/>
        </w:rPr>
        <w:t xml:space="preserve"> </w:t>
      </w:r>
      <w:r w:rsidRPr="00416DD0">
        <w:rPr>
          <w:rStyle w:val="StyleUnderline"/>
        </w:rPr>
        <w:t xml:space="preserve">more </w:t>
      </w:r>
      <w:r w:rsidRPr="00F02CB8">
        <w:rPr>
          <w:rStyle w:val="StyleUnderline"/>
          <w:highlight w:val="yellow"/>
        </w:rPr>
        <w:t>confident</w:t>
      </w:r>
      <w:r w:rsidRPr="00A87DCB">
        <w:rPr>
          <w:rStyle w:val="StyleUnderline"/>
        </w:rPr>
        <w:t xml:space="preserve"> than their Chinese counterparts </w:t>
      </w:r>
      <w:r w:rsidRPr="00F02CB8">
        <w:rPr>
          <w:rStyle w:val="StyleUnderline"/>
          <w:highlight w:val="yellow"/>
        </w:rPr>
        <w:t xml:space="preserve">that </w:t>
      </w:r>
      <w:r w:rsidRPr="00416DD0">
        <w:rPr>
          <w:rStyle w:val="StyleUnderline"/>
        </w:rPr>
        <w:t xml:space="preserve">the use of </w:t>
      </w:r>
      <w:r w:rsidRPr="00F02CB8">
        <w:rPr>
          <w:rStyle w:val="StyleUnderline"/>
          <w:highlight w:val="yellow"/>
        </w:rPr>
        <w:t>nuclear weapons could remain limited</w:t>
      </w:r>
      <w:r w:rsidRPr="00A87DCB">
        <w:rPr>
          <w:rStyle w:val="StyleUnderline"/>
        </w:rPr>
        <w:t xml:space="preserve">. When combined, </w:t>
      </w:r>
      <w:r w:rsidRPr="00F02CB8">
        <w:rPr>
          <w:rStyle w:val="StyleUnderline"/>
          <w:highlight w:val="yellow"/>
        </w:rPr>
        <w:t>these contrasting views</w:t>
      </w:r>
      <w:r w:rsidRPr="00A87DCB">
        <w:rPr>
          <w:rStyle w:val="StyleUnderline"/>
        </w:rPr>
        <w:t xml:space="preserve"> </w:t>
      </w:r>
      <w:r w:rsidRPr="00F02CB8">
        <w:rPr>
          <w:rStyle w:val="StyleUnderline"/>
          <w:highlight w:val="yellow"/>
        </w:rPr>
        <w:t xml:space="preserve">could create pressure for a U.S.-China conflict to escalate </w:t>
      </w:r>
      <w:r w:rsidRPr="00416DD0">
        <w:rPr>
          <w:rStyle w:val="StyleUnderline"/>
        </w:rPr>
        <w:t>rapidly</w:t>
      </w:r>
      <w:r w:rsidRPr="00A87DCB">
        <w:rPr>
          <w:rStyle w:val="StyleUnderline"/>
        </w:rPr>
        <w:t xml:space="preserve"> into an </w:t>
      </w:r>
      <w:r w:rsidRPr="007A6DCA">
        <w:rPr>
          <w:rStyle w:val="StyleUnderline"/>
          <w:bCs/>
        </w:rPr>
        <w:t>unlimited nuclear war</w:t>
      </w:r>
      <w:r w:rsidRPr="00125A5D">
        <w:rPr>
          <w:sz w:val="14"/>
        </w:rPr>
        <w:t xml:space="preserve">. </w:t>
      </w:r>
      <w:r w:rsidRPr="00125A5D">
        <w:rPr>
          <w:sz w:val="10"/>
          <w:szCs w:val="10"/>
        </w:rPr>
        <w:t xml:space="preserve">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w:t>
      </w:r>
      <w:proofErr w:type="gramStart"/>
      <w:r w:rsidRPr="00125A5D">
        <w:rPr>
          <w:sz w:val="10"/>
          <w:szCs w:val="10"/>
        </w:rPr>
        <w:t>crisis.[</w:t>
      </w:r>
      <w:proofErr w:type="gramEnd"/>
      <w:r w:rsidRPr="00125A5D">
        <w:rPr>
          <w:sz w:val="10"/>
          <w:szCs w:val="10"/>
        </w:rPr>
        <w:t xml:space="preserve">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w:t>
      </w:r>
      <w:proofErr w:type="gramStart"/>
      <w:r w:rsidRPr="00125A5D">
        <w:rPr>
          <w:sz w:val="10"/>
          <w:szCs w:val="10"/>
        </w:rPr>
        <w:t>command and control</w:t>
      </w:r>
      <w:proofErr w:type="gramEnd"/>
      <w:r w:rsidRPr="00125A5D">
        <w:rPr>
          <w:sz w:val="10"/>
          <w:szCs w:val="10"/>
        </w:rPr>
        <w:t xml:space="preserve"> infrastructure or even some nuclear-armed missiles. Chinese leaders would then face the choice of whether to use China's nuclear weapons before they lost the ability to do </w:t>
      </w:r>
      <w:proofErr w:type="gramStart"/>
      <w:r w:rsidRPr="00125A5D">
        <w:rPr>
          <w:sz w:val="10"/>
          <w:szCs w:val="10"/>
        </w:rPr>
        <w:t>so.[</w:t>
      </w:r>
      <w:proofErr w:type="gramEnd"/>
      <w:r w:rsidRPr="00125A5D">
        <w:rPr>
          <w:sz w:val="10"/>
          <w:szCs w:val="10"/>
        </w:rPr>
        <w:t xml:space="preserve">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w:t>
      </w:r>
      <w:r w:rsidRPr="00125A5D">
        <w:rPr>
          <w:sz w:val="14"/>
        </w:rPr>
        <w:t xml:space="preserve"> </w:t>
      </w:r>
      <w:r w:rsidRPr="00A87DCB">
        <w:rPr>
          <w:rStyle w:val="StyleUnderline"/>
        </w:rPr>
        <w:t>no previous work has comprehensively examined Chinese views of nuclear escalation</w:t>
      </w:r>
      <w:r w:rsidRPr="00125A5D">
        <w:rPr>
          <w:sz w:val="14"/>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49689915" w14:textId="77777777" w:rsidR="001B2BCF" w:rsidRDefault="001B2BCF" w:rsidP="001B2BCF"/>
    <w:p w14:paraId="4CC59298" w14:textId="77777777" w:rsidR="001B2BCF" w:rsidRPr="007818EB" w:rsidRDefault="001B2BCF" w:rsidP="001B2BCF">
      <w:pPr>
        <w:pStyle w:val="Heading4"/>
        <w:rPr>
          <w:rFonts w:eastAsia="Times New Roman"/>
        </w:rPr>
      </w:pPr>
      <w:r>
        <w:rPr>
          <w:rFonts w:eastAsia="Times New Roman"/>
        </w:rPr>
        <w:t xml:space="preserve">3. The LIO is crucial to resolve a laundry list of existential threats—alternatives will magnify existing problems post transition war </w:t>
      </w:r>
    </w:p>
    <w:p w14:paraId="5295B47F" w14:textId="77777777" w:rsidR="001B2BCF" w:rsidRPr="00E66F42" w:rsidRDefault="001B2BCF" w:rsidP="001B2BCF">
      <w:pPr>
        <w:rPr>
          <w:rStyle w:val="Style13ptBold"/>
        </w:rPr>
      </w:pPr>
      <w:proofErr w:type="spellStart"/>
      <w:r w:rsidRPr="00E66F42">
        <w:rPr>
          <w:rStyle w:val="Style13ptBold"/>
        </w:rPr>
        <w:t>Deudney</w:t>
      </w:r>
      <w:proofErr w:type="spellEnd"/>
      <w:r w:rsidRPr="00E66F42">
        <w:rPr>
          <w:rStyle w:val="Style13ptBold"/>
        </w:rPr>
        <w:t xml:space="preserve"> and </w:t>
      </w:r>
      <w:proofErr w:type="spellStart"/>
      <w:r w:rsidRPr="00E66F42">
        <w:rPr>
          <w:rStyle w:val="Style13ptBold"/>
        </w:rPr>
        <w:t>Ikenberry</w:t>
      </w:r>
      <w:proofErr w:type="spellEnd"/>
      <w:r w:rsidRPr="00E66F42">
        <w:rPr>
          <w:rStyle w:val="Style13ptBold"/>
        </w:rPr>
        <w:t>, PhDs, 18</w:t>
      </w:r>
    </w:p>
    <w:p w14:paraId="543A5FD3" w14:textId="77777777" w:rsidR="001B2BCF" w:rsidRPr="007818EB" w:rsidRDefault="001B2BCF" w:rsidP="001B2BCF">
      <w:pPr>
        <w:rPr>
          <w:sz w:val="16"/>
        </w:rPr>
      </w:pPr>
      <w:r w:rsidRPr="00E66F42">
        <w:rPr>
          <w:sz w:val="16"/>
        </w:rPr>
        <w:t xml:space="preserve">(Daniel, </w:t>
      </w:r>
      <w:proofErr w:type="spellStart"/>
      <w:r w:rsidRPr="00E66F42">
        <w:rPr>
          <w:sz w:val="16"/>
        </w:rPr>
        <w:t>PoliSci@JohnsHopkins</w:t>
      </w:r>
      <w:proofErr w:type="spellEnd"/>
      <w:r w:rsidRPr="00E66F42">
        <w:rPr>
          <w:sz w:val="16"/>
        </w:rPr>
        <w:t xml:space="preserve">, G. </w:t>
      </w:r>
      <w:proofErr w:type="gramStart"/>
      <w:r w:rsidRPr="00E66F42">
        <w:rPr>
          <w:sz w:val="16"/>
        </w:rPr>
        <w:t>John ,</w:t>
      </w:r>
      <w:proofErr w:type="gramEnd"/>
      <w:r w:rsidRPr="00E66F42">
        <w:rPr>
          <w:sz w:val="16"/>
        </w:rPr>
        <w:t xml:space="preserve"> </w:t>
      </w:r>
      <w:proofErr w:type="spellStart"/>
      <w:r w:rsidRPr="00E66F42">
        <w:rPr>
          <w:sz w:val="16"/>
        </w:rPr>
        <w:t>InternationalAffairs@Princeton</w:t>
      </w:r>
      <w:proofErr w:type="spellEnd"/>
      <w:r w:rsidRPr="00E66F42">
        <w:rPr>
          <w:sz w:val="16"/>
        </w:rPr>
        <w:t xml:space="preserve">, </w:t>
      </w:r>
      <w:hyperlink r:id="rId12" w:history="1">
        <w:r w:rsidRPr="00E66F42">
          <w:rPr>
            <w:rStyle w:val="Hyperlink"/>
            <w:sz w:val="16"/>
          </w:rPr>
          <w:t>https://www.foreignaffairs.com/articles/world/2018-06-14/liberal-world</w:t>
        </w:r>
      </w:hyperlink>
      <w:r w:rsidRPr="00E66F42">
        <w:rPr>
          <w:sz w:val="16"/>
        </w:rPr>
        <w:t>, 6-14)</w:t>
      </w:r>
    </w:p>
    <w:p w14:paraId="5E7B0CE0" w14:textId="77777777" w:rsidR="001B2BCF" w:rsidRDefault="001B2BCF" w:rsidP="001B2BCF">
      <w:pPr>
        <w:rPr>
          <w:rFonts w:eastAsia="Calibri"/>
          <w:iCs/>
          <w:u w:val="single"/>
          <w:bdr w:val="single" w:sz="8" w:space="0" w:color="auto"/>
        </w:rPr>
      </w:pPr>
      <w:r w:rsidRPr="007818EB">
        <w:rPr>
          <w:rFonts w:eastAsia="Calibri"/>
          <w:sz w:val="16"/>
        </w:rPr>
        <w:t xml:space="preserve">In many respects, </w:t>
      </w:r>
      <w:r w:rsidRPr="007818EB">
        <w:rPr>
          <w:rFonts w:eastAsia="Calibri"/>
          <w:u w:val="single"/>
        </w:rPr>
        <w:t xml:space="preserve">today's </w:t>
      </w:r>
      <w:r w:rsidRPr="00F02CB8">
        <w:rPr>
          <w:rFonts w:eastAsia="Calibri"/>
          <w:highlight w:val="yellow"/>
          <w:u w:val="single"/>
        </w:rPr>
        <w:t xml:space="preserve">liberal democratic malaise is </w:t>
      </w:r>
      <w:r w:rsidRPr="007818EB">
        <w:rPr>
          <w:rFonts w:eastAsia="Calibri"/>
          <w:u w:val="single"/>
        </w:rPr>
        <w:t xml:space="preserve">a </w:t>
      </w:r>
      <w:r w:rsidRPr="00F02CB8">
        <w:rPr>
          <w:rFonts w:eastAsia="Calibri"/>
          <w:iCs/>
          <w:highlight w:val="yellow"/>
          <w:u w:val="single"/>
          <w:bdr w:val="single" w:sz="8" w:space="0" w:color="auto"/>
        </w:rPr>
        <w:t>byproduct of the liberal world order's success</w:t>
      </w:r>
      <w:r w:rsidRPr="007818EB">
        <w:rPr>
          <w:rFonts w:eastAsia="Calibri"/>
          <w:iCs/>
          <w:u w:val="single"/>
          <w:bdr w:val="single" w:sz="8" w:space="0" w:color="auto"/>
        </w:rPr>
        <w:t>.</w:t>
      </w:r>
      <w:r w:rsidRPr="007818EB">
        <w:rPr>
          <w:rFonts w:eastAsia="Calibri"/>
          <w:sz w:val="16"/>
        </w:rPr>
        <w:t xml:space="preserve"> After the Cold War, that order became a global system, expanding beyond its birthplace in the West. But </w:t>
      </w:r>
      <w:r w:rsidRPr="007818EB">
        <w:rPr>
          <w:rFonts w:eastAsia="Calibri"/>
          <w:u w:val="single"/>
        </w:rPr>
        <w:t xml:space="preserve">as free markets spread, </w:t>
      </w:r>
      <w:r w:rsidRPr="00F02CB8">
        <w:rPr>
          <w:rFonts w:eastAsia="Calibri"/>
          <w:highlight w:val="yellow"/>
          <w:u w:val="single"/>
        </w:rPr>
        <w:t xml:space="preserve">problems began to crop up: economic inequality </w:t>
      </w:r>
      <w:r w:rsidRPr="007818EB">
        <w:rPr>
          <w:rFonts w:eastAsia="Calibri"/>
          <w:u w:val="single"/>
        </w:rPr>
        <w:t xml:space="preserve">grew, </w:t>
      </w:r>
      <w:r w:rsidRPr="00F02CB8">
        <w:rPr>
          <w:rFonts w:eastAsia="Calibri"/>
          <w:highlight w:val="yellow"/>
          <w:u w:val="single"/>
        </w:rPr>
        <w:t xml:space="preserve">old political bargains </w:t>
      </w:r>
      <w:r w:rsidRPr="007818EB">
        <w:rPr>
          <w:rFonts w:eastAsia="Calibri"/>
          <w:u w:val="single"/>
        </w:rPr>
        <w:t xml:space="preserve">between capital and labor broke down, and social supports eroded. </w:t>
      </w:r>
      <w:r w:rsidRPr="007818EB">
        <w:rPr>
          <w:rFonts w:eastAsia="Calibri"/>
          <w:sz w:val="16"/>
        </w:rPr>
        <w:t xml:space="preserve">The </w:t>
      </w:r>
      <w:r w:rsidRPr="007818EB">
        <w:rPr>
          <w:rFonts w:eastAsia="Calibri"/>
          <w:u w:val="single"/>
        </w:rPr>
        <w:t xml:space="preserve">benefits of globalization and economic expansion were distributed disproportionately to elites. </w:t>
      </w:r>
      <w:r w:rsidRPr="00F02CB8">
        <w:rPr>
          <w:rFonts w:eastAsia="Calibri"/>
          <w:highlight w:val="yellow"/>
          <w:u w:val="single"/>
        </w:rPr>
        <w:t xml:space="preserve">Oligarchic power </w:t>
      </w:r>
      <w:r w:rsidRPr="007818EB">
        <w:rPr>
          <w:rFonts w:eastAsia="Calibri"/>
          <w:u w:val="single"/>
        </w:rPr>
        <w:t xml:space="preserve">bloomed. A modulated form of capitalism morphed into </w:t>
      </w:r>
      <w:proofErr w:type="spellStart"/>
      <w:r w:rsidRPr="007818EB">
        <w:rPr>
          <w:rFonts w:eastAsia="Calibri"/>
          <w:u w:val="single"/>
        </w:rPr>
        <w:t>winnertake</w:t>
      </w:r>
      <w:proofErr w:type="spellEnd"/>
      <w:r w:rsidRPr="007818EB">
        <w:rPr>
          <w:rFonts w:eastAsia="Calibri"/>
          <w:u w:val="single"/>
        </w:rPr>
        <w:t xml:space="preserve">- all casino capitalism. </w:t>
      </w:r>
      <w:r w:rsidRPr="007818EB">
        <w:rPr>
          <w:rFonts w:eastAsia="Calibri"/>
          <w:sz w:val="16"/>
        </w:rPr>
        <w:t xml:space="preserve">Many </w:t>
      </w:r>
      <w:r w:rsidRPr="007818EB">
        <w:rPr>
          <w:rFonts w:eastAsia="Calibri"/>
          <w:u w:val="single"/>
        </w:rPr>
        <w:lastRenderedPageBreak/>
        <w:t xml:space="preserve">new democracies turned out to lack the traditions and habits necessary to sustain democratic institutions. </w:t>
      </w:r>
      <w:r w:rsidRPr="007818EB">
        <w:rPr>
          <w:rFonts w:eastAsia="Calibri"/>
          <w:sz w:val="16"/>
        </w:rPr>
        <w:t>And</w:t>
      </w:r>
      <w:r w:rsidRPr="007818EB">
        <w:rPr>
          <w:rFonts w:eastAsia="Calibri"/>
          <w:u w:val="single"/>
        </w:rPr>
        <w:t xml:space="preserve"> large flows of immigrants triggered a </w:t>
      </w:r>
      <w:r w:rsidRPr="00F02CB8">
        <w:rPr>
          <w:rFonts w:eastAsia="Calibri"/>
          <w:highlight w:val="yellow"/>
          <w:u w:val="single"/>
        </w:rPr>
        <w:t>xenophobic backlash</w:t>
      </w:r>
      <w:r w:rsidRPr="007818EB">
        <w:rPr>
          <w:rFonts w:eastAsia="Calibri"/>
          <w:u w:val="single"/>
        </w:rPr>
        <w:t xml:space="preserve">. </w:t>
      </w:r>
      <w:r w:rsidRPr="007818EB">
        <w:rPr>
          <w:rFonts w:eastAsia="Calibri"/>
          <w:sz w:val="16"/>
        </w:rPr>
        <w:t xml:space="preserve">Together, these developments have called into question the legitimacy of liberal democratic life and created openings for opportunistic demagogues. </w:t>
      </w:r>
      <w:r w:rsidRPr="007818EB">
        <w:rPr>
          <w:rFonts w:eastAsia="Calibri"/>
          <w:u w:val="single"/>
        </w:rPr>
        <w:t xml:space="preserve">Just as the causes of this malaise are </w:t>
      </w:r>
      <w:r w:rsidRPr="00F02CB8">
        <w:rPr>
          <w:rFonts w:eastAsia="Calibri"/>
          <w:highlight w:val="yellow"/>
          <w:u w:val="single"/>
        </w:rPr>
        <w:t>clear</w:t>
      </w:r>
      <w:r w:rsidRPr="007818EB">
        <w:rPr>
          <w:rFonts w:eastAsia="Calibri"/>
          <w:u w:val="single"/>
        </w:rPr>
        <w:t xml:space="preserve">, so is its </w:t>
      </w:r>
      <w:r w:rsidRPr="00F02CB8">
        <w:rPr>
          <w:rFonts w:eastAsia="Calibri"/>
          <w:highlight w:val="yellow"/>
          <w:u w:val="single"/>
        </w:rPr>
        <w:t>solution</w:t>
      </w:r>
      <w:r w:rsidRPr="007818EB">
        <w:rPr>
          <w:rFonts w:eastAsia="Calibri"/>
          <w:u w:val="single"/>
        </w:rPr>
        <w:t xml:space="preserve">: a </w:t>
      </w:r>
      <w:r w:rsidRPr="00F02CB8">
        <w:rPr>
          <w:rFonts w:eastAsia="Calibri"/>
          <w:highlight w:val="yellow"/>
          <w:u w:val="single"/>
        </w:rPr>
        <w:t xml:space="preserve">return to </w:t>
      </w:r>
      <w:r w:rsidRPr="007818EB">
        <w:rPr>
          <w:rFonts w:eastAsia="Calibri"/>
          <w:u w:val="single"/>
        </w:rPr>
        <w:t xml:space="preserve">the </w:t>
      </w:r>
      <w:r w:rsidRPr="00F02CB8">
        <w:rPr>
          <w:rFonts w:eastAsia="Calibri"/>
          <w:iCs/>
          <w:highlight w:val="yellow"/>
          <w:u w:val="single"/>
          <w:bdr w:val="single" w:sz="8" w:space="0" w:color="auto"/>
        </w:rPr>
        <w:t>fundamentals of liberal democracy</w:t>
      </w:r>
      <w:r w:rsidRPr="007818EB">
        <w:rPr>
          <w:rFonts w:eastAsia="Calibri"/>
          <w:u w:val="single"/>
        </w:rPr>
        <w:t>. Rather than deeply challenging the first principles of liberal democracy</w:t>
      </w:r>
      <w:r w:rsidRPr="007818EB">
        <w:rPr>
          <w:rFonts w:eastAsia="Calibri"/>
          <w:sz w:val="16"/>
        </w:rPr>
        <w:t xml:space="preserve">, the </w:t>
      </w:r>
      <w:r w:rsidRPr="007818EB">
        <w:rPr>
          <w:rFonts w:eastAsia="Calibri"/>
          <w:u w:val="single"/>
        </w:rPr>
        <w:t xml:space="preserve">current problems call for reforms to better realize them. </w:t>
      </w:r>
      <w:r w:rsidRPr="00F02CB8">
        <w:rPr>
          <w:rFonts w:eastAsia="Calibri"/>
          <w:highlight w:val="yellow"/>
          <w:u w:val="single"/>
        </w:rPr>
        <w:t>To reduce inequality</w:t>
      </w:r>
      <w:r w:rsidRPr="007818EB">
        <w:rPr>
          <w:rFonts w:eastAsia="Calibri"/>
          <w:u w:val="single"/>
        </w:rPr>
        <w:t xml:space="preserve">, political </w:t>
      </w:r>
      <w:r w:rsidRPr="00F02CB8">
        <w:rPr>
          <w:rFonts w:eastAsia="Calibri"/>
          <w:highlight w:val="yellow"/>
          <w:u w:val="single"/>
        </w:rPr>
        <w:t xml:space="preserve">leaders </w:t>
      </w:r>
      <w:r w:rsidRPr="007818EB">
        <w:rPr>
          <w:rFonts w:eastAsia="Calibri"/>
          <w:u w:val="single"/>
        </w:rPr>
        <w:t xml:space="preserve">will </w:t>
      </w:r>
      <w:r w:rsidRPr="00F02CB8">
        <w:rPr>
          <w:rFonts w:eastAsia="Calibri"/>
          <w:highlight w:val="yellow"/>
          <w:u w:val="single"/>
        </w:rPr>
        <w:t>need to return to</w:t>
      </w:r>
      <w:r w:rsidRPr="00F02CB8">
        <w:rPr>
          <w:rFonts w:eastAsia="Calibri"/>
          <w:sz w:val="16"/>
          <w:highlight w:val="yellow"/>
        </w:rPr>
        <w:t xml:space="preserve"> </w:t>
      </w:r>
      <w:r w:rsidRPr="007818EB">
        <w:rPr>
          <w:rFonts w:eastAsia="Calibri"/>
          <w:sz w:val="16"/>
        </w:rPr>
        <w:t xml:space="preserve">the </w:t>
      </w:r>
      <w:r w:rsidRPr="00F02CB8">
        <w:rPr>
          <w:rFonts w:eastAsia="Calibri"/>
          <w:highlight w:val="yellow"/>
          <w:u w:val="single"/>
        </w:rPr>
        <w:t>social democratic policies</w:t>
      </w:r>
      <w:r w:rsidRPr="00F02CB8">
        <w:rPr>
          <w:rFonts w:eastAsia="Calibri"/>
          <w:sz w:val="16"/>
          <w:highlight w:val="yellow"/>
        </w:rPr>
        <w:t xml:space="preserve"> </w:t>
      </w:r>
      <w:r w:rsidRPr="007818EB">
        <w:rPr>
          <w:rFonts w:eastAsia="Calibri"/>
          <w:sz w:val="16"/>
        </w:rPr>
        <w:t xml:space="preserve">embodied in the New Deal, </w:t>
      </w:r>
      <w:r w:rsidRPr="007818EB">
        <w:rPr>
          <w:rFonts w:eastAsia="Calibri"/>
          <w:u w:val="single"/>
        </w:rPr>
        <w:t>pass more progressive taxation, and invest in education and infrastructure. To foster a sense of liberal democratic identity, they will need to emphasize education</w:t>
      </w:r>
      <w:r w:rsidRPr="007818EB">
        <w:rPr>
          <w:rFonts w:eastAsia="Calibri"/>
          <w:sz w:val="16"/>
        </w:rPr>
        <w:t xml:space="preserve"> as a catalyst for assimilation </w:t>
      </w:r>
      <w:r w:rsidRPr="007818EB">
        <w:rPr>
          <w:rFonts w:eastAsia="Calibri"/>
          <w:u w:val="single"/>
        </w:rPr>
        <w:t>and promote national and public service.</w:t>
      </w:r>
      <w:r w:rsidRPr="007818EB">
        <w:rPr>
          <w:rFonts w:eastAsia="Calibri"/>
          <w:sz w:val="16"/>
        </w:rPr>
        <w:t xml:space="preserve"> In other words, </w:t>
      </w:r>
      <w:r w:rsidRPr="007818EB">
        <w:rPr>
          <w:rFonts w:eastAsia="Calibri"/>
          <w:u w:val="single"/>
        </w:rPr>
        <w:t>the remedy for the problems of liberal democracy is more liberal democracy;</w:t>
      </w:r>
      <w:r w:rsidRPr="007818EB">
        <w:rPr>
          <w:rFonts w:eastAsia="Calibri"/>
          <w:iCs/>
          <w:u w:val="single"/>
          <w:bdr w:val="single" w:sz="8" w:space="0" w:color="auto"/>
        </w:rPr>
        <w:t xml:space="preserve"> </w:t>
      </w:r>
      <w:r w:rsidRPr="00F02CB8">
        <w:rPr>
          <w:rFonts w:eastAsia="Calibri"/>
          <w:iCs/>
          <w:highlight w:val="yellow"/>
          <w:u w:val="single"/>
          <w:bdr w:val="single" w:sz="8" w:space="0" w:color="auto"/>
        </w:rPr>
        <w:t>liberalism contains the seeds of its own salvation</w:t>
      </w:r>
      <w:r w:rsidRPr="007818EB">
        <w:rPr>
          <w:rFonts w:eastAsia="Calibri"/>
          <w:iCs/>
          <w:u w:val="single"/>
          <w:bdr w:val="single" w:sz="8" w:space="0" w:color="auto"/>
        </w:rPr>
        <w:t xml:space="preserve">. </w:t>
      </w:r>
      <w:r w:rsidRPr="007818EB">
        <w:rPr>
          <w:rFonts w:eastAsia="Calibri"/>
          <w:sz w:val="16"/>
        </w:rPr>
        <w:t>Indeed,</w:t>
      </w:r>
      <w:r w:rsidRPr="007818EB">
        <w:rPr>
          <w:rFonts w:eastAsia="Calibri"/>
          <w:u w:val="single"/>
        </w:rPr>
        <w:t xml:space="preserve"> </w:t>
      </w:r>
      <w:r w:rsidRPr="00F02CB8">
        <w:rPr>
          <w:rFonts w:eastAsia="Calibri"/>
          <w:highlight w:val="yellow"/>
          <w:u w:val="single"/>
        </w:rPr>
        <w:t xml:space="preserve">liberal democracies have </w:t>
      </w:r>
      <w:r w:rsidRPr="00F02CB8">
        <w:rPr>
          <w:rFonts w:eastAsia="Calibri"/>
          <w:iCs/>
          <w:highlight w:val="yellow"/>
          <w:u w:val="single"/>
          <w:bdr w:val="single" w:sz="8" w:space="0" w:color="auto"/>
        </w:rPr>
        <w:t>repeatedly recovered</w:t>
      </w:r>
      <w:r w:rsidRPr="00F02CB8">
        <w:rPr>
          <w:rFonts w:eastAsia="Calibri"/>
          <w:highlight w:val="yellow"/>
          <w:u w:val="single"/>
        </w:rPr>
        <w:t xml:space="preserve"> from crises </w:t>
      </w:r>
      <w:r w:rsidRPr="007818EB">
        <w:rPr>
          <w:rFonts w:eastAsia="Calibri"/>
          <w:u w:val="single"/>
        </w:rPr>
        <w:t>resulting from their own excesses.</w:t>
      </w:r>
      <w:r w:rsidRPr="007818EB">
        <w:rPr>
          <w:rFonts w:eastAsia="Calibri"/>
          <w:sz w:val="16"/>
        </w:rPr>
        <w:t xml:space="preserve"> In the 1930s,</w:t>
      </w:r>
      <w:r w:rsidRPr="007818EB">
        <w:rPr>
          <w:rFonts w:eastAsia="Calibri"/>
          <w:u w:val="single"/>
        </w:rPr>
        <w:t xml:space="preserve"> overproduction and the integration of financial markets brought about an economic depression, which triggered</w:t>
      </w:r>
      <w:r w:rsidRPr="007818EB">
        <w:rPr>
          <w:rFonts w:eastAsia="Calibri"/>
          <w:sz w:val="16"/>
        </w:rPr>
        <w:t xml:space="preserve"> the rise of</w:t>
      </w:r>
      <w:r w:rsidRPr="007818EB">
        <w:rPr>
          <w:rFonts w:eastAsia="Calibri"/>
          <w:u w:val="single"/>
        </w:rPr>
        <w:t xml:space="preserve"> fascism. But it also triggered the New Deal and social democracy, leading to a more stable form of capitalism. </w:t>
      </w:r>
      <w:r w:rsidRPr="007818EB">
        <w:rPr>
          <w:rFonts w:eastAsia="Calibri"/>
          <w:sz w:val="16"/>
        </w:rPr>
        <w:t xml:space="preserve">In the 1950s, the success of </w:t>
      </w:r>
      <w:r w:rsidRPr="007818EB">
        <w:rPr>
          <w:rFonts w:eastAsia="Calibri"/>
          <w:u w:val="single"/>
        </w:rPr>
        <w:t xml:space="preserve">the Manhattan Project, combined with the emerging U.S.-Soviet rivalry, created the novel threat of a worldwide nuclear holocaust. That </w:t>
      </w:r>
      <w:r w:rsidRPr="007818EB">
        <w:rPr>
          <w:rFonts w:eastAsia="Calibri"/>
          <w:sz w:val="16"/>
        </w:rPr>
        <w:t xml:space="preserve">threat </w:t>
      </w:r>
      <w:r w:rsidRPr="007818EB">
        <w:rPr>
          <w:rFonts w:eastAsia="Calibri"/>
          <w:u w:val="single"/>
        </w:rPr>
        <w:t xml:space="preserve">gave rise to arms control pacts and agreements concerning the governance of global spaces, </w:t>
      </w:r>
      <w:r w:rsidRPr="007818EB">
        <w:rPr>
          <w:rFonts w:eastAsia="Calibri"/>
          <w:sz w:val="16"/>
        </w:rPr>
        <w:t>deals forged by the United States in collaboration with the Soviet Union. In the 1970s,</w:t>
      </w:r>
      <w:r w:rsidRPr="007818EB">
        <w:rPr>
          <w:rFonts w:eastAsia="Calibri"/>
          <w:u w:val="single"/>
        </w:rPr>
        <w:t xml:space="preserve"> rising middle-class consumption led to oil shortages, economic stagnation, and environmental decay. </w:t>
      </w:r>
      <w:r w:rsidRPr="007818EB">
        <w:rPr>
          <w:rFonts w:eastAsia="Calibri"/>
          <w:sz w:val="16"/>
        </w:rPr>
        <w:t>In response,</w:t>
      </w:r>
      <w:r w:rsidRPr="007818EB">
        <w:rPr>
          <w:rFonts w:eastAsia="Calibri"/>
          <w:u w:val="single"/>
        </w:rPr>
        <w:t xml:space="preserve"> the advanced industrial democracies established oil coordination agreements, invested in clean energy, and struck numerous international environmental accords aimed at reducing pollutants. The problems that liberal democracies face today, while great, are </w:t>
      </w:r>
      <w:r w:rsidRPr="007818EB">
        <w:rPr>
          <w:rFonts w:eastAsia="Calibri"/>
          <w:iCs/>
          <w:u w:val="single"/>
          <w:bdr w:val="single" w:sz="8" w:space="0" w:color="auto"/>
        </w:rPr>
        <w:t>certainly not more challenging</w:t>
      </w:r>
      <w:r w:rsidRPr="007818EB">
        <w:rPr>
          <w:rFonts w:eastAsia="Calibri"/>
          <w:u w:val="single"/>
        </w:rPr>
        <w:t xml:space="preserve"> than those that they have faced and overcome in these historically recent decades. </w:t>
      </w:r>
      <w:r w:rsidRPr="007818EB">
        <w:rPr>
          <w:rFonts w:eastAsia="Calibri"/>
          <w:sz w:val="16"/>
        </w:rPr>
        <w:t xml:space="preserve">Of course, there is no guarantee that liberal democracies will successfully rise to the occasion, but </w:t>
      </w:r>
      <w:r w:rsidRPr="007818EB">
        <w:rPr>
          <w:rFonts w:eastAsia="Calibri"/>
          <w:u w:val="single"/>
        </w:rPr>
        <w:t xml:space="preserve">to count them out would </w:t>
      </w:r>
      <w:r w:rsidRPr="007818EB">
        <w:rPr>
          <w:rFonts w:eastAsia="Calibri"/>
          <w:iCs/>
          <w:u w:val="single"/>
          <w:bdr w:val="single" w:sz="8" w:space="0" w:color="auto"/>
        </w:rPr>
        <w:t>fly in the face</w:t>
      </w:r>
      <w:r w:rsidRPr="007818EB">
        <w:rPr>
          <w:rFonts w:eastAsia="Calibri"/>
          <w:u w:val="single"/>
        </w:rPr>
        <w:t xml:space="preserve"> of repeated historical experiences. Today's dire predictions ignore these past successes. They suffer from</w:t>
      </w:r>
      <w:r w:rsidRPr="007818EB">
        <w:rPr>
          <w:rFonts w:eastAsia="Calibri"/>
          <w:sz w:val="16"/>
        </w:rPr>
        <w:t xml:space="preserve"> a blinding </w:t>
      </w:r>
      <w:r w:rsidRPr="007818EB">
        <w:rPr>
          <w:rFonts w:eastAsia="Calibri"/>
          <w:u w:val="single"/>
        </w:rPr>
        <w:t>presentism. Taking what is new and threatening</w:t>
      </w:r>
      <w:r w:rsidRPr="007818EB">
        <w:rPr>
          <w:rFonts w:eastAsia="Calibri"/>
          <w:sz w:val="16"/>
        </w:rPr>
        <w:t xml:space="preserve"> as the master pattern is an understandable reflex in the face of change, but it </w:t>
      </w:r>
      <w:r w:rsidRPr="007818EB">
        <w:rPr>
          <w:rFonts w:eastAsia="Calibri"/>
          <w:u w:val="single"/>
        </w:rPr>
        <w:t xml:space="preserve">is almost never a very good guide to the future. Large-scale human arrangements such as </w:t>
      </w:r>
      <w:r w:rsidRPr="00F02CB8">
        <w:rPr>
          <w:rFonts w:eastAsia="Calibri"/>
          <w:highlight w:val="yellow"/>
          <w:u w:val="single"/>
        </w:rPr>
        <w:t xml:space="preserve">liberal democracy </w:t>
      </w:r>
      <w:r w:rsidRPr="00F02CB8">
        <w:rPr>
          <w:rFonts w:eastAsia="Calibri"/>
          <w:iCs/>
          <w:highlight w:val="yellow"/>
          <w:u w:val="single"/>
          <w:bdr w:val="single" w:sz="8" w:space="0" w:color="auto"/>
        </w:rPr>
        <w:t xml:space="preserve">rarely change as rapidly or as radically </w:t>
      </w:r>
      <w:r w:rsidRPr="00F02CB8">
        <w:rPr>
          <w:rFonts w:eastAsia="Calibri"/>
          <w:highlight w:val="yellow"/>
          <w:u w:val="single"/>
        </w:rPr>
        <w:t xml:space="preserve">as they seem </w:t>
      </w:r>
      <w:r w:rsidRPr="007818EB">
        <w:rPr>
          <w:rFonts w:eastAsia="Calibri"/>
          <w:u w:val="single"/>
        </w:rPr>
        <w:t xml:space="preserve">to in the moment. If history is any guide, today's illiberal populists and authoritarians will evoke resistance and </w:t>
      </w:r>
      <w:proofErr w:type="spellStart"/>
      <w:r w:rsidRPr="007818EB">
        <w:rPr>
          <w:rFonts w:eastAsia="Calibri"/>
          <w:u w:val="single"/>
        </w:rPr>
        <w:t>countermovements</w:t>
      </w:r>
      <w:proofErr w:type="spellEnd"/>
      <w:r w:rsidRPr="007818EB">
        <w:rPr>
          <w:rFonts w:eastAsia="Calibri"/>
          <w:u w:val="single"/>
        </w:rPr>
        <w:t xml:space="preserve">. </w:t>
      </w:r>
      <w:r w:rsidRPr="007818EB">
        <w:rPr>
          <w:rFonts w:eastAsia="Calibri"/>
          <w:sz w:val="16"/>
        </w:rPr>
        <w:t xml:space="preserve">THE RESILIENT ORDER </w:t>
      </w:r>
      <w:r w:rsidRPr="007818EB">
        <w:rPr>
          <w:rFonts w:eastAsia="Calibri"/>
          <w:u w:val="single"/>
        </w:rPr>
        <w:t>After World War II, liberal democracies joined together to create an international order</w:t>
      </w:r>
      <w:r w:rsidRPr="007818EB">
        <w:rPr>
          <w:rFonts w:eastAsia="Calibri"/>
          <w:sz w:val="16"/>
        </w:rPr>
        <w:t xml:space="preserve"> that reflected their shared interests. And as is the case with liberal democracy itself, </w:t>
      </w:r>
      <w:r w:rsidRPr="007818EB">
        <w:rPr>
          <w:rFonts w:eastAsia="Calibri"/>
          <w:u w:val="single"/>
        </w:rPr>
        <w:t xml:space="preserve">the order that emerged </w:t>
      </w:r>
      <w:r w:rsidRPr="007818EB">
        <w:rPr>
          <w:rFonts w:eastAsia="Calibri"/>
          <w:sz w:val="16"/>
        </w:rPr>
        <w:t xml:space="preserve">to accompany it </w:t>
      </w:r>
      <w:r w:rsidRPr="007818EB">
        <w:rPr>
          <w:rFonts w:eastAsia="Calibri"/>
          <w:u w:val="single"/>
        </w:rPr>
        <w:t xml:space="preserve">cannot be easily undone. </w:t>
      </w:r>
      <w:r w:rsidRPr="007818EB">
        <w:rPr>
          <w:rFonts w:eastAsia="Calibri"/>
          <w:sz w:val="16"/>
        </w:rPr>
        <w:t xml:space="preserve">For one thing, </w:t>
      </w:r>
      <w:r w:rsidRPr="007818EB">
        <w:rPr>
          <w:rFonts w:eastAsia="Calibri"/>
          <w:u w:val="single"/>
        </w:rPr>
        <w:t>it is deeply embedded.</w:t>
      </w:r>
      <w:r w:rsidRPr="007818EB">
        <w:rPr>
          <w:rFonts w:eastAsia="Calibri"/>
          <w:sz w:val="16"/>
        </w:rPr>
        <w:t xml:space="preserve"> Hundreds of millions, if not </w:t>
      </w:r>
      <w:r w:rsidRPr="007818EB">
        <w:rPr>
          <w:rFonts w:eastAsia="Calibri"/>
          <w:u w:val="single"/>
        </w:rPr>
        <w:t>billions</w:t>
      </w:r>
      <w:r w:rsidRPr="007818EB">
        <w:rPr>
          <w:rFonts w:eastAsia="Calibri"/>
          <w:sz w:val="16"/>
        </w:rPr>
        <w:t xml:space="preserve">, </w:t>
      </w:r>
      <w:r w:rsidRPr="007818EB">
        <w:rPr>
          <w:rFonts w:eastAsia="Calibri"/>
          <w:u w:val="single"/>
        </w:rPr>
        <w:t>of people have geared their activities and expectations to the order's institutions and incentives, from farmers to microchip makers. However unappealing aspects</w:t>
      </w:r>
      <w:r w:rsidRPr="007818EB">
        <w:rPr>
          <w:rFonts w:eastAsia="Calibri"/>
          <w:sz w:val="16"/>
        </w:rPr>
        <w:t xml:space="preserve"> of it </w:t>
      </w:r>
      <w:r w:rsidRPr="007818EB">
        <w:rPr>
          <w:rFonts w:eastAsia="Calibri"/>
          <w:u w:val="single"/>
        </w:rPr>
        <w:t>may be, replacing the liberal order with something significantly different would be</w:t>
      </w:r>
      <w:r w:rsidRPr="007818EB">
        <w:rPr>
          <w:rFonts w:eastAsia="Calibri"/>
          <w:iCs/>
          <w:u w:val="single"/>
          <w:bdr w:val="single" w:sz="8" w:space="0" w:color="auto"/>
        </w:rPr>
        <w:t xml:space="preserve"> extremely difficult.</w:t>
      </w:r>
      <w:r w:rsidRPr="007818EB">
        <w:rPr>
          <w:rFonts w:eastAsia="Calibri"/>
          <w:u w:val="single"/>
        </w:rPr>
        <w:t xml:space="preserve"> Despite the high expectations they generate, revolutionary moments often </w:t>
      </w:r>
      <w:r w:rsidRPr="007818EB">
        <w:rPr>
          <w:rFonts w:eastAsia="Calibri"/>
          <w:iCs/>
          <w:u w:val="single"/>
          <w:bdr w:val="single" w:sz="8" w:space="0" w:color="auto"/>
        </w:rPr>
        <w:t>fail to make enduring changes.</w:t>
      </w:r>
      <w:r w:rsidRPr="007818EB">
        <w:rPr>
          <w:rFonts w:eastAsia="Calibri"/>
          <w:u w:val="single"/>
        </w:rPr>
        <w:t xml:space="preserve"> </w:t>
      </w:r>
      <w:r w:rsidRPr="007818EB">
        <w:rPr>
          <w:rFonts w:eastAsia="Calibri"/>
          <w:sz w:val="16"/>
        </w:rPr>
        <w:t xml:space="preserve">It is unrealistic today to think that a few years of nationalist demagoguery will dramatically undo liberalism. </w:t>
      </w:r>
      <w:r w:rsidRPr="007818EB">
        <w:rPr>
          <w:rFonts w:eastAsia="Calibri"/>
          <w:u w:val="single"/>
        </w:rPr>
        <w:t>Growing interdependence makes the order especially difficult to overturn. Ever since its inception</w:t>
      </w:r>
      <w:r w:rsidRPr="007818EB">
        <w:rPr>
          <w:rFonts w:eastAsia="Calibri"/>
          <w:sz w:val="16"/>
        </w:rPr>
        <w:t xml:space="preserve"> in the eighteenth century, </w:t>
      </w:r>
      <w:r w:rsidRPr="007818EB">
        <w:rPr>
          <w:rFonts w:eastAsia="Calibri"/>
          <w:u w:val="single"/>
        </w:rPr>
        <w:t>liberalism has been deeply committed to the progressive improvement of the human condition through scientific discovery and technological advancements.</w:t>
      </w:r>
      <w:r w:rsidRPr="007818EB">
        <w:rPr>
          <w:rFonts w:eastAsia="Calibri"/>
          <w:sz w:val="16"/>
        </w:rPr>
        <w:t xml:space="preserve"> </w:t>
      </w:r>
      <w:r w:rsidRPr="007818EB">
        <w:rPr>
          <w:rFonts w:eastAsia="Calibri"/>
          <w:u w:val="single"/>
        </w:rPr>
        <w:t xml:space="preserve">This </w:t>
      </w:r>
      <w:r w:rsidRPr="007818EB">
        <w:rPr>
          <w:rFonts w:eastAsia="Calibri"/>
          <w:sz w:val="16"/>
        </w:rPr>
        <w:t xml:space="preserve">Enlightenment project </w:t>
      </w:r>
      <w:r w:rsidRPr="007818EB">
        <w:rPr>
          <w:rFonts w:eastAsia="Calibri"/>
          <w:u w:val="single"/>
        </w:rPr>
        <w:t xml:space="preserve">began to bear practical fruits on a large scale in the nineteenth century, transforming </w:t>
      </w:r>
      <w:r w:rsidRPr="007818EB">
        <w:rPr>
          <w:rFonts w:eastAsia="Calibri"/>
          <w:iCs/>
          <w:u w:val="single"/>
          <w:bdr w:val="single" w:sz="8" w:space="0" w:color="auto"/>
        </w:rPr>
        <w:t xml:space="preserve">virtually every aspect </w:t>
      </w:r>
      <w:r w:rsidRPr="007818EB">
        <w:rPr>
          <w:rFonts w:eastAsia="Calibri"/>
          <w:u w:val="single"/>
        </w:rPr>
        <w:t>of human life.</w:t>
      </w:r>
      <w:r w:rsidRPr="007818EB">
        <w:rPr>
          <w:rFonts w:eastAsia="Calibri"/>
          <w:sz w:val="16"/>
        </w:rPr>
        <w:t xml:space="preserve"> </w:t>
      </w:r>
      <w:r w:rsidRPr="007818EB">
        <w:rPr>
          <w:rFonts w:eastAsia="Calibri"/>
          <w:u w:val="single"/>
        </w:rPr>
        <w:t xml:space="preserve">New techniques for production, communication, transportation, and destruction poured forth. </w:t>
      </w:r>
      <w:r w:rsidRPr="007818EB">
        <w:rPr>
          <w:rFonts w:eastAsia="Calibri"/>
          <w:u w:val="single"/>
        </w:rPr>
        <w:lastRenderedPageBreak/>
        <w:t xml:space="preserve">The liberal system has been at the forefront not just of stoking those fires </w:t>
      </w:r>
      <w:r w:rsidRPr="007818EB">
        <w:rPr>
          <w:rFonts w:eastAsia="Calibri"/>
          <w:sz w:val="16"/>
        </w:rPr>
        <w:t xml:space="preserve">of innovation </w:t>
      </w:r>
      <w:r w:rsidRPr="007818EB">
        <w:rPr>
          <w:rFonts w:eastAsia="Calibri"/>
          <w:u w:val="single"/>
        </w:rPr>
        <w:t>but also</w:t>
      </w:r>
      <w:r w:rsidRPr="007818EB">
        <w:rPr>
          <w:rFonts w:eastAsia="Calibri"/>
          <w:sz w:val="16"/>
        </w:rPr>
        <w:t xml:space="preserve"> of</w:t>
      </w:r>
      <w:r w:rsidRPr="007818EB">
        <w:rPr>
          <w:rFonts w:eastAsia="Calibri"/>
          <w:u w:val="single"/>
        </w:rPr>
        <w:t xml:space="preserve"> addressing </w:t>
      </w:r>
      <w:r w:rsidRPr="007818EB">
        <w:rPr>
          <w:rFonts w:eastAsia="Calibri"/>
          <w:sz w:val="16"/>
        </w:rPr>
        <w:t xml:space="preserve">the </w:t>
      </w:r>
      <w:r w:rsidRPr="007818EB">
        <w:rPr>
          <w:rFonts w:eastAsia="Calibri"/>
          <w:u w:val="single"/>
        </w:rPr>
        <w:t>negative consequences</w:t>
      </w:r>
      <w:r w:rsidRPr="007818EB">
        <w:rPr>
          <w:rFonts w:eastAsia="Calibri"/>
          <w:sz w:val="16"/>
        </w:rPr>
        <w:t xml:space="preserve">. Adam Smith's case for free trade, for example, was strengthened when it became easier to establish supply chains across global distances. And </w:t>
      </w:r>
      <w:r w:rsidRPr="007818EB">
        <w:rPr>
          <w:rFonts w:eastAsia="Calibri"/>
          <w:u w:val="single"/>
        </w:rPr>
        <w:t xml:space="preserve">the age-old case for peace was vastly strengthened when weapons evolved from being simple and limited in their destruction to the city-busting missiles of the nuclear era. </w:t>
      </w:r>
      <w:r w:rsidRPr="00F02CB8">
        <w:rPr>
          <w:rFonts w:eastAsia="Calibri"/>
          <w:highlight w:val="yellow"/>
          <w:u w:val="single"/>
        </w:rPr>
        <w:t xml:space="preserve">Liberal democratic capitalist societies have thrived </w:t>
      </w:r>
      <w:r w:rsidRPr="007818EB">
        <w:rPr>
          <w:rFonts w:eastAsia="Calibri"/>
          <w:u w:val="single"/>
        </w:rPr>
        <w:t>and expanded because they have been particularly adept at</w:t>
      </w:r>
      <w:r w:rsidRPr="007818EB">
        <w:rPr>
          <w:rFonts w:eastAsia="Calibri"/>
          <w:iCs/>
          <w:u w:val="single"/>
          <w:bdr w:val="single" w:sz="8" w:space="0" w:color="auto"/>
        </w:rPr>
        <w:t xml:space="preserve"> </w:t>
      </w:r>
      <w:r w:rsidRPr="00F02CB8">
        <w:rPr>
          <w:rFonts w:eastAsia="Calibri"/>
          <w:iCs/>
          <w:highlight w:val="yellow"/>
          <w:u w:val="single"/>
          <w:bdr w:val="single" w:sz="8" w:space="0" w:color="auto"/>
        </w:rPr>
        <w:t>stimulating and exploiting innovation</w:t>
      </w:r>
      <w:r w:rsidRPr="00F02CB8">
        <w:rPr>
          <w:rFonts w:eastAsia="Calibri"/>
          <w:highlight w:val="yellow"/>
          <w:u w:val="single"/>
        </w:rPr>
        <w:t xml:space="preserve"> </w:t>
      </w:r>
      <w:r w:rsidRPr="007818EB">
        <w:rPr>
          <w:rFonts w:eastAsia="Calibri"/>
          <w:u w:val="single"/>
        </w:rPr>
        <w:t xml:space="preserve">and at </w:t>
      </w:r>
      <w:r w:rsidRPr="007818EB">
        <w:rPr>
          <w:rFonts w:eastAsia="Calibri"/>
          <w:iCs/>
          <w:u w:val="single"/>
          <w:bdr w:val="single" w:sz="8" w:space="0" w:color="auto"/>
        </w:rPr>
        <w:t>coping with their</w:t>
      </w:r>
      <w:r w:rsidRPr="007818EB">
        <w:rPr>
          <w:rFonts w:eastAsia="Calibri"/>
          <w:sz w:val="16"/>
        </w:rPr>
        <w:t xml:space="preserve"> spillover effects and</w:t>
      </w:r>
      <w:r w:rsidRPr="007818EB">
        <w:rPr>
          <w:rFonts w:eastAsia="Calibri"/>
          <w:u w:val="single"/>
        </w:rPr>
        <w:t xml:space="preserve"> </w:t>
      </w:r>
      <w:r w:rsidRPr="007818EB">
        <w:rPr>
          <w:rFonts w:eastAsia="Calibri"/>
          <w:iCs/>
          <w:u w:val="single"/>
          <w:bdr w:val="single" w:sz="8" w:space="0" w:color="auto"/>
        </w:rPr>
        <w:t>negative externalities</w:t>
      </w:r>
      <w:r w:rsidRPr="007818EB">
        <w:rPr>
          <w:rFonts w:eastAsia="Calibri"/>
          <w:u w:val="single"/>
        </w:rPr>
        <w:t>.</w:t>
      </w:r>
      <w:r w:rsidRPr="007818EB">
        <w:rPr>
          <w:rFonts w:eastAsia="Calibri"/>
          <w:sz w:val="16"/>
        </w:rPr>
        <w:t xml:space="preserve"> In short, </w:t>
      </w:r>
      <w:r w:rsidRPr="00F02CB8">
        <w:rPr>
          <w:rFonts w:eastAsia="Calibri"/>
          <w:iCs/>
          <w:highlight w:val="yellow"/>
          <w:u w:val="single"/>
          <w:bdr w:val="single" w:sz="8" w:space="0" w:color="auto"/>
        </w:rPr>
        <w:t xml:space="preserve">liberal modernity excels at </w:t>
      </w:r>
      <w:r w:rsidRPr="007818EB">
        <w:rPr>
          <w:rFonts w:eastAsia="Calibri"/>
          <w:iCs/>
          <w:u w:val="single"/>
          <w:bdr w:val="single" w:sz="8" w:space="0" w:color="auto"/>
        </w:rPr>
        <w:t xml:space="preserve">both </w:t>
      </w:r>
      <w:r w:rsidRPr="00F02CB8">
        <w:rPr>
          <w:rFonts w:eastAsia="Calibri"/>
          <w:iCs/>
          <w:highlight w:val="yellow"/>
          <w:u w:val="single"/>
          <w:bdr w:val="single" w:sz="8" w:space="0" w:color="auto"/>
        </w:rPr>
        <w:t xml:space="preserve">harvesting </w:t>
      </w:r>
      <w:r w:rsidRPr="007818EB">
        <w:rPr>
          <w:rFonts w:eastAsia="Calibri"/>
          <w:iCs/>
          <w:u w:val="single"/>
          <w:bdr w:val="single" w:sz="8" w:space="0" w:color="auto"/>
        </w:rPr>
        <w:t xml:space="preserve">the fruits of </w:t>
      </w:r>
      <w:r w:rsidRPr="00F02CB8">
        <w:rPr>
          <w:rFonts w:eastAsia="Calibri"/>
          <w:iCs/>
          <w:highlight w:val="yellow"/>
          <w:u w:val="single"/>
          <w:bdr w:val="single" w:sz="8" w:space="0" w:color="auto"/>
        </w:rPr>
        <w:t xml:space="preserve">modern advance and guarding against </w:t>
      </w:r>
      <w:r w:rsidRPr="007818EB">
        <w:rPr>
          <w:rFonts w:eastAsia="Calibri"/>
          <w:iCs/>
          <w:u w:val="single"/>
          <w:bdr w:val="single" w:sz="8" w:space="0" w:color="auto"/>
        </w:rPr>
        <w:t xml:space="preserve">its </w:t>
      </w:r>
      <w:r w:rsidRPr="00F02CB8">
        <w:rPr>
          <w:rFonts w:eastAsia="Calibri"/>
          <w:iCs/>
          <w:highlight w:val="yellow"/>
          <w:u w:val="single"/>
          <w:bdr w:val="single" w:sz="8" w:space="0" w:color="auto"/>
        </w:rPr>
        <w:t>dangers</w:t>
      </w:r>
      <w:r w:rsidRPr="007818EB">
        <w:rPr>
          <w:rFonts w:eastAsia="Calibri"/>
          <w:iCs/>
          <w:u w:val="single"/>
          <w:bdr w:val="single" w:sz="8" w:space="0" w:color="auto"/>
        </w:rPr>
        <w:t xml:space="preserve">. </w:t>
      </w:r>
      <w:r w:rsidRPr="007818EB">
        <w:rPr>
          <w:rFonts w:eastAsia="Calibri"/>
          <w:u w:val="single"/>
        </w:rPr>
        <w:t xml:space="preserve">This dynamic of constant change and ever-increasing interdependence is only </w:t>
      </w:r>
      <w:r w:rsidRPr="007818EB">
        <w:rPr>
          <w:rFonts w:eastAsia="Calibri"/>
          <w:iCs/>
          <w:u w:val="single"/>
          <w:bdr w:val="single" w:sz="8" w:space="0" w:color="auto"/>
        </w:rPr>
        <w:t>accelerating</w:t>
      </w:r>
      <w:r w:rsidRPr="007818EB">
        <w:rPr>
          <w:rFonts w:eastAsia="Calibri"/>
          <w:u w:val="single"/>
        </w:rPr>
        <w:t xml:space="preserve">. </w:t>
      </w:r>
      <w:r w:rsidRPr="007818EB">
        <w:rPr>
          <w:rFonts w:eastAsia="Calibri"/>
          <w:sz w:val="16"/>
        </w:rPr>
        <w:t xml:space="preserve">Human progress has caused grave harm to the planet and its atmosphere, yet </w:t>
      </w:r>
      <w:r w:rsidRPr="007818EB">
        <w:rPr>
          <w:rFonts w:eastAsia="Calibri"/>
          <w:u w:val="single"/>
        </w:rPr>
        <w:t>climate change will also require unprecedented levels of international cooperation. With</w:t>
      </w:r>
      <w:r w:rsidRPr="007818EB">
        <w:rPr>
          <w:rFonts w:eastAsia="Calibri"/>
          <w:sz w:val="16"/>
        </w:rPr>
        <w:t xml:space="preserve"> the rise of </w:t>
      </w:r>
      <w:r w:rsidRPr="007818EB">
        <w:rPr>
          <w:rFonts w:eastAsia="Calibri"/>
          <w:u w:val="single"/>
        </w:rPr>
        <w:t xml:space="preserve">bioweapons and cyberwarfare, the capabilities to wreak mass destruction are getting cheaper and ever more accessible, making </w:t>
      </w:r>
      <w:r w:rsidRPr="007818EB">
        <w:rPr>
          <w:rFonts w:eastAsia="Calibri"/>
          <w:sz w:val="16"/>
        </w:rPr>
        <w:t xml:space="preserve">the </w:t>
      </w:r>
      <w:r w:rsidRPr="00F02CB8">
        <w:rPr>
          <w:rFonts w:eastAsia="Calibri"/>
          <w:highlight w:val="yellow"/>
          <w:u w:val="single"/>
        </w:rPr>
        <w:t>international regulation</w:t>
      </w:r>
      <w:r w:rsidRPr="00F02CB8">
        <w:rPr>
          <w:rFonts w:eastAsia="Calibri"/>
          <w:sz w:val="16"/>
          <w:highlight w:val="yellow"/>
        </w:rPr>
        <w:t xml:space="preserve"> </w:t>
      </w:r>
      <w:r w:rsidRPr="007818EB">
        <w:rPr>
          <w:rFonts w:eastAsia="Calibri"/>
          <w:sz w:val="16"/>
        </w:rPr>
        <w:t xml:space="preserve">of these technologies </w:t>
      </w:r>
      <w:r w:rsidRPr="007818EB">
        <w:rPr>
          <w:rFonts w:eastAsia="Calibri"/>
          <w:u w:val="single"/>
        </w:rPr>
        <w:t xml:space="preserve">a </w:t>
      </w:r>
      <w:r w:rsidRPr="00F02CB8">
        <w:rPr>
          <w:rFonts w:eastAsia="Calibri"/>
          <w:iCs/>
          <w:highlight w:val="yellow"/>
          <w:u w:val="single"/>
          <w:bdr w:val="single" w:sz="8" w:space="0" w:color="auto"/>
        </w:rPr>
        <w:t>vital national security imperative</w:t>
      </w:r>
      <w:r w:rsidRPr="00F02CB8">
        <w:rPr>
          <w:rFonts w:eastAsia="Calibri"/>
          <w:sz w:val="16"/>
          <w:highlight w:val="yellow"/>
        </w:rPr>
        <w:t xml:space="preserve"> </w:t>
      </w:r>
      <w:r w:rsidRPr="007818EB">
        <w:rPr>
          <w:rFonts w:eastAsia="Calibri"/>
          <w:sz w:val="16"/>
        </w:rPr>
        <w:t xml:space="preserve">for all countries. At the same time, </w:t>
      </w:r>
      <w:r w:rsidRPr="007818EB">
        <w:rPr>
          <w:rFonts w:eastAsia="Calibri"/>
          <w:u w:val="single"/>
        </w:rPr>
        <w:t>global capitalism has drawn more people and countries into cross-border webs of exchange,</w:t>
      </w:r>
      <w:r w:rsidRPr="007818EB">
        <w:rPr>
          <w:rFonts w:eastAsia="Calibri"/>
          <w:sz w:val="16"/>
        </w:rPr>
        <w:t xml:space="preserve"> thus </w:t>
      </w:r>
      <w:r w:rsidRPr="007818EB">
        <w:rPr>
          <w:rFonts w:eastAsia="Calibri"/>
          <w:u w:val="single"/>
        </w:rPr>
        <w:t xml:space="preserve">making virtually everyone dependent on the </w:t>
      </w:r>
      <w:r w:rsidRPr="007818EB">
        <w:rPr>
          <w:rFonts w:eastAsia="Calibri"/>
          <w:iCs/>
          <w:u w:val="single"/>
          <w:bdr w:val="single" w:sz="8" w:space="0" w:color="auto"/>
        </w:rPr>
        <w:t>competent management</w:t>
      </w:r>
      <w:r w:rsidRPr="007818EB">
        <w:rPr>
          <w:rFonts w:eastAsia="Calibri"/>
          <w:u w:val="single"/>
        </w:rPr>
        <w:t xml:space="preserve"> of international finance and trade</w:t>
      </w:r>
      <w:r w:rsidRPr="007818EB">
        <w:rPr>
          <w:rFonts w:eastAsia="Calibri"/>
          <w:sz w:val="16"/>
        </w:rPr>
        <w:t xml:space="preserve">. In the age of global interdependence, even a realist must be an internationalist. The international order is also likely to persist because its survival does not depend on </w:t>
      </w:r>
      <w:proofErr w:type="gramStart"/>
      <w:r w:rsidRPr="007818EB">
        <w:rPr>
          <w:rFonts w:eastAsia="Calibri"/>
          <w:sz w:val="16"/>
        </w:rPr>
        <w:t>all of</w:t>
      </w:r>
      <w:proofErr w:type="gramEnd"/>
      <w:r w:rsidRPr="007818EB">
        <w:rPr>
          <w:rFonts w:eastAsia="Calibri"/>
          <w:sz w:val="16"/>
        </w:rPr>
        <w:t xml:space="preserve"> its members being liberal democracies</w:t>
      </w:r>
      <w:r w:rsidRPr="007818EB">
        <w:rPr>
          <w:rFonts w:eastAsia="Calibri"/>
          <w:u w:val="single"/>
        </w:rPr>
        <w:t>. The return of isolationism, the rise of illiberal regimes such as China and Russia, and the general recession of liberal democracy in many parts of the world appear to bode ill for the liberal international order</w:t>
      </w:r>
      <w:r w:rsidRPr="007818EB">
        <w:rPr>
          <w:rFonts w:eastAsia="Calibri"/>
          <w:sz w:val="16"/>
        </w:rPr>
        <w:t xml:space="preserve">. But </w:t>
      </w:r>
      <w:r w:rsidRPr="007818EB">
        <w:rPr>
          <w:rFonts w:eastAsia="Calibri"/>
          <w:u w:val="single"/>
        </w:rPr>
        <w:t xml:space="preserve">contrary to the conventional wisdom, many of its institutions are not uniquely liberal </w:t>
      </w:r>
      <w:r w:rsidRPr="007818EB">
        <w:rPr>
          <w:rFonts w:eastAsia="Calibri"/>
          <w:sz w:val="16"/>
        </w:rPr>
        <w:t>in character.</w:t>
      </w:r>
      <w:r w:rsidRPr="007818EB">
        <w:rPr>
          <w:rFonts w:eastAsia="Calibri"/>
          <w:u w:val="single"/>
        </w:rPr>
        <w:t xml:space="preserve"> Rather, they are Westphalian</w:t>
      </w:r>
      <w:r w:rsidRPr="007818EB">
        <w:rPr>
          <w:rFonts w:eastAsia="Calibri"/>
          <w:sz w:val="16"/>
        </w:rPr>
        <w:t xml:space="preserve">, in that </w:t>
      </w:r>
      <w:r w:rsidRPr="007818EB">
        <w:rPr>
          <w:rFonts w:eastAsia="Calibri"/>
          <w:u w:val="single"/>
        </w:rPr>
        <w:t xml:space="preserve">they are designed merely to solve problems of </w:t>
      </w:r>
      <w:r w:rsidRPr="007818EB">
        <w:rPr>
          <w:rFonts w:eastAsia="Calibri"/>
          <w:iCs/>
          <w:u w:val="single"/>
          <w:bdr w:val="single" w:sz="8" w:space="0" w:color="auto"/>
        </w:rPr>
        <w:t>sovereign states</w:t>
      </w:r>
      <w:r w:rsidRPr="007818EB">
        <w:rPr>
          <w:rFonts w:eastAsia="Calibri"/>
          <w:sz w:val="16"/>
        </w:rPr>
        <w:t xml:space="preserve">, whether they be democratic or authoritarian. And many of the key participants in these institutions are anything but liberal or democratic. Consider the Soviet Union's cooperative efforts </w:t>
      </w:r>
      <w:r w:rsidRPr="007818EB">
        <w:rPr>
          <w:rFonts w:eastAsia="Calibri"/>
          <w:u w:val="single"/>
        </w:rPr>
        <w:t>during the Cold War</w:t>
      </w:r>
      <w:r w:rsidRPr="007818EB">
        <w:rPr>
          <w:rFonts w:eastAsia="Calibri"/>
          <w:sz w:val="16"/>
        </w:rPr>
        <w:t xml:space="preserve">. Back then, the liberal world order was primarily an arrangement among liberal democracies in Europe, North America, and East Asia. Even so, </w:t>
      </w:r>
      <w:r w:rsidRPr="007818EB">
        <w:rPr>
          <w:rFonts w:eastAsia="Calibri"/>
          <w:u w:val="single"/>
        </w:rPr>
        <w:t xml:space="preserve">the Soviet Union often worked with the democracies to help build international institutions. Moscow's committed antiliberal stance did not stop it from partnering with Washington to create a </w:t>
      </w:r>
      <w:r w:rsidRPr="007818EB">
        <w:rPr>
          <w:rFonts w:eastAsia="Calibri"/>
          <w:iCs/>
          <w:u w:val="single"/>
          <w:bdr w:val="single" w:sz="8" w:space="0" w:color="auto"/>
        </w:rPr>
        <w:t>raft of arms control agreements.</w:t>
      </w:r>
      <w:r w:rsidRPr="007818EB">
        <w:rPr>
          <w:rFonts w:eastAsia="Calibri"/>
          <w:sz w:val="16"/>
        </w:rPr>
        <w:t xml:space="preserve"> </w:t>
      </w:r>
      <w:r w:rsidRPr="007818EB">
        <w:rPr>
          <w:rFonts w:eastAsia="Calibri"/>
          <w:u w:val="single"/>
        </w:rPr>
        <w:t xml:space="preserve">Nor did it stop it from cooperating with Washington through the World Health Organization to spearhead a global campaign to </w:t>
      </w:r>
      <w:r w:rsidRPr="007818EB">
        <w:rPr>
          <w:rFonts w:eastAsia="Calibri"/>
          <w:iCs/>
          <w:u w:val="single"/>
          <w:bdr w:val="single" w:sz="8" w:space="0" w:color="auto"/>
        </w:rPr>
        <w:t>eradicate smallpox</w:t>
      </w:r>
      <w:r w:rsidRPr="007818EB">
        <w:rPr>
          <w:rFonts w:eastAsia="Calibri"/>
          <w:sz w:val="16"/>
        </w:rPr>
        <w:t xml:space="preserve">, which succeeded in </w:t>
      </w:r>
      <w:proofErr w:type="gramStart"/>
      <w:r w:rsidRPr="007818EB">
        <w:rPr>
          <w:rFonts w:eastAsia="Calibri"/>
          <w:sz w:val="16"/>
        </w:rPr>
        <w:t>completely eliminating</w:t>
      </w:r>
      <w:proofErr w:type="gramEnd"/>
      <w:r w:rsidRPr="007818EB">
        <w:rPr>
          <w:rFonts w:eastAsia="Calibri"/>
          <w:sz w:val="16"/>
        </w:rPr>
        <w:t xml:space="preserve"> the disease by 1979. More recently, countries of all stripes have crafted global rules to guard against environmental destruction. The signatories to the Paris climate agreement, for example, include such autocracies as China, Iran, and Russia. </w:t>
      </w:r>
      <w:r w:rsidRPr="007818EB">
        <w:rPr>
          <w:rFonts w:eastAsia="Calibri"/>
          <w:u w:val="single"/>
        </w:rPr>
        <w:t xml:space="preserve">Westphalian approaches have also thrived when it comes to governing the commons, such as the </w:t>
      </w:r>
      <w:r w:rsidRPr="007818EB">
        <w:rPr>
          <w:rFonts w:eastAsia="Calibri"/>
          <w:iCs/>
          <w:u w:val="single"/>
          <w:bdr w:val="single" w:sz="8" w:space="0" w:color="auto"/>
        </w:rPr>
        <w:t>ocean, the atmosphere, outer space, and Antarctica</w:t>
      </w:r>
      <w:r w:rsidRPr="007818EB">
        <w:rPr>
          <w:rFonts w:eastAsia="Calibri"/>
          <w:u w:val="single"/>
        </w:rPr>
        <w:t>.</w:t>
      </w:r>
      <w:r w:rsidRPr="007818EB">
        <w:rPr>
          <w:rFonts w:eastAsia="Calibri"/>
          <w:sz w:val="16"/>
        </w:rPr>
        <w:t xml:space="preserve"> To name just one example, the 1987 Montreal Protocol, which has thwarted the destruction of the ozone layer, has been actively supported by democracies and dictatorships alike. Such </w:t>
      </w:r>
      <w:r w:rsidRPr="007818EB">
        <w:rPr>
          <w:rFonts w:eastAsia="Calibri"/>
          <w:u w:val="single"/>
        </w:rPr>
        <w:t xml:space="preserve">agreements are </w:t>
      </w:r>
      <w:r w:rsidRPr="007818EB">
        <w:rPr>
          <w:rFonts w:eastAsia="Calibri"/>
          <w:sz w:val="16"/>
        </w:rPr>
        <w:t xml:space="preserve">not challenges to the sovereignty of the states that create them but </w:t>
      </w:r>
      <w:r w:rsidRPr="007818EB">
        <w:rPr>
          <w:rFonts w:eastAsia="Calibri"/>
          <w:u w:val="single"/>
        </w:rPr>
        <w:t>collective measures to solve problems they cannot address on their own.</w:t>
      </w:r>
      <w:r w:rsidRPr="007818EB">
        <w:rPr>
          <w:rFonts w:eastAsia="Calibri"/>
          <w:sz w:val="16"/>
        </w:rPr>
        <w:t xml:space="preserve"> </w:t>
      </w:r>
      <w:r w:rsidRPr="007818EB">
        <w:rPr>
          <w:rFonts w:eastAsia="Calibri"/>
          <w:u w:val="single"/>
        </w:rPr>
        <w:t>Most institutions</w:t>
      </w:r>
      <w:r w:rsidRPr="007818EB">
        <w:rPr>
          <w:rFonts w:eastAsia="Calibri"/>
          <w:sz w:val="16"/>
        </w:rPr>
        <w:t xml:space="preserve"> in the liberal order </w:t>
      </w:r>
      <w:r w:rsidRPr="007818EB">
        <w:rPr>
          <w:rFonts w:eastAsia="Calibri"/>
          <w:u w:val="single"/>
        </w:rPr>
        <w:t>do not demand that their backers be liberal democracies; they only require</w:t>
      </w:r>
      <w:r w:rsidRPr="007818EB">
        <w:rPr>
          <w:rFonts w:eastAsia="Calibri"/>
          <w:sz w:val="16"/>
        </w:rPr>
        <w:t xml:space="preserve"> that </w:t>
      </w:r>
      <w:r w:rsidRPr="007818EB">
        <w:rPr>
          <w:rFonts w:eastAsia="Calibri"/>
          <w:u w:val="single"/>
        </w:rPr>
        <w:t>they be</w:t>
      </w:r>
      <w:r w:rsidRPr="007818EB">
        <w:rPr>
          <w:rFonts w:eastAsia="Calibri"/>
          <w:sz w:val="16"/>
        </w:rPr>
        <w:t xml:space="preserve"> status quo powers and </w:t>
      </w:r>
      <w:r w:rsidRPr="007818EB">
        <w:rPr>
          <w:rFonts w:eastAsia="Calibri"/>
          <w:u w:val="single"/>
        </w:rPr>
        <w:t xml:space="preserve">capable of fulfilling their commitments. They do not challenge the Westphalian system; they </w:t>
      </w:r>
      <w:r w:rsidRPr="007818EB">
        <w:rPr>
          <w:rFonts w:eastAsia="Calibri"/>
          <w:iCs/>
          <w:u w:val="single"/>
          <w:bdr w:val="single" w:sz="8" w:space="0" w:color="auto"/>
        </w:rPr>
        <w:t>codify it.</w:t>
      </w:r>
      <w:r w:rsidRPr="007818EB">
        <w:rPr>
          <w:rFonts w:eastAsia="Calibri"/>
          <w:u w:val="single"/>
        </w:rPr>
        <w:t xml:space="preserve"> </w:t>
      </w:r>
      <w:r w:rsidRPr="007818EB">
        <w:rPr>
          <w:rFonts w:eastAsia="Calibri"/>
          <w:sz w:val="16"/>
        </w:rPr>
        <w:t xml:space="preserve">The UN, for example, enshrines the principle of state sovereignty and, through the permanent members of the Security Council, the notion of great-power decision-making. </w:t>
      </w:r>
      <w:r w:rsidRPr="00F02CB8">
        <w:rPr>
          <w:rFonts w:eastAsia="Calibri"/>
          <w:iCs/>
          <w:highlight w:val="yellow"/>
          <w:u w:val="single"/>
          <w:bdr w:val="single" w:sz="8" w:space="0" w:color="auto"/>
        </w:rPr>
        <w:t>All of this makes the order more durable</w:t>
      </w:r>
      <w:r w:rsidRPr="007818EB">
        <w:rPr>
          <w:rFonts w:eastAsia="Calibri"/>
          <w:iCs/>
          <w:u w:val="single"/>
          <w:bdr w:val="single" w:sz="8" w:space="0" w:color="auto"/>
        </w:rPr>
        <w:t xml:space="preserve">. </w:t>
      </w:r>
      <w:r w:rsidRPr="007818EB">
        <w:rPr>
          <w:rFonts w:eastAsia="Calibri"/>
          <w:sz w:val="16"/>
        </w:rPr>
        <w:t xml:space="preserve">Because much of international cooperation has nothing at all to do with liberalism or democracy, when politicians who are hostile to all things liberal are in power, they can still retain their international agendas and keep the order alive. </w:t>
      </w:r>
      <w:r w:rsidRPr="007818EB">
        <w:rPr>
          <w:rFonts w:eastAsia="Calibri"/>
          <w:u w:val="single"/>
        </w:rPr>
        <w:t xml:space="preserve">The </w:t>
      </w:r>
      <w:r w:rsidRPr="00F02CB8">
        <w:rPr>
          <w:rFonts w:eastAsia="Calibri"/>
          <w:highlight w:val="yellow"/>
          <w:u w:val="single"/>
        </w:rPr>
        <w:t>persistence of Westphalian institutions provides a</w:t>
      </w:r>
      <w:r w:rsidRPr="00F02CB8">
        <w:rPr>
          <w:rFonts w:eastAsia="Calibri"/>
          <w:iCs/>
          <w:highlight w:val="yellow"/>
          <w:u w:val="single"/>
          <w:bdr w:val="single" w:sz="8" w:space="0" w:color="auto"/>
        </w:rPr>
        <w:t xml:space="preserve"> lasting foundation</w:t>
      </w:r>
      <w:r w:rsidRPr="00F02CB8">
        <w:rPr>
          <w:rFonts w:eastAsia="Calibri"/>
          <w:highlight w:val="yellow"/>
          <w:u w:val="single"/>
        </w:rPr>
        <w:t xml:space="preserve"> on which distinctively liberal </w:t>
      </w:r>
      <w:r w:rsidRPr="00B43E44">
        <w:rPr>
          <w:rFonts w:eastAsia="Calibri"/>
          <w:u w:val="single"/>
        </w:rPr>
        <w:t xml:space="preserve">and democratic </w:t>
      </w:r>
      <w:r w:rsidRPr="00F02CB8">
        <w:rPr>
          <w:rFonts w:eastAsia="Calibri"/>
          <w:highlight w:val="yellow"/>
          <w:u w:val="single"/>
        </w:rPr>
        <w:t>institutions can be erected in the future</w:t>
      </w:r>
      <w:r w:rsidRPr="007818EB">
        <w:rPr>
          <w:rFonts w:eastAsia="Calibri"/>
          <w:u w:val="single"/>
        </w:rPr>
        <w:t xml:space="preserve">. </w:t>
      </w:r>
      <w:r w:rsidRPr="007818EB">
        <w:rPr>
          <w:rFonts w:eastAsia="Calibri"/>
          <w:sz w:val="16"/>
        </w:rPr>
        <w:t xml:space="preserve">Another reason to believe that the liberal order will endure involves the </w:t>
      </w:r>
      <w:r w:rsidRPr="007818EB">
        <w:rPr>
          <w:rFonts w:eastAsia="Calibri"/>
          <w:sz w:val="16"/>
        </w:rPr>
        <w:lastRenderedPageBreak/>
        <w:t xml:space="preserve">return of ideological rivalry. </w:t>
      </w:r>
      <w:r w:rsidRPr="007818EB">
        <w:rPr>
          <w:rFonts w:eastAsia="Calibri"/>
          <w:u w:val="single"/>
        </w:rPr>
        <w:t xml:space="preserve">The last two and a half decades have been profoundly anomalous in that liberalism has had </w:t>
      </w:r>
      <w:r w:rsidRPr="007818EB">
        <w:rPr>
          <w:rFonts w:eastAsia="Calibri"/>
          <w:iCs/>
          <w:u w:val="single"/>
          <w:bdr w:val="single" w:sz="8" w:space="0" w:color="auto"/>
        </w:rPr>
        <w:t>no credible competitor</w:t>
      </w:r>
      <w:r w:rsidRPr="007818EB">
        <w:rPr>
          <w:rFonts w:eastAsia="Calibri"/>
          <w:u w:val="single"/>
        </w:rPr>
        <w:t xml:space="preserve">. During the rest of its existence, it faced competition that made it stronger. </w:t>
      </w:r>
      <w:r w:rsidRPr="007818EB">
        <w:rPr>
          <w:rFonts w:eastAsia="Calibri"/>
          <w:sz w:val="16"/>
        </w:rPr>
        <w:t xml:space="preserve">Throughout the nineteenth century, liberal democracies sought to outperform </w:t>
      </w:r>
      <w:r w:rsidRPr="007818EB">
        <w:rPr>
          <w:rFonts w:eastAsia="Calibri"/>
          <w:u w:val="single"/>
        </w:rPr>
        <w:t>monarchical, hereditary,</w:t>
      </w:r>
      <w:r w:rsidRPr="007818EB">
        <w:rPr>
          <w:rFonts w:eastAsia="Calibri"/>
          <w:sz w:val="16"/>
        </w:rPr>
        <w:t xml:space="preserve"> and </w:t>
      </w:r>
      <w:r w:rsidRPr="007818EB">
        <w:rPr>
          <w:rFonts w:eastAsia="Calibri"/>
          <w:u w:val="single"/>
        </w:rPr>
        <w:t xml:space="preserve">aristocratic </w:t>
      </w:r>
      <w:r w:rsidRPr="007818EB">
        <w:rPr>
          <w:rFonts w:eastAsia="Calibri"/>
          <w:sz w:val="16"/>
        </w:rPr>
        <w:t xml:space="preserve">regimes. During the first half of the twentieth century, </w:t>
      </w:r>
      <w:r w:rsidRPr="007818EB">
        <w:rPr>
          <w:rFonts w:eastAsia="Calibri"/>
          <w:u w:val="single"/>
        </w:rPr>
        <w:t xml:space="preserve">autocratic and fascist competitors created strong incentives for the liberal democracies to get their own houses in order and band together. </w:t>
      </w:r>
      <w:r w:rsidRPr="007818EB">
        <w:rPr>
          <w:rFonts w:eastAsia="Calibri"/>
          <w:sz w:val="16"/>
        </w:rPr>
        <w:t xml:space="preserve">And after World War II, they built the liberal order in part to contain the threat of the Soviet Union and international communism. </w:t>
      </w:r>
      <w:r w:rsidRPr="007818EB">
        <w:rPr>
          <w:rFonts w:eastAsia="Calibri"/>
          <w:u w:val="single"/>
        </w:rPr>
        <w:t xml:space="preserve">The </w:t>
      </w:r>
      <w:r w:rsidRPr="00F02CB8">
        <w:rPr>
          <w:rFonts w:eastAsia="Calibri"/>
          <w:highlight w:val="yellow"/>
          <w:u w:val="single"/>
        </w:rPr>
        <w:t xml:space="preserve">Chinese Communist </w:t>
      </w:r>
      <w:r w:rsidRPr="007818EB">
        <w:rPr>
          <w:rFonts w:eastAsia="Calibri"/>
          <w:u w:val="single"/>
        </w:rPr>
        <w:t xml:space="preserve">Party </w:t>
      </w:r>
      <w:r w:rsidRPr="00F02CB8">
        <w:rPr>
          <w:rFonts w:eastAsia="Calibri"/>
          <w:highlight w:val="yellow"/>
          <w:u w:val="single"/>
        </w:rPr>
        <w:t xml:space="preserve">appears </w:t>
      </w:r>
      <w:r w:rsidRPr="007818EB">
        <w:rPr>
          <w:rFonts w:eastAsia="Calibri"/>
          <w:u w:val="single"/>
        </w:rPr>
        <w:t xml:space="preserve">increasingly </w:t>
      </w:r>
      <w:r w:rsidRPr="00F02CB8">
        <w:rPr>
          <w:rFonts w:eastAsia="Calibri"/>
          <w:highlight w:val="yellow"/>
          <w:u w:val="single"/>
        </w:rPr>
        <w:t xml:space="preserve">likely to </w:t>
      </w:r>
      <w:r w:rsidRPr="007818EB">
        <w:rPr>
          <w:rFonts w:eastAsia="Calibri"/>
          <w:u w:val="single"/>
        </w:rPr>
        <w:t xml:space="preserve">seek to </w:t>
      </w:r>
      <w:r w:rsidRPr="00F02CB8">
        <w:rPr>
          <w:rFonts w:eastAsia="Calibri"/>
          <w:highlight w:val="yellow"/>
          <w:u w:val="single"/>
        </w:rPr>
        <w:t>offer an alternative</w:t>
      </w:r>
      <w:r w:rsidRPr="00F02CB8">
        <w:rPr>
          <w:rFonts w:eastAsia="Calibri"/>
          <w:sz w:val="16"/>
          <w:highlight w:val="yellow"/>
        </w:rPr>
        <w:t xml:space="preserve"> </w:t>
      </w:r>
      <w:r w:rsidRPr="007818EB">
        <w:rPr>
          <w:rFonts w:eastAsia="Calibri"/>
          <w:sz w:val="16"/>
        </w:rPr>
        <w:t>to the components of the existing order that have to do with economic liberalism and human rights.</w:t>
      </w:r>
      <w:r w:rsidRPr="007818EB">
        <w:rPr>
          <w:rFonts w:eastAsia="Calibri"/>
          <w:u w:val="single"/>
        </w:rPr>
        <w:t xml:space="preserve"> </w:t>
      </w:r>
      <w:r w:rsidRPr="00F02CB8">
        <w:rPr>
          <w:rFonts w:eastAsia="Calibri"/>
          <w:highlight w:val="yellow"/>
          <w:u w:val="single"/>
        </w:rPr>
        <w:t xml:space="preserve">If it ends up competing with </w:t>
      </w:r>
      <w:r w:rsidRPr="007818EB">
        <w:rPr>
          <w:rFonts w:eastAsia="Calibri"/>
          <w:u w:val="single"/>
        </w:rPr>
        <w:t xml:space="preserve">the </w:t>
      </w:r>
      <w:r w:rsidRPr="00F02CB8">
        <w:rPr>
          <w:rFonts w:eastAsia="Calibri"/>
          <w:highlight w:val="yellow"/>
          <w:u w:val="single"/>
        </w:rPr>
        <w:t xml:space="preserve">liberal democracies, they will </w:t>
      </w:r>
      <w:r w:rsidRPr="007818EB">
        <w:rPr>
          <w:rFonts w:eastAsia="Calibri"/>
          <w:u w:val="single"/>
        </w:rPr>
        <w:t xml:space="preserve">again </w:t>
      </w:r>
      <w:r w:rsidRPr="00F02CB8">
        <w:rPr>
          <w:rFonts w:eastAsia="Calibri"/>
          <w:highlight w:val="yellow"/>
          <w:u w:val="single"/>
        </w:rPr>
        <w:t xml:space="preserve">face pressure </w:t>
      </w:r>
      <w:r w:rsidRPr="007818EB">
        <w:rPr>
          <w:rFonts w:eastAsia="Calibri"/>
          <w:u w:val="single"/>
        </w:rPr>
        <w:t>to champion their values</w:t>
      </w:r>
      <w:r w:rsidRPr="007818EB">
        <w:rPr>
          <w:rFonts w:eastAsia="Calibri"/>
          <w:sz w:val="16"/>
        </w:rPr>
        <w:t>. As during the Cold War,</w:t>
      </w:r>
      <w:r w:rsidRPr="007818EB">
        <w:rPr>
          <w:rFonts w:eastAsia="Calibri"/>
          <w:u w:val="single"/>
        </w:rPr>
        <w:t xml:space="preserve"> they will have incentives to undertake </w:t>
      </w:r>
      <w:r w:rsidRPr="007818EB">
        <w:rPr>
          <w:rFonts w:eastAsia="Calibri"/>
          <w:iCs/>
          <w:u w:val="single"/>
          <w:bdr w:val="single" w:sz="8" w:space="0" w:color="auto"/>
        </w:rPr>
        <w:t>domestic reforms and strengthen their international alliances.</w:t>
      </w:r>
      <w:r w:rsidRPr="007818EB">
        <w:rPr>
          <w:rFonts w:eastAsia="Calibri"/>
          <w:sz w:val="16"/>
        </w:rPr>
        <w:t xml:space="preserve"> The collapse of the Soviet Union, although a great milestone in the annals of the advance of liberal democracy, had the ironic effect of eliminating one of its main drivers of solidarity. </w:t>
      </w:r>
      <w:r w:rsidRPr="007818EB">
        <w:rPr>
          <w:rFonts w:eastAsia="Calibri"/>
          <w:u w:val="single"/>
        </w:rPr>
        <w:t xml:space="preserve">The bad news of renewed ideological rivalry could be </w:t>
      </w:r>
      <w:r w:rsidRPr="007818EB">
        <w:rPr>
          <w:rFonts w:eastAsia="Calibri"/>
          <w:iCs/>
          <w:u w:val="single"/>
          <w:bdr w:val="single" w:sz="8" w:space="0" w:color="auto"/>
        </w:rPr>
        <w:t xml:space="preserve">good news for the liberal international order. </w:t>
      </w:r>
    </w:p>
    <w:p w14:paraId="31A9C471" w14:textId="77777777" w:rsidR="001B2BCF" w:rsidRDefault="001B2BCF" w:rsidP="001B2BCF"/>
    <w:p w14:paraId="58E1FF70" w14:textId="77777777" w:rsidR="001B2BCF" w:rsidRPr="00134F7F" w:rsidRDefault="001B2BCF" w:rsidP="001B2BCF"/>
    <w:p w14:paraId="0922383F" w14:textId="77777777" w:rsidR="001B2BCF" w:rsidRDefault="001B2BCF" w:rsidP="001B2BCF">
      <w:pPr>
        <w:pStyle w:val="Heading3"/>
      </w:pPr>
      <w:r>
        <w:lastRenderedPageBreak/>
        <w:t>Contention 3: World Trade Organization</w:t>
      </w:r>
    </w:p>
    <w:p w14:paraId="00D46D75" w14:textId="77777777" w:rsidR="001B2BCF" w:rsidRPr="00F71FA8" w:rsidRDefault="001B2BCF" w:rsidP="001B2BCF"/>
    <w:p w14:paraId="7077C731" w14:textId="77777777" w:rsidR="001B2BCF" w:rsidRPr="00CB7830" w:rsidRDefault="001B2BCF" w:rsidP="001B2BCF">
      <w:pPr>
        <w:pStyle w:val="Heading4"/>
      </w:pPr>
      <w:r>
        <w:t xml:space="preserve">1. COVID vaccine debate will kill the WTO- there are no alternate causes and solvency is reverse causal </w:t>
      </w:r>
    </w:p>
    <w:p w14:paraId="3E218AA7" w14:textId="77777777" w:rsidR="001B2BCF" w:rsidRPr="00CB7830" w:rsidRDefault="001B2BCF" w:rsidP="001B2BCF">
      <w:pPr>
        <w:rPr>
          <w:rStyle w:val="Style13ptBold"/>
        </w:rPr>
      </w:pPr>
      <w:r w:rsidRPr="00CB7830">
        <w:rPr>
          <w:rStyle w:val="Style13ptBold"/>
        </w:rPr>
        <w:t>Meyer 6-18-21</w:t>
      </w:r>
    </w:p>
    <w:p w14:paraId="27D1049B" w14:textId="77777777" w:rsidR="001B2BCF" w:rsidRPr="00CB7830" w:rsidRDefault="001B2BCF" w:rsidP="001B2BCF">
      <w:pPr>
        <w:rPr>
          <w:rStyle w:val="StyleUnderline"/>
          <w:sz w:val="16"/>
          <w:u w:val="none"/>
        </w:rPr>
      </w:pPr>
      <w:r w:rsidRPr="00CB7830">
        <w:rPr>
          <w:rStyle w:val="StyleUnderline"/>
          <w:sz w:val="16"/>
          <w:u w:val="none"/>
        </w:rPr>
        <w:t xml:space="preserve">(David, Senior </w:t>
      </w:r>
      <w:proofErr w:type="gramStart"/>
      <w:r w:rsidRPr="00CB7830">
        <w:rPr>
          <w:rStyle w:val="StyleUnderline"/>
          <w:sz w:val="16"/>
          <w:u w:val="none"/>
        </w:rPr>
        <w:t>Writer,  https://fortune.com/2021/06/18/wto-covid-vaccines-patents-waiver-south-africa-trips/</w:t>
      </w:r>
      <w:proofErr w:type="gramEnd"/>
      <w:r w:rsidRPr="00CB7830">
        <w:rPr>
          <w:rStyle w:val="StyleUnderline"/>
          <w:sz w:val="16"/>
          <w:u w:val="none"/>
        </w:rPr>
        <w:t>)</w:t>
      </w:r>
    </w:p>
    <w:p w14:paraId="18AA8348" w14:textId="77777777" w:rsidR="001B2BCF" w:rsidRDefault="001B2BCF" w:rsidP="001B2BCF">
      <w:pPr>
        <w:rPr>
          <w:sz w:val="16"/>
        </w:rPr>
      </w:pPr>
      <w:r w:rsidRPr="00F02CB8">
        <w:rPr>
          <w:rStyle w:val="StyleUnderline"/>
          <w:highlight w:val="yellow"/>
        </w:rPr>
        <w:t>The W</w:t>
      </w:r>
      <w:r w:rsidRPr="00CB7830">
        <w:rPr>
          <w:sz w:val="16"/>
        </w:rPr>
        <w:t xml:space="preserve">orld </w:t>
      </w:r>
      <w:r w:rsidRPr="00F02CB8">
        <w:rPr>
          <w:rStyle w:val="StyleUnderline"/>
          <w:highlight w:val="yellow"/>
        </w:rPr>
        <w:t>T</w:t>
      </w:r>
      <w:r w:rsidRPr="00CB7830">
        <w:rPr>
          <w:sz w:val="16"/>
        </w:rPr>
        <w:t xml:space="preserve">rade </w:t>
      </w:r>
      <w:r w:rsidRPr="00F02CB8">
        <w:rPr>
          <w:rStyle w:val="StyleUnderline"/>
          <w:highlight w:val="yellow"/>
        </w:rPr>
        <w:t>O</w:t>
      </w:r>
      <w:r w:rsidRPr="00CB7830">
        <w:rPr>
          <w:sz w:val="16"/>
        </w:rPr>
        <w:t xml:space="preserve">rganization </w:t>
      </w:r>
      <w:r w:rsidRPr="00F02CB8">
        <w:rPr>
          <w:rStyle w:val="Emphasis"/>
          <w:highlight w:val="yellow"/>
        </w:rPr>
        <w:t>knows</w:t>
      </w:r>
      <w:r w:rsidRPr="00526BD9">
        <w:rPr>
          <w:rStyle w:val="Emphasis"/>
        </w:rPr>
        <w:t xml:space="preserve"> all </w:t>
      </w:r>
      <w:r w:rsidRPr="00F02CB8">
        <w:rPr>
          <w:rStyle w:val="Emphasis"/>
          <w:highlight w:val="yellow"/>
        </w:rPr>
        <w:t>about crises</w:t>
      </w:r>
      <w:r w:rsidRPr="00CB7830">
        <w:rPr>
          <w:sz w:val="16"/>
        </w:rPr>
        <w:t xml:space="preserve">. Former U.S. President Donald </w:t>
      </w:r>
      <w:r w:rsidRPr="00526BD9">
        <w:rPr>
          <w:rStyle w:val="StyleUnderline"/>
        </w:rPr>
        <w:t>Trump threw a wrench into its core function of resolving trade disputes</w:t>
      </w:r>
      <w:r w:rsidRPr="00CB7830">
        <w:rPr>
          <w:sz w:val="16"/>
        </w:rPr>
        <w:t>—a blocker that President Joe Biden has not yet removed—</w:t>
      </w:r>
      <w:r w:rsidRPr="00526BD9">
        <w:rPr>
          <w:rStyle w:val="StyleUnderline"/>
        </w:rPr>
        <w:t xml:space="preserve">and </w:t>
      </w:r>
      <w:r w:rsidRPr="00F02CB8">
        <w:rPr>
          <w:rStyle w:val="StyleUnderline"/>
          <w:highlight w:val="yellow"/>
        </w:rPr>
        <w:t>there is</w:t>
      </w:r>
      <w:r w:rsidRPr="00526BD9">
        <w:rPr>
          <w:rStyle w:val="StyleUnderline"/>
        </w:rPr>
        <w:t xml:space="preserve"> widespread </w:t>
      </w:r>
      <w:r w:rsidRPr="00F02CB8">
        <w:rPr>
          <w:rStyle w:val="StyleUnderline"/>
          <w:highlight w:val="yellow"/>
        </w:rPr>
        <w:t xml:space="preserve">dissatisfaction over the </w:t>
      </w:r>
      <w:r w:rsidRPr="00F02CB8">
        <w:rPr>
          <w:rStyle w:val="Emphasis"/>
          <w:highlight w:val="yellow"/>
        </w:rPr>
        <w:t>fairness of the global trade rulebook</w:t>
      </w:r>
      <w:r w:rsidRPr="00CB7830">
        <w:rPr>
          <w:sz w:val="16"/>
        </w:rPr>
        <w:t xml:space="preserve">. </w:t>
      </w:r>
      <w:r w:rsidRPr="00526BD9">
        <w:rPr>
          <w:rStyle w:val="StyleUnderline"/>
        </w:rPr>
        <w:t>The 164-country organization</w:t>
      </w:r>
      <w:r w:rsidRPr="00CB7830">
        <w:rPr>
          <w:sz w:val="16"/>
        </w:rPr>
        <w:t xml:space="preserve">, under the fresh leadership of Nigeria's Ngozi </w:t>
      </w:r>
      <w:proofErr w:type="spellStart"/>
      <w:r w:rsidRPr="00CB7830">
        <w:rPr>
          <w:sz w:val="16"/>
        </w:rPr>
        <w:t>Okonjo</w:t>
      </w:r>
      <w:proofErr w:type="spellEnd"/>
      <w:r w:rsidRPr="00CB7830">
        <w:rPr>
          <w:sz w:val="16"/>
        </w:rPr>
        <w:t xml:space="preserve">-Iweala, </w:t>
      </w:r>
      <w:r w:rsidRPr="00526BD9">
        <w:rPr>
          <w:rStyle w:val="StyleUnderline"/>
        </w:rPr>
        <w:t>has a lot to fix.</w:t>
      </w:r>
      <w:r>
        <w:rPr>
          <w:rStyle w:val="StyleUnderline"/>
        </w:rPr>
        <w:t xml:space="preserve"> </w:t>
      </w:r>
      <w:r w:rsidRPr="00526BD9">
        <w:rPr>
          <w:rStyle w:val="StyleUnderline"/>
        </w:rPr>
        <w:t xml:space="preserve">However, </w:t>
      </w:r>
      <w:r w:rsidRPr="00F02CB8">
        <w:rPr>
          <w:rStyle w:val="Emphasis"/>
          <w:highlight w:val="yellow"/>
        </w:rPr>
        <w:t>one crisis is</w:t>
      </w:r>
      <w:r w:rsidRPr="00526BD9">
        <w:rPr>
          <w:rStyle w:val="Emphasis"/>
        </w:rPr>
        <w:t xml:space="preserve"> more </w:t>
      </w:r>
      <w:r w:rsidRPr="00F02CB8">
        <w:rPr>
          <w:rStyle w:val="Emphasis"/>
          <w:highlight w:val="yellow"/>
        </w:rPr>
        <w:t>pressing</w:t>
      </w:r>
      <w:r w:rsidRPr="00526BD9">
        <w:rPr>
          <w:rStyle w:val="Emphasis"/>
        </w:rPr>
        <w:t xml:space="preserve"> than the others</w:t>
      </w:r>
      <w:r w:rsidRPr="00526BD9">
        <w:rPr>
          <w:sz w:val="16"/>
        </w:rPr>
        <w:t xml:space="preserve">: </w:t>
      </w:r>
      <w:r w:rsidRPr="00F02CB8">
        <w:rPr>
          <w:rStyle w:val="Emphasis"/>
          <w:highlight w:val="yellow"/>
        </w:rPr>
        <w:t>the battle over COVID</w:t>
      </w:r>
      <w:r w:rsidRPr="00526BD9">
        <w:rPr>
          <w:rStyle w:val="Emphasis"/>
        </w:rPr>
        <w:t xml:space="preserve">-19 </w:t>
      </w:r>
      <w:r w:rsidRPr="00F02CB8">
        <w:rPr>
          <w:rStyle w:val="Emphasis"/>
          <w:highlight w:val="yellow"/>
        </w:rPr>
        <w:t>vaccines</w:t>
      </w:r>
      <w:r w:rsidRPr="00526BD9">
        <w:rPr>
          <w:sz w:val="16"/>
        </w:rPr>
        <w:t xml:space="preserve">, </w:t>
      </w:r>
      <w:r w:rsidRPr="00526BD9">
        <w:rPr>
          <w:rStyle w:val="StyleUnderline"/>
        </w:rPr>
        <w:t>and whether</w:t>
      </w:r>
      <w:r w:rsidRPr="00526BD9">
        <w:rPr>
          <w:sz w:val="16"/>
        </w:rPr>
        <w:t xml:space="preserve"> the protection of their </w:t>
      </w:r>
      <w:r w:rsidRPr="00526BD9">
        <w:rPr>
          <w:rStyle w:val="StyleUnderline"/>
        </w:rPr>
        <w:t>patents</w:t>
      </w:r>
      <w:r w:rsidRPr="00526BD9">
        <w:rPr>
          <w:sz w:val="16"/>
        </w:rPr>
        <w:t xml:space="preserve"> and other intellectual property </w:t>
      </w:r>
      <w:r w:rsidRPr="00526BD9">
        <w:rPr>
          <w:rStyle w:val="StyleUnderline"/>
        </w:rPr>
        <w:t>should be temporarily lifted</w:t>
      </w:r>
      <w:r w:rsidRPr="00526BD9">
        <w:rPr>
          <w:sz w:val="16"/>
        </w:rPr>
        <w:t xml:space="preserve"> </w:t>
      </w:r>
      <w:r w:rsidRPr="00526BD9">
        <w:rPr>
          <w:rStyle w:val="StyleUnderline"/>
        </w:rPr>
        <w:t xml:space="preserve">to boost production and end the pandemic </w:t>
      </w:r>
      <w:r w:rsidRPr="00526BD9">
        <w:rPr>
          <w:rStyle w:val="Emphasis"/>
        </w:rPr>
        <w:t>sooner rather than later.</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F02CB8">
        <w:rPr>
          <w:rStyle w:val="Emphasis"/>
          <w:highlight w:val="yellow"/>
        </w:rPr>
        <w:t>the WTO's future rests on what happens next.</w:t>
      </w:r>
      <w:r w:rsidRPr="00A6707A">
        <w:rPr>
          <w:rStyle w:val="Emphasis"/>
        </w:rPr>
        <w:t xml:space="preserve"> </w:t>
      </w:r>
      <w:r w:rsidRPr="00526BD9">
        <w:rPr>
          <w:sz w:val="16"/>
        </w:rPr>
        <w:t xml:space="preserve">"The </w:t>
      </w:r>
      <w:r w:rsidRPr="00F02CB8">
        <w:rPr>
          <w:rStyle w:val="StyleUnderline"/>
          <w:highlight w:val="yellow"/>
        </w:rPr>
        <w:t>credibility of the WTO will</w:t>
      </w:r>
      <w:r w:rsidRPr="00526BD9">
        <w:rPr>
          <w:rStyle w:val="StyleUnderline"/>
        </w:rPr>
        <w:t xml:space="preserve"> depend </w:t>
      </w:r>
      <w:r w:rsidRPr="00F02CB8">
        <w:rPr>
          <w:rStyle w:val="StyleUnderline"/>
          <w:highlight w:val="yellow"/>
        </w:rPr>
        <w:t>on its ability to find a</w:t>
      </w:r>
      <w:r w:rsidRPr="00526BD9">
        <w:rPr>
          <w:rStyle w:val="StyleUnderline"/>
        </w:rPr>
        <w:t xml:space="preserve"> meaningful </w:t>
      </w:r>
      <w:r w:rsidRPr="00F02CB8">
        <w:rPr>
          <w:rStyle w:val="StyleUnderline"/>
          <w:highlight w:val="yellow"/>
        </w:rPr>
        <w:t>outcome</w:t>
      </w:r>
      <w:r w:rsidRPr="00526BD9">
        <w:rPr>
          <w:rStyle w:val="StyleUnderline"/>
        </w:rPr>
        <w:t xml:space="preserve"> on this issue </w:t>
      </w:r>
      <w:r w:rsidRPr="00F02CB8">
        <w:rPr>
          <w:rStyle w:val="StyleUnderline"/>
          <w:highlight w:val="yellow"/>
        </w:rPr>
        <w:t>that</w:t>
      </w:r>
      <w:r w:rsidRPr="00526BD9">
        <w:rPr>
          <w:rStyle w:val="StyleUnderline"/>
        </w:rPr>
        <w:t xml:space="preserve"> truly </w:t>
      </w:r>
      <w:r w:rsidRPr="00F02CB8">
        <w:rPr>
          <w:rStyle w:val="StyleUnderline"/>
          <w:highlight w:val="yellow"/>
        </w:rPr>
        <w:t>ramps-up</w:t>
      </w:r>
      <w:r w:rsidRPr="00526BD9">
        <w:rPr>
          <w:rStyle w:val="StyleUnderline"/>
        </w:rPr>
        <w:t xml:space="preserve"> and diversifies </w:t>
      </w:r>
      <w:r w:rsidRPr="00F02CB8">
        <w:rPr>
          <w:rStyle w:val="StyleUnderline"/>
          <w:highlight w:val="yellow"/>
        </w:rPr>
        <w:t>production</w:t>
      </w:r>
      <w:r w:rsidRPr="00526BD9">
        <w:rPr>
          <w:rStyle w:val="StyleUnderline"/>
        </w:rPr>
        <w:t>,"</w:t>
      </w:r>
      <w:r w:rsidRPr="00526BD9">
        <w:rPr>
          <w:sz w:val="16"/>
        </w:rPr>
        <w:t xml:space="preserve"> </w:t>
      </w:r>
      <w:r w:rsidRPr="00526BD9">
        <w:rPr>
          <w:rStyle w:val="StyleUnderline"/>
        </w:rPr>
        <w:t>says</w:t>
      </w:r>
      <w:r w:rsidRPr="00526BD9">
        <w:rPr>
          <w:sz w:val="16"/>
        </w:rPr>
        <w:t xml:space="preserve"> </w:t>
      </w:r>
      <w:proofErr w:type="spellStart"/>
      <w:r w:rsidRPr="00526BD9">
        <w:rPr>
          <w:sz w:val="16"/>
        </w:rPr>
        <w:t>Xolelwa</w:t>
      </w:r>
      <w:proofErr w:type="spellEnd"/>
      <w:r w:rsidRPr="00526BD9">
        <w:rPr>
          <w:sz w:val="16"/>
        </w:rPr>
        <w:t xml:space="preserve"> </w:t>
      </w:r>
      <w:proofErr w:type="spellStart"/>
      <w:r w:rsidRPr="00526BD9">
        <w:rPr>
          <w:sz w:val="16"/>
        </w:rPr>
        <w:t>Mlumbi</w:t>
      </w:r>
      <w:proofErr w:type="spellEnd"/>
      <w:r w:rsidRPr="00526BD9">
        <w:rPr>
          <w:sz w:val="16"/>
        </w:rPr>
        <w:t xml:space="preserve">-Peter,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Although the failure to reach consensus on a waiver could be overcome</w:t>
      </w:r>
      <w:r w:rsidRPr="00526BD9">
        <w:rPr>
          <w:sz w:val="16"/>
        </w:rPr>
        <w:t xml:space="preserve"> with a 75% supermajority vote by the WTO's membership, </w:t>
      </w:r>
      <w:r w:rsidRPr="00526BD9">
        <w:rPr>
          <w:rStyle w:val="StyleUnderline"/>
        </w:rPr>
        <w:t xml:space="preserve">this would be an </w:t>
      </w:r>
      <w:r w:rsidRPr="00526BD9">
        <w:rPr>
          <w:rStyle w:val="Emphasis"/>
        </w:rPr>
        <w:t>unprecedented and seismic event</w:t>
      </w:r>
      <w:r w:rsidRPr="00526BD9">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526BD9">
        <w:rPr>
          <w:sz w:val="16"/>
        </w:rPr>
        <w:t>WTO as a whole, say</w:t>
      </w:r>
      <w:proofErr w:type="gramEnd"/>
      <w:r w:rsidRPr="00526BD9">
        <w:rPr>
          <w:sz w:val="16"/>
        </w:rPr>
        <w:t xml:space="preserve"> waiver advocates. "</w:t>
      </w:r>
      <w:r w:rsidRPr="00F02CB8">
        <w:rPr>
          <w:rStyle w:val="StyleUnderline"/>
          <w:highlight w:val="yellow"/>
        </w:rPr>
        <w:t>If,</w:t>
      </w:r>
      <w:r w:rsidRPr="00526BD9">
        <w:rPr>
          <w:rStyle w:val="StyleUnderline"/>
        </w:rPr>
        <w:t xml:space="preserve"> in the face of one of humanity's greatest challenges in a century, </w:t>
      </w:r>
      <w:r w:rsidRPr="00F02CB8">
        <w:rPr>
          <w:rStyle w:val="StyleUnderline"/>
          <w:highlight w:val="yellow"/>
        </w:rPr>
        <w:t>the WTO</w:t>
      </w:r>
      <w:r w:rsidRPr="00526BD9">
        <w:rPr>
          <w:rStyle w:val="StyleUnderline"/>
        </w:rPr>
        <w:t xml:space="preserve"> functionally </w:t>
      </w:r>
      <w:r w:rsidRPr="00F02CB8">
        <w:rPr>
          <w:rStyle w:val="StyleUnderline"/>
          <w:highlight w:val="yellow"/>
        </w:rPr>
        <w:t>becomes an obstacle</w:t>
      </w:r>
      <w:r w:rsidRPr="00526BD9">
        <w:rPr>
          <w:rStyle w:val="StyleUnderline"/>
        </w:rPr>
        <w:t xml:space="preserve"> as in contrast to part of the solution, I think </w:t>
      </w:r>
      <w:r w:rsidRPr="00F02CB8">
        <w:rPr>
          <w:rStyle w:val="Emphasis"/>
          <w:highlight w:val="yellow"/>
        </w:rPr>
        <w:t xml:space="preserve">it could be the </w:t>
      </w:r>
      <w:r w:rsidRPr="00F02CB8">
        <w:rPr>
          <w:rStyle w:val="Emphasis"/>
          <w:sz w:val="28"/>
          <w:szCs w:val="28"/>
          <w:highlight w:val="yellow"/>
        </w:rPr>
        <w:t>final nail in the coffin</w:t>
      </w:r>
      <w:r w:rsidRPr="00526BD9">
        <w:rPr>
          <w:rStyle w:val="StyleUnderline"/>
        </w:rPr>
        <w:t>"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w:t>
      </w:r>
      <w:r w:rsidRPr="00F02CB8">
        <w:rPr>
          <w:rStyle w:val="StyleUnderline"/>
          <w:highlight w:val="yellow"/>
        </w:rPr>
        <w:t>If the</w:t>
      </w:r>
      <w:r w:rsidRPr="00526BD9">
        <w:rPr>
          <w:sz w:val="16"/>
        </w:rPr>
        <w:t xml:space="preserve"> TRIPS </w:t>
      </w:r>
      <w:r w:rsidRPr="00F02CB8">
        <w:rPr>
          <w:rStyle w:val="StyleUnderline"/>
          <w:highlight w:val="yellow"/>
        </w:rPr>
        <w:t>waiver is successful</w:t>
      </w:r>
      <w:r w:rsidRPr="00F02CB8">
        <w:rPr>
          <w:sz w:val="16"/>
          <w:highlight w:val="yellow"/>
        </w:rPr>
        <w:t>,</w:t>
      </w:r>
      <w:r w:rsidRPr="00526BD9">
        <w:rPr>
          <w:sz w:val="16"/>
        </w:rPr>
        <w:t xml:space="preserve"> </w:t>
      </w:r>
      <w:r w:rsidRPr="00526BD9">
        <w:rPr>
          <w:rStyle w:val="StyleUnderline"/>
        </w:rPr>
        <w:t xml:space="preserve">and </w:t>
      </w:r>
      <w:r w:rsidRPr="00F02CB8">
        <w:rPr>
          <w:rStyle w:val="StyleUnderline"/>
          <w:highlight w:val="yellow"/>
        </w:rPr>
        <w:t xml:space="preserve">people see the WTO as </w:t>
      </w:r>
      <w:r w:rsidRPr="00416DD0">
        <w:rPr>
          <w:rStyle w:val="StyleUnderline"/>
        </w:rPr>
        <w:t xml:space="preserve">being </w:t>
      </w:r>
      <w:r w:rsidRPr="00F02CB8">
        <w:rPr>
          <w:rStyle w:val="Emphasis"/>
          <w:highlight w:val="yellow"/>
        </w:rPr>
        <w:t>part of the</w:t>
      </w:r>
      <w:r w:rsidRPr="00526BD9">
        <w:rPr>
          <w:rStyle w:val="Emphasis"/>
        </w:rPr>
        <w:t xml:space="preserve"> </w:t>
      </w:r>
      <w:r w:rsidRPr="00F02CB8">
        <w:rPr>
          <w:rStyle w:val="Emphasis"/>
          <w:highlight w:val="yellow"/>
        </w:rPr>
        <w:t>solution</w:t>
      </w:r>
      <w:r w:rsidRPr="00526BD9">
        <w:rPr>
          <w:sz w:val="16"/>
        </w:rPr>
        <w:t>—saving lives and livelihoods—</w:t>
      </w:r>
      <w:r w:rsidRPr="00F02CB8">
        <w:rPr>
          <w:rStyle w:val="StyleUnderline"/>
          <w:highlight w:val="yellow"/>
        </w:rPr>
        <w:t xml:space="preserve">it could </w:t>
      </w:r>
      <w:r w:rsidRPr="00F02CB8">
        <w:rPr>
          <w:rStyle w:val="Emphasis"/>
          <w:highlight w:val="yellow"/>
        </w:rPr>
        <w:t>create</w:t>
      </w:r>
      <w:r w:rsidRPr="00F02CB8">
        <w:rPr>
          <w:rStyle w:val="StyleUnderline"/>
          <w:highlight w:val="yellow"/>
        </w:rPr>
        <w:t xml:space="preserve"> </w:t>
      </w:r>
      <w:r w:rsidRPr="00F02CB8">
        <w:rPr>
          <w:rStyle w:val="Emphasis"/>
          <w:highlight w:val="yellow"/>
        </w:rPr>
        <w:t>goodwill</w:t>
      </w:r>
      <w:r w:rsidRPr="00526BD9">
        <w:rPr>
          <w:rStyle w:val="Emphasis"/>
        </w:rPr>
        <w:t xml:space="preserve"> and momentum </w:t>
      </w:r>
      <w:r w:rsidRPr="00F02CB8">
        <w:rPr>
          <w:rStyle w:val="Emphasis"/>
          <w:highlight w:val="yellow"/>
        </w:rPr>
        <w:t>to address</w:t>
      </w:r>
      <w:r w:rsidRPr="00526BD9">
        <w:rPr>
          <w:rStyle w:val="Emphasis"/>
        </w:rPr>
        <w:t xml:space="preserve"> what are still daunting </w:t>
      </w:r>
      <w:r w:rsidRPr="00F02CB8">
        <w:rPr>
          <w:rStyle w:val="Emphasis"/>
          <w:highlight w:val="yellow"/>
        </w:rPr>
        <w:t>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526BD9">
        <w:rPr>
          <w:sz w:val="16"/>
        </w:rPr>
        <w:t>ended</w:t>
      </w:r>
      <w:proofErr w:type="gramEnd"/>
      <w:r w:rsidRPr="00526BD9">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526BD9">
        <w:rPr>
          <w:sz w:val="16"/>
        </w:rPr>
        <w:t>Mercurio</w:t>
      </w:r>
      <w:proofErr w:type="spellEnd"/>
      <w:r w:rsidRPr="00526BD9">
        <w:rPr>
          <w:sz w:val="16"/>
        </w:rPr>
        <w:t xml:space="preserve">, an economic-law professor at the Chinese University of Hong Kong, who opposes the vaccine waiver. "This is not a good sign. In terms of WTO governance, it's a </w:t>
      </w:r>
      <w:r w:rsidRPr="00526BD9">
        <w:rPr>
          <w:sz w:val="16"/>
        </w:rPr>
        <w:lastRenderedPageBreak/>
        <w:t xml:space="preserve">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526BD9">
        <w:rPr>
          <w:sz w:val="16"/>
        </w:rPr>
        <w:t>Mercurio</w:t>
      </w:r>
      <w:proofErr w:type="spellEnd"/>
      <w:r w:rsidRPr="00526BD9">
        <w:rPr>
          <w:sz w:val="16"/>
        </w:rPr>
        <w:t xml:space="preserve">. China is at loggerheads with the U.S., the </w:t>
      </w:r>
      <w:proofErr w:type="gramStart"/>
      <w:r w:rsidRPr="00526BD9">
        <w:rPr>
          <w:sz w:val="16"/>
        </w:rPr>
        <w:t>EU</w:t>
      </w:r>
      <w:proofErr w:type="gramEnd"/>
      <w:r w:rsidRPr="00526BD9">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526BD9">
        <w:rPr>
          <w:sz w:val="16"/>
        </w:rPr>
        <w:t>have to</w:t>
      </w:r>
      <w:proofErr w:type="gramEnd"/>
      <w:r w:rsidRPr="00526BD9">
        <w:rPr>
          <w:sz w:val="16"/>
        </w:rPr>
        <w:t xml:space="preserve"> partner with Chinese firms to access the country's market, in a way that leads to the transfer of technological knowhow. They also oppose China's industrial subsidies. </w:t>
      </w:r>
      <w:proofErr w:type="spellStart"/>
      <w:r w:rsidRPr="00526BD9">
        <w:rPr>
          <w:sz w:val="16"/>
        </w:rPr>
        <w:t>Mercurio</w:t>
      </w:r>
      <w:proofErr w:type="spellEnd"/>
      <w:r w:rsidRPr="00526BD9">
        <w:rPr>
          <w:sz w:val="16"/>
        </w:rPr>
        <w:t xml:space="preserve">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526BD9">
        <w:rPr>
          <w:rStyle w:val="Emphasis"/>
        </w:rPr>
        <w:t>the will and the good faith</w:t>
      </w:r>
      <w:r w:rsidRPr="00526BD9">
        <w:rPr>
          <w:rStyle w:val="StyleUnderline"/>
        </w:rPr>
        <w:t xml:space="preserve"> to tackle these challenges is </w:t>
      </w:r>
      <w:r w:rsidRPr="00526BD9">
        <w:rPr>
          <w:rStyle w:val="Emphasis"/>
        </w:rPr>
        <w:t>increased enormously</w:t>
      </w:r>
      <w:r w:rsidRPr="00526BD9">
        <w:rPr>
          <w:rStyle w:val="StyleUnderline"/>
        </w:rPr>
        <w:t xml:space="preserve"> if the WTO has the </w:t>
      </w:r>
      <w:r w:rsidRPr="00526BD9">
        <w:rPr>
          <w:rStyle w:val="Emphasis"/>
        </w:rPr>
        <w:t>experience of being part of the solution, not just an obstacle."</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F02CB8">
        <w:rPr>
          <w:rStyle w:val="StyleUnderline"/>
          <w:highlight w:val="yellow"/>
        </w:rPr>
        <w:t xml:space="preserve">The WTO must </w:t>
      </w:r>
      <w:r w:rsidRPr="00F02CB8">
        <w:rPr>
          <w:rStyle w:val="Emphasis"/>
          <w:highlight w:val="yellow"/>
        </w:rPr>
        <w:t xml:space="preserve">demonstrate that global trade rules can help address the </w:t>
      </w:r>
      <w:r w:rsidRPr="00416DD0">
        <w:rPr>
          <w:rStyle w:val="Emphasis"/>
        </w:rPr>
        <w:t xml:space="preserve">human </w:t>
      </w:r>
      <w:r w:rsidRPr="00F02CB8">
        <w:rPr>
          <w:rStyle w:val="Emphasis"/>
          <w:highlight w:val="yellow"/>
        </w:rPr>
        <w:t>catastrophe</w:t>
      </w:r>
      <w:r w:rsidRPr="00416DD0">
        <w:rPr>
          <w:rStyle w:val="StyleUnderline"/>
        </w:rPr>
        <w:t xml:space="preserve"> of the</w:t>
      </w:r>
      <w:r w:rsidRPr="00526BD9">
        <w:rPr>
          <w:rStyle w:val="StyleUnderline"/>
        </w:rPr>
        <w:t xml:space="preserve"> COVID-19 pandemic and facilitate the recovery</w:t>
      </w:r>
      <w:r w:rsidRPr="00526BD9">
        <w:rPr>
          <w:sz w:val="16"/>
        </w:rPr>
        <w:t xml:space="preserve">," the statement read in its section about WTO reform. </w:t>
      </w:r>
      <w:proofErr w:type="spellStart"/>
      <w:r w:rsidRPr="00526BD9">
        <w:rPr>
          <w:sz w:val="16"/>
        </w:rPr>
        <w:t>Okonjo</w:t>
      </w:r>
      <w:proofErr w:type="spellEnd"/>
      <w:r w:rsidRPr="00526BD9">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526BD9">
        <w:rPr>
          <w:sz w:val="16"/>
        </w:rPr>
        <w:t>Okonjo</w:t>
      </w:r>
      <w:proofErr w:type="spellEnd"/>
      <w:r w:rsidRPr="00526BD9">
        <w:rPr>
          <w:sz w:val="16"/>
        </w:rPr>
        <w:t xml:space="preserve">-Iweala, director general of the World Trade Organization, has said. </w:t>
      </w:r>
      <w:proofErr w:type="spellStart"/>
      <w:r w:rsidRPr="00526BD9">
        <w:rPr>
          <w:sz w:val="16"/>
        </w:rPr>
        <w:t>Dursun</w:t>
      </w:r>
      <w:proofErr w:type="spellEnd"/>
      <w:r w:rsidRPr="00526BD9">
        <w:rPr>
          <w:sz w:val="16"/>
        </w:rPr>
        <w:t xml:space="preserve"> </w:t>
      </w:r>
      <w:proofErr w:type="spellStart"/>
      <w:r w:rsidRPr="00526BD9">
        <w:rPr>
          <w:sz w:val="16"/>
        </w:rPr>
        <w:t>Aydemir</w:t>
      </w:r>
      <w:proofErr w:type="spellEnd"/>
      <w:r w:rsidRPr="00526BD9">
        <w:rPr>
          <w:sz w:val="16"/>
        </w:rPr>
        <w:t xml:space="preserve">—Anadolu/Bloomberg/Getty Images Earlier this week, when the U.S. and EU agreed a five-year ceasefire in a long-running dispute over Boeing and Airbus aircraft subsidies, </w:t>
      </w:r>
      <w:proofErr w:type="spellStart"/>
      <w:r w:rsidRPr="00526BD9">
        <w:rPr>
          <w:sz w:val="16"/>
        </w:rPr>
        <w:t>Okonjo</w:t>
      </w:r>
      <w:proofErr w:type="spellEnd"/>
      <w:r w:rsidRPr="00526BD9">
        <w:rPr>
          <w:sz w:val="16"/>
        </w:rPr>
        <w:t>-Iweala tweeted: "</w:t>
      </w:r>
      <w:r w:rsidRPr="00526BD9">
        <w:rPr>
          <w:rStyle w:val="StyleUnderline"/>
        </w:rPr>
        <w:t>With political will, we can solve even the most intractable problems</w:t>
      </w:r>
      <w:r w:rsidRPr="00526BD9">
        <w:rPr>
          <w:sz w:val="16"/>
        </w:rPr>
        <w:t xml:space="preserve">." However, </w:t>
      </w:r>
      <w:proofErr w:type="spellStart"/>
      <w:r w:rsidRPr="00526BD9">
        <w:rPr>
          <w:sz w:val="16"/>
        </w:rPr>
        <w:t>Mercurio</w:t>
      </w:r>
      <w:proofErr w:type="spellEnd"/>
      <w:r w:rsidRPr="00526BD9">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526BD9">
        <w:rPr>
          <w:sz w:val="16"/>
        </w:rPr>
        <w:t>Mlumbi</w:t>
      </w:r>
      <w:proofErr w:type="spellEnd"/>
      <w:r w:rsidRPr="00526BD9">
        <w:rPr>
          <w:sz w:val="16"/>
        </w:rPr>
        <w:t xml:space="preserve">-Peter and Wallach's suggestions that the organization's credibility rests on the vaccine patent waiver </w:t>
      </w:r>
      <w:proofErr w:type="gramStart"/>
      <w:r w:rsidRPr="00526BD9">
        <w:rPr>
          <w:sz w:val="16"/>
        </w:rPr>
        <w:t>issue, but</w:t>
      </w:r>
      <w:proofErr w:type="gramEnd"/>
      <w:r w:rsidRPr="00526BD9">
        <w:rPr>
          <w:sz w:val="16"/>
        </w:rPr>
        <w:t xml:space="preserve"> pointed to a May speech in which </w:t>
      </w:r>
      <w:proofErr w:type="spellStart"/>
      <w:r w:rsidRPr="00526BD9">
        <w:rPr>
          <w:rStyle w:val="StyleUnderline"/>
        </w:rPr>
        <w:t>Okonjo</w:t>
      </w:r>
      <w:proofErr w:type="spellEnd"/>
      <w:r w:rsidRPr="00526BD9">
        <w:rPr>
          <w:rStyle w:val="StyleUnderline"/>
        </w:rPr>
        <w:t>-Iweala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607B13E2" w14:textId="77777777" w:rsidR="001B2BCF" w:rsidRPr="007A6DCA" w:rsidRDefault="001B2BCF" w:rsidP="001B2BCF"/>
    <w:p w14:paraId="6CB69DD0" w14:textId="77777777" w:rsidR="001B2BCF" w:rsidRDefault="001B2BCF" w:rsidP="001B2BCF">
      <w:pPr>
        <w:pStyle w:val="Heading4"/>
      </w:pPr>
      <w:r>
        <w:t xml:space="preserve">2. The WTO dampens US-China great power conflict which is crucial to solve a laundry list of existential threats. Cooperation on global vaccine distribution is a vital test case </w:t>
      </w:r>
    </w:p>
    <w:p w14:paraId="34D1372A" w14:textId="77777777" w:rsidR="001B2BCF" w:rsidRPr="00AB68B0" w:rsidRDefault="001B2BCF" w:rsidP="001B2BCF">
      <w:pPr>
        <w:rPr>
          <w:rStyle w:val="Style13ptBold"/>
        </w:rPr>
      </w:pPr>
      <w:r w:rsidRPr="00AB68B0">
        <w:rPr>
          <w:rStyle w:val="Style13ptBold"/>
        </w:rPr>
        <w:t xml:space="preserve">Shaffer, JD Stanford, 21 </w:t>
      </w:r>
    </w:p>
    <w:p w14:paraId="593E10CF" w14:textId="77777777" w:rsidR="001B2BCF" w:rsidRPr="00AB68B0" w:rsidRDefault="001B2BCF" w:rsidP="001B2BCF">
      <w:pPr>
        <w:rPr>
          <w:sz w:val="16"/>
        </w:rPr>
      </w:pPr>
      <w:r w:rsidRPr="00AB68B0">
        <w:rPr>
          <w:sz w:val="16"/>
        </w:rPr>
        <w:t xml:space="preserve">(Gregory Shaffer is Chancellor’s Professor at the University of California, Irvine, and author of the forthcoming book, “Emerging Powers in the World Trading System: The Past and Future of International Economic Law.” </w:t>
      </w:r>
      <w:hyperlink r:id="rId13" w:history="1">
        <w:r w:rsidRPr="00AB68B0">
          <w:rPr>
            <w:rStyle w:val="Hyperlink"/>
            <w:sz w:val="16"/>
          </w:rPr>
          <w:t>https://thehill.com/opinion/international/559049-the-us-must-engage-with-china-even-when-countering-china</w:t>
        </w:r>
      </w:hyperlink>
      <w:r w:rsidRPr="00AB68B0">
        <w:rPr>
          <w:sz w:val="16"/>
        </w:rPr>
        <w:t xml:space="preserve">, 6-21) </w:t>
      </w:r>
    </w:p>
    <w:p w14:paraId="3D17CB23" w14:textId="77777777" w:rsidR="001B2BCF" w:rsidRDefault="001B2BCF" w:rsidP="001B2BCF">
      <w:pPr>
        <w:rPr>
          <w:rStyle w:val="StyleUnderline"/>
        </w:rPr>
      </w:pPr>
      <w:r w:rsidRPr="00AB68B0">
        <w:rPr>
          <w:sz w:val="16"/>
        </w:rPr>
        <w:t xml:space="preserve">A policy statement heard around the world is that </w:t>
      </w:r>
      <w:r w:rsidRPr="00F02CB8">
        <w:rPr>
          <w:rStyle w:val="StyleUnderline"/>
          <w:highlight w:val="yellow"/>
        </w:rPr>
        <w:t>U.S. engagement with China “has come to an end</w:t>
      </w:r>
      <w:r w:rsidRPr="00AB68B0">
        <w:rPr>
          <w:sz w:val="16"/>
        </w:rPr>
        <w:t xml:space="preserve">.” It suggests that the </w:t>
      </w:r>
      <w:r w:rsidRPr="00F02CB8">
        <w:rPr>
          <w:rStyle w:val="StyleUnderline"/>
          <w:highlight w:val="yellow"/>
        </w:rPr>
        <w:t>Biden</w:t>
      </w:r>
      <w:r w:rsidRPr="00E3799C">
        <w:rPr>
          <w:rStyle w:val="StyleUnderline"/>
        </w:rPr>
        <w:t xml:space="preserve"> </w:t>
      </w:r>
      <w:r w:rsidRPr="00AB68B0">
        <w:rPr>
          <w:sz w:val="16"/>
        </w:rPr>
        <w:t xml:space="preserve">administration </w:t>
      </w:r>
      <w:r w:rsidRPr="00F02CB8">
        <w:rPr>
          <w:rStyle w:val="StyleUnderline"/>
          <w:highlight w:val="yellow"/>
        </w:rPr>
        <w:t>is taking a hawkish approach</w:t>
      </w:r>
      <w:r w:rsidRPr="00AB68B0">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E3799C">
        <w:rPr>
          <w:rStyle w:val="StyleUnderline"/>
        </w:rPr>
        <w:t xml:space="preserve">Rather than ending engagement, the U.S. should be </w:t>
      </w:r>
      <w:r w:rsidRPr="00E3799C">
        <w:rPr>
          <w:rStyle w:val="StyleUnderline"/>
        </w:rPr>
        <w:lastRenderedPageBreak/>
        <w:t>thinking about engagement’s different dimensions</w:t>
      </w:r>
      <w:r w:rsidRPr="00AB68B0">
        <w:rPr>
          <w:sz w:val="16"/>
        </w:rPr>
        <w:t xml:space="preserve">. Indeed, Kurt Campbell, coordinator for Indo-Pacific affairs on the National Security Council, who made the remark, implicitly addressed three necessary forms of engagement that have been lacking. First, </w:t>
      </w:r>
      <w:r w:rsidRPr="00E3799C">
        <w:rPr>
          <w:rStyle w:val="StyleUnderline"/>
        </w:rPr>
        <w:t>even when the U</w:t>
      </w:r>
      <w:r w:rsidRPr="00AB68B0">
        <w:rPr>
          <w:sz w:val="16"/>
        </w:rPr>
        <w:t xml:space="preserve">nited </w:t>
      </w:r>
      <w:r w:rsidRPr="00E3799C">
        <w:rPr>
          <w:rStyle w:val="StyleUnderline"/>
        </w:rPr>
        <w:t>S</w:t>
      </w:r>
      <w:r w:rsidRPr="00AB68B0">
        <w:rPr>
          <w:sz w:val="16"/>
        </w:rPr>
        <w:t xml:space="preserve">tates </w:t>
      </w:r>
      <w:r w:rsidRPr="00E3799C">
        <w:rPr>
          <w:rStyle w:val="StyleUnderline"/>
        </w:rPr>
        <w:t>aims to counter China, engagement remains essential</w:t>
      </w:r>
      <w:r w:rsidRPr="00AB68B0">
        <w:rPr>
          <w:sz w:val="16"/>
        </w:rPr>
        <w:t xml:space="preserve">. </w:t>
      </w:r>
      <w:r w:rsidRPr="00E3799C">
        <w:rPr>
          <w:rStyle w:val="StyleUnderline"/>
        </w:rPr>
        <w:t xml:space="preserve">The U.S. will most effectively counter Chinese actions </w:t>
      </w:r>
      <w:r w:rsidRPr="00AB68B0">
        <w:rPr>
          <w:sz w:val="16"/>
        </w:rPr>
        <w:t xml:space="preserve">in the South China Sea, the Taiwan Strait, along the border with India, and against allies’ economies, </w:t>
      </w:r>
      <w:r w:rsidRPr="00E3799C">
        <w:rPr>
          <w:rStyle w:val="StyleUnderline"/>
        </w:rPr>
        <w:t xml:space="preserve">if the U.S. works closely with others. </w:t>
      </w:r>
      <w:r w:rsidRPr="00AB68B0">
        <w:rPr>
          <w:sz w:val="16"/>
        </w:rPr>
        <w:t xml:space="preserve">The </w:t>
      </w:r>
      <w:r w:rsidRPr="00E3799C">
        <w:rPr>
          <w:rStyle w:val="StyleUnderline"/>
        </w:rPr>
        <w:t>Trump</w:t>
      </w:r>
      <w:r w:rsidRPr="00AB68B0">
        <w:rPr>
          <w:sz w:val="16"/>
        </w:rPr>
        <w:t xml:space="preserve"> administration </w:t>
      </w:r>
      <w:r w:rsidRPr="00E3799C">
        <w:rPr>
          <w:rStyle w:val="StyleUnderline"/>
        </w:rPr>
        <w:t>was notoriously unreliable and antagonistic towards allies. The U</w:t>
      </w:r>
      <w:r w:rsidRPr="00AB68B0">
        <w:rPr>
          <w:sz w:val="16"/>
        </w:rPr>
        <w:t xml:space="preserve">nited </w:t>
      </w:r>
      <w:r w:rsidRPr="00E3799C">
        <w:rPr>
          <w:rStyle w:val="StyleUnderline"/>
        </w:rPr>
        <w:t>S</w:t>
      </w:r>
      <w:r w:rsidRPr="00AB68B0">
        <w:rPr>
          <w:sz w:val="16"/>
        </w:rPr>
        <w:t xml:space="preserve">tates and its allies </w:t>
      </w:r>
      <w:r w:rsidRPr="00E3799C">
        <w:rPr>
          <w:rStyle w:val="StyleUnderline"/>
        </w:rPr>
        <w:t>will bolster their position in relation to China if they coordinate</w:t>
      </w:r>
      <w:r w:rsidRPr="00AB68B0">
        <w:rPr>
          <w:sz w:val="16"/>
        </w:rPr>
        <w:t xml:space="preserve"> — an approach underscored at the recent G7 and NATO summits. ADVERTISEMENT Yet, </w:t>
      </w:r>
      <w:r w:rsidRPr="00E3799C">
        <w:rPr>
          <w:rStyle w:val="StyleUnderline"/>
        </w:rPr>
        <w:t>even in high-conflict situations, diplomacy and bargaining with China also will be important</w:t>
      </w:r>
      <w:r w:rsidRPr="00AB68B0">
        <w:rPr>
          <w:sz w:val="16"/>
        </w:rPr>
        <w:t xml:space="preserve">. </w:t>
      </w:r>
      <w:r w:rsidRPr="00F02CB8">
        <w:rPr>
          <w:rStyle w:val="Emphasis"/>
          <w:highlight w:val="yellow"/>
        </w:rPr>
        <w:t>Trade</w:t>
      </w:r>
      <w:r w:rsidRPr="00E3799C">
        <w:rPr>
          <w:rStyle w:val="Emphasis"/>
        </w:rPr>
        <w:t xml:space="preserve"> and technology </w:t>
      </w:r>
      <w:r w:rsidRPr="00F02CB8">
        <w:rPr>
          <w:rStyle w:val="Emphasis"/>
          <w:highlight w:val="yellow"/>
        </w:rPr>
        <w:t>policies are rife with rivalry</w:t>
      </w:r>
      <w:r w:rsidRPr="00E3799C">
        <w:rPr>
          <w:rStyle w:val="Emphasis"/>
        </w:rPr>
        <w:t xml:space="preserve"> and competition</w:t>
      </w:r>
      <w:r w:rsidRPr="00AB68B0">
        <w:rPr>
          <w:sz w:val="16"/>
        </w:rPr>
        <w:t xml:space="preserve">. </w:t>
      </w:r>
      <w:r w:rsidRPr="00E3799C">
        <w:rPr>
          <w:rStyle w:val="Emphasis"/>
        </w:rPr>
        <w:t xml:space="preserve">These policies </w:t>
      </w:r>
      <w:r w:rsidRPr="00F02CB8">
        <w:rPr>
          <w:rStyle w:val="Emphasis"/>
          <w:highlight w:val="yellow"/>
        </w:rPr>
        <w:t>can trigger</w:t>
      </w:r>
      <w:r w:rsidRPr="00E3799C">
        <w:rPr>
          <w:rStyle w:val="Emphasis"/>
        </w:rPr>
        <w:t xml:space="preserve"> harmful tit-for-tat </w:t>
      </w:r>
      <w:r w:rsidRPr="00F02CB8">
        <w:rPr>
          <w:rStyle w:val="Emphasis"/>
          <w:highlight w:val="yellow"/>
        </w:rPr>
        <w:t>escalations if they are not grounded in agreed rules</w:t>
      </w:r>
      <w:r w:rsidRPr="00E3799C">
        <w:rPr>
          <w:rStyle w:val="Emphasis"/>
        </w:rPr>
        <w:t xml:space="preserve"> and understandings.</w:t>
      </w:r>
      <w:r w:rsidRPr="00AB68B0">
        <w:rPr>
          <w:sz w:val="16"/>
        </w:rPr>
        <w:t xml:space="preserve"> </w:t>
      </w:r>
      <w:r w:rsidRPr="00E3799C">
        <w:rPr>
          <w:rStyle w:val="StyleUnderline"/>
        </w:rPr>
        <w:t xml:space="preserve">These risks become particularly salient when economic and financial crises strike. Third-party institutions such as </w:t>
      </w:r>
      <w:r w:rsidRPr="00F02CB8">
        <w:rPr>
          <w:rStyle w:val="StyleUnderline"/>
          <w:highlight w:val="yellow"/>
        </w:rPr>
        <w:t>the</w:t>
      </w:r>
      <w:r w:rsidRPr="00AB68B0">
        <w:rPr>
          <w:sz w:val="16"/>
        </w:rPr>
        <w:t xml:space="preserve"> World Trade Organization </w:t>
      </w:r>
      <w:r w:rsidRPr="00E3799C">
        <w:rPr>
          <w:rStyle w:val="Emphasis"/>
        </w:rPr>
        <w:t>(</w:t>
      </w:r>
      <w:r w:rsidRPr="00F02CB8">
        <w:rPr>
          <w:rStyle w:val="Emphasis"/>
          <w:highlight w:val="yellow"/>
        </w:rPr>
        <w:t>WTO</w:t>
      </w:r>
      <w:r w:rsidRPr="00E3799C">
        <w:rPr>
          <w:rStyle w:val="Emphasis"/>
        </w:rPr>
        <w:t>)</w:t>
      </w:r>
      <w:r w:rsidRPr="00AB68B0">
        <w:rPr>
          <w:sz w:val="16"/>
        </w:rPr>
        <w:t xml:space="preserve"> can </w:t>
      </w:r>
      <w:r w:rsidRPr="00F02CB8">
        <w:rPr>
          <w:rStyle w:val="Emphasis"/>
          <w:highlight w:val="yellow"/>
        </w:rPr>
        <w:t>help parties manage their conflicts</w:t>
      </w:r>
      <w:r w:rsidRPr="00E3799C">
        <w:rPr>
          <w:rStyle w:val="StyleUnderline"/>
        </w:rPr>
        <w:t xml:space="preserve"> so that they are </w:t>
      </w:r>
      <w:r w:rsidRPr="00E3799C">
        <w:rPr>
          <w:rStyle w:val="Emphasis"/>
        </w:rPr>
        <w:t>not mutually destructive.</w:t>
      </w:r>
      <w:r w:rsidRPr="00AB68B0">
        <w:rPr>
          <w:sz w:val="16"/>
        </w:rPr>
        <w:t xml:space="preserve"> China will be indispensable in any U.S. effort to update and “reform” WTO rules. Second, </w:t>
      </w:r>
      <w:r w:rsidRPr="00F02CB8">
        <w:rPr>
          <w:rStyle w:val="StyleUnderline"/>
          <w:highlight w:val="yellow"/>
        </w:rPr>
        <w:t>the U</w:t>
      </w:r>
      <w:r w:rsidRPr="00AB68B0">
        <w:rPr>
          <w:sz w:val="16"/>
        </w:rPr>
        <w:t xml:space="preserve">nited </w:t>
      </w:r>
      <w:r w:rsidRPr="00F02CB8">
        <w:rPr>
          <w:rStyle w:val="StyleUnderline"/>
          <w:highlight w:val="yellow"/>
        </w:rPr>
        <w:t>S</w:t>
      </w:r>
      <w:r w:rsidRPr="00AB68B0">
        <w:rPr>
          <w:sz w:val="16"/>
        </w:rPr>
        <w:t xml:space="preserve">tates </w:t>
      </w:r>
      <w:r w:rsidRPr="00F02CB8">
        <w:rPr>
          <w:rStyle w:val="StyleUnderline"/>
          <w:highlight w:val="yellow"/>
        </w:rPr>
        <w:t>needs to work with China to</w:t>
      </w:r>
      <w:r w:rsidRPr="00AB68B0">
        <w:rPr>
          <w:rStyle w:val="StyleUnderline"/>
        </w:rPr>
        <w:t xml:space="preserve"> effectively </w:t>
      </w:r>
      <w:r w:rsidRPr="00F02CB8">
        <w:rPr>
          <w:rStyle w:val="StyleUnderline"/>
          <w:highlight w:val="yellow"/>
        </w:rPr>
        <w:t>address</w:t>
      </w:r>
      <w:r w:rsidRPr="00AB68B0">
        <w:rPr>
          <w:rStyle w:val="StyleUnderline"/>
        </w:rPr>
        <w:t xml:space="preserve"> </w:t>
      </w:r>
      <w:r w:rsidRPr="00AB68B0">
        <w:rPr>
          <w:rStyle w:val="Emphasis"/>
        </w:rPr>
        <w:t xml:space="preserve">common global, </w:t>
      </w:r>
      <w:r w:rsidRPr="00F02CB8">
        <w:rPr>
          <w:rStyle w:val="Emphasis"/>
          <w:highlight w:val="yellow"/>
        </w:rPr>
        <w:t>existential challenges</w:t>
      </w:r>
      <w:r w:rsidRPr="00AB68B0">
        <w:rPr>
          <w:sz w:val="16"/>
        </w:rPr>
        <w:t xml:space="preserve">. Campbell mentioned three: </w:t>
      </w:r>
      <w:r w:rsidRPr="00AB68B0">
        <w:rPr>
          <w:rStyle w:val="Emphasis"/>
        </w:rPr>
        <w:t xml:space="preserve">climate change, </w:t>
      </w:r>
      <w:r w:rsidRPr="00F02CB8">
        <w:rPr>
          <w:rStyle w:val="Emphasis"/>
          <w:highlight w:val="yellow"/>
        </w:rPr>
        <w:t>global pandemics</w:t>
      </w:r>
      <w:r w:rsidRPr="00AB68B0">
        <w:rPr>
          <w:rStyle w:val="Emphasis"/>
        </w:rPr>
        <w:t>, and nuclear proliferation</w:t>
      </w:r>
      <w:r w:rsidRPr="00AB68B0">
        <w:rPr>
          <w:sz w:val="16"/>
        </w:rPr>
        <w:t xml:space="preserve">. A signal success of the Obama administration was getting China to make commitments for the first time on emissions, which gave rise to the Paris Agreement. </w:t>
      </w:r>
      <w:r w:rsidRPr="00AB68B0">
        <w:rPr>
          <w:rStyle w:val="StyleUnderline"/>
        </w:rPr>
        <w:t>The U.S. also worked with China to stem Iran’s ability to develop nuclear weapons under the Joint Comprehensive Plan of Action. It needs to do the same regarding North Korea’s nuclear program.</w:t>
      </w:r>
      <w:r>
        <w:rPr>
          <w:rStyle w:val="StyleUnderline"/>
        </w:rPr>
        <w:t xml:space="preserve"> </w:t>
      </w:r>
      <w:r w:rsidRPr="00AB68B0">
        <w:rPr>
          <w:rStyle w:val="StyleUnderline"/>
        </w:rPr>
        <w:t xml:space="preserve">Even in these areas of mutual concern, competition and rivalry are present. Yet such </w:t>
      </w:r>
      <w:r w:rsidRPr="00F02CB8">
        <w:rPr>
          <w:rStyle w:val="StyleUnderline"/>
          <w:highlight w:val="yellow"/>
        </w:rPr>
        <w:t>competition also can lead to</w:t>
      </w:r>
      <w:r w:rsidRPr="00AB68B0">
        <w:rPr>
          <w:rStyle w:val="StyleUnderline"/>
        </w:rPr>
        <w:t xml:space="preserve"> mutually </w:t>
      </w:r>
      <w:r w:rsidRPr="00F02CB8">
        <w:rPr>
          <w:rStyle w:val="StyleUnderline"/>
          <w:highlight w:val="yellow"/>
        </w:rPr>
        <w:t>beneficial outcomes</w:t>
      </w:r>
      <w:r w:rsidRPr="00F02CB8">
        <w:rPr>
          <w:rStyle w:val="Emphasis"/>
          <w:highlight w:val="yellow"/>
        </w:rPr>
        <w:t>, such as to provide vaccines globally</w:t>
      </w:r>
      <w:r w:rsidRPr="00AB68B0">
        <w:rPr>
          <w:rStyle w:val="StyleUnderline"/>
        </w:rPr>
        <w:t xml:space="preserve"> and to develop green technologies.</w:t>
      </w:r>
    </w:p>
    <w:p w14:paraId="54D8D3CE" w14:textId="77777777" w:rsidR="001B2BCF" w:rsidRPr="007A6DCA" w:rsidRDefault="001B2BCF" w:rsidP="001B2BCF"/>
    <w:p w14:paraId="1D427ABA" w14:textId="77777777" w:rsidR="001B2BCF" w:rsidRDefault="001B2BCF" w:rsidP="001B2BCF">
      <w:pPr>
        <w:pStyle w:val="Heading4"/>
      </w:pPr>
      <w:r>
        <w:t>3. The WTO reduces war through peace dividends, interdependence, and rule of law</w:t>
      </w:r>
    </w:p>
    <w:p w14:paraId="1A6AF2D6" w14:textId="77777777" w:rsidR="001B2BCF" w:rsidRPr="00B51DB2" w:rsidRDefault="001B2BCF" w:rsidP="001B2BCF">
      <w:pPr>
        <w:rPr>
          <w:rStyle w:val="Style13ptBold"/>
        </w:rPr>
      </w:pPr>
      <w:r w:rsidRPr="00B51DB2">
        <w:rPr>
          <w:rStyle w:val="Style13ptBold"/>
        </w:rPr>
        <w:t xml:space="preserve">Baldwin, PhD, and </w:t>
      </w:r>
      <w:proofErr w:type="spellStart"/>
      <w:r w:rsidRPr="00B51DB2">
        <w:rPr>
          <w:rStyle w:val="Style13ptBold"/>
        </w:rPr>
        <w:t>Nakotomi</w:t>
      </w:r>
      <w:proofErr w:type="spellEnd"/>
      <w:r w:rsidRPr="00B51DB2">
        <w:rPr>
          <w:rStyle w:val="Style13ptBold"/>
        </w:rPr>
        <w:t xml:space="preserve"> 15</w:t>
      </w:r>
    </w:p>
    <w:p w14:paraId="13F2B73D" w14:textId="77777777" w:rsidR="001B2BCF" w:rsidRPr="00B51DB2" w:rsidRDefault="001B2BCF" w:rsidP="001B2BCF">
      <w:pPr>
        <w:rPr>
          <w:sz w:val="16"/>
        </w:rPr>
      </w:pPr>
      <w:r w:rsidRPr="00B51DB2">
        <w:rPr>
          <w:sz w:val="16"/>
        </w:rPr>
        <w:t xml:space="preserve">(Richard Baldwin, professor of international economics at the Graduate Institute of International and Development Studies in Geneva, </w:t>
      </w:r>
      <w:proofErr w:type="spellStart"/>
      <w:r w:rsidRPr="00B51DB2">
        <w:rPr>
          <w:sz w:val="16"/>
        </w:rPr>
        <w:t>Michitaka</w:t>
      </w:r>
      <w:proofErr w:type="spellEnd"/>
      <w:r w:rsidRPr="00B51DB2">
        <w:rPr>
          <w:sz w:val="16"/>
        </w:rPr>
        <w:t xml:space="preserve">, Consulting Fellow at the Research Institute of Economy, </w:t>
      </w:r>
      <w:proofErr w:type="gramStart"/>
      <w:r w:rsidRPr="00B51DB2">
        <w:rPr>
          <w:sz w:val="16"/>
        </w:rPr>
        <w:t>Trade</w:t>
      </w:r>
      <w:proofErr w:type="gramEnd"/>
      <w:r w:rsidRPr="00B51DB2">
        <w:rPr>
          <w:sz w:val="16"/>
        </w:rPr>
        <w:t xml:space="preserve"> and Industry (RIETI) and a Special Adviser to the Japan External Trade Organization (JETRO).  </w:t>
      </w:r>
      <w:hyperlink r:id="rId14" w:history="1">
        <w:r w:rsidRPr="00B51DB2">
          <w:rPr>
            <w:rStyle w:val="Hyperlink"/>
            <w:sz w:val="16"/>
          </w:rPr>
          <w:t>https://cepr.org/sites/default/files/policy_insights/PolicyInsight84.pdf</w:t>
        </w:r>
      </w:hyperlink>
      <w:r w:rsidRPr="00B51DB2">
        <w:rPr>
          <w:sz w:val="16"/>
        </w:rPr>
        <w:t>, July)</w:t>
      </w:r>
    </w:p>
    <w:p w14:paraId="616C5B2D" w14:textId="77777777" w:rsidR="001B2BCF" w:rsidRDefault="001B2BCF" w:rsidP="001B2BCF">
      <w:pPr>
        <w:rPr>
          <w:rStyle w:val="StyleUnderline"/>
        </w:rPr>
      </w:pPr>
      <w:r w:rsidRPr="00F02CB8">
        <w:rPr>
          <w:rStyle w:val="StyleUnderline"/>
          <w:highlight w:val="yellow"/>
        </w:rPr>
        <w:t>The WTO</w:t>
      </w:r>
      <w:r w:rsidRPr="00B51DB2">
        <w:rPr>
          <w:sz w:val="16"/>
        </w:rPr>
        <w:t xml:space="preserve">, and the GATT before it, </w:t>
      </w:r>
      <w:r w:rsidRPr="00505853">
        <w:rPr>
          <w:rStyle w:val="StyleUnderline"/>
        </w:rPr>
        <w:t xml:space="preserve">has been one the planet’s </w:t>
      </w:r>
      <w:r w:rsidRPr="00505853">
        <w:rPr>
          <w:rStyle w:val="Emphasis"/>
        </w:rPr>
        <w:t>precious public goods</w:t>
      </w:r>
      <w:r w:rsidRPr="00957338">
        <w:rPr>
          <w:rStyle w:val="Emphasis"/>
        </w:rPr>
        <w:t>.</w:t>
      </w:r>
      <w:r w:rsidRPr="00B51DB2">
        <w:rPr>
          <w:sz w:val="16"/>
        </w:rPr>
        <w:t xml:space="preserve"> </w:t>
      </w:r>
      <w:r w:rsidRPr="00957338">
        <w:rPr>
          <w:rStyle w:val="StyleUnderline"/>
        </w:rPr>
        <w:t>The multilateral</w:t>
      </w:r>
      <w:r>
        <w:rPr>
          <w:rStyle w:val="StyleUnderline"/>
        </w:rPr>
        <w:t xml:space="preserve"> </w:t>
      </w:r>
      <w:r w:rsidRPr="00957338">
        <w:rPr>
          <w:rStyle w:val="StyleUnderline"/>
        </w:rPr>
        <w:t xml:space="preserve">cooperation supports and </w:t>
      </w:r>
      <w:r w:rsidRPr="00F02CB8">
        <w:rPr>
          <w:rStyle w:val="StyleUnderline"/>
          <w:highlight w:val="yellow"/>
        </w:rPr>
        <w:t>encourages trade, which</w:t>
      </w:r>
      <w:r w:rsidRPr="00957338">
        <w:rPr>
          <w:rStyle w:val="StyleUnderline"/>
        </w:rPr>
        <w:t>,</w:t>
      </w:r>
      <w:r>
        <w:rPr>
          <w:rStyle w:val="StyleUnderline"/>
        </w:rPr>
        <w:t xml:space="preserve"> </w:t>
      </w:r>
      <w:r w:rsidRPr="00957338">
        <w:rPr>
          <w:rStyle w:val="StyleUnderline"/>
        </w:rPr>
        <w:t xml:space="preserve">in turn, </w:t>
      </w:r>
      <w:r w:rsidRPr="00F02CB8">
        <w:rPr>
          <w:rStyle w:val="StyleUnderline"/>
          <w:highlight w:val="yellow"/>
        </w:rPr>
        <w:t xml:space="preserve">fosters </w:t>
      </w:r>
      <w:r w:rsidRPr="00F02CB8">
        <w:rPr>
          <w:rStyle w:val="Emphasis"/>
          <w:highlight w:val="yellow"/>
        </w:rPr>
        <w:t>peace and rising living standards</w:t>
      </w:r>
      <w:r>
        <w:rPr>
          <w:rStyle w:val="StyleUnderline"/>
        </w:rPr>
        <w:t xml:space="preserve"> </w:t>
      </w:r>
      <w:r w:rsidRPr="00957338">
        <w:rPr>
          <w:rStyle w:val="StyleUnderline"/>
        </w:rPr>
        <w:t>worldwide.</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w:t>
      </w:r>
      <w:proofErr w:type="gramStart"/>
      <w:r w:rsidRPr="00B51DB2">
        <w:rPr>
          <w:sz w:val="16"/>
        </w:rPr>
        <w:t>dependent, if</w:t>
      </w:r>
      <w:proofErr w:type="gramEnd"/>
      <w:r w:rsidRPr="00B51DB2">
        <w:rPr>
          <w:sz w:val="16"/>
        </w:rPr>
        <w:t xml:space="preserve"> one has an interest in buying and the other in selling. And all unions </w:t>
      </w:r>
      <w:r w:rsidRPr="00957338">
        <w:rPr>
          <w:sz w:val="16"/>
        </w:rPr>
        <w:t xml:space="preserve">are based on mutual needs.” 2 Put simply, </w:t>
      </w:r>
      <w:r w:rsidRPr="00957338">
        <w:rPr>
          <w:rStyle w:val="StyleUnderline"/>
        </w:rPr>
        <w:t>sellers have little interest in attacking</w:t>
      </w:r>
      <w:r>
        <w:rPr>
          <w:rStyle w:val="StyleUnderline"/>
        </w:rPr>
        <w:t xml:space="preserve"> </w:t>
      </w:r>
      <w:r w:rsidRPr="00957338">
        <w:rPr>
          <w:rStyle w:val="StyleUnderline"/>
        </w:rPr>
        <w:t>their buyers.</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w:t>
      </w:r>
      <w:proofErr w:type="spellStart"/>
      <w:r w:rsidRPr="00957338">
        <w:rPr>
          <w:sz w:val="16"/>
        </w:rPr>
        <w:t>AlsaceLorraine</w:t>
      </w:r>
      <w:proofErr w:type="spellEnd"/>
      <w:r w:rsidRPr="00957338">
        <w:rPr>
          <w:sz w:val="16"/>
        </w:rPr>
        <w:t xml:space="preserve"> once again is now insanity. </w:t>
      </w:r>
      <w:r w:rsidRPr="00F02CB8">
        <w:rPr>
          <w:rStyle w:val="StyleUnderline"/>
          <w:highlight w:val="yellow"/>
        </w:rPr>
        <w:t xml:space="preserve">International commerce makes </w:t>
      </w:r>
      <w:r w:rsidRPr="00505853">
        <w:rPr>
          <w:rStyle w:val="StyleUnderline"/>
        </w:rPr>
        <w:t xml:space="preserve">Franco-German </w:t>
      </w:r>
      <w:r w:rsidRPr="00F02CB8">
        <w:rPr>
          <w:rStyle w:val="StyleUnderline"/>
          <w:highlight w:val="yellow"/>
        </w:rPr>
        <w:t>war into a ‘mutually assured destruction’ situation.</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 xml:space="preserve">Trade allows the market’s </w:t>
      </w:r>
      <w:proofErr w:type="spellStart"/>
      <w:r w:rsidRPr="00957338">
        <w:rPr>
          <w:rStyle w:val="StyleUnderline"/>
        </w:rPr>
        <w:t>efficiencyenhancing</w:t>
      </w:r>
      <w:proofErr w:type="spellEnd"/>
      <w:r w:rsidRPr="00957338">
        <w:rPr>
          <w:rStyle w:val="StyleUnderline"/>
        </w:rPr>
        <w:t xml:space="preserve">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 xml:space="preserve">side and a wider range of high-quality, </w:t>
      </w:r>
      <w:proofErr w:type="spellStart"/>
      <w:r w:rsidRPr="00957338">
        <w:rPr>
          <w:rStyle w:val="StyleUnderline"/>
        </w:rPr>
        <w:t>reasonablyprices</w:t>
      </w:r>
      <w:proofErr w:type="spellEnd"/>
      <w:r w:rsidRPr="00957338">
        <w:rPr>
          <w:rStyle w:val="StyleUnderline"/>
        </w:rPr>
        <w:t xml:space="preserve"> goods and services on the import side, trade</w:t>
      </w:r>
      <w:r>
        <w:rPr>
          <w:rStyle w:val="StyleUnderline"/>
        </w:rPr>
        <w:t xml:space="preserve"> </w:t>
      </w:r>
      <w:r w:rsidRPr="00957338">
        <w:rPr>
          <w:rStyle w:val="StyleUnderline"/>
        </w:rPr>
        <w:t>allows nations to allocate resources to where they</w:t>
      </w:r>
      <w:r>
        <w:rPr>
          <w:rStyle w:val="StyleUnderline"/>
        </w:rPr>
        <w:t xml:space="preserve"> </w:t>
      </w:r>
      <w:r w:rsidRPr="00957338">
        <w:rPr>
          <w:rStyle w:val="StyleUnderline"/>
        </w:rPr>
        <w:t>can be most productive</w:t>
      </w:r>
      <w:r w:rsidRPr="00957338">
        <w:rPr>
          <w:sz w:val="16"/>
        </w:rPr>
        <w:t xml:space="preserve">. </w:t>
      </w:r>
      <w:r w:rsidRPr="00957338">
        <w:rPr>
          <w:rStyle w:val="StyleUnderline"/>
        </w:rPr>
        <w:t xml:space="preserve">This </w:t>
      </w:r>
      <w:r w:rsidRPr="00F02CB8">
        <w:rPr>
          <w:rStyle w:val="StyleUnderline"/>
          <w:highlight w:val="yellow"/>
        </w:rPr>
        <w:t>enables countries to achieve greater scale</w:t>
      </w:r>
      <w:r w:rsidRPr="00957338">
        <w:rPr>
          <w:rStyle w:val="StyleUnderline"/>
        </w:rPr>
        <w:t xml:space="preserve"> and agglomeration economies</w:t>
      </w:r>
      <w:r>
        <w:rPr>
          <w:rStyle w:val="StyleUnderline"/>
        </w:rPr>
        <w:t xml:space="preserve"> </w:t>
      </w:r>
      <w:r w:rsidRPr="00F02CB8">
        <w:rPr>
          <w:rStyle w:val="StyleUnderline"/>
          <w:highlight w:val="yellow"/>
        </w:rPr>
        <w:lastRenderedPageBreak/>
        <w:t>that are</w:t>
      </w:r>
      <w:r w:rsidRPr="00957338">
        <w:rPr>
          <w:rStyle w:val="StyleUnderline"/>
        </w:rPr>
        <w:t xml:space="preserve">, in turn, </w:t>
      </w:r>
      <w:r w:rsidRPr="00F02CB8">
        <w:rPr>
          <w:rStyle w:val="StyleUnderline"/>
          <w:highlight w:val="yellow"/>
        </w:rPr>
        <w:t>pro-innovation</w:t>
      </w:r>
      <w:r w:rsidRPr="00957338">
        <w:rPr>
          <w:rStyle w:val="StyleUnderline"/>
        </w:rPr>
        <w:t>, pro-productivity,</w:t>
      </w:r>
      <w:r>
        <w:rPr>
          <w:rStyle w:val="StyleUnderline"/>
        </w:rPr>
        <w:t xml:space="preserve"> </w:t>
      </w:r>
      <w:r w:rsidRPr="00957338">
        <w:rPr>
          <w:rStyle w:val="StyleUnderline"/>
        </w:rPr>
        <w:t>and pro-growth.</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w:t>
      </w:r>
      <w:proofErr w:type="spellStart"/>
      <w:r w:rsidRPr="00957338">
        <w:rPr>
          <w:sz w:val="16"/>
        </w:rPr>
        <w:t>recognised</w:t>
      </w:r>
      <w:proofErr w:type="spellEnd"/>
      <w:r w:rsidRPr="00957338">
        <w:rPr>
          <w:sz w:val="16"/>
        </w:rPr>
        <w:t xml:space="preserve">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F02CB8">
        <w:rPr>
          <w:rStyle w:val="StyleUnderline"/>
          <w:highlight w:val="yellow"/>
        </w:rPr>
        <w:t>Trade</w:t>
      </w:r>
      <w:r w:rsidRPr="00957338">
        <w:rPr>
          <w:sz w:val="16"/>
        </w:rPr>
        <w:t xml:space="preserve">, in other words, </w:t>
      </w:r>
      <w:r w:rsidRPr="00F02CB8">
        <w:rPr>
          <w:rStyle w:val="Emphasis"/>
          <w:highlight w:val="yellow"/>
        </w:rPr>
        <w:t xml:space="preserve">is a classic example of </w:t>
      </w:r>
      <w:proofErr w:type="spellStart"/>
      <w:r w:rsidRPr="00F02CB8">
        <w:rPr>
          <w:rStyle w:val="Emphasis"/>
          <w:highlight w:val="yellow"/>
        </w:rPr>
        <w:t>winwin</w:t>
      </w:r>
      <w:proofErr w:type="spellEnd"/>
      <w:r w:rsidRPr="00F02CB8">
        <w:rPr>
          <w:rStyle w:val="Emphasis"/>
          <w:highlight w:val="yellow"/>
        </w:rPr>
        <w:t xml:space="preserve">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957338">
        <w:rPr>
          <w:rStyle w:val="StyleUnderline"/>
        </w:rPr>
        <w:t xml:space="preserve">The </w:t>
      </w:r>
      <w:r w:rsidRPr="00957338">
        <w:rPr>
          <w:sz w:val="16"/>
        </w:rPr>
        <w:t>result is what could be called the GATT/</w:t>
      </w:r>
      <w:r w:rsidRPr="00957338">
        <w:rPr>
          <w:rStyle w:val="StyleUnderline"/>
        </w:rPr>
        <w:t>WTO ‘code of good conduct’.</w:t>
      </w:r>
      <w:r w:rsidRPr="00957338">
        <w:rPr>
          <w:sz w:val="16"/>
        </w:rPr>
        <w:t xml:space="preserve"> The code </w:t>
      </w:r>
      <w:r w:rsidRPr="00957338">
        <w:rPr>
          <w:rStyle w:val="StyleUnderline"/>
        </w:rPr>
        <w:t>fostered a pattern of cooperation which fostered</w:t>
      </w:r>
      <w:r>
        <w:rPr>
          <w:rStyle w:val="StyleUnderline"/>
        </w:rPr>
        <w:t xml:space="preserve"> </w:t>
      </w:r>
      <w:r w:rsidRPr="00957338">
        <w:rPr>
          <w:rStyle w:val="StyleUnderline"/>
        </w:rPr>
        <w:t>economic success</w:t>
      </w:r>
      <w:r w:rsidRPr="00957338">
        <w:rPr>
          <w:sz w:val="16"/>
        </w:rPr>
        <w:t xml:space="preserve"> (see Box 1 for a brief description of the code). </w:t>
      </w:r>
      <w:r w:rsidRPr="00957338">
        <w:rPr>
          <w:rStyle w:val="StyleUnderline"/>
        </w:rPr>
        <w:t>The resulting economic success was nothing short</w:t>
      </w:r>
      <w:r>
        <w:rPr>
          <w:rStyle w:val="StyleUnderline"/>
        </w:rPr>
        <w:t xml:space="preserve"> </w:t>
      </w:r>
      <w:r w:rsidRPr="00957338">
        <w:rPr>
          <w:rStyle w:val="StyleUnderline"/>
        </w:rPr>
        <w:t>of spectacular.</w:t>
      </w:r>
      <w:r w:rsidRPr="00957338">
        <w:rPr>
          <w:sz w:val="16"/>
        </w:rPr>
        <w:t xml:space="preserve"> As the GATT’s mutual-</w:t>
      </w:r>
      <w:proofErr w:type="spellStart"/>
      <w:r w:rsidRPr="00957338">
        <w:rPr>
          <w:sz w:val="16"/>
        </w:rPr>
        <w:t>liberalisation</w:t>
      </w:r>
      <w:proofErr w:type="spellEnd"/>
      <w:r w:rsidRPr="00957338">
        <w:rPr>
          <w:sz w:val="16"/>
        </w:rPr>
        <w:t xml:space="preserve"> process started working its magic, exports of manufactured goods boomed. This made it easy to view the GATT as good for exports, industry, and growth. But the </w:t>
      </w:r>
      <w:proofErr w:type="gramStart"/>
      <w:r w:rsidRPr="00957338">
        <w:rPr>
          <w:sz w:val="16"/>
        </w:rPr>
        <w:t>really useful</w:t>
      </w:r>
      <w:proofErr w:type="gramEnd"/>
      <w:r w:rsidRPr="00957338">
        <w:rPr>
          <w:sz w:val="16"/>
        </w:rPr>
        <w:t xml:space="preserve">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F02CB8">
        <w:rPr>
          <w:rStyle w:val="StyleUnderline"/>
          <w:highlight w:val="yellow"/>
        </w:rPr>
        <w:t xml:space="preserve">This success produced a </w:t>
      </w:r>
      <w:r w:rsidRPr="00F02CB8">
        <w:rPr>
          <w:rStyle w:val="Emphasis"/>
          <w:highlight w:val="yellow"/>
        </w:rPr>
        <w:t>historic shift in the mindset of</w:t>
      </w:r>
      <w:r w:rsidRPr="00957338">
        <w:rPr>
          <w:rStyle w:val="Emphasis"/>
        </w:rPr>
        <w:t xml:space="preserve"> global political, business, and labour </w:t>
      </w:r>
      <w:r w:rsidRPr="00F02CB8">
        <w:rPr>
          <w:rStyle w:val="Emphasis"/>
          <w:highlight w:val="yellow"/>
        </w:rPr>
        <w:t>leaders</w:t>
      </w:r>
      <w:r w:rsidRPr="00957338">
        <w:rPr>
          <w:rStyle w:val="StyleUnderline"/>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 xml:space="preserve">This manifest economic success launched a </w:t>
      </w:r>
      <w:proofErr w:type="spellStart"/>
      <w:r w:rsidRPr="00957338">
        <w:rPr>
          <w:rStyle w:val="StyleUnderline"/>
        </w:rPr>
        <w:t>selfreinforcing</w:t>
      </w:r>
      <w:proofErr w:type="spellEnd"/>
      <w:r w:rsidRPr="00957338">
        <w:rPr>
          <w:rStyle w:val="StyleUnderline"/>
        </w:rPr>
        <w:t xml:space="preserve"> cycle. Booming trade and incomes</w:t>
      </w:r>
      <w:r>
        <w:rPr>
          <w:rStyle w:val="StyleUnderline"/>
        </w:rPr>
        <w:t xml:space="preserve"> </w:t>
      </w:r>
      <w:r w:rsidRPr="00957338">
        <w:rPr>
          <w:rStyle w:val="StyleUnderline"/>
        </w:rPr>
        <w:t>strengthened GATT members’ belief that following</w:t>
      </w:r>
      <w:r>
        <w:rPr>
          <w:rStyle w:val="StyleUnderline"/>
        </w:rPr>
        <w:t xml:space="preserve"> </w:t>
      </w:r>
      <w:r w:rsidRPr="00957338">
        <w:rPr>
          <w:rStyle w:val="StyleUnderline"/>
        </w:rPr>
        <w:t xml:space="preserve">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w:t>
      </w:r>
      <w:proofErr w:type="spellStart"/>
      <w:r w:rsidRPr="00957338">
        <w:rPr>
          <w:sz w:val="16"/>
        </w:rPr>
        <w:t>spiralled</w:t>
      </w:r>
      <w:proofErr w:type="spellEnd"/>
      <w:r w:rsidRPr="00957338">
        <w:rPr>
          <w:sz w:val="16"/>
        </w:rPr>
        <w:t xml:space="preserve">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was the shift in the 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each member. As nations and interest groups came</w:t>
      </w:r>
      <w:r>
        <w:rPr>
          <w:rStyle w:val="StyleUnderline"/>
        </w:rPr>
        <w:t xml:space="preserve"> </w:t>
      </w:r>
      <w:r w:rsidRPr="00957338">
        <w:rPr>
          <w:rStyle w:val="StyleUnderline"/>
        </w:rPr>
        <w:t>to expect that the rules would be respected, they</w:t>
      </w:r>
      <w:r>
        <w:rPr>
          <w:rStyle w:val="StyleUnderline"/>
        </w:rPr>
        <w:t xml:space="preserve"> </w:t>
      </w:r>
      <w:r w:rsidRPr="00957338">
        <w:rPr>
          <w:rStyle w:val="StyleUnderline"/>
        </w:rPr>
        <w:t xml:space="preserve">adopted </w:t>
      </w:r>
      <w:proofErr w:type="spellStart"/>
      <w:r w:rsidRPr="00957338">
        <w:rPr>
          <w:rStyle w:val="StyleUnderline"/>
        </w:rPr>
        <w:t>behaviours</w:t>
      </w:r>
      <w:proofErr w:type="spellEnd"/>
      <w:r w:rsidRPr="00957338">
        <w:rPr>
          <w:rStyle w:val="StyleUnderline"/>
        </w:rPr>
        <w:t xml:space="preserve"> that conformed to the rules –</w:t>
      </w:r>
      <w:r>
        <w:rPr>
          <w:rStyle w:val="StyleUnderline"/>
        </w:rPr>
        <w:t xml:space="preserve"> </w:t>
      </w:r>
      <w:r w:rsidRPr="00957338">
        <w:rPr>
          <w:rStyle w:val="StyleUnderline"/>
        </w:rPr>
        <w:t xml:space="preserve">thus </w:t>
      </w:r>
      <w:r w:rsidRPr="00957338">
        <w:rPr>
          <w:rStyle w:val="Emphasis"/>
        </w:rPr>
        <w:t>making rule-compliance almost automatic.</w:t>
      </w:r>
      <w:r>
        <w:rPr>
          <w:rStyle w:val="StyleUnderline"/>
        </w:rPr>
        <w:t xml:space="preserve"> </w:t>
      </w:r>
      <w:r w:rsidRPr="00957338">
        <w:rPr>
          <w:rStyle w:val="StyleUnderline"/>
        </w:rPr>
        <w:t>Despite trade conflicts being common, the code</w:t>
      </w:r>
      <w:r>
        <w:rPr>
          <w:rStyle w:val="StyleUnderline"/>
        </w:rPr>
        <w:t xml:space="preserve"> </w:t>
      </w:r>
      <w:r w:rsidRPr="00957338">
        <w:rPr>
          <w:rStyle w:val="StyleUnderline"/>
        </w:rPr>
        <w:t>and the win-win outcomes created a common</w:t>
      </w:r>
      <w:r>
        <w:rPr>
          <w:rStyle w:val="StyleUnderline"/>
        </w:rPr>
        <w:t xml:space="preserve"> </w:t>
      </w:r>
      <w:r w:rsidRPr="00957338">
        <w:rPr>
          <w:rStyle w:val="StyleUnderline"/>
        </w:rPr>
        <w:t>interest</w:t>
      </w:r>
      <w:r w:rsidRPr="00957338">
        <w:rPr>
          <w:sz w:val="16"/>
        </w:rPr>
        <w:t xml:space="preserve"> among GATT members </w:t>
      </w:r>
      <w:r w:rsidRPr="00957338">
        <w:rPr>
          <w:rStyle w:val="StyleUnderline"/>
        </w:rPr>
        <w:t>in defending</w:t>
      </w:r>
      <w:r>
        <w:rPr>
          <w:rStyle w:val="StyleUnderline"/>
        </w:rPr>
        <w:t xml:space="preserve"> </w:t>
      </w:r>
      <w:r w:rsidRPr="00957338">
        <w:rPr>
          <w:rStyle w:val="StyleUnderline"/>
        </w:rPr>
        <w:t>multilateral cooperation.</w:t>
      </w:r>
      <w:r w:rsidRPr="00957338">
        <w:rPr>
          <w:sz w:val="16"/>
        </w:rPr>
        <w:t xml:space="preserve"> </w:t>
      </w:r>
      <w:r w:rsidRPr="00F02CB8">
        <w:rPr>
          <w:rStyle w:val="Emphasis"/>
          <w:highlight w:val="yellow"/>
        </w:rPr>
        <w:t xml:space="preserve">It is a precious ‘public good’ for world trade and, </w:t>
      </w:r>
      <w:r w:rsidRPr="00A66232">
        <w:rPr>
          <w:rStyle w:val="Emphasis"/>
        </w:rPr>
        <w:t xml:space="preserve">more generally, for world </w:t>
      </w:r>
      <w:r w:rsidRPr="00F02CB8">
        <w:rPr>
          <w:rStyle w:val="Emphasis"/>
          <w:highlight w:val="yellow"/>
        </w:rPr>
        <w:t xml:space="preserve">peace; </w:t>
      </w:r>
      <w:r w:rsidRPr="00A66232">
        <w:rPr>
          <w:rStyle w:val="Emphasis"/>
        </w:rPr>
        <w:t xml:space="preserve">multilateral </w:t>
      </w:r>
      <w:r w:rsidRPr="00F02CB8">
        <w:rPr>
          <w:rStyle w:val="Emphasis"/>
          <w:highlight w:val="yellow"/>
        </w:rPr>
        <w:t xml:space="preserve">cooperation on anything is </w:t>
      </w:r>
      <w:r w:rsidRPr="00A66232">
        <w:rPr>
          <w:rStyle w:val="Emphasis"/>
        </w:rPr>
        <w:t xml:space="preserve">a </w:t>
      </w:r>
      <w:r w:rsidRPr="00F02CB8">
        <w:rPr>
          <w:rStyle w:val="Emphasis"/>
          <w:highlight w:val="yellow"/>
        </w:rPr>
        <w:t xml:space="preserve">rare </w:t>
      </w:r>
      <w:r w:rsidRPr="00A66232">
        <w:rPr>
          <w:rStyle w:val="Emphasis"/>
        </w:rPr>
        <w:t>commodity</w:t>
      </w:r>
      <w:r w:rsidRPr="00957338">
        <w:rPr>
          <w:rStyle w:val="Emphasis"/>
        </w:rPr>
        <w:t xml:space="preserve"> these days.</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957338">
        <w:rPr>
          <w:rStyle w:val="StyleUnderline"/>
        </w:rPr>
        <w:t>The GATT/WTO is the leading</w:t>
      </w:r>
      <w:r w:rsidRPr="00957338">
        <w:rPr>
          <w:sz w:val="16"/>
        </w:rPr>
        <w:t xml:space="preserve"> – and probably the only – </w:t>
      </w:r>
      <w:r w:rsidRPr="00957338">
        <w:rPr>
          <w:rStyle w:val="StyleUnderline"/>
        </w:rPr>
        <w:t xml:space="preserve">example of a multilateral and </w:t>
      </w:r>
      <w:proofErr w:type="spellStart"/>
      <w:r w:rsidRPr="00957338">
        <w:rPr>
          <w:rStyle w:val="StyleUnderline"/>
        </w:rPr>
        <w:t>nearuniversal</w:t>
      </w:r>
      <w:proofErr w:type="spellEnd"/>
      <w:r w:rsidRPr="00957338">
        <w:rPr>
          <w:rStyle w:val="StyleUnderline"/>
        </w:rPr>
        <w:t xml:space="preserve"> framework of rules and law.</w:t>
      </w:r>
    </w:p>
    <w:p w14:paraId="14F2BA26" w14:textId="77777777" w:rsidR="001B2BCF" w:rsidRPr="007A6DCA" w:rsidRDefault="001B2BCF" w:rsidP="001B2BCF"/>
    <w:p w14:paraId="3EDBED64" w14:textId="77777777" w:rsidR="001B2BCF" w:rsidRDefault="001B2BCF" w:rsidP="001B2BCF">
      <w:pPr>
        <w:pStyle w:val="Heading4"/>
      </w:pPr>
      <w:r>
        <w:t xml:space="preserve">4. The WTO is crucial to make global trade equitable and reduce poverty </w:t>
      </w:r>
    </w:p>
    <w:p w14:paraId="162EE7E7" w14:textId="77777777" w:rsidR="001B2BCF" w:rsidRPr="003C32C7" w:rsidRDefault="001B2BCF" w:rsidP="001B2BCF">
      <w:pPr>
        <w:rPr>
          <w:rStyle w:val="Style13ptBold"/>
        </w:rPr>
      </w:pPr>
      <w:proofErr w:type="spellStart"/>
      <w:r w:rsidRPr="003C32C7">
        <w:rPr>
          <w:rStyle w:val="Style13ptBold"/>
        </w:rPr>
        <w:t>Narlikar</w:t>
      </w:r>
      <w:proofErr w:type="spellEnd"/>
      <w:r w:rsidRPr="003C32C7">
        <w:rPr>
          <w:rStyle w:val="Style13ptBold"/>
        </w:rPr>
        <w:t xml:space="preserve">, PhD, 18 </w:t>
      </w:r>
    </w:p>
    <w:p w14:paraId="208342D7" w14:textId="77777777" w:rsidR="001B2BCF" w:rsidRPr="003C32C7" w:rsidRDefault="001B2BCF" w:rsidP="001B2BCF">
      <w:pPr>
        <w:rPr>
          <w:sz w:val="16"/>
        </w:rPr>
      </w:pPr>
      <w:r w:rsidRPr="003C32C7">
        <w:rPr>
          <w:sz w:val="16"/>
        </w:rPr>
        <w:t xml:space="preserve">(AMRITA NARLIKAR is President of the GIGA German Institute of Global and Area Studies and a professor at the University of Hamburg. </w:t>
      </w:r>
      <w:hyperlink r:id="rId15" w:history="1">
        <w:r w:rsidRPr="003C32C7">
          <w:rPr>
            <w:rStyle w:val="Hyperlink"/>
            <w:sz w:val="16"/>
          </w:rPr>
          <w:t>https://www.foreignaffairs.com/articles/2018-03-05/trade-war-poor</w:t>
        </w:r>
      </w:hyperlink>
      <w:r w:rsidRPr="003C32C7">
        <w:rPr>
          <w:sz w:val="16"/>
        </w:rPr>
        <w:t>, 3-5)</w:t>
      </w:r>
    </w:p>
    <w:p w14:paraId="66A7F53D" w14:textId="77777777" w:rsidR="001B2BCF" w:rsidRDefault="001B2BCF" w:rsidP="001B2BCF">
      <w:r w:rsidRPr="003C32C7">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w:t>
      </w:r>
      <w:r w:rsidRPr="003C32C7">
        <w:rPr>
          <w:sz w:val="16"/>
        </w:rPr>
        <w:lastRenderedPageBreak/>
        <w:t xml:space="preserve">failure to even produce a Ministerial Declaration. </w:t>
      </w:r>
      <w:r w:rsidRPr="00F02CB8">
        <w:rPr>
          <w:rStyle w:val="StyleUnderline"/>
          <w:highlight w:val="yellow"/>
        </w:rPr>
        <w:t xml:space="preserve">The WTO seems to be whimpering its way to an </w:t>
      </w:r>
      <w:r w:rsidRPr="00A66232">
        <w:rPr>
          <w:rStyle w:val="StyleUnderline"/>
        </w:rPr>
        <w:t xml:space="preserve">inglorious </w:t>
      </w:r>
      <w:r w:rsidRPr="00F02CB8">
        <w:rPr>
          <w:rStyle w:val="StyleUnderline"/>
          <w:highlight w:val="yellow"/>
        </w:rPr>
        <w:t>end</w:t>
      </w:r>
      <w:r w:rsidRPr="003C32C7">
        <w:rPr>
          <w:sz w:val="16"/>
        </w:rPr>
        <w:t xml:space="preserve">. And if the global trading mechanism does indeed collapse, </w:t>
      </w:r>
      <w:r w:rsidRPr="00F02CB8">
        <w:rPr>
          <w:rStyle w:val="Emphasis"/>
          <w:highlight w:val="yellow"/>
        </w:rPr>
        <w:t>the consequences will be adverse for all parties</w:t>
      </w:r>
      <w:r w:rsidRPr="00636FA9">
        <w:rPr>
          <w:rStyle w:val="Emphasis"/>
        </w:rPr>
        <w:t xml:space="preserve">, but </w:t>
      </w:r>
      <w:r w:rsidRPr="00F02CB8">
        <w:rPr>
          <w:rStyle w:val="Emphasis"/>
          <w:highlight w:val="yellow"/>
        </w:rPr>
        <w:t>especially</w:t>
      </w:r>
      <w:r w:rsidRPr="00636FA9">
        <w:rPr>
          <w:rStyle w:val="Emphasis"/>
        </w:rPr>
        <w:t xml:space="preserve"> so for </w:t>
      </w:r>
      <w:r w:rsidRPr="00F02CB8">
        <w:rPr>
          <w:rStyle w:val="Emphasis"/>
          <w:highlight w:val="yellow"/>
        </w:rPr>
        <w:t>the poorest</w:t>
      </w:r>
      <w:r w:rsidRPr="00636FA9">
        <w:rPr>
          <w:rStyle w:val="Emphasis"/>
        </w:rPr>
        <w:t xml:space="preserve"> of the world</w:t>
      </w:r>
      <w:r w:rsidRPr="003C32C7">
        <w:rPr>
          <w:sz w:val="16"/>
        </w:rPr>
        <w:t xml:space="preserve">. PUNISHING DEVELOPING COUNTRIES AND THE POOREST PEOPLE In 2010, </w:t>
      </w:r>
      <w:r w:rsidRPr="00F02CB8">
        <w:rPr>
          <w:rStyle w:val="StyleUnderline"/>
          <w:highlight w:val="yellow"/>
        </w:rPr>
        <w:t>the Millennium Development Goals</w:t>
      </w:r>
      <w:r w:rsidRPr="003C32C7">
        <w:rPr>
          <w:rStyle w:val="StyleUnderline"/>
        </w:rPr>
        <w:t xml:space="preserve"> reached one of its targets</w:t>
      </w:r>
      <w:r w:rsidRPr="003C32C7">
        <w:rPr>
          <w:sz w:val="16"/>
        </w:rPr>
        <w:t xml:space="preserve">, of </w:t>
      </w:r>
      <w:r w:rsidRPr="00F02CB8">
        <w:rPr>
          <w:rStyle w:val="StyleUnderline"/>
          <w:highlight w:val="yellow"/>
        </w:rPr>
        <w:t>cut</w:t>
      </w:r>
      <w:r w:rsidRPr="003C32C7">
        <w:rPr>
          <w:rStyle w:val="StyleUnderline"/>
        </w:rPr>
        <w:t xml:space="preserve">ting </w:t>
      </w:r>
      <w:r w:rsidRPr="00F02CB8">
        <w:rPr>
          <w:rStyle w:val="StyleUnderline"/>
          <w:highlight w:val="yellow"/>
        </w:rPr>
        <w:t>extreme poverty by half</w:t>
      </w:r>
      <w:r w:rsidRPr="003C32C7">
        <w:rPr>
          <w:rStyle w:val="StyleUnderline"/>
        </w:rPr>
        <w:t>.</w:t>
      </w:r>
      <w:r w:rsidRPr="003C32C7">
        <w:rPr>
          <w:sz w:val="16"/>
        </w:rPr>
        <w:t xml:space="preserve"> </w:t>
      </w:r>
      <w:r w:rsidRPr="003C32C7">
        <w:rPr>
          <w:rStyle w:val="StyleUnderline"/>
        </w:rPr>
        <w:t>The most important factor</w:t>
      </w:r>
      <w:r w:rsidRPr="003C32C7">
        <w:rPr>
          <w:sz w:val="16"/>
        </w:rPr>
        <w:t xml:space="preserve"> that contributed to this achievement </w:t>
      </w:r>
      <w:r w:rsidRPr="003C32C7">
        <w:rPr>
          <w:rStyle w:val="StyleUnderline"/>
        </w:rPr>
        <w:t>was economic growth</w:t>
      </w:r>
      <w:r w:rsidRPr="003C32C7">
        <w:rPr>
          <w:sz w:val="16"/>
        </w:rPr>
        <w:t xml:space="preserve"> in many developing countries, especially China and India. Although such growth was fueled by several factors, </w:t>
      </w:r>
      <w:r w:rsidRPr="00F02CB8">
        <w:rPr>
          <w:rStyle w:val="Emphasis"/>
          <w:highlight w:val="yellow"/>
        </w:rPr>
        <w:t>one critical driver was international trade</w:t>
      </w:r>
      <w:r w:rsidRPr="00F02CB8">
        <w:rPr>
          <w:sz w:val="16"/>
          <w:highlight w:val="yellow"/>
        </w:rPr>
        <w:t>.</w:t>
      </w:r>
      <w:r w:rsidRPr="003C32C7">
        <w:rPr>
          <w:sz w:val="16"/>
        </w:rPr>
        <w:t xml:space="preserve"> </w:t>
      </w:r>
      <w:r w:rsidRPr="003C32C7">
        <w:rPr>
          <w:rStyle w:val="Emphasis"/>
        </w:rPr>
        <w:t xml:space="preserve">Extensive </w:t>
      </w:r>
      <w:r w:rsidRPr="00F02CB8">
        <w:rPr>
          <w:rStyle w:val="Emphasis"/>
          <w:highlight w:val="yellow"/>
        </w:rPr>
        <w:t>research</w:t>
      </w:r>
      <w:r w:rsidRPr="00F02CB8">
        <w:rPr>
          <w:sz w:val="16"/>
          <w:highlight w:val="yellow"/>
        </w:rPr>
        <w:t xml:space="preserve"> </w:t>
      </w:r>
      <w:r w:rsidRPr="00F02CB8">
        <w:rPr>
          <w:rStyle w:val="StyleUnderline"/>
          <w:highlight w:val="yellow"/>
        </w:rPr>
        <w:t>shows</w:t>
      </w:r>
      <w:r w:rsidRPr="003C32C7">
        <w:rPr>
          <w:sz w:val="16"/>
        </w:rPr>
        <w:t xml:space="preserve"> that the </w:t>
      </w:r>
      <w:r w:rsidRPr="00F02CB8">
        <w:rPr>
          <w:rStyle w:val="StyleUnderline"/>
          <w:highlight w:val="yellow"/>
        </w:rPr>
        <w:t>countries</w:t>
      </w:r>
      <w:r w:rsidRPr="003C32C7">
        <w:rPr>
          <w:rStyle w:val="StyleUnderline"/>
        </w:rPr>
        <w:t xml:space="preserve"> and regions </w:t>
      </w:r>
      <w:r w:rsidRPr="00F02CB8">
        <w:rPr>
          <w:rStyle w:val="StyleUnderline"/>
          <w:highlight w:val="yellow"/>
        </w:rPr>
        <w:t>that harnessed</w:t>
      </w:r>
      <w:r w:rsidRPr="003C32C7">
        <w:rPr>
          <w:rStyle w:val="StyleUnderline"/>
        </w:rPr>
        <w:t xml:space="preserve"> the opportunities afforded by low tariffs and </w:t>
      </w:r>
      <w:r w:rsidRPr="00F02CB8">
        <w:rPr>
          <w:rStyle w:val="StyleUnderline"/>
          <w:highlight w:val="yellow"/>
        </w:rPr>
        <w:t>open markets</w:t>
      </w:r>
      <w:r w:rsidRPr="003C32C7">
        <w:rPr>
          <w:rStyle w:val="StyleUnderline"/>
        </w:rPr>
        <w:t xml:space="preserve"> </w:t>
      </w:r>
      <w:r w:rsidRPr="00F02CB8">
        <w:rPr>
          <w:rStyle w:val="StyleUnderline"/>
          <w:highlight w:val="yellow"/>
        </w:rPr>
        <w:t>did</w:t>
      </w:r>
      <w:r w:rsidRPr="003C32C7">
        <w:rPr>
          <w:rStyle w:val="StyleUnderline"/>
        </w:rPr>
        <w:t xml:space="preserve"> particularly </w:t>
      </w:r>
      <w:r w:rsidRPr="00F02CB8">
        <w:rPr>
          <w:rStyle w:val="StyleUnderline"/>
          <w:highlight w:val="yellow"/>
        </w:rPr>
        <w:t>well</w:t>
      </w:r>
      <w:r w:rsidRPr="00F02CB8">
        <w:rPr>
          <w:sz w:val="16"/>
          <w:highlight w:val="yellow"/>
        </w:rPr>
        <w:t xml:space="preserve">, </w:t>
      </w:r>
      <w:r w:rsidRPr="00F02CB8">
        <w:rPr>
          <w:rStyle w:val="StyleUnderline"/>
          <w:highlight w:val="yellow"/>
        </w:rPr>
        <w:t>aided</w:t>
      </w:r>
      <w:r w:rsidRPr="003C32C7">
        <w:rPr>
          <w:rStyle w:val="StyleUnderline"/>
        </w:rPr>
        <w:t xml:space="preserve"> </w:t>
      </w:r>
      <w:r w:rsidRPr="003C32C7">
        <w:rPr>
          <w:sz w:val="16"/>
        </w:rPr>
        <w:t xml:space="preserve">as they were </w:t>
      </w:r>
      <w:r w:rsidRPr="00F02CB8">
        <w:rPr>
          <w:rStyle w:val="StyleUnderline"/>
          <w:highlight w:val="yellow"/>
        </w:rPr>
        <w:t>by</w:t>
      </w:r>
      <w:r w:rsidRPr="003C32C7">
        <w:rPr>
          <w:rStyle w:val="StyleUnderline"/>
        </w:rPr>
        <w:t xml:space="preserve"> </w:t>
      </w:r>
      <w:r w:rsidRPr="003C32C7">
        <w:rPr>
          <w:sz w:val="16"/>
        </w:rPr>
        <w:t xml:space="preserve">a reliable system of enforceable trade rules—all negotiated, monitored, and implemented under the auspices of </w:t>
      </w:r>
      <w:r w:rsidRPr="00F02CB8">
        <w:rPr>
          <w:rStyle w:val="Emphasis"/>
          <w:highlight w:val="yellow"/>
        </w:rPr>
        <w:t>the WTO</w:t>
      </w:r>
      <w:r w:rsidRPr="003C32C7">
        <w:rPr>
          <w:sz w:val="16"/>
        </w:rPr>
        <w:t xml:space="preserve">. </w:t>
      </w:r>
      <w:r w:rsidRPr="003C32C7">
        <w:rPr>
          <w:rStyle w:val="StyleUnderline"/>
        </w:rPr>
        <w:t>Still,</w:t>
      </w:r>
      <w:r w:rsidRPr="003C32C7">
        <w:rPr>
          <w:sz w:val="16"/>
        </w:rPr>
        <w:t xml:space="preserve"> between 600 million and </w:t>
      </w:r>
      <w:r w:rsidRPr="003C32C7">
        <w:rPr>
          <w:rStyle w:val="StyleUnderline"/>
        </w:rPr>
        <w:t xml:space="preserve">700 million </w:t>
      </w:r>
      <w:r w:rsidRPr="003C32C7">
        <w:rPr>
          <w:sz w:val="16"/>
        </w:rPr>
        <w:t xml:space="preserve">people </w:t>
      </w:r>
      <w:r w:rsidRPr="003C32C7">
        <w:rPr>
          <w:rStyle w:val="StyleUnderline"/>
        </w:rPr>
        <w:t>currently live under $1.90 per day</w:t>
      </w:r>
      <w:r w:rsidRPr="003C32C7">
        <w:rPr>
          <w:sz w:val="16"/>
        </w:rPr>
        <w:t xml:space="preserve"> and are concentrated in middle-income and </w:t>
      </w:r>
      <w:proofErr w:type="gramStart"/>
      <w:r w:rsidRPr="003C32C7">
        <w:rPr>
          <w:sz w:val="16"/>
        </w:rPr>
        <w:t>lower-income</w:t>
      </w:r>
      <w:proofErr w:type="gramEnd"/>
      <w:r w:rsidRPr="003C32C7">
        <w:rPr>
          <w:sz w:val="16"/>
        </w:rPr>
        <w:t xml:space="preserve"> developing countries. For instance, 4.5 percent of Brazilians live below the extreme poverty line, six percent do in India, and 34 and 42 percent do in Afghanistan and Nigeria. </w:t>
      </w:r>
      <w:r w:rsidRPr="00F02CB8">
        <w:rPr>
          <w:rStyle w:val="StyleUnderline"/>
          <w:highlight w:val="yellow"/>
        </w:rPr>
        <w:t xml:space="preserve">Much work still </w:t>
      </w:r>
      <w:proofErr w:type="gramStart"/>
      <w:r w:rsidRPr="00F02CB8">
        <w:rPr>
          <w:rStyle w:val="StyleUnderline"/>
          <w:highlight w:val="yellow"/>
        </w:rPr>
        <w:t>has to</w:t>
      </w:r>
      <w:proofErr w:type="gramEnd"/>
      <w:r w:rsidRPr="00F02CB8">
        <w:rPr>
          <w:rStyle w:val="StyleUnderline"/>
          <w:highlight w:val="yellow"/>
        </w:rPr>
        <w:t xml:space="preserve"> be done</w:t>
      </w:r>
      <w:r w:rsidRPr="003C32C7">
        <w:rPr>
          <w:rStyle w:val="StyleUnderline"/>
        </w:rPr>
        <w:t xml:space="preserve"> to address the concerns of the poor worldwide, and a minimal step toward this would be to ensure continued market access for developing countries and to maintain the predictability of tariff and non-tariff barriers.</w:t>
      </w:r>
      <w:r w:rsidRPr="003C32C7">
        <w:rPr>
          <w:sz w:val="16"/>
        </w:rPr>
        <w:t xml:space="preserve"> </w:t>
      </w:r>
      <w:r w:rsidRPr="00F02CB8">
        <w:rPr>
          <w:rStyle w:val="Emphasis"/>
          <w:highlight w:val="yellow"/>
        </w:rPr>
        <w:t>If the WTO collapses</w:t>
      </w:r>
      <w:r w:rsidRPr="00F02CB8">
        <w:rPr>
          <w:sz w:val="16"/>
          <w:highlight w:val="yellow"/>
        </w:rPr>
        <w:t xml:space="preserve">, </w:t>
      </w:r>
      <w:r w:rsidRPr="00F02CB8">
        <w:rPr>
          <w:rStyle w:val="StyleUnderline"/>
          <w:highlight w:val="yellow"/>
        </w:rPr>
        <w:t xml:space="preserve">rich countries would </w:t>
      </w:r>
      <w:r w:rsidRPr="00A66232">
        <w:rPr>
          <w:rStyle w:val="StyleUnderline"/>
        </w:rPr>
        <w:t xml:space="preserve">easily be able to </w:t>
      </w:r>
      <w:r w:rsidRPr="00F02CB8">
        <w:rPr>
          <w:rStyle w:val="StyleUnderline"/>
          <w:highlight w:val="yellow"/>
        </w:rPr>
        <w:t>crank up tariffs against poorer countries</w:t>
      </w:r>
      <w:r w:rsidRPr="003C32C7">
        <w:rPr>
          <w:sz w:val="16"/>
        </w:rPr>
        <w:t>, while introducing many other protectionist measures to discourage imports</w:t>
      </w:r>
      <w:r w:rsidRPr="003C32C7">
        <w:rPr>
          <w:rStyle w:val="StyleUnderline"/>
        </w:rPr>
        <w:t>. Developing countries</w:t>
      </w:r>
      <w:r w:rsidRPr="003C32C7">
        <w:rPr>
          <w:sz w:val="16"/>
        </w:rPr>
        <w:t xml:space="preserve">, which have experienced growth through exports, and have adapted their production chains to export markets, </w:t>
      </w:r>
      <w:r w:rsidRPr="003C32C7">
        <w:rPr>
          <w:rStyle w:val="StyleUnderline"/>
        </w:rPr>
        <w:t>would be hit hard</w:t>
      </w:r>
      <w:r w:rsidRPr="003C32C7">
        <w:rPr>
          <w:sz w:val="16"/>
        </w:rPr>
        <w:t xml:space="preserve">. A decline in their exports would directly affect their producers and workers in the affected industries, resulting in losses for poor people who can least afford such losses. The </w:t>
      </w:r>
      <w:r w:rsidRPr="003C32C7">
        <w:rPr>
          <w:rStyle w:val="StyleUnderline"/>
        </w:rPr>
        <w:t>costs</w:t>
      </w:r>
      <w:r w:rsidRPr="003C32C7">
        <w:rPr>
          <w:sz w:val="16"/>
        </w:rPr>
        <w:t xml:space="preserve">, moreover, </w:t>
      </w:r>
      <w:r w:rsidRPr="003C32C7">
        <w:rPr>
          <w:rStyle w:val="StyleUnderline"/>
        </w:rPr>
        <w:t>would go beyond</w:t>
      </w:r>
      <w:r w:rsidRPr="003C32C7">
        <w:rPr>
          <w:sz w:val="16"/>
        </w:rPr>
        <w:t xml:space="preserve"> the immediate </w:t>
      </w:r>
      <w:r w:rsidRPr="003C32C7">
        <w:rPr>
          <w:rStyle w:val="StyleUnderline"/>
        </w:rPr>
        <w:t>job losses</w:t>
      </w:r>
      <w:r w:rsidRPr="003C32C7">
        <w:rPr>
          <w:sz w:val="16"/>
        </w:rPr>
        <w:t xml:space="preserve"> and price hikes in basic goods. The first fundamental benefit that </w:t>
      </w:r>
      <w:r w:rsidRPr="003C32C7">
        <w:rPr>
          <w:rStyle w:val="StyleUnderline"/>
        </w:rPr>
        <w:t>poor countries derive from the WTO</w:t>
      </w:r>
      <w:r w:rsidRPr="003C32C7">
        <w:rPr>
          <w:sz w:val="16"/>
        </w:rPr>
        <w:t xml:space="preserve"> is that they get </w:t>
      </w:r>
      <w:r w:rsidRPr="003C32C7">
        <w:rPr>
          <w:rStyle w:val="StyleUnderline"/>
        </w:rPr>
        <w:t xml:space="preserve">a </w:t>
      </w:r>
      <w:r w:rsidRPr="003C32C7">
        <w:rPr>
          <w:sz w:val="16"/>
        </w:rPr>
        <w:t xml:space="preserve">relatively </w:t>
      </w:r>
      <w:r w:rsidRPr="003C32C7">
        <w:rPr>
          <w:rStyle w:val="StyleUnderline"/>
        </w:rPr>
        <w:t xml:space="preserve">level playing field for negotiating with more powerful countries. </w:t>
      </w:r>
      <w:r w:rsidRPr="00F02CB8">
        <w:rPr>
          <w:rStyle w:val="StyleUnderline"/>
          <w:highlight w:val="yellow"/>
        </w:rPr>
        <w:t>Outside the WTO</w:t>
      </w:r>
      <w:r w:rsidRPr="003C32C7">
        <w:rPr>
          <w:sz w:val="16"/>
        </w:rPr>
        <w:t>, in bilateral and regional settings</w:t>
      </w:r>
      <w:r w:rsidRPr="003C32C7">
        <w:rPr>
          <w:rStyle w:val="Emphasis"/>
        </w:rPr>
        <w:t xml:space="preserve">, </w:t>
      </w:r>
      <w:r w:rsidRPr="00F02CB8">
        <w:rPr>
          <w:rStyle w:val="Emphasis"/>
          <w:highlight w:val="yellow"/>
        </w:rPr>
        <w:t>it is much easier to coerce countries into accepting harsh terms</w:t>
      </w:r>
      <w:r w:rsidRPr="003C32C7">
        <w:rPr>
          <w:sz w:val="16"/>
        </w:rPr>
        <w:t xml:space="preserve"> in a trade deal, such as through stringent environmental and labor standards that they would find virtually impossible to meet. </w:t>
      </w:r>
      <w:r w:rsidRPr="003C32C7">
        <w:rPr>
          <w:rStyle w:val="StyleUnderline"/>
        </w:rPr>
        <w:t xml:space="preserve">In contrast, the institutional setting of the WTO offers developing countries some </w:t>
      </w:r>
      <w:r w:rsidRPr="003C32C7">
        <w:rPr>
          <w:rStyle w:val="Emphasis"/>
        </w:rPr>
        <w:t>indispensable advantages</w:t>
      </w:r>
      <w:r w:rsidRPr="003C32C7">
        <w:rPr>
          <w:sz w:val="16"/>
        </w:rPr>
        <w:t xml:space="preserve">. Formally, </w:t>
      </w:r>
      <w:r w:rsidRPr="00F02CB8">
        <w:rPr>
          <w:rStyle w:val="StyleUnderline"/>
          <w:highlight w:val="yellow"/>
        </w:rPr>
        <w:t>all members</w:t>
      </w:r>
      <w:r w:rsidRPr="003C32C7">
        <w:rPr>
          <w:sz w:val="16"/>
        </w:rPr>
        <w:t xml:space="preserve"> in the WTO </w:t>
      </w:r>
      <w:r w:rsidRPr="00F02CB8">
        <w:rPr>
          <w:rStyle w:val="StyleUnderline"/>
          <w:highlight w:val="yellow"/>
        </w:rPr>
        <w:t>have one vote</w:t>
      </w:r>
      <w:r w:rsidRPr="003C32C7">
        <w:rPr>
          <w:sz w:val="16"/>
        </w:rPr>
        <w:t xml:space="preserve"> each (very different from voting procedures at the UN Security Council and the International Monetary Fund). This is </w:t>
      </w:r>
      <w:r w:rsidRPr="00F02CB8">
        <w:rPr>
          <w:rStyle w:val="Emphasis"/>
          <w:highlight w:val="yellow"/>
        </w:rPr>
        <w:t>a powerful equalization tool</w:t>
      </w:r>
      <w:r w:rsidRPr="003C32C7">
        <w:rPr>
          <w:sz w:val="16"/>
        </w:rPr>
        <w:t xml:space="preserve">, which is rendered </w:t>
      </w:r>
      <w:proofErr w:type="gramStart"/>
      <w:r w:rsidRPr="003C32C7">
        <w:rPr>
          <w:sz w:val="16"/>
        </w:rPr>
        <w:t>all the more</w:t>
      </w:r>
      <w:proofErr w:type="gramEnd"/>
      <w:r w:rsidRPr="003C32C7">
        <w:rPr>
          <w:sz w:val="16"/>
        </w:rPr>
        <w:t xml:space="preserve"> potent by the fact that </w:t>
      </w:r>
      <w:r w:rsidRPr="003C32C7">
        <w:rPr>
          <w:rStyle w:val="StyleUnderline"/>
        </w:rPr>
        <w:t>consensus-based decision-making allows even the smallest and weakest player de jure veto power</w:t>
      </w:r>
      <w:r w:rsidRPr="003C32C7">
        <w:rPr>
          <w:sz w:val="16"/>
        </w:rPr>
        <w:t xml:space="preserve">. </w:t>
      </w:r>
      <w:r w:rsidRPr="003C32C7">
        <w:rPr>
          <w:rStyle w:val="StyleUnderline"/>
        </w:rPr>
        <w:t xml:space="preserve">Informally, having an audience within the institution, and a range of partners to work with, enables poor countries to </w:t>
      </w:r>
      <w:r w:rsidRPr="003C32C7">
        <w:rPr>
          <w:rStyle w:val="Emphasis"/>
        </w:rPr>
        <w:t>form coalitions</w:t>
      </w:r>
      <w:r w:rsidRPr="003C32C7">
        <w:rPr>
          <w:rStyle w:val="StyleUnderline"/>
        </w:rPr>
        <w:t xml:space="preserve"> with like-minded states</w:t>
      </w:r>
      <w:r w:rsidRPr="003C32C7">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F02CB8">
        <w:rPr>
          <w:rStyle w:val="StyleUnderline"/>
          <w:highlight w:val="yellow"/>
        </w:rPr>
        <w:t xml:space="preserve">Without the WTO, developing countries would have neither </w:t>
      </w:r>
      <w:r w:rsidRPr="00A66232">
        <w:rPr>
          <w:rStyle w:val="StyleUnderline"/>
        </w:rPr>
        <w:t xml:space="preserve">the </w:t>
      </w:r>
      <w:r w:rsidRPr="00F02CB8">
        <w:rPr>
          <w:rStyle w:val="StyleUnderline"/>
          <w:highlight w:val="yellow"/>
        </w:rPr>
        <w:t>institutional rules</w:t>
      </w:r>
      <w:r w:rsidRPr="003C32C7">
        <w:rPr>
          <w:rStyle w:val="StyleUnderline"/>
        </w:rPr>
        <w:t xml:space="preserve"> to protect them </w:t>
      </w:r>
      <w:r w:rsidRPr="00F02CB8">
        <w:rPr>
          <w:rStyle w:val="StyleUnderline"/>
          <w:highlight w:val="yellow"/>
        </w:rPr>
        <w:t>nor</w:t>
      </w:r>
      <w:r w:rsidRPr="003C32C7">
        <w:rPr>
          <w:rStyle w:val="StyleUnderline"/>
        </w:rPr>
        <w:t xml:space="preserve"> the support of </w:t>
      </w:r>
      <w:r w:rsidRPr="00F02CB8">
        <w:rPr>
          <w:rStyle w:val="StyleUnderline"/>
          <w:highlight w:val="yellow"/>
        </w:rPr>
        <w:t>coalitions to enhance their</w:t>
      </w:r>
      <w:r w:rsidRPr="003C32C7">
        <w:rPr>
          <w:rStyle w:val="StyleUnderline"/>
        </w:rPr>
        <w:t xml:space="preserve"> </w:t>
      </w:r>
      <w:r w:rsidRPr="00F02CB8">
        <w:rPr>
          <w:rStyle w:val="Emphasis"/>
          <w:highlight w:val="yellow"/>
        </w:rPr>
        <w:t>bargaining power</w:t>
      </w:r>
      <w:r w:rsidRPr="003C32C7">
        <w:rPr>
          <w:rStyle w:val="Emphasis"/>
        </w:rPr>
        <w:t>.</w:t>
      </w:r>
      <w:r w:rsidRPr="003C32C7">
        <w:rPr>
          <w:sz w:val="16"/>
        </w:rPr>
        <w:t xml:space="preserve"> </w:t>
      </w:r>
      <w:r w:rsidRPr="003C32C7">
        <w:rPr>
          <w:rStyle w:val="StyleUnderline"/>
        </w:rPr>
        <w:t>The second</w:t>
      </w:r>
      <w:r w:rsidRPr="003C32C7">
        <w:rPr>
          <w:sz w:val="16"/>
        </w:rPr>
        <w:t xml:space="preserve"> important </w:t>
      </w:r>
      <w:r w:rsidRPr="003C32C7">
        <w:rPr>
          <w:rStyle w:val="StyleUnderline"/>
        </w:rPr>
        <w:t>benefit</w:t>
      </w:r>
      <w:r w:rsidRPr="003C32C7">
        <w:rPr>
          <w:sz w:val="16"/>
        </w:rPr>
        <w:t xml:space="preserve"> that developing countries derive from the WTO </w:t>
      </w:r>
      <w:r w:rsidRPr="003C32C7">
        <w:rPr>
          <w:rStyle w:val="StyleUnderline"/>
        </w:rPr>
        <w:t xml:space="preserve">is </w:t>
      </w:r>
      <w:r w:rsidRPr="003C32C7">
        <w:rPr>
          <w:sz w:val="16"/>
        </w:rPr>
        <w:t xml:space="preserve">its </w:t>
      </w:r>
      <w:r w:rsidRPr="003C32C7">
        <w:rPr>
          <w:rStyle w:val="StyleUnderline"/>
        </w:rPr>
        <w:t>Dispute Settlement</w:t>
      </w:r>
      <w:r w:rsidRPr="003C32C7">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C32C7">
        <w:rPr>
          <w:rStyle w:val="StyleUnderline"/>
        </w:rPr>
        <w:t>David has sometimes taken on Goliath. Ecuador, for example, filed a complaint against U.S. action against its shrimp exports in 2005, and won, despite the extreme asymmetry of power</w:t>
      </w:r>
      <w:r w:rsidRPr="003C32C7">
        <w:rPr>
          <w:sz w:val="16"/>
        </w:rPr>
        <w:t xml:space="preserve">. </w:t>
      </w:r>
      <w:r w:rsidRPr="003C32C7">
        <w:rPr>
          <w:rStyle w:val="StyleUnderline"/>
        </w:rPr>
        <w:t xml:space="preserve">Allow the WTO to wither away and the </w:t>
      </w:r>
      <w:r w:rsidRPr="003C32C7">
        <w:rPr>
          <w:rStyle w:val="Emphasis"/>
        </w:rPr>
        <w:t xml:space="preserve">world returns to a system </w:t>
      </w:r>
      <w:r w:rsidRPr="003C32C7">
        <w:rPr>
          <w:rStyle w:val="Emphasis"/>
        </w:rPr>
        <w:lastRenderedPageBreak/>
        <w:t>of unchecked power politics</w:t>
      </w:r>
      <w:r w:rsidRPr="003C32C7">
        <w:rPr>
          <w:rStyle w:val="StyleUnderline"/>
        </w:rPr>
        <w:t>. The costs, moreover, would not necessarily be limited to the “global South” and its poorest people</w:t>
      </w:r>
      <w:r w:rsidRPr="003C32C7">
        <w:rPr>
          <w:sz w:val="16"/>
        </w:rPr>
        <w:t xml:space="preserve">. FROM WIN-WIN TO LOSE-LOSE </w:t>
      </w:r>
      <w:r w:rsidRPr="003C32C7">
        <w:rPr>
          <w:rStyle w:val="StyleUnderline"/>
        </w:rPr>
        <w:t>Even if a WTO collapse would strike the poorest nations the hardest, rich countries will not escape its impact, as the resulting protectionism would greatly hurt poor consumers in developed economies.</w:t>
      </w:r>
      <w:r w:rsidRPr="003C32C7">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C32C7">
        <w:rPr>
          <w:rStyle w:val="StyleUnderline"/>
        </w:rPr>
        <w:t>The impact of increased tariffs on employment, however, would be, at best, mixed</w:t>
      </w:r>
      <w:r w:rsidRPr="003C32C7">
        <w:rPr>
          <w:sz w:val="16"/>
        </w:rPr>
        <w:t xml:space="preserve">. Any gains would be restricted to specific sectors. For instance, a tariff increase on steel imports may see job increases in that </w:t>
      </w:r>
      <w:proofErr w:type="gramStart"/>
      <w:r w:rsidRPr="003C32C7">
        <w:rPr>
          <w:sz w:val="16"/>
        </w:rPr>
        <w:t>particular industry</w:t>
      </w:r>
      <w:proofErr w:type="gramEnd"/>
      <w:r w:rsidRPr="003C32C7">
        <w:rPr>
          <w:sz w:val="16"/>
        </w:rPr>
        <w:t xml:space="preserve">—although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C32C7">
        <w:rPr>
          <w:rStyle w:val="StyleUnderline"/>
        </w:rPr>
        <w:t>it is unlikely that other countries will accept such treatment sitting down. Retaliatory action could potentially go considerably beyond the steel and steel-consuming sector.</w:t>
      </w:r>
      <w:r w:rsidRPr="003C32C7">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C32C7">
        <w:rPr>
          <w:rStyle w:val="StyleUnderline"/>
        </w:rPr>
        <w:t>Almost all parties would thus end up in an entirely unnecessary and sad lose-lose situation. In sum, a trade war would be a lose-lose for all, but particularly the poorest in developed and rising powers.</w:t>
      </w:r>
      <w:r>
        <w:rPr>
          <w:rStyle w:val="StyleUnderline"/>
        </w:rPr>
        <w:t xml:space="preserve"> </w:t>
      </w:r>
    </w:p>
    <w:p w14:paraId="54781BC5" w14:textId="77777777" w:rsidR="001B2BCF" w:rsidRDefault="001B2BCF" w:rsidP="001B2BCF"/>
    <w:p w14:paraId="1ECE4303" w14:textId="77777777" w:rsidR="001B2BCF" w:rsidRDefault="001B2BCF" w:rsidP="001B2BCF"/>
    <w:p w14:paraId="30B2AE6A" w14:textId="77777777" w:rsidR="001B2BCF" w:rsidRDefault="001B2BCF" w:rsidP="001B2BCF">
      <w:pPr>
        <w:pStyle w:val="Heading3"/>
      </w:pPr>
      <w:r>
        <w:lastRenderedPageBreak/>
        <w:t>Plan</w:t>
      </w:r>
    </w:p>
    <w:p w14:paraId="51D9DEA4" w14:textId="77777777" w:rsidR="001B2BCF" w:rsidRPr="00D04F1E" w:rsidRDefault="001B2BCF" w:rsidP="001B2BCF"/>
    <w:p w14:paraId="2E3F1405" w14:textId="77777777" w:rsidR="001B2BCF" w:rsidRDefault="001B2BCF" w:rsidP="001B2BCF">
      <w:pPr>
        <w:pStyle w:val="Heading4"/>
      </w:pPr>
      <w:r>
        <w:t xml:space="preserve">Plan: Member nations of the World Trade Organization ought to reduce intellectual property protections for medicines for COVID-19 </w:t>
      </w:r>
    </w:p>
    <w:p w14:paraId="22FFDEEF" w14:textId="77777777" w:rsidR="001B2BCF" w:rsidRDefault="001B2BCF" w:rsidP="001B2BCF"/>
    <w:p w14:paraId="4D183191" w14:textId="77777777" w:rsidR="001B2BCF" w:rsidRDefault="001B2BCF" w:rsidP="001B2BCF"/>
    <w:p w14:paraId="5A26B189" w14:textId="01916709" w:rsidR="001B2BCF" w:rsidRDefault="001B2BCF" w:rsidP="001B2BCF">
      <w:pPr>
        <w:pStyle w:val="Heading3"/>
      </w:pPr>
      <w:r>
        <w:lastRenderedPageBreak/>
        <w:t xml:space="preserve">Contention </w:t>
      </w:r>
      <w:r w:rsidR="00B43E44">
        <w:t>4</w:t>
      </w:r>
      <w:r>
        <w:t xml:space="preserve">: Solvency </w:t>
      </w:r>
    </w:p>
    <w:p w14:paraId="1975C790" w14:textId="77777777" w:rsidR="001B2BCF" w:rsidRDefault="001B2BCF" w:rsidP="001B2BCF"/>
    <w:p w14:paraId="56759D47" w14:textId="77777777" w:rsidR="001B2BCF" w:rsidRDefault="001B2BCF" w:rsidP="001B2BCF">
      <w:pPr>
        <w:pStyle w:val="Heading4"/>
      </w:pPr>
      <w:r>
        <w:t>1.</w:t>
      </w:r>
      <w:r w:rsidRPr="00134F7F">
        <w:t xml:space="preserve"> </w:t>
      </w:r>
      <w:r>
        <w:t>The plan creates a new goldilocks patent law that exempts pandemics</w:t>
      </w:r>
    </w:p>
    <w:p w14:paraId="791F8EF2" w14:textId="77777777" w:rsidR="001B2BCF" w:rsidRPr="00D15B9E" w:rsidRDefault="001B2BCF" w:rsidP="001B2BCF">
      <w:pPr>
        <w:rPr>
          <w:rStyle w:val="Style13ptBold"/>
        </w:rPr>
      </w:pPr>
      <w:r w:rsidRPr="00D15B9E">
        <w:rPr>
          <w:rStyle w:val="Style13ptBold"/>
        </w:rPr>
        <w:t>Lindsey, JD Harvard, 21</w:t>
      </w:r>
    </w:p>
    <w:p w14:paraId="4ABBD82B" w14:textId="77777777" w:rsidR="001B2BCF" w:rsidRPr="00D15B9E" w:rsidRDefault="001B2BCF" w:rsidP="001B2BCF">
      <w:pPr>
        <w:rPr>
          <w:sz w:val="16"/>
        </w:rPr>
      </w:pPr>
      <w:r w:rsidRPr="00D15B9E">
        <w:rPr>
          <w:sz w:val="16"/>
        </w:rPr>
        <w:t xml:space="preserve">(Brink, </w:t>
      </w:r>
      <w:hyperlink r:id="rId16" w:history="1">
        <w:r w:rsidRPr="00D15B9E">
          <w:rPr>
            <w:rStyle w:val="Hyperlink"/>
            <w:sz w:val="16"/>
          </w:rPr>
          <w:t>https://www.brookings.edu/blog/up-front/2021/06/03/why-intellectual-property-and-pandemics-dont-mix/</w:t>
        </w:r>
      </w:hyperlink>
      <w:r w:rsidRPr="00D15B9E">
        <w:rPr>
          <w:sz w:val="16"/>
        </w:rPr>
        <w:t>, 6-3)</w:t>
      </w:r>
    </w:p>
    <w:p w14:paraId="1E4B5CD2" w14:textId="022445A3" w:rsidR="00F02CB8" w:rsidRDefault="001B2BCF" w:rsidP="001B2BCF">
      <w:pPr>
        <w:rPr>
          <w:rStyle w:val="Emphasis"/>
        </w:rPr>
      </w:pPr>
      <w:r w:rsidRPr="00F02CB8">
        <w:rPr>
          <w:rStyle w:val="StyleUnderline"/>
          <w:highlight w:val="yellow"/>
        </w:rPr>
        <w:t xml:space="preserve">Waiving patent protections is </w:t>
      </w:r>
      <w:r w:rsidRPr="003752CA">
        <w:rPr>
          <w:rStyle w:val="StyleUnderline"/>
        </w:rPr>
        <w:t xml:space="preserve">certainly </w:t>
      </w:r>
      <w:r w:rsidRPr="00F02CB8">
        <w:rPr>
          <w:rStyle w:val="StyleUnderline"/>
          <w:highlight w:val="yellow"/>
        </w:rPr>
        <w:t>no panacea</w:t>
      </w:r>
      <w:r w:rsidRPr="00D46CAD">
        <w:rPr>
          <w:sz w:val="14"/>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F02CB8">
        <w:rPr>
          <w:rStyle w:val="StyleUnderline"/>
          <w:highlight w:val="yellow"/>
        </w:rPr>
        <w:t xml:space="preserve">Although focusing on </w:t>
      </w:r>
      <w:r w:rsidRPr="003752CA">
        <w:rPr>
          <w:rStyle w:val="StyleUnderline"/>
        </w:rPr>
        <w:t xml:space="preserve">these </w:t>
      </w:r>
      <w:r w:rsidRPr="00F02CB8">
        <w:rPr>
          <w:rStyle w:val="StyleUnderline"/>
          <w:highlight w:val="yellow"/>
        </w:rPr>
        <w:t>immediate constraints is vital, we cannot confine our attention to the short term</w:t>
      </w:r>
      <w:r w:rsidRPr="0012624E">
        <w:rPr>
          <w:rStyle w:val="StyleUnderline"/>
        </w:rPr>
        <w:t>.</w:t>
      </w:r>
      <w:r w:rsidRPr="00D46CAD">
        <w:rPr>
          <w:sz w:val="14"/>
        </w:rPr>
        <w:t xml:space="preserve"> </w:t>
      </w:r>
      <w:proofErr w:type="gramStart"/>
      <w:r w:rsidRPr="00D46CAD">
        <w:rPr>
          <w:sz w:val="14"/>
        </w:rPr>
        <w:t>First of all</w:t>
      </w:r>
      <w:proofErr w:type="gramEnd"/>
      <w:r w:rsidRPr="00D46CAD">
        <w:rPr>
          <w:sz w:val="14"/>
        </w:rPr>
        <w:t xml:space="preserve">, </w:t>
      </w:r>
      <w:r w:rsidRPr="0012624E">
        <w:rPr>
          <w:rStyle w:val="StyleUnderline"/>
        </w:rPr>
        <w:t>the COVID-19 pandemic is far from over</w:t>
      </w:r>
      <w:r w:rsidRPr="00D46CAD">
        <w:rPr>
          <w:sz w:val="14"/>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D15B9E">
        <w:rPr>
          <w:rStyle w:val="StyleUnderline"/>
        </w:rPr>
        <w:t>Criticisms of the</w:t>
      </w:r>
      <w:r w:rsidRPr="00D46CAD">
        <w:rPr>
          <w:sz w:val="14"/>
        </w:rPr>
        <w:t xml:space="preserve"> TRIPS </w:t>
      </w:r>
      <w:r w:rsidRPr="00D15B9E">
        <w:rPr>
          <w:rStyle w:val="StyleUnderline"/>
        </w:rPr>
        <w:t xml:space="preserve">waiver that focus only on the next few months are therefore short-sighted: </w:t>
      </w:r>
      <w:r w:rsidRPr="00F02CB8">
        <w:rPr>
          <w:rStyle w:val="StyleUnderline"/>
          <w:highlight w:val="yellow"/>
        </w:rPr>
        <w:t xml:space="preserve">this pandemic could </w:t>
      </w:r>
      <w:r w:rsidRPr="003752CA">
        <w:rPr>
          <w:rStyle w:val="StyleUnderline"/>
        </w:rPr>
        <w:t xml:space="preserve">well </w:t>
      </w:r>
      <w:r w:rsidRPr="00F02CB8">
        <w:rPr>
          <w:rStyle w:val="StyleUnderline"/>
          <w:highlight w:val="yellow"/>
        </w:rPr>
        <w:t xml:space="preserve">drag on long enough for elimination of patent restrictions </w:t>
      </w:r>
      <w:r w:rsidRPr="00F02CB8">
        <w:rPr>
          <w:rStyle w:val="Emphasis"/>
          <w:highlight w:val="yellow"/>
        </w:rPr>
        <w:t xml:space="preserve">to enable new vaccine producers to make a </w:t>
      </w:r>
      <w:r w:rsidRPr="003752CA">
        <w:rPr>
          <w:rStyle w:val="Emphasis"/>
        </w:rPr>
        <w:t xml:space="preserve">positive </w:t>
      </w:r>
      <w:r w:rsidRPr="00F02CB8">
        <w:rPr>
          <w:rStyle w:val="Emphasis"/>
          <w:highlight w:val="yellow"/>
        </w:rPr>
        <w:t>difference</w:t>
      </w:r>
      <w:r w:rsidRPr="00D15B9E">
        <w:rPr>
          <w:rStyle w:val="Emphasis"/>
        </w:rPr>
        <w:t>.</w:t>
      </w:r>
      <w:r>
        <w:rPr>
          <w:rStyle w:val="Emphasis"/>
        </w:rPr>
        <w:t xml:space="preserve"> </w:t>
      </w:r>
      <w:r w:rsidRPr="00D15B9E">
        <w:rPr>
          <w:rStyle w:val="StyleUnderline"/>
        </w:rPr>
        <w:t>Furthermore,</w:t>
      </w:r>
      <w:r w:rsidRPr="00D46CAD">
        <w:rPr>
          <w:sz w:val="14"/>
        </w:rPr>
        <w:t xml:space="preserve"> and probably even more important, </w:t>
      </w:r>
      <w:r w:rsidRPr="00D15B9E">
        <w:rPr>
          <w:rStyle w:val="StyleUnderline"/>
        </w:rPr>
        <w:t xml:space="preserve">this is almost certainly not the last pandemic we will face. </w:t>
      </w:r>
      <w:r w:rsidRPr="00D46CAD">
        <w:rPr>
          <w:sz w:val="14"/>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F02CB8">
        <w:rPr>
          <w:rStyle w:val="StyleUnderline"/>
          <w:highlight w:val="yellow"/>
        </w:rPr>
        <w:t>Everything we do</w:t>
      </w:r>
      <w:r w:rsidRPr="00D15B9E">
        <w:rPr>
          <w:rStyle w:val="StyleUnderline"/>
        </w:rPr>
        <w:t xml:space="preserve"> and learn in the current crisis </w:t>
      </w:r>
      <w:r w:rsidRPr="00F02CB8">
        <w:rPr>
          <w:rStyle w:val="StyleUnderline"/>
          <w:highlight w:val="yellow"/>
        </w:rPr>
        <w:t xml:space="preserve">should be viewed from the perspective of getting </w:t>
      </w:r>
      <w:r w:rsidRPr="00F02CB8">
        <w:rPr>
          <w:rStyle w:val="Emphasis"/>
          <w:highlight w:val="yellow"/>
        </w:rPr>
        <w:t>ready for next time</w:t>
      </w:r>
      <w:r w:rsidRPr="00D15B9E">
        <w:rPr>
          <w:rStyle w:val="Emphasis"/>
        </w:rPr>
        <w:t>.</w:t>
      </w:r>
    </w:p>
    <w:p w14:paraId="449032E4" w14:textId="6AFD22E7" w:rsidR="00F02CB8" w:rsidRDefault="00F02CB8" w:rsidP="001B2BCF">
      <w:pPr>
        <w:rPr>
          <w:rStyle w:val="Emphasis"/>
        </w:rPr>
      </w:pPr>
    </w:p>
    <w:p w14:paraId="0C30F31B" w14:textId="49725A1B" w:rsidR="00F02CB8" w:rsidRDefault="00F02CB8" w:rsidP="001B2BCF">
      <w:pPr>
        <w:rPr>
          <w:sz w:val="14"/>
        </w:rPr>
      </w:pPr>
      <w:r>
        <w:rPr>
          <w:rStyle w:val="Emphasis"/>
        </w:rPr>
        <w:t>STOP HERE</w:t>
      </w:r>
    </w:p>
    <w:p w14:paraId="1B5E0CF8" w14:textId="77777777" w:rsidR="00F02CB8" w:rsidRDefault="00F02CB8" w:rsidP="001B2BCF">
      <w:pPr>
        <w:rPr>
          <w:sz w:val="14"/>
        </w:rPr>
      </w:pPr>
    </w:p>
    <w:p w14:paraId="2360C602" w14:textId="4C34A9AC" w:rsidR="001B2BCF" w:rsidRDefault="001B2BCF" w:rsidP="001B2BCF">
      <w:pPr>
        <w:rPr>
          <w:rStyle w:val="StyleUnderline"/>
        </w:rPr>
      </w:pPr>
      <w:r w:rsidRPr="00D46CAD">
        <w:rPr>
          <w:sz w:val="14"/>
        </w:rPr>
        <w:t xml:space="preserve">THE NATURE OF THE PATENT BARGAIN </w:t>
      </w:r>
      <w:r w:rsidRPr="00D15B9E">
        <w:rPr>
          <w:rStyle w:val="StyleUnderline"/>
        </w:rPr>
        <w:t xml:space="preserve">When we take the longer view, </w:t>
      </w:r>
      <w:r w:rsidRPr="00F02CB8">
        <w:rPr>
          <w:rStyle w:val="StyleUnderline"/>
          <w:highlight w:val="yellow"/>
        </w:rPr>
        <w:t xml:space="preserve">we can see a </w:t>
      </w:r>
      <w:r w:rsidRPr="003752CA">
        <w:rPr>
          <w:rStyle w:val="StyleUnderline"/>
        </w:rPr>
        <w:t xml:space="preserve">fundamental </w:t>
      </w:r>
      <w:r w:rsidRPr="00F02CB8">
        <w:rPr>
          <w:rStyle w:val="StyleUnderline"/>
          <w:highlight w:val="yellow"/>
        </w:rPr>
        <w:t>mismatch between the policy design of</w:t>
      </w:r>
      <w:r w:rsidRPr="003752CA">
        <w:rPr>
          <w:rStyle w:val="StyleUnderline"/>
        </w:rPr>
        <w:t xml:space="preserve"> </w:t>
      </w:r>
      <w:r w:rsidRPr="00F02CB8">
        <w:rPr>
          <w:rStyle w:val="StyleUnderline"/>
          <w:highlight w:val="yellow"/>
        </w:rPr>
        <w:t>i</w:t>
      </w:r>
      <w:r w:rsidRPr="00D15B9E">
        <w:rPr>
          <w:rStyle w:val="StyleUnderline"/>
        </w:rPr>
        <w:t xml:space="preserve">ntellectual </w:t>
      </w:r>
      <w:r w:rsidRPr="00F02CB8">
        <w:rPr>
          <w:rStyle w:val="StyleUnderline"/>
          <w:highlight w:val="yellow"/>
        </w:rPr>
        <w:t>p</w:t>
      </w:r>
      <w:r w:rsidRPr="00D15B9E">
        <w:rPr>
          <w:rStyle w:val="StyleUnderline"/>
        </w:rPr>
        <w:t xml:space="preserve">roperty protection </w:t>
      </w:r>
      <w:r w:rsidRPr="00F02CB8">
        <w:rPr>
          <w:rStyle w:val="StyleUnderline"/>
          <w:highlight w:val="yellow"/>
        </w:rPr>
        <w:t>and</w:t>
      </w:r>
      <w:r w:rsidRPr="00D15B9E">
        <w:rPr>
          <w:rStyle w:val="StyleUnderline"/>
        </w:rPr>
        <w:t xml:space="preserve"> the policy requirements of </w:t>
      </w:r>
      <w:r w:rsidRPr="00D15B9E">
        <w:rPr>
          <w:rStyle w:val="Emphasis"/>
        </w:rPr>
        <w:t xml:space="preserve">effective </w:t>
      </w:r>
      <w:r w:rsidRPr="00F02CB8">
        <w:rPr>
          <w:rStyle w:val="Emphasis"/>
          <w:highlight w:val="yellow"/>
        </w:rPr>
        <w:t>pandemic response</w:t>
      </w:r>
      <w:r w:rsidRPr="00D15B9E">
        <w:rPr>
          <w:rStyle w:val="Emphasis"/>
        </w:rPr>
        <w:t>.</w:t>
      </w:r>
      <w:r w:rsidRPr="00D46CAD">
        <w:rPr>
          <w:sz w:val="14"/>
        </w:rPr>
        <w:t xml:space="preserve"> Although </w:t>
      </w:r>
      <w:r w:rsidRPr="00F02CB8">
        <w:rPr>
          <w:rStyle w:val="StyleUnderline"/>
          <w:highlight w:val="yellow"/>
        </w:rPr>
        <w:t>patent law</w:t>
      </w:r>
      <w:r w:rsidRPr="00D46CAD">
        <w:rPr>
          <w:sz w:val="14"/>
        </w:rPr>
        <w:t xml:space="preserve">, properly restrained, constitutes one important element of a well-designed national innovation system, </w:t>
      </w:r>
      <w:r w:rsidRPr="00D15B9E">
        <w:rPr>
          <w:rStyle w:val="StyleUnderline"/>
        </w:rPr>
        <w:t>the way it goes about encouraging</w:t>
      </w:r>
      <w:r w:rsidRPr="00D46CAD">
        <w:rPr>
          <w:sz w:val="14"/>
        </w:rPr>
        <w:t xml:space="preserve"> technological </w:t>
      </w:r>
      <w:r w:rsidRPr="00D15B9E">
        <w:rPr>
          <w:rStyle w:val="StyleUnderline"/>
        </w:rPr>
        <w:t xml:space="preserve">progress </w:t>
      </w:r>
      <w:r w:rsidRPr="00F02CB8">
        <w:rPr>
          <w:rStyle w:val="StyleUnderline"/>
          <w:highlight w:val="yellow"/>
        </w:rPr>
        <w:t>is</w:t>
      </w:r>
      <w:r w:rsidRPr="00D15B9E">
        <w:rPr>
          <w:rStyle w:val="StyleUnderline"/>
        </w:rPr>
        <w:t xml:space="preserve"> </w:t>
      </w:r>
      <w:r w:rsidRPr="00D15B9E">
        <w:rPr>
          <w:rStyle w:val="Emphasis"/>
        </w:rPr>
        <w:t xml:space="preserve">singularly </w:t>
      </w:r>
      <w:r w:rsidRPr="00F02CB8">
        <w:rPr>
          <w:rStyle w:val="Emphasis"/>
          <w:highlight w:val="yellow"/>
        </w:rPr>
        <w:t>ill-suited</w:t>
      </w:r>
      <w:r w:rsidRPr="00F02CB8">
        <w:rPr>
          <w:rStyle w:val="StyleUnderline"/>
          <w:highlight w:val="yellow"/>
        </w:rPr>
        <w:t xml:space="preserve"> to the </w:t>
      </w:r>
      <w:r w:rsidRPr="003752CA">
        <w:rPr>
          <w:rStyle w:val="StyleUnderline"/>
        </w:rPr>
        <w:t xml:space="preserve">emergency </w:t>
      </w:r>
      <w:r w:rsidRPr="00F02CB8">
        <w:rPr>
          <w:rStyle w:val="StyleUnderline"/>
          <w:highlight w:val="yellow"/>
        </w:rPr>
        <w:t>conditions of a pandemic</w:t>
      </w:r>
      <w:r w:rsidRPr="00D15B9E">
        <w:rPr>
          <w:rStyle w:val="StyleUnderline"/>
        </w:rPr>
        <w:t xml:space="preserve"> or other public health crisis. </w:t>
      </w:r>
      <w:r w:rsidRPr="00F02CB8">
        <w:rPr>
          <w:rStyle w:val="StyleUnderline"/>
          <w:highlight w:val="yellow"/>
        </w:rPr>
        <w:t xml:space="preserve">Securing a </w:t>
      </w:r>
      <w:r w:rsidRPr="003752CA">
        <w:rPr>
          <w:rStyle w:val="StyleUnderline"/>
        </w:rPr>
        <w:t xml:space="preserve">TRIPS </w:t>
      </w:r>
      <w:r w:rsidRPr="00F02CB8">
        <w:rPr>
          <w:rStyle w:val="StyleUnderline"/>
          <w:highlight w:val="yellow"/>
        </w:rPr>
        <w:t>waiver</w:t>
      </w:r>
      <w:r w:rsidRPr="00D46CAD">
        <w:rPr>
          <w:sz w:val="14"/>
        </w:rPr>
        <w:t xml:space="preserve"> for COVID-19 vaccines and treatments </w:t>
      </w:r>
      <w:r w:rsidRPr="00F02CB8">
        <w:rPr>
          <w:rStyle w:val="StyleUnderline"/>
          <w:highlight w:val="yellow"/>
        </w:rPr>
        <w:t>would</w:t>
      </w:r>
      <w:r w:rsidRPr="00D46CAD">
        <w:rPr>
          <w:sz w:val="14"/>
        </w:rPr>
        <w:t xml:space="preserve"> thus </w:t>
      </w:r>
      <w:r w:rsidRPr="00F02CB8">
        <w:rPr>
          <w:rStyle w:val="Emphasis"/>
          <w:highlight w:val="yellow"/>
        </w:rPr>
        <w:t>establish a</w:t>
      </w:r>
      <w:r w:rsidRPr="00D15B9E">
        <w:rPr>
          <w:rStyle w:val="Emphasis"/>
        </w:rPr>
        <w:t xml:space="preserve"> salutary </w:t>
      </w:r>
      <w:r w:rsidRPr="00F02CB8">
        <w:rPr>
          <w:rStyle w:val="Emphasis"/>
          <w:highlight w:val="yellow"/>
        </w:rPr>
        <w:t>precedent</w:t>
      </w:r>
      <w:r w:rsidRPr="00F02CB8">
        <w:rPr>
          <w:sz w:val="14"/>
          <w:highlight w:val="yellow"/>
        </w:rPr>
        <w:t xml:space="preserve"> </w:t>
      </w:r>
      <w:r w:rsidRPr="00F02CB8">
        <w:rPr>
          <w:rStyle w:val="StyleUnderline"/>
          <w:highlight w:val="yellow"/>
        </w:rPr>
        <w:t>that,</w:t>
      </w:r>
      <w:r w:rsidRPr="00D46CAD">
        <w:rPr>
          <w:sz w:val="14"/>
        </w:rPr>
        <w:t xml:space="preserve"> </w:t>
      </w:r>
      <w:r w:rsidRPr="00D15B9E">
        <w:rPr>
          <w:rStyle w:val="StyleUnderline"/>
        </w:rPr>
        <w:t xml:space="preserve">in emergencies of this kind, </w:t>
      </w:r>
      <w:r w:rsidRPr="00F02CB8">
        <w:rPr>
          <w:rStyle w:val="StyleUnderline"/>
          <w:highlight w:val="yellow"/>
        </w:rPr>
        <w:t>governments should employ</w:t>
      </w:r>
      <w:r w:rsidRPr="00D15B9E">
        <w:rPr>
          <w:rStyle w:val="StyleUnderline"/>
        </w:rPr>
        <w:t xml:space="preserve"> other, </w:t>
      </w:r>
      <w:r w:rsidRPr="00D15B9E">
        <w:rPr>
          <w:rStyle w:val="Emphasis"/>
        </w:rPr>
        <w:t xml:space="preserve">more </w:t>
      </w:r>
      <w:r w:rsidRPr="00F02CB8">
        <w:rPr>
          <w:rStyle w:val="Emphasis"/>
          <w:highlight w:val="yellow"/>
        </w:rPr>
        <w:t>direct</w:t>
      </w:r>
      <w:r w:rsidRPr="00D15B9E">
        <w:rPr>
          <w:rStyle w:val="Emphasis"/>
        </w:rPr>
        <w:t xml:space="preserve"> </w:t>
      </w:r>
      <w:r w:rsidRPr="00F02CB8">
        <w:rPr>
          <w:rStyle w:val="Emphasis"/>
          <w:highlight w:val="yellow"/>
        </w:rPr>
        <w:t>means to incentivize</w:t>
      </w:r>
      <w:r w:rsidRPr="00F02CB8">
        <w:rPr>
          <w:rStyle w:val="StyleUnderline"/>
          <w:highlight w:val="yellow"/>
        </w:rPr>
        <w:t xml:space="preserve"> the development of </w:t>
      </w:r>
      <w:r w:rsidRPr="003752CA">
        <w:rPr>
          <w:rStyle w:val="StyleUnderline"/>
        </w:rPr>
        <w:t xml:space="preserve">new </w:t>
      </w:r>
      <w:r w:rsidRPr="00F02CB8">
        <w:rPr>
          <w:rStyle w:val="StyleUnderline"/>
          <w:highlight w:val="yellow"/>
        </w:rPr>
        <w:t>drugs</w:t>
      </w:r>
      <w:r w:rsidRPr="00D15B9E">
        <w:rPr>
          <w:rStyle w:val="StyleUnderline"/>
        </w:rPr>
        <w:t>.</w:t>
      </w:r>
      <w:r>
        <w:rPr>
          <w:rStyle w:val="StyleUnderline"/>
        </w:rPr>
        <w:t xml:space="preserve"> </w:t>
      </w:r>
      <w:r w:rsidRPr="00D46CAD">
        <w:rPr>
          <w:sz w:val="14"/>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15B9E">
        <w:rPr>
          <w:rStyle w:val="StyleUnderline"/>
        </w:rPr>
        <w:t>Patent rights</w:t>
      </w:r>
      <w:r w:rsidRPr="00D46CAD">
        <w:rPr>
          <w:sz w:val="14"/>
        </w:rPr>
        <w:t xml:space="preserve"> thus </w:t>
      </w:r>
      <w:r w:rsidRPr="00D15B9E">
        <w:rPr>
          <w:rStyle w:val="StyleUnderline"/>
        </w:rPr>
        <w:t xml:space="preserve">slow the diffusion of </w:t>
      </w:r>
      <w:proofErr w:type="gramStart"/>
      <w:r w:rsidRPr="00D15B9E">
        <w:rPr>
          <w:rStyle w:val="StyleUnderline"/>
        </w:rPr>
        <w:t>a new invention</w:t>
      </w:r>
      <w:proofErr w:type="gramEnd"/>
      <w:r w:rsidRPr="00D15B9E">
        <w:rPr>
          <w:rStyle w:val="StyleUnderline"/>
        </w:rPr>
        <w:t xml:space="preserve"> by restricting output and raising prices.</w:t>
      </w:r>
      <w:r>
        <w:rPr>
          <w:rStyle w:val="StyleUnderline"/>
        </w:rPr>
        <w:t xml:space="preserve"> </w:t>
      </w:r>
      <w:r w:rsidRPr="00D46CAD">
        <w:rPr>
          <w:sz w:val="14"/>
        </w:rPr>
        <w:t xml:space="preserve">The </w:t>
      </w:r>
      <w:r w:rsidRPr="00D15B9E">
        <w:rPr>
          <w:rStyle w:val="StyleUnderline"/>
        </w:rPr>
        <w:t>imposition of these short-run costs</w:t>
      </w:r>
      <w:r w:rsidRPr="00D46CAD">
        <w:rPr>
          <w:sz w:val="14"/>
        </w:rPr>
        <w:t xml:space="preserve">, however, </w:t>
      </w:r>
      <w:r w:rsidRPr="00D15B9E">
        <w:rPr>
          <w:rStyle w:val="StyleUnderline"/>
        </w:rPr>
        <w:t>can bring net long-term benefits</w:t>
      </w:r>
      <w:r w:rsidRPr="00D46CAD">
        <w:rPr>
          <w:sz w:val="14"/>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46CAD">
        <w:rPr>
          <w:sz w:val="14"/>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w:t>
      </w:r>
      <w:r w:rsidRPr="00F02CB8">
        <w:rPr>
          <w:rStyle w:val="StyleUnderline"/>
          <w:highlight w:val="yellow"/>
        </w:rPr>
        <w:t xml:space="preserve">the U.S. patent system </w:t>
      </w:r>
      <w:r w:rsidRPr="003752CA">
        <w:rPr>
          <w:rStyle w:val="StyleUnderline"/>
        </w:rPr>
        <w:t xml:space="preserve">at </w:t>
      </w:r>
      <w:r w:rsidRPr="003752CA">
        <w:rPr>
          <w:rStyle w:val="Emphasis"/>
        </w:rPr>
        <w:t xml:space="preserve">present </w:t>
      </w:r>
      <w:r w:rsidRPr="00F02CB8">
        <w:rPr>
          <w:rStyle w:val="Emphasis"/>
          <w:highlight w:val="yellow"/>
        </w:rPr>
        <w:t>is out of balance</w:t>
      </w:r>
      <w:r w:rsidRPr="00D15B9E">
        <w:rPr>
          <w:rStyle w:val="Emphasis"/>
        </w:rPr>
        <w:t>.</w:t>
      </w:r>
      <w:r w:rsidRPr="00D46CAD">
        <w:rPr>
          <w:sz w:val="14"/>
        </w:rPr>
        <w:t xml:space="preserve"> Over the past few decades, the expansion of patentability to include software and business methods as well as a general relaxation of </w:t>
      </w:r>
      <w:r w:rsidRPr="00D46CAD">
        <w:rPr>
          <w:sz w:val="14"/>
        </w:rPr>
        <w:lastRenderedPageBreak/>
        <w:t>patenting requirements have led to wildly excessive growth in these temporary monopolies</w:t>
      </w:r>
      <w:r w:rsidRPr="00D15B9E">
        <w:rPr>
          <w:rStyle w:val="StyleUnderline"/>
        </w:rPr>
        <w:t>: the number of patents granted annually has skyrocketed roughly fivefold since the early 1980s</w:t>
      </w:r>
      <w:r w:rsidRPr="00D46CAD">
        <w:rPr>
          <w:sz w:val="14"/>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In the pharmaceutical industry, firms have abused the law by piling up patents for trivial, therapeutically irrelevant “innovations” that allow them to extend their monopolies and keep raising prices long beyond the statutorily contemplated 20 years.</w:t>
      </w:r>
      <w:r w:rsidRPr="00D46CAD">
        <w:rPr>
          <w:sz w:val="14"/>
        </w:rPr>
        <w:t xml:space="preserve"> </w:t>
      </w:r>
      <w:r w:rsidRPr="00D15B9E">
        <w:rPr>
          <w:rStyle w:val="StyleUnderline"/>
        </w:rPr>
        <w:t>Patent law is creating these unintended consequences because policymakers have been caught in an ideological fog that conflates “intellectual property” with actual property rights over physical objects</w:t>
      </w:r>
      <w:r w:rsidRPr="00D46CAD">
        <w:rPr>
          <w:sz w:val="14"/>
        </w:rPr>
        <w:t xml:space="preserve">. Enveloped in that fog, </w:t>
      </w:r>
      <w:r w:rsidRPr="00F02CB8">
        <w:rPr>
          <w:rStyle w:val="StyleUnderline"/>
          <w:highlight w:val="yellow"/>
        </w:rPr>
        <w:t xml:space="preserve">they regard </w:t>
      </w:r>
      <w:r w:rsidRPr="003752CA">
        <w:rPr>
          <w:rStyle w:val="StyleUnderline"/>
        </w:rPr>
        <w:t>any</w:t>
      </w:r>
      <w:r w:rsidRPr="00F02CB8">
        <w:rPr>
          <w:rStyle w:val="StyleUnderline"/>
          <w:highlight w:val="yellow"/>
        </w:rPr>
        <w:t xml:space="preserve"> attempts to </w:t>
      </w:r>
      <w:r w:rsidRPr="003752CA">
        <w:rPr>
          <w:rStyle w:val="StyleUnderline"/>
        </w:rPr>
        <w:t xml:space="preserve">put </w:t>
      </w:r>
      <w:r w:rsidRPr="00F02CB8">
        <w:rPr>
          <w:rStyle w:val="StyleUnderline"/>
          <w:highlight w:val="yellow"/>
        </w:rPr>
        <w:t>limit</w:t>
      </w:r>
      <w:r w:rsidRPr="003752CA">
        <w:rPr>
          <w:rStyle w:val="StyleUnderline"/>
        </w:rPr>
        <w:t xml:space="preserve">s on </w:t>
      </w:r>
      <w:r w:rsidRPr="00F02CB8">
        <w:rPr>
          <w:rStyle w:val="StyleUnderline"/>
          <w:highlight w:val="yellow"/>
        </w:rPr>
        <w:t xml:space="preserve">patent monopolies as attacks on private property </w:t>
      </w:r>
      <w:r w:rsidRPr="003752CA">
        <w:rPr>
          <w:rStyle w:val="StyleUnderline"/>
        </w:rPr>
        <w:t xml:space="preserve">and view ongoing expansions of </w:t>
      </w:r>
      <w:r w:rsidRPr="00F02CB8">
        <w:rPr>
          <w:rStyle w:val="StyleUnderline"/>
          <w:highlight w:val="yellow"/>
        </w:rPr>
        <w:t>patent privileges</w:t>
      </w:r>
      <w:r w:rsidRPr="003752CA">
        <w:rPr>
          <w:rStyle w:val="StyleUnderline"/>
        </w:rPr>
        <w:t xml:space="preserve"> as </w:t>
      </w:r>
      <w:r w:rsidRPr="00F02CB8">
        <w:rPr>
          <w:rStyle w:val="StyleUnderline"/>
          <w:highlight w:val="yellow"/>
        </w:rPr>
        <w:t xml:space="preserve">necessary to </w:t>
      </w:r>
      <w:r w:rsidRPr="00F02CB8">
        <w:rPr>
          <w:rStyle w:val="Emphasis"/>
          <w:highlight w:val="yellow"/>
        </w:rPr>
        <w:t>keep innovation from grinding to a halt.</w:t>
      </w:r>
      <w:r w:rsidRPr="00D46CAD">
        <w:rPr>
          <w:sz w:val="14"/>
        </w:rPr>
        <w:t xml:space="preserve"> </w:t>
      </w:r>
      <w:r w:rsidRPr="00D15B9E">
        <w:rPr>
          <w:rStyle w:val="StyleUnderline"/>
        </w:rPr>
        <w:t>In fact, patent law is a tool of regulatory policy with the usual tradeoffs between costs and benefits; like all tools, it can be misused</w:t>
      </w:r>
      <w:r w:rsidRPr="00D46CAD">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15B9E">
        <w:rPr>
          <w:rStyle w:val="StyleUnderline"/>
        </w:rPr>
        <w:t>For pandemics</w:t>
      </w:r>
      <w:r w:rsidRPr="00D46CAD">
        <w:rPr>
          <w:sz w:val="14"/>
        </w:rPr>
        <w:t xml:space="preserve"> and other public health emergencies, </w:t>
      </w:r>
      <w:r w:rsidRPr="00F02CB8">
        <w:rPr>
          <w:rStyle w:val="Emphasis"/>
          <w:highlight w:val="yellow"/>
        </w:rPr>
        <w:t>patents’</w:t>
      </w:r>
      <w:r w:rsidRPr="00D15B9E">
        <w:rPr>
          <w:rStyle w:val="Emphasis"/>
        </w:rPr>
        <w:t xml:space="preserve"> mix of </w:t>
      </w:r>
      <w:r w:rsidRPr="00F02CB8">
        <w:rPr>
          <w:rStyle w:val="Emphasis"/>
          <w:highlight w:val="yellow"/>
        </w:rPr>
        <w:t>costs</w:t>
      </w:r>
      <w:r w:rsidRPr="00D15B9E">
        <w:rPr>
          <w:rStyle w:val="Emphasis"/>
        </w:rPr>
        <w:t xml:space="preserve"> and benefits </w:t>
      </w:r>
      <w:r w:rsidRPr="00F02CB8">
        <w:rPr>
          <w:rStyle w:val="Emphasis"/>
          <w:highlight w:val="yellow"/>
        </w:rPr>
        <w:t>is misaligned with what is needed for a</w:t>
      </w:r>
      <w:r w:rsidRPr="003752CA">
        <w:rPr>
          <w:rStyle w:val="Emphasis"/>
        </w:rPr>
        <w:t xml:space="preserve">n effective </w:t>
      </w:r>
      <w:r w:rsidRPr="00F02CB8">
        <w:rPr>
          <w:rStyle w:val="Emphasis"/>
          <w:highlight w:val="yellow"/>
        </w:rPr>
        <w:t>policy response</w:t>
      </w:r>
      <w:r w:rsidRPr="00D46CAD">
        <w:rPr>
          <w:sz w:val="14"/>
        </w:rPr>
        <w:t xml:space="preserve">. </w:t>
      </w:r>
      <w:r w:rsidRPr="00D15B9E">
        <w:rPr>
          <w:rStyle w:val="StyleUnderline"/>
        </w:rPr>
        <w:t xml:space="preserve">The basic patent bargain, even when well struck, is to pay for more innovation down the road with slower diffusion of innovation today. In the context of a pandemic, that bargain is a </w:t>
      </w:r>
      <w:r w:rsidRPr="00D15B9E">
        <w:rPr>
          <w:rStyle w:val="Emphasis"/>
        </w:rPr>
        <w:t>bad one and should be rejected entirely</w:t>
      </w:r>
      <w:r w:rsidRPr="00D15B9E">
        <w:rPr>
          <w:rStyle w:val="StyleUnderline"/>
        </w:rPr>
        <w:t>.</w:t>
      </w:r>
      <w:r w:rsidRPr="00D46CAD">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5475251F" w14:textId="2F73C930" w:rsidR="004E7142" w:rsidRPr="001B2BCF" w:rsidRDefault="004E7142" w:rsidP="004E7142">
      <w:pPr>
        <w:rPr>
          <w:u w:val="single"/>
        </w:rPr>
      </w:pPr>
    </w:p>
    <w:sectPr w:rsidR="004E7142" w:rsidRPr="001B2BC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E0DD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866F6"/>
    <w:rsid w:val="00191B5F"/>
    <w:rsid w:val="00192487"/>
    <w:rsid w:val="00193416"/>
    <w:rsid w:val="00195073"/>
    <w:rsid w:val="0019668D"/>
    <w:rsid w:val="001A25FD"/>
    <w:rsid w:val="001A5371"/>
    <w:rsid w:val="001A72C7"/>
    <w:rsid w:val="001B2BCF"/>
    <w:rsid w:val="001B73E3"/>
    <w:rsid w:val="001C316D"/>
    <w:rsid w:val="001D1A0D"/>
    <w:rsid w:val="001D36BF"/>
    <w:rsid w:val="001D4C28"/>
    <w:rsid w:val="001E0B1F"/>
    <w:rsid w:val="001E0C0F"/>
    <w:rsid w:val="001E1E0B"/>
    <w:rsid w:val="001F1173"/>
    <w:rsid w:val="001F275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0C17"/>
    <w:rsid w:val="004B37B4"/>
    <w:rsid w:val="004B72B4"/>
    <w:rsid w:val="004C0314"/>
    <w:rsid w:val="004C0D3D"/>
    <w:rsid w:val="004C213E"/>
    <w:rsid w:val="004C376C"/>
    <w:rsid w:val="004C657F"/>
    <w:rsid w:val="004D17D8"/>
    <w:rsid w:val="004D52D8"/>
    <w:rsid w:val="004E355B"/>
    <w:rsid w:val="004E7142"/>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4E9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3C89"/>
    <w:rsid w:val="007B53D8"/>
    <w:rsid w:val="007C22C5"/>
    <w:rsid w:val="007C57E1"/>
    <w:rsid w:val="007C5811"/>
    <w:rsid w:val="007D2DF5"/>
    <w:rsid w:val="007D451A"/>
    <w:rsid w:val="007D5E3E"/>
    <w:rsid w:val="007D7596"/>
    <w:rsid w:val="007E242C"/>
    <w:rsid w:val="007E6631"/>
    <w:rsid w:val="00803A12"/>
    <w:rsid w:val="00805417"/>
    <w:rsid w:val="0081337B"/>
    <w:rsid w:val="008266F9"/>
    <w:rsid w:val="008267E2"/>
    <w:rsid w:val="00826A9B"/>
    <w:rsid w:val="00834842"/>
    <w:rsid w:val="00840E7B"/>
    <w:rsid w:val="008536AF"/>
    <w:rsid w:val="00853D40"/>
    <w:rsid w:val="008564FC"/>
    <w:rsid w:val="00864E76"/>
    <w:rsid w:val="00872581"/>
    <w:rsid w:val="00873D90"/>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31D"/>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74F0"/>
    <w:rsid w:val="00B24662"/>
    <w:rsid w:val="00B3569C"/>
    <w:rsid w:val="00B43676"/>
    <w:rsid w:val="00B43E44"/>
    <w:rsid w:val="00B5602D"/>
    <w:rsid w:val="00B60125"/>
    <w:rsid w:val="00B6656B"/>
    <w:rsid w:val="00B71625"/>
    <w:rsid w:val="00B75C54"/>
    <w:rsid w:val="00B8710E"/>
    <w:rsid w:val="00B92A93"/>
    <w:rsid w:val="00BA17A8"/>
    <w:rsid w:val="00BA3C33"/>
    <w:rsid w:val="00BB0878"/>
    <w:rsid w:val="00BB1879"/>
    <w:rsid w:val="00BB6E4F"/>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0DD8"/>
    <w:rsid w:val="00CE2D1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156"/>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12D"/>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AAF"/>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2CB8"/>
    <w:rsid w:val="00F053D8"/>
    <w:rsid w:val="00F07888"/>
    <w:rsid w:val="00F1313D"/>
    <w:rsid w:val="00F201E7"/>
    <w:rsid w:val="00F204E0"/>
    <w:rsid w:val="00F20B16"/>
    <w:rsid w:val="00F21C79"/>
    <w:rsid w:val="00F238C9"/>
    <w:rsid w:val="00F23CA5"/>
    <w:rsid w:val="00F277AA"/>
    <w:rsid w:val="00F31955"/>
    <w:rsid w:val="00F34C06"/>
    <w:rsid w:val="00F43EA3"/>
    <w:rsid w:val="00F44F76"/>
    <w:rsid w:val="00F50C55"/>
    <w:rsid w:val="00F57FFB"/>
    <w:rsid w:val="00F601E6"/>
    <w:rsid w:val="00F73954"/>
    <w:rsid w:val="00F94060"/>
    <w:rsid w:val="00FA3332"/>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98B2B7"/>
  <w14:defaultImageDpi w14:val="300"/>
  <w15:docId w15:val="{10282CB2-4384-8640-A306-EB50120F3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E0DD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E0D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E0DD8"/>
    <w:pPr>
      <w:keepNext/>
      <w:keepLines/>
      <w:pageBreakBefore/>
      <w:spacing w:before="40" w:after="0"/>
      <w:jc w:val="center"/>
      <w:outlineLvl w:val="1"/>
    </w:pPr>
    <w:rPr>
      <w:rFonts w:eastAsiaTheme="majorEastAsia" w:cstheme="majorBidi"/>
      <w:b/>
      <w:bCs/>
      <w:sz w:val="40"/>
      <w:szCs w:val="44"/>
      <w:u w:val="double"/>
    </w:rPr>
  </w:style>
  <w:style w:type="paragraph" w:styleId="Heading3">
    <w:name w:val="heading 3"/>
    <w:aliases w:val="Block"/>
    <w:basedOn w:val="Normal"/>
    <w:next w:val="Normal"/>
    <w:link w:val="Heading3Char"/>
    <w:uiPriority w:val="9"/>
    <w:unhideWhenUsed/>
    <w:qFormat/>
    <w:rsid w:val="00CE0DD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CE0DD8"/>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CE0D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0DD8"/>
  </w:style>
  <w:style w:type="character" w:customStyle="1" w:styleId="Heading1Char">
    <w:name w:val="Heading 1 Char"/>
    <w:aliases w:val="Pocket Char"/>
    <w:basedOn w:val="DefaultParagraphFont"/>
    <w:link w:val="Heading1"/>
    <w:uiPriority w:val="9"/>
    <w:rsid w:val="00CE0DD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E0DD8"/>
    <w:rPr>
      <w:rFonts w:ascii="Calibri" w:eastAsiaTheme="majorEastAsia" w:hAnsi="Calibri" w:cstheme="majorBidi"/>
      <w:b/>
      <w:bCs/>
      <w:sz w:val="40"/>
      <w:szCs w:val="44"/>
      <w:u w:val="double"/>
    </w:rPr>
  </w:style>
  <w:style w:type="character" w:customStyle="1" w:styleId="Heading3Char">
    <w:name w:val="Heading 3 Char"/>
    <w:aliases w:val="Block Char"/>
    <w:basedOn w:val="DefaultParagraphFont"/>
    <w:link w:val="Heading3"/>
    <w:uiPriority w:val="9"/>
    <w:rsid w:val="00CE0DD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CE0DD8"/>
    <w:rPr>
      <w:rFonts w:ascii="Calibri" w:eastAsiaTheme="majorEastAsia" w:hAnsi="Calibri"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E0DD8"/>
    <w:rPr>
      <w:b/>
      <w:sz w:val="24"/>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CE0DD8"/>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CE0DD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E0DD8"/>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CE0DD8"/>
    <w:rPr>
      <w:color w:val="auto"/>
      <w:u w:val="none"/>
    </w:rPr>
  </w:style>
  <w:style w:type="paragraph" w:styleId="DocumentMap">
    <w:name w:val="Document Map"/>
    <w:basedOn w:val="Normal"/>
    <w:link w:val="DocumentMapChar"/>
    <w:uiPriority w:val="99"/>
    <w:semiHidden/>
    <w:unhideWhenUsed/>
    <w:rsid w:val="00CE0DD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E0DD8"/>
    <w:rPr>
      <w:rFonts w:ascii="Lucida Grande" w:hAnsi="Lucida Grande" w:cs="Lucida Grande"/>
    </w:rPr>
  </w:style>
  <w:style w:type="paragraph" w:customStyle="1" w:styleId="textbold">
    <w:name w:val="text bold"/>
    <w:basedOn w:val="Normal"/>
    <w:link w:val="Emphasis"/>
    <w:uiPriority w:val="20"/>
    <w:qFormat/>
    <w:rsid w:val="004E714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hill.com/opinion/international/559049-the-us-must-engage-with-china-even-when-countering-chin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eignaffairs.com/articles/world/2018-06-14/liberal-worl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rookings.edu/blog/up-front/2021/06/03/why-intellectual-property-and-pandemics-dont-mi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reakingdefense.com/2020/05/will-covid-19-kill-the-liberal-world-order/" TargetMode="External"/><Relationship Id="rId5" Type="http://schemas.openxmlformats.org/officeDocument/2006/relationships/numbering" Target="numbering.xml"/><Relationship Id="rId15" Type="http://schemas.openxmlformats.org/officeDocument/2006/relationships/hyperlink" Target="https://www.foreignaffairs.com/articles/2018-03-05/trade-war-poor" TargetMode="External"/><Relationship Id="rId10" Type="http://schemas.openxmlformats.org/officeDocument/2006/relationships/hyperlink" Target="https://opastonline.com/wp-content/uploads/2020/04/will-covid-19-trigger-extinction-of-all-life-on-earth-eesrr-20-.pdf" TargetMode="External"/><Relationship Id="rId4" Type="http://schemas.openxmlformats.org/officeDocument/2006/relationships/customXml" Target="../customXml/item4.xml"/><Relationship Id="rId9" Type="http://schemas.openxmlformats.org/officeDocument/2006/relationships/hyperlink" Target="https://www.rand.org/blog/2021/05/vaccine-patents-debate-risks-becoming-a-sideshow-in.html%205-17" TargetMode="External"/><Relationship Id="rId14" Type="http://schemas.openxmlformats.org/officeDocument/2006/relationships/hyperlink" Target="https://cepr.org/sites/default/files/policy_insights/PolicyInsight8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izabet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25</Pages>
  <Words>14711</Words>
  <Characters>83858</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98373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Elizabeth Johnstone</cp:lastModifiedBy>
  <cp:revision>2</cp:revision>
  <dcterms:created xsi:type="dcterms:W3CDTF">2021-09-04T22:01:00Z</dcterms:created>
  <dcterms:modified xsi:type="dcterms:W3CDTF">2021-09-04T22:01:00Z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