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E28DC" w14:textId="2297052E" w:rsidR="008309A0" w:rsidRDefault="008309A0" w:rsidP="008309A0">
      <w:pPr>
        <w:pStyle w:val="Heading1"/>
      </w:pPr>
      <w:r>
        <w:t>Harvard-Westlake EJ</w:t>
      </w:r>
    </w:p>
    <w:p w14:paraId="150FE79E" w14:textId="1E354F8C" w:rsidR="008309A0" w:rsidRDefault="008309A0" w:rsidP="008309A0"/>
    <w:p w14:paraId="7E397BB5" w14:textId="0A0DDFD8" w:rsidR="008309A0" w:rsidRDefault="008309A0" w:rsidP="008309A0">
      <w:pPr>
        <w:pStyle w:val="Heading2"/>
      </w:pPr>
      <w:r>
        <w:lastRenderedPageBreak/>
        <w:t>Contact Info</w:t>
      </w:r>
    </w:p>
    <w:p w14:paraId="6AECD0BB" w14:textId="1A10989C" w:rsidR="008309A0" w:rsidRDefault="008309A0" w:rsidP="008309A0"/>
    <w:p w14:paraId="09BB6A1F" w14:textId="515112EC" w:rsidR="008309A0" w:rsidRDefault="008309A0" w:rsidP="008309A0">
      <w:pPr>
        <w:pStyle w:val="Heading4"/>
      </w:pPr>
      <w:r>
        <w:t>Name: Elizabeth Johnstone</w:t>
      </w:r>
    </w:p>
    <w:p w14:paraId="2E4FBD14" w14:textId="62AFB210" w:rsidR="008309A0" w:rsidRDefault="008309A0" w:rsidP="008309A0">
      <w:pPr>
        <w:pStyle w:val="Heading4"/>
      </w:pPr>
      <w:r>
        <w:t>Pronouns: she/her</w:t>
      </w:r>
    </w:p>
    <w:p w14:paraId="094F0B86" w14:textId="3879C2E3" w:rsidR="008309A0" w:rsidRDefault="008309A0" w:rsidP="008309A0"/>
    <w:p w14:paraId="32364293" w14:textId="49AD8E4B" w:rsidR="008309A0" w:rsidRDefault="008309A0" w:rsidP="008309A0">
      <w:pPr>
        <w:pStyle w:val="Heading4"/>
      </w:pPr>
      <w:r>
        <w:t xml:space="preserve">Email: </w:t>
      </w:r>
      <w:hyperlink r:id="rId9" w:history="1">
        <w:r w:rsidRPr="00C932E4">
          <w:rPr>
            <w:rStyle w:val="Hyperlink"/>
          </w:rPr>
          <w:t>ejohnstone1@hwemail.com</w:t>
        </w:r>
      </w:hyperlink>
    </w:p>
    <w:p w14:paraId="41E17790" w14:textId="79335059" w:rsidR="008309A0" w:rsidRDefault="008309A0" w:rsidP="008309A0">
      <w:pPr>
        <w:pStyle w:val="Heading4"/>
      </w:pPr>
      <w:r>
        <w:t>Phone: (310) 994-6690</w:t>
      </w:r>
    </w:p>
    <w:p w14:paraId="409E6317" w14:textId="455AE2D7" w:rsidR="008309A0" w:rsidRDefault="008309A0" w:rsidP="008309A0">
      <w:pPr>
        <w:pStyle w:val="Heading4"/>
      </w:pPr>
      <w:r>
        <w:t>Best method of contact: Phone</w:t>
      </w:r>
    </w:p>
    <w:p w14:paraId="39F326E2" w14:textId="77777777" w:rsidR="008309A0" w:rsidRDefault="008309A0" w:rsidP="008309A0"/>
    <w:p w14:paraId="60790C57" w14:textId="0A583A53" w:rsidR="008309A0" w:rsidRDefault="008309A0" w:rsidP="008309A0">
      <w:pPr>
        <w:pStyle w:val="Heading4"/>
      </w:pPr>
      <w:r>
        <w:t xml:space="preserve">No, I don’t have </w:t>
      </w:r>
      <w:proofErr w:type="spellStart"/>
      <w:r>
        <w:t>FaceBook</w:t>
      </w:r>
      <w:proofErr w:type="spellEnd"/>
      <w:r>
        <w:t xml:space="preserve"> Messenger</w:t>
      </w:r>
    </w:p>
    <w:p w14:paraId="75C22969" w14:textId="34BBA83E" w:rsidR="008309A0" w:rsidRDefault="008309A0" w:rsidP="008309A0"/>
    <w:p w14:paraId="53AB12D9" w14:textId="64FEED77" w:rsidR="008309A0" w:rsidRDefault="008309A0" w:rsidP="008309A0"/>
    <w:p w14:paraId="22E8D7E2" w14:textId="68399C6D" w:rsidR="008309A0" w:rsidRPr="008309A0" w:rsidRDefault="008309A0" w:rsidP="008309A0">
      <w:pPr>
        <w:pStyle w:val="Heading4"/>
      </w:pPr>
      <w:r>
        <w:t>I will always post cases on the Wiki soon after rounds. Please let me know if there is a disclosure issue as soon as possible.</w:t>
      </w:r>
    </w:p>
    <w:sectPr w:rsidR="008309A0" w:rsidRPr="008309A0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5F20EA9"/>
    <w:multiLevelType w:val="hybridMultilevel"/>
    <w:tmpl w:val="F4F632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8309A0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866F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1F2756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0C17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3C89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1337B"/>
    <w:rsid w:val="008266F9"/>
    <w:rsid w:val="008267E2"/>
    <w:rsid w:val="00826A9B"/>
    <w:rsid w:val="008309A0"/>
    <w:rsid w:val="00834842"/>
    <w:rsid w:val="00840E7B"/>
    <w:rsid w:val="008536AF"/>
    <w:rsid w:val="00853D40"/>
    <w:rsid w:val="008564FC"/>
    <w:rsid w:val="00864E76"/>
    <w:rsid w:val="00872581"/>
    <w:rsid w:val="00873D90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A013C"/>
    <w:rsid w:val="00CA6D6D"/>
    <w:rsid w:val="00CB107C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12D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6AAF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44F76"/>
    <w:rsid w:val="00F50C55"/>
    <w:rsid w:val="00F57FFB"/>
    <w:rsid w:val="00F601E6"/>
    <w:rsid w:val="00F73954"/>
    <w:rsid w:val="00F94060"/>
    <w:rsid w:val="00FA3332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617715"/>
  <w14:defaultImageDpi w14:val="300"/>
  <w15:docId w15:val="{2CB592A9-363C-2F4E-8730-B042E869F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8309A0"/>
    <w:pPr>
      <w:spacing w:after="160" w:line="259" w:lineRule="auto"/>
    </w:pPr>
    <w:rPr>
      <w:rFonts w:ascii="Calibri" w:hAnsi="Calibri" w:cs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8309A0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8309A0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0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8309A0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,Big card,body,small text,Normal Tag,heading 2,Ch,no read,No Spacing12,No Spacing211,No Spacing2111,Heading 21,Heading 2 Char2 Char,Heading 2 Char1 Char Char,No Spacing11111,Tags,TAG,No Spacing4,No Spacing5,No Spacing21,Card,tags,ta,tag,TA"/>
    <w:basedOn w:val="Normal"/>
    <w:next w:val="Normal"/>
    <w:link w:val="Heading4Char"/>
    <w:uiPriority w:val="9"/>
    <w:unhideWhenUsed/>
    <w:qFormat/>
    <w:rsid w:val="008309A0"/>
    <w:pPr>
      <w:keepNext/>
      <w:keepLines/>
      <w:spacing w:before="40" w:after="0"/>
      <w:outlineLvl w:val="3"/>
    </w:pPr>
    <w:rPr>
      <w:rFonts w:eastAsiaTheme="majorEastAsia" w:cstheme="majorBidi"/>
      <w:b/>
      <w:bCs/>
      <w:sz w:val="24"/>
      <w:szCs w:val="26"/>
    </w:rPr>
  </w:style>
  <w:style w:type="character" w:default="1" w:styleId="DefaultParagraphFont">
    <w:name w:val="Default Paragraph Font"/>
    <w:uiPriority w:val="1"/>
    <w:unhideWhenUsed/>
    <w:rsid w:val="008309A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309A0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8309A0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8309A0"/>
    <w:rPr>
      <w:rFonts w:ascii="Calibri" w:eastAsiaTheme="majorEastAsia" w:hAnsi="Calibri" w:cstheme="majorBidi"/>
      <w:b/>
      <w:bCs/>
      <w:sz w:val="40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8309A0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,Big card Char,body Char,small text Char,Normal Tag Char,heading 2 Char,Ch Char,no read Char,No Spacing12 Char,No Spacing211 Char,No Spacing2111 Char,Heading 21 Char,Heading 2 Char2 Char Char,Heading 2 Char1 Char Char Char,ta Char"/>
    <w:basedOn w:val="DefaultParagraphFont"/>
    <w:link w:val="Heading4"/>
    <w:uiPriority w:val="9"/>
    <w:rsid w:val="008309A0"/>
    <w:rPr>
      <w:rFonts w:ascii="Calibri" w:eastAsiaTheme="majorEastAsia" w:hAnsi="Calibri" w:cstheme="majorBidi"/>
      <w:b/>
      <w:bCs/>
      <w:szCs w:val="26"/>
    </w:rPr>
  </w:style>
  <w:style w:type="character" w:customStyle="1" w:styleId="Style13ptBold">
    <w:name w:val="Style 13 pt Bold"/>
    <w:aliases w:val="Cite,Style Style Bold + 12 pt,Style Style Bold + 12pt,Style Style Bold,Style Style + 12 pt,Style Style Bo... +,Old Cite,Style Style Bold + 10 pt,tagld + 12 pt,Style Style Bold + 13 pt,Style Style Bold + 11 pt,tag + 12 pt,Not...,Not.,Not"/>
    <w:basedOn w:val="DefaultParagraphFont"/>
    <w:uiPriority w:val="1"/>
    <w:qFormat/>
    <w:rsid w:val="008309A0"/>
    <w:rPr>
      <w:b/>
      <w:sz w:val="24"/>
      <w:u w:val="none"/>
    </w:rPr>
  </w:style>
  <w:style w:type="character" w:customStyle="1" w:styleId="StyleUnderline">
    <w:name w:val="Style Underline"/>
    <w:aliases w:val="Underline,Style Bold Underline,Intense Emphasis1,Style,apple-style-span + 6 pt,Bold,Kern at 16 pt,Intense Emphasis11,Intense Emphasis2,HHeading 3 + 12 pt,Bold Cite Char,Citation Char Char Char,ci,c,Bo,Title Cha,B,cite,Intense Emphasis3,S"/>
    <w:basedOn w:val="DefaultParagraphFont"/>
    <w:uiPriority w:val="1"/>
    <w:qFormat/>
    <w:rsid w:val="008309A0"/>
    <w:rPr>
      <w:b w:val="0"/>
      <w:sz w:val="22"/>
      <w:u w:val="single"/>
    </w:rPr>
  </w:style>
  <w:style w:type="character" w:styleId="Emphasis">
    <w:name w:val="Emphasis"/>
    <w:aliases w:val="Evidence,Minimized,minimized,Highlighted,tag2,Size 10,emphasis in card,Underlined,CD Card,ED - Tag,emphasis,Bold Underline,Emphasis!!,small,Qualifications,bold underline,normal card text,Shrunk,qualifications in card,qualifications,Style1,Box,s"/>
    <w:basedOn w:val="DefaultParagraphFont"/>
    <w:link w:val="textbold"/>
    <w:uiPriority w:val="20"/>
    <w:qFormat/>
    <w:rsid w:val="008309A0"/>
    <w:rPr>
      <w:rFonts w:ascii="Calibri" w:hAnsi="Calibri" w:cs="Calibri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8309A0"/>
    <w:rPr>
      <w:color w:val="auto"/>
      <w:u w:val="none"/>
    </w:rPr>
  </w:style>
  <w:style w:type="character" w:styleId="Hyperlink">
    <w:name w:val="Hyperlink"/>
    <w:aliases w:val="heading 1 (block title),Read,Important,Card Text,Internet Link,Analytic Text,Internet link,Underline Char Char Char Char1,Heading 3 Char Char Char Char Char Char Char Char Char Char1,Char Char1,Pocket Char1,F2 - Heading 1 Char1,Heading 1 Char1"/>
    <w:basedOn w:val="DefaultParagraphFont"/>
    <w:uiPriority w:val="99"/>
    <w:unhideWhenUsed/>
    <w:rsid w:val="008309A0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309A0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309A0"/>
    <w:rPr>
      <w:rFonts w:ascii="Lucida Grande" w:hAnsi="Lucida Grande" w:cs="Lucida Grande"/>
    </w:rPr>
  </w:style>
  <w:style w:type="paragraph" w:customStyle="1" w:styleId="textbold">
    <w:name w:val="text bold"/>
    <w:basedOn w:val="Normal"/>
    <w:link w:val="Emphasis"/>
    <w:uiPriority w:val="20"/>
    <w:qFormat/>
    <w:rsid w:val="008309A0"/>
    <w:pPr>
      <w:pBdr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pBdr>
      <w:spacing w:line="256" w:lineRule="auto"/>
      <w:ind w:left="720"/>
      <w:jc w:val="both"/>
    </w:pPr>
    <w:rPr>
      <w:b/>
      <w:iCs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09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ejohnstone1@hwe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elizabeth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310010-1A05-4BBE-BCBC-694D12C874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18</TotalTime>
  <Pages>2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375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Elizabeth Johnstone</cp:lastModifiedBy>
  <cp:revision>1</cp:revision>
  <dcterms:created xsi:type="dcterms:W3CDTF">2021-09-05T17:04:00Z</dcterms:created>
  <dcterms:modified xsi:type="dcterms:W3CDTF">2021-09-05T17:27:00Z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