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840B83" w14:textId="0DA856EA" w:rsidR="00854762" w:rsidRDefault="00854762" w:rsidP="00854762">
      <w:pPr>
        <w:pStyle w:val="Heading2"/>
      </w:pPr>
      <w:r>
        <w:t>T</w:t>
      </w:r>
    </w:p>
    <w:p w14:paraId="11BA6B26" w14:textId="77777777" w:rsidR="00854762" w:rsidRPr="00F14EBC" w:rsidRDefault="00854762" w:rsidP="00854762">
      <w:pPr>
        <w:pStyle w:val="Heading3"/>
      </w:pPr>
      <w:r>
        <w:lastRenderedPageBreak/>
        <w:t>T – Appropriation</w:t>
      </w:r>
    </w:p>
    <w:p w14:paraId="37AD3A04" w14:textId="77777777" w:rsidR="00854762" w:rsidRPr="00F14EBC" w:rsidRDefault="00854762" w:rsidP="00854762">
      <w:pPr>
        <w:keepNext/>
        <w:keepLines/>
        <w:spacing w:before="40" w:after="0"/>
        <w:outlineLvl w:val="3"/>
        <w:rPr>
          <w:rFonts w:eastAsiaTheme="majorEastAsia" w:cstheme="majorBidi"/>
          <w:b/>
          <w:iCs/>
          <w:sz w:val="26"/>
        </w:rPr>
      </w:pPr>
      <w:proofErr w:type="spellStart"/>
      <w:r w:rsidRPr="00F14EBC">
        <w:rPr>
          <w:rFonts w:eastAsiaTheme="majorEastAsia" w:cstheme="majorBidi"/>
          <w:b/>
          <w:iCs/>
          <w:sz w:val="26"/>
        </w:rPr>
        <w:t>Interp</w:t>
      </w:r>
      <w:proofErr w:type="spellEnd"/>
      <w:r w:rsidRPr="00F14EBC">
        <w:rPr>
          <w:rFonts w:eastAsiaTheme="majorEastAsia" w:cstheme="majorBidi"/>
          <w:b/>
          <w:iCs/>
          <w:sz w:val="26"/>
        </w:rPr>
        <w:t xml:space="preserve"> and violation: Affirmatives may not defend </w:t>
      </w:r>
      <w:proofErr w:type="gramStart"/>
      <w:r>
        <w:rPr>
          <w:rFonts w:eastAsiaTheme="majorEastAsia" w:cstheme="majorBidi"/>
          <w:b/>
          <w:iCs/>
          <w:sz w:val="26"/>
        </w:rPr>
        <w:t xml:space="preserve">that </w:t>
      </w:r>
      <w:r w:rsidRPr="00F14EBC">
        <w:rPr>
          <w:rFonts w:eastAsiaTheme="majorEastAsia" w:cstheme="majorBidi"/>
          <w:b/>
          <w:iCs/>
          <w:sz w:val="26"/>
        </w:rPr>
        <w:t>specific instances of outer space</w:t>
      </w:r>
      <w:proofErr w:type="gramEnd"/>
      <w:r w:rsidRPr="00F14EBC">
        <w:rPr>
          <w:rFonts w:eastAsiaTheme="majorEastAsia" w:cstheme="majorBidi"/>
          <w:b/>
          <w:iCs/>
          <w:sz w:val="26"/>
        </w:rPr>
        <w:t xml:space="preserve"> appropriation by private entities </w:t>
      </w:r>
      <w:r>
        <w:rPr>
          <w:rFonts w:eastAsiaTheme="majorEastAsia" w:cstheme="majorBidi"/>
          <w:b/>
          <w:iCs/>
          <w:sz w:val="26"/>
        </w:rPr>
        <w:t xml:space="preserve">are </w:t>
      </w:r>
      <w:r w:rsidRPr="00F14EBC">
        <w:rPr>
          <w:rFonts w:eastAsiaTheme="majorEastAsia" w:cstheme="majorBidi"/>
          <w:b/>
          <w:iCs/>
          <w:sz w:val="26"/>
        </w:rPr>
        <w:t>unjust.</w:t>
      </w:r>
    </w:p>
    <w:p w14:paraId="0B97818D" w14:textId="77777777" w:rsidR="00854762" w:rsidRPr="00F14EBC" w:rsidRDefault="00854762" w:rsidP="00854762"/>
    <w:p w14:paraId="4E51A662" w14:textId="77777777" w:rsidR="00854762" w:rsidRPr="00F14EBC" w:rsidRDefault="00854762" w:rsidP="00854762">
      <w:pPr>
        <w:keepNext/>
        <w:keepLines/>
        <w:spacing w:before="40" w:after="0"/>
        <w:outlineLvl w:val="3"/>
        <w:rPr>
          <w:rFonts w:eastAsiaTheme="majorEastAsia" w:cstheme="majorBidi"/>
          <w:b/>
          <w:iCs/>
          <w:sz w:val="26"/>
        </w:rPr>
      </w:pPr>
      <w:r w:rsidRPr="00F14EBC">
        <w:rPr>
          <w:rFonts w:eastAsiaTheme="majorEastAsia" w:cstheme="majorBidi"/>
          <w:b/>
          <w:iCs/>
          <w:sz w:val="26"/>
        </w:rPr>
        <w:t>"The" can either indicate a definite generic or definite description</w:t>
      </w:r>
    </w:p>
    <w:p w14:paraId="2D68E53B" w14:textId="77777777" w:rsidR="00854762" w:rsidRPr="00F14EBC" w:rsidRDefault="00854762" w:rsidP="00854762">
      <w:r w:rsidRPr="00F14EBC">
        <w:rPr>
          <w:b/>
          <w:bCs/>
          <w:sz w:val="26"/>
        </w:rPr>
        <w:t>Ojeda 91</w:t>
      </w:r>
      <w:r w:rsidRPr="00F14EBC">
        <w:t xml:space="preserve"> [</w:t>
      </w:r>
      <w:proofErr w:type="spellStart"/>
      <w:r w:rsidRPr="00F14EBC">
        <w:t>Almerindo</w:t>
      </w:r>
      <w:proofErr w:type="spellEnd"/>
      <w:r w:rsidRPr="00F14EBC">
        <w:t xml:space="preserve"> E. Ojeda, PhD linguistics from </w:t>
      </w:r>
      <w:proofErr w:type="spellStart"/>
      <w:r w:rsidRPr="00F14EBC">
        <w:t>UChicago</w:t>
      </w:r>
      <w:proofErr w:type="spellEnd"/>
      <w:r w:rsidRPr="00F14EBC">
        <w:t>, professor of linguistics at UC Davis. "Definite Descriptions and Definite Generics", Linguistics and Philosophy, Vol. 14, No. 4, pp. 367-397, Published August 1991, https://www.harvardlds.org/wp-content/uploads/2019/04/1-s2.0-S0010027718300313-main-3.pdf] HWIC</w:t>
      </w:r>
    </w:p>
    <w:p w14:paraId="2C2EC3EE" w14:textId="77777777" w:rsidR="00854762" w:rsidRPr="00F14EBC" w:rsidRDefault="00854762" w:rsidP="00854762">
      <w:r w:rsidRPr="00F14EBC">
        <w:rPr>
          <w:highlight w:val="green"/>
          <w:u w:val="single"/>
        </w:rPr>
        <w:t>A definite noun phrase may be</w:t>
      </w:r>
      <w:r w:rsidRPr="00F14EBC">
        <w:rPr>
          <w:u w:val="single"/>
        </w:rPr>
        <w:t xml:space="preserve"> taken either as </w:t>
      </w:r>
      <w:r w:rsidRPr="00F14EBC">
        <w:rPr>
          <w:highlight w:val="green"/>
          <w:u w:val="single"/>
        </w:rPr>
        <w:t>a definite description or</w:t>
      </w:r>
      <w:r w:rsidRPr="00F14EBC">
        <w:rPr>
          <w:u w:val="single"/>
        </w:rPr>
        <w:t xml:space="preserve"> as a definite </w:t>
      </w:r>
      <w:r w:rsidRPr="00F14EBC">
        <w:rPr>
          <w:highlight w:val="green"/>
          <w:u w:val="single"/>
        </w:rPr>
        <w:t>generic</w:t>
      </w:r>
      <w:r w:rsidRPr="00F14EBC">
        <w:rPr>
          <w:u w:val="single"/>
        </w:rPr>
        <w:t>.</w:t>
      </w:r>
      <w:r w:rsidRPr="00F14EBC">
        <w:t xml:space="preserve"> Thus, a noun phrase like </w:t>
      </w:r>
      <w:r w:rsidRPr="00F14EBC">
        <w:rPr>
          <w:u w:val="single"/>
        </w:rPr>
        <w:t>the origin of the ballad may denote either the origin of an individual ballad we have been discussing, or else the origin of ballads in general as a literary species. In the first case, the ballad has been taken as a definite description; in the second, it has been taken as a definite generic.</w:t>
      </w:r>
      <w:r w:rsidRPr="00F14EBC">
        <w:t xml:space="preserve">2 Notice that the ambiguity between definite descriptions and definite generics can be resolved in certain con texts. Thus, the definite noun phrase </w:t>
      </w:r>
      <w:r w:rsidRPr="00F14EBC">
        <w:rPr>
          <w:highlight w:val="green"/>
          <w:u w:val="single"/>
        </w:rPr>
        <w:t>the computer is taken</w:t>
      </w:r>
      <w:r w:rsidRPr="00F14EBC">
        <w:t xml:space="preserve"> only </w:t>
      </w:r>
      <w:r w:rsidRPr="00F14EBC">
        <w:rPr>
          <w:highlight w:val="green"/>
          <w:u w:val="single"/>
        </w:rPr>
        <w:t>as</w:t>
      </w:r>
      <w:r w:rsidRPr="00F14EBC">
        <w:t xml:space="preserve"> a </w:t>
      </w:r>
      <w:r w:rsidRPr="00F14EBC">
        <w:rPr>
          <w:u w:val="single"/>
        </w:rPr>
        <w:t xml:space="preserve">definite </w:t>
      </w:r>
      <w:r w:rsidRPr="00F14EBC">
        <w:rPr>
          <w:highlight w:val="green"/>
          <w:u w:val="single"/>
        </w:rPr>
        <w:t>description in (</w:t>
      </w:r>
      <w:r w:rsidRPr="00F14EBC">
        <w:rPr>
          <w:b/>
          <w:bCs/>
          <w:highlight w:val="green"/>
          <w:u w:val="single"/>
        </w:rPr>
        <w:t>la</w:t>
      </w:r>
      <w:r w:rsidRPr="00F14EBC">
        <w:rPr>
          <w:highlight w:val="green"/>
          <w:u w:val="single"/>
        </w:rPr>
        <w:t>), a statement about an individual computer; it is taken</w:t>
      </w:r>
      <w:r w:rsidRPr="00F14EBC">
        <w:rPr>
          <w:u w:val="single"/>
        </w:rPr>
        <w:t xml:space="preserve"> only </w:t>
      </w:r>
      <w:r w:rsidRPr="00F14EBC">
        <w:rPr>
          <w:highlight w:val="green"/>
          <w:u w:val="single"/>
        </w:rPr>
        <w:t>as</w:t>
      </w:r>
      <w:r w:rsidRPr="00F14EBC">
        <w:rPr>
          <w:u w:val="single"/>
        </w:rPr>
        <w:t xml:space="preserve"> a definite </w:t>
      </w:r>
      <w:r w:rsidRPr="00F14EBC">
        <w:rPr>
          <w:highlight w:val="green"/>
          <w:u w:val="single"/>
        </w:rPr>
        <w:t>generic in (</w:t>
      </w:r>
      <w:proofErr w:type="spellStart"/>
      <w:r w:rsidRPr="00F14EBC">
        <w:rPr>
          <w:highlight w:val="green"/>
          <w:u w:val="single"/>
        </w:rPr>
        <w:t>lb</w:t>
      </w:r>
      <w:proofErr w:type="spellEnd"/>
      <w:r w:rsidRPr="00F14EBC">
        <w:rPr>
          <w:highlight w:val="green"/>
          <w:u w:val="single"/>
        </w:rPr>
        <w:t>), a statement about computers in general</w:t>
      </w:r>
      <w:r w:rsidRPr="00F14EBC">
        <w:t xml:space="preserve">. Similarly, </w:t>
      </w:r>
      <w:r w:rsidRPr="00F14EBC">
        <w:rPr>
          <w:u w:val="single"/>
        </w:rPr>
        <w:t>the definite noun phrase the dodo</w:t>
      </w:r>
      <w:r w:rsidRPr="00F14EBC">
        <w:t xml:space="preserve"> may be taken as a definite description in (2a) while it </w:t>
      </w:r>
      <w:r w:rsidRPr="00F14EBC">
        <w:rPr>
          <w:u w:val="single"/>
        </w:rPr>
        <w:t>must be taken as a definite generic in (2b).</w:t>
      </w:r>
      <w:r w:rsidRPr="00F14EBC">
        <w:t>3</w:t>
      </w:r>
    </w:p>
    <w:p w14:paraId="191F3D7B" w14:textId="77777777" w:rsidR="00854762" w:rsidRPr="00F14EBC" w:rsidRDefault="00854762" w:rsidP="00854762">
      <w:pPr>
        <w:rPr>
          <w:rStyle w:val="Emphasis"/>
        </w:rPr>
      </w:pPr>
      <w:r w:rsidRPr="00F14EBC">
        <w:rPr>
          <w:rStyle w:val="Emphasis"/>
        </w:rPr>
        <w:t>(</w:t>
      </w:r>
      <w:proofErr w:type="gramStart"/>
      <w:r w:rsidRPr="00F14EBC">
        <w:rPr>
          <w:rStyle w:val="Emphasis"/>
        </w:rPr>
        <w:t>1)a.</w:t>
      </w:r>
      <w:proofErr w:type="gramEnd"/>
      <w:r w:rsidRPr="00F14EBC">
        <w:rPr>
          <w:rStyle w:val="Emphasis"/>
        </w:rPr>
        <w:t xml:space="preserve"> Turing repaired the computer.</w:t>
      </w:r>
    </w:p>
    <w:p w14:paraId="5E865E1D" w14:textId="77777777" w:rsidR="00854762" w:rsidRPr="00F14EBC" w:rsidRDefault="00854762" w:rsidP="00854762">
      <w:pPr>
        <w:rPr>
          <w:rStyle w:val="Emphasis"/>
        </w:rPr>
      </w:pPr>
      <w:r w:rsidRPr="00F14EBC">
        <w:rPr>
          <w:rStyle w:val="Emphasis"/>
        </w:rPr>
        <w:t>b. Turing invented the computer.</w:t>
      </w:r>
    </w:p>
    <w:p w14:paraId="63D574D8" w14:textId="77777777" w:rsidR="00854762" w:rsidRPr="00F14EBC" w:rsidRDefault="00854762" w:rsidP="00854762">
      <w:r w:rsidRPr="00F14EBC">
        <w:t>(</w:t>
      </w:r>
      <w:proofErr w:type="gramStart"/>
      <w:r w:rsidRPr="00F14EBC">
        <w:t>2)a.</w:t>
      </w:r>
      <w:proofErr w:type="gramEnd"/>
      <w:r w:rsidRPr="00F14EBC">
        <w:t xml:space="preserve"> The dodo is dead.</w:t>
      </w:r>
    </w:p>
    <w:p w14:paraId="0EF07B68" w14:textId="77777777" w:rsidR="00854762" w:rsidRPr="00F14EBC" w:rsidRDefault="00854762" w:rsidP="00854762">
      <w:pPr>
        <w:rPr>
          <w:u w:val="single"/>
        </w:rPr>
      </w:pPr>
      <w:r w:rsidRPr="00F14EBC">
        <w:t xml:space="preserve">b. </w:t>
      </w:r>
      <w:r w:rsidRPr="00F14EBC">
        <w:rPr>
          <w:u w:val="single"/>
        </w:rPr>
        <w:t>The dodo is extinct.</w:t>
      </w:r>
    </w:p>
    <w:p w14:paraId="3ABAFEB4" w14:textId="77777777" w:rsidR="00854762" w:rsidRPr="00F14EBC" w:rsidRDefault="00854762" w:rsidP="00854762"/>
    <w:p w14:paraId="32CA0287" w14:textId="77777777" w:rsidR="00854762" w:rsidRPr="00F14EBC" w:rsidRDefault="00854762" w:rsidP="00854762">
      <w:pPr>
        <w:rPr>
          <w:sz w:val="16"/>
        </w:rPr>
      </w:pPr>
      <w:r>
        <w:rPr>
          <w:rFonts w:eastAsiaTheme="majorEastAsia" w:cstheme="majorBidi"/>
          <w:b/>
          <w:iCs/>
          <w:sz w:val="26"/>
        </w:rPr>
        <w:t xml:space="preserve">The resolution is a definite generic – "appropriation" isn't a countable noun, you can't have "one individual appropriation" which means the res can only be referring to appropriation </w:t>
      </w:r>
      <w:r>
        <w:rPr>
          <w:rFonts w:eastAsiaTheme="majorEastAsia" w:cstheme="majorBidi"/>
          <w:b/>
          <w:iCs/>
          <w:sz w:val="26"/>
          <w:u w:val="single"/>
        </w:rPr>
        <w:t>in general</w:t>
      </w:r>
      <w:r>
        <w:rPr>
          <w:rFonts w:eastAsiaTheme="majorEastAsia" w:cstheme="majorBidi"/>
          <w:b/>
          <w:iCs/>
          <w:sz w:val="26"/>
        </w:rPr>
        <w:t>.</w:t>
      </w:r>
    </w:p>
    <w:p w14:paraId="0ACFC54B" w14:textId="77777777" w:rsidR="00854762" w:rsidRPr="00F14EBC" w:rsidRDefault="00854762" w:rsidP="00854762"/>
    <w:p w14:paraId="5FD09653" w14:textId="77777777" w:rsidR="00854762" w:rsidRDefault="00854762" w:rsidP="00854762">
      <w:pPr>
        <w:keepNext/>
        <w:keepLines/>
        <w:spacing w:before="40" w:after="0"/>
        <w:outlineLvl w:val="3"/>
        <w:rPr>
          <w:rFonts w:eastAsiaTheme="majorEastAsia" w:cstheme="majorBidi"/>
          <w:b/>
          <w:iCs/>
          <w:sz w:val="26"/>
        </w:rPr>
      </w:pPr>
      <w:r w:rsidRPr="00F14EBC">
        <w:rPr>
          <w:rFonts w:eastAsiaTheme="majorEastAsia" w:cstheme="majorBidi"/>
          <w:b/>
          <w:iCs/>
          <w:sz w:val="26"/>
        </w:rPr>
        <w:t>Negate –</w:t>
      </w:r>
    </w:p>
    <w:p w14:paraId="6023E450" w14:textId="77777777" w:rsidR="00854762" w:rsidRPr="00F14EBC" w:rsidRDefault="00854762" w:rsidP="00854762"/>
    <w:p w14:paraId="5BFABC0F" w14:textId="77777777" w:rsidR="00854762" w:rsidRPr="00F14EBC" w:rsidRDefault="00854762" w:rsidP="00854762">
      <w:pPr>
        <w:keepNext/>
        <w:keepLines/>
        <w:spacing w:before="40" w:after="0"/>
        <w:outlineLvl w:val="3"/>
        <w:rPr>
          <w:rFonts w:eastAsia="MS Gothic" w:cs="Times New Roman"/>
          <w:b/>
          <w:iCs/>
          <w:sz w:val="26"/>
        </w:rPr>
      </w:pPr>
      <w:r w:rsidRPr="00F14EBC">
        <w:rPr>
          <w:rFonts w:eastAsia="MS Gothic" w:cs="Times New Roman"/>
          <w:b/>
          <w:iCs/>
          <w:sz w:val="26"/>
        </w:rPr>
        <w:lastRenderedPageBreak/>
        <w:t>1] Precision</w:t>
      </w:r>
      <w:r>
        <w:rPr>
          <w:rFonts w:eastAsia="MS Gothic" w:cs="Times New Roman"/>
          <w:b/>
          <w:iCs/>
          <w:sz w:val="26"/>
        </w:rPr>
        <w:t xml:space="preserve"> – </w:t>
      </w:r>
      <w:r w:rsidRPr="00F14EBC">
        <w:rPr>
          <w:rFonts w:eastAsia="MS Gothic" w:cs="Times New Roman"/>
          <w:b/>
          <w:iCs/>
          <w:sz w:val="26"/>
        </w:rPr>
        <w:t xml:space="preserve">Topicality is a constitutive rule of the activity and a basic </w:t>
      </w:r>
      <w:proofErr w:type="spellStart"/>
      <w:r w:rsidRPr="00F14EBC">
        <w:rPr>
          <w:rFonts w:eastAsia="MS Gothic" w:cs="Times New Roman"/>
          <w:b/>
          <w:iCs/>
          <w:sz w:val="26"/>
        </w:rPr>
        <w:t>aff</w:t>
      </w:r>
      <w:proofErr w:type="spellEnd"/>
      <w:r w:rsidRPr="00F14EBC">
        <w:rPr>
          <w:rFonts w:eastAsia="MS Gothic" w:cs="Times New Roman"/>
          <w:b/>
          <w:iCs/>
          <w:sz w:val="26"/>
        </w:rPr>
        <w:t xml:space="preserve"> burden, they agreed to debate the topic when they came to the tournament</w:t>
      </w:r>
      <w:r>
        <w:rPr>
          <w:rFonts w:eastAsia="MS Gothic" w:cs="Times New Roman"/>
          <w:b/>
          <w:iCs/>
          <w:sz w:val="26"/>
        </w:rPr>
        <w:t xml:space="preserve"> and it</w:t>
      </w:r>
      <w:r w:rsidRPr="00F14EBC">
        <w:rPr>
          <w:rFonts w:eastAsia="MS Gothic" w:cs="Times New Roman"/>
          <w:b/>
          <w:iCs/>
          <w:sz w:val="26"/>
        </w:rPr>
        <w:t xml:space="preserve">’s the only stasis </w:t>
      </w:r>
      <w:proofErr w:type="gramStart"/>
      <w:r w:rsidRPr="00F14EBC">
        <w:rPr>
          <w:rFonts w:eastAsia="MS Gothic" w:cs="Times New Roman"/>
          <w:b/>
          <w:iCs/>
          <w:sz w:val="26"/>
        </w:rPr>
        <w:t>point</w:t>
      </w:r>
      <w:proofErr w:type="gramEnd"/>
      <w:r w:rsidRPr="00F14EBC">
        <w:rPr>
          <w:rFonts w:eastAsia="MS Gothic" w:cs="Times New Roman"/>
          <w:b/>
          <w:iCs/>
          <w:sz w:val="26"/>
        </w:rPr>
        <w:t xml:space="preserve"> we know before the round</w:t>
      </w:r>
      <w:r>
        <w:rPr>
          <w:rFonts w:eastAsia="MS Gothic" w:cs="Times New Roman"/>
          <w:b/>
          <w:iCs/>
          <w:sz w:val="26"/>
        </w:rPr>
        <w:t xml:space="preserve"> – </w:t>
      </w:r>
      <w:r w:rsidRPr="00F14EBC">
        <w:rPr>
          <w:rFonts w:eastAsia="MS Gothic" w:cs="Times New Roman"/>
          <w:b/>
          <w:iCs/>
          <w:sz w:val="26"/>
        </w:rPr>
        <w:t xml:space="preserve">it controls the internal link to engagement and there’s no way to use ground if debaters aren’t prepared to defend it.  </w:t>
      </w:r>
    </w:p>
    <w:p w14:paraId="3D0D73FA" w14:textId="77777777" w:rsidR="00854762" w:rsidRPr="00F14EBC" w:rsidRDefault="00854762" w:rsidP="00854762">
      <w:pPr>
        <w:rPr>
          <w:rFonts w:eastAsia="Cambria"/>
        </w:rPr>
      </w:pPr>
    </w:p>
    <w:p w14:paraId="48270035" w14:textId="620BBA37" w:rsidR="00854762" w:rsidRDefault="00854762" w:rsidP="00854762">
      <w:pPr>
        <w:keepNext/>
        <w:keepLines/>
        <w:spacing w:before="40" w:after="0"/>
        <w:outlineLvl w:val="3"/>
        <w:rPr>
          <w:rFonts w:eastAsia="MS Gothic" w:cs="Times New Roman"/>
          <w:b/>
          <w:iCs/>
          <w:sz w:val="26"/>
        </w:rPr>
      </w:pPr>
      <w:r w:rsidRPr="00F14EBC">
        <w:rPr>
          <w:rFonts w:eastAsia="MS Gothic" w:cs="Times New Roman"/>
          <w:b/>
          <w:iCs/>
          <w:sz w:val="26"/>
        </w:rPr>
        <w:t>2] Limits</w:t>
      </w:r>
      <w:r>
        <w:rPr>
          <w:rFonts w:eastAsia="MS Gothic" w:cs="Times New Roman"/>
          <w:b/>
          <w:iCs/>
          <w:sz w:val="26"/>
        </w:rPr>
        <w:t xml:space="preserve"> –</w:t>
      </w:r>
      <w:r w:rsidRPr="00F14EBC">
        <w:rPr>
          <w:rFonts w:eastAsia="MS Gothic" w:cs="Times New Roman"/>
          <w:b/>
          <w:iCs/>
          <w:sz w:val="26"/>
        </w:rPr>
        <w:t xml:space="preserve"> every combination of instances of appropriation could be an </w:t>
      </w:r>
      <w:proofErr w:type="spellStart"/>
      <w:r w:rsidRPr="00F14EBC">
        <w:rPr>
          <w:rFonts w:eastAsia="MS Gothic" w:cs="Times New Roman"/>
          <w:b/>
          <w:iCs/>
          <w:sz w:val="26"/>
        </w:rPr>
        <w:t>aff</w:t>
      </w:r>
      <w:proofErr w:type="spellEnd"/>
      <w:r w:rsidRPr="00F14EBC">
        <w:rPr>
          <w:rFonts w:eastAsia="MS Gothic" w:cs="Times New Roman"/>
          <w:b/>
          <w:iCs/>
          <w:sz w:val="26"/>
        </w:rPr>
        <w:t xml:space="preserve"> like individual missions, </w:t>
      </w:r>
      <w:proofErr w:type="gramStart"/>
      <w:r w:rsidRPr="00F14EBC">
        <w:rPr>
          <w:rFonts w:eastAsia="MS Gothic" w:cs="Times New Roman"/>
          <w:b/>
          <w:iCs/>
          <w:sz w:val="26"/>
        </w:rPr>
        <w:t>programs</w:t>
      </w:r>
      <w:proofErr w:type="gramEnd"/>
      <w:r w:rsidRPr="00F14EBC">
        <w:rPr>
          <w:rFonts w:eastAsia="MS Gothic" w:cs="Times New Roman"/>
          <w:b/>
          <w:iCs/>
          <w:sz w:val="26"/>
        </w:rPr>
        <w:t xml:space="preserve"> or satellites</w:t>
      </w:r>
      <w:r>
        <w:rPr>
          <w:rFonts w:eastAsia="MS Gothic" w:cs="Times New Roman"/>
          <w:b/>
          <w:iCs/>
          <w:sz w:val="26"/>
        </w:rPr>
        <w:t xml:space="preserve"> </w:t>
      </w:r>
      <w:r w:rsidRPr="00F14EBC">
        <w:rPr>
          <w:rFonts w:eastAsia="MS Gothic" w:cs="Times New Roman"/>
          <w:b/>
          <w:iCs/>
          <w:sz w:val="26"/>
        </w:rPr>
        <w:t xml:space="preserve">– unlimited topics incentivize obscure </w:t>
      </w:r>
      <w:proofErr w:type="spellStart"/>
      <w:r w:rsidRPr="00F14EBC">
        <w:rPr>
          <w:rFonts w:eastAsia="MS Gothic" w:cs="Times New Roman"/>
          <w:b/>
          <w:iCs/>
          <w:sz w:val="26"/>
        </w:rPr>
        <w:t>affs</w:t>
      </w:r>
      <w:proofErr w:type="spellEnd"/>
      <w:r w:rsidRPr="00F14EBC">
        <w:rPr>
          <w:rFonts w:eastAsia="MS Gothic" w:cs="Times New Roman"/>
          <w:b/>
          <w:iCs/>
          <w:sz w:val="26"/>
        </w:rPr>
        <w:t xml:space="preserve"> that negs won’t have prep on – limits are key to reciprocal prep burden. </w:t>
      </w:r>
      <w:r>
        <w:rPr>
          <w:rFonts w:eastAsia="MS Gothic" w:cs="Times New Roman"/>
          <w:b/>
          <w:iCs/>
          <w:sz w:val="26"/>
        </w:rPr>
        <w:t>S</w:t>
      </w:r>
      <w:r w:rsidRPr="00F14EBC">
        <w:rPr>
          <w:rFonts w:eastAsia="MS Gothic" w:cs="Times New Roman"/>
          <w:b/>
          <w:iCs/>
          <w:sz w:val="26"/>
        </w:rPr>
        <w:t>pec kills</w:t>
      </w:r>
      <w:r>
        <w:rPr>
          <w:rFonts w:eastAsia="MS Gothic" w:cs="Times New Roman"/>
          <w:b/>
          <w:iCs/>
          <w:sz w:val="26"/>
        </w:rPr>
        <w:t xml:space="preserve"> generics like</w:t>
      </w:r>
      <w:r w:rsidRPr="00F14EBC">
        <w:rPr>
          <w:rFonts w:eastAsia="MS Gothic" w:cs="Times New Roman"/>
          <w:b/>
          <w:iCs/>
          <w:sz w:val="26"/>
        </w:rPr>
        <w:t xml:space="preserve"> the innovation DA and space appropriation good – </w:t>
      </w:r>
      <w:r>
        <w:rPr>
          <w:rFonts w:eastAsia="MS Gothic" w:cs="Times New Roman"/>
          <w:b/>
          <w:iCs/>
          <w:sz w:val="26"/>
        </w:rPr>
        <w:t xml:space="preserve">decks neg ground </w:t>
      </w:r>
    </w:p>
    <w:p w14:paraId="76F3B415" w14:textId="7E507D3D" w:rsidR="00854762" w:rsidRDefault="00854762" w:rsidP="00854762">
      <w:pPr>
        <w:keepNext/>
        <w:keepLines/>
        <w:spacing w:before="40" w:after="0"/>
        <w:outlineLvl w:val="3"/>
        <w:rPr>
          <w:rFonts w:eastAsia="MS Gothic" w:cs="Times New Roman"/>
          <w:b/>
          <w:iCs/>
          <w:sz w:val="26"/>
        </w:rPr>
      </w:pPr>
    </w:p>
    <w:p w14:paraId="70E197DA" w14:textId="09C0AC5A" w:rsidR="00854762" w:rsidRPr="00F14EBC" w:rsidRDefault="00854762" w:rsidP="00854762">
      <w:pPr>
        <w:pStyle w:val="Heading4"/>
      </w:pPr>
      <w:r>
        <w:t>3] Education</w:t>
      </w:r>
    </w:p>
    <w:p w14:paraId="1B3FC88C" w14:textId="77777777" w:rsidR="00854762" w:rsidRPr="00F14EBC" w:rsidRDefault="00854762" w:rsidP="00854762">
      <w:pPr>
        <w:rPr>
          <w:rFonts w:eastAsia="Cambria"/>
        </w:rPr>
      </w:pPr>
    </w:p>
    <w:p w14:paraId="78FD6DC9" w14:textId="77777777" w:rsidR="00854762" w:rsidRPr="00F14EBC" w:rsidRDefault="00854762" w:rsidP="00854762">
      <w:pPr>
        <w:keepNext/>
        <w:keepLines/>
        <w:spacing w:before="40" w:after="0"/>
        <w:outlineLvl w:val="3"/>
        <w:rPr>
          <w:rFonts w:eastAsia="MS Gothic" w:cs="Times New Roman"/>
          <w:b/>
          <w:iCs/>
          <w:sz w:val="26"/>
        </w:rPr>
      </w:pPr>
      <w:r w:rsidRPr="00F14EBC">
        <w:rPr>
          <w:rFonts w:eastAsia="MS Gothic" w:cs="Times New Roman"/>
          <w:b/>
          <w:iCs/>
          <w:sz w:val="26"/>
        </w:rPr>
        <w:t xml:space="preserve">Drop the debater – their abusive advocacy skewed our 1NC construction, allowing 1AR restart doesn't solve </w:t>
      </w:r>
    </w:p>
    <w:p w14:paraId="2D69AA70" w14:textId="73ED7C5F" w:rsidR="00854762" w:rsidRDefault="00854762" w:rsidP="00854762">
      <w:pPr>
        <w:keepNext/>
        <w:keepLines/>
        <w:spacing w:before="40" w:after="0"/>
        <w:outlineLvl w:val="3"/>
        <w:rPr>
          <w:rFonts w:eastAsia="MS Gothic" w:cs="Times New Roman"/>
          <w:b/>
          <w:iCs/>
          <w:sz w:val="26"/>
        </w:rPr>
      </w:pPr>
      <w:r w:rsidRPr="00F14EBC">
        <w:rPr>
          <w:rFonts w:eastAsia="MS Gothic" w:cs="Times New Roman"/>
          <w:b/>
          <w:iCs/>
          <w:sz w:val="26"/>
        </w:rPr>
        <w:t xml:space="preserve">Competing </w:t>
      </w:r>
      <w:proofErr w:type="spellStart"/>
      <w:r w:rsidRPr="00F14EBC">
        <w:rPr>
          <w:rFonts w:eastAsia="MS Gothic" w:cs="Times New Roman"/>
          <w:b/>
          <w:iCs/>
          <w:sz w:val="26"/>
        </w:rPr>
        <w:t>interps</w:t>
      </w:r>
      <w:proofErr w:type="spellEnd"/>
      <w:r w:rsidRPr="00F14EBC">
        <w:rPr>
          <w:rFonts w:eastAsia="MS Gothic" w:cs="Times New Roman"/>
          <w:b/>
          <w:iCs/>
          <w:sz w:val="26"/>
        </w:rPr>
        <w:t xml:space="preserve"> on T – topicality is a yes/no question, you can’t be reasonably topical, only competing </w:t>
      </w:r>
      <w:proofErr w:type="spellStart"/>
      <w:r w:rsidRPr="00F14EBC">
        <w:rPr>
          <w:rFonts w:eastAsia="MS Gothic" w:cs="Times New Roman"/>
          <w:b/>
          <w:iCs/>
          <w:sz w:val="26"/>
        </w:rPr>
        <w:t>interps</w:t>
      </w:r>
      <w:proofErr w:type="spellEnd"/>
      <w:r w:rsidRPr="00F14EBC">
        <w:rPr>
          <w:rFonts w:eastAsia="MS Gothic" w:cs="Times New Roman"/>
          <w:b/>
          <w:iCs/>
          <w:sz w:val="26"/>
        </w:rPr>
        <w:t xml:space="preserve"> create norms -- reasonability is arbitrary and invites judge intervention causing a race to the bottom of questionable argumentation</w:t>
      </w:r>
    </w:p>
    <w:p w14:paraId="4B485725" w14:textId="43FCB1E4" w:rsidR="00854762" w:rsidRPr="00854762" w:rsidRDefault="00854762" w:rsidP="002A717E">
      <w:pPr>
        <w:pStyle w:val="Heading4"/>
      </w:pPr>
      <w:r>
        <w:t xml:space="preserve">No RVI’s, you don’t win for being fair </w:t>
      </w:r>
    </w:p>
    <w:p w14:paraId="4F405426" w14:textId="65310B69" w:rsidR="004C2127" w:rsidRPr="006A53F7" w:rsidRDefault="004C2127" w:rsidP="004C2127">
      <w:pPr>
        <w:pStyle w:val="Heading1"/>
        <w:rPr>
          <w:rFonts w:asciiTheme="majorHAnsi" w:hAnsiTheme="majorHAnsi" w:cstheme="majorHAnsi"/>
        </w:rPr>
      </w:pPr>
      <w:r w:rsidRPr="006A53F7">
        <w:rPr>
          <w:rFonts w:asciiTheme="majorHAnsi" w:hAnsiTheme="majorHAnsi" w:cstheme="majorHAnsi"/>
        </w:rPr>
        <w:lastRenderedPageBreak/>
        <w:t>**Space Militarization DA- PS22**</w:t>
      </w:r>
    </w:p>
    <w:p w14:paraId="71E90560" w14:textId="77777777" w:rsidR="004C2127" w:rsidRPr="006A53F7" w:rsidRDefault="004C2127" w:rsidP="004C2127">
      <w:pPr>
        <w:rPr>
          <w:rFonts w:asciiTheme="majorHAnsi" w:hAnsiTheme="majorHAnsi" w:cstheme="majorHAnsi"/>
        </w:rPr>
      </w:pPr>
    </w:p>
    <w:p w14:paraId="13803055" w14:textId="77777777" w:rsidR="004C2127" w:rsidRPr="006A53F7" w:rsidRDefault="004C2127" w:rsidP="004C2127">
      <w:pPr>
        <w:pStyle w:val="Heading2"/>
        <w:rPr>
          <w:rFonts w:asciiTheme="majorHAnsi" w:hAnsiTheme="majorHAnsi" w:cstheme="majorHAnsi"/>
        </w:rPr>
      </w:pPr>
      <w:r w:rsidRPr="006A53F7">
        <w:rPr>
          <w:rFonts w:asciiTheme="majorHAnsi" w:hAnsiTheme="majorHAnsi" w:cstheme="majorHAnsi"/>
        </w:rPr>
        <w:lastRenderedPageBreak/>
        <w:t>**1NC Tools**</w:t>
      </w:r>
    </w:p>
    <w:p w14:paraId="37CAFB7B" w14:textId="77777777" w:rsidR="004C2127" w:rsidRPr="006A53F7" w:rsidRDefault="004C2127" w:rsidP="004C2127">
      <w:pPr>
        <w:pStyle w:val="Heading3"/>
        <w:rPr>
          <w:rFonts w:asciiTheme="majorHAnsi" w:hAnsiTheme="majorHAnsi" w:cstheme="majorHAnsi"/>
        </w:rPr>
      </w:pPr>
      <w:r w:rsidRPr="006A53F7">
        <w:rPr>
          <w:rFonts w:asciiTheme="majorHAnsi" w:hAnsiTheme="majorHAnsi" w:cstheme="majorHAnsi"/>
        </w:rPr>
        <w:lastRenderedPageBreak/>
        <w:t>1NC - Generic</w:t>
      </w:r>
    </w:p>
    <w:p w14:paraId="011E65EB" w14:textId="77777777" w:rsidR="004C2127" w:rsidRPr="006A53F7" w:rsidRDefault="004C2127" w:rsidP="004C2127">
      <w:pPr>
        <w:pStyle w:val="Heading4"/>
        <w:rPr>
          <w:rFonts w:asciiTheme="majorHAnsi" w:hAnsiTheme="majorHAnsi" w:cstheme="majorHAnsi"/>
        </w:rPr>
      </w:pPr>
      <w:r w:rsidRPr="006A53F7">
        <w:rPr>
          <w:rFonts w:asciiTheme="majorHAnsi" w:hAnsiTheme="majorHAnsi" w:cstheme="majorHAnsi"/>
        </w:rPr>
        <w:t>The US government is perfectly positioned to focus on space governance and let private entities develop tech – this avoids bilateral or unilateral missions that increase the chance for conflict and space weaponization while creating effective multilateral agreements that spill over</w:t>
      </w:r>
    </w:p>
    <w:p w14:paraId="06389FBF" w14:textId="77777777" w:rsidR="004C2127" w:rsidRPr="006A53F7" w:rsidRDefault="004C2127" w:rsidP="004C2127">
      <w:pPr>
        <w:rPr>
          <w:rFonts w:asciiTheme="majorHAnsi" w:hAnsiTheme="majorHAnsi" w:cstheme="majorHAnsi"/>
        </w:rPr>
      </w:pPr>
      <w:r w:rsidRPr="006A53F7">
        <w:rPr>
          <w:rStyle w:val="Style13ptBold"/>
          <w:rFonts w:asciiTheme="majorHAnsi" w:hAnsiTheme="majorHAnsi" w:cstheme="majorHAnsi"/>
        </w:rPr>
        <w:t>Rosenberg and Marber 21</w:t>
      </w:r>
      <w:r w:rsidRPr="006A53F7">
        <w:rPr>
          <w:rFonts w:asciiTheme="majorHAnsi" w:hAnsiTheme="majorHAnsi" w:cstheme="majorHAnsi"/>
        </w:rPr>
        <w:t xml:space="preserve"> (Mark Y. - CEO of </w:t>
      </w:r>
      <w:proofErr w:type="spellStart"/>
      <w:r w:rsidRPr="006A53F7">
        <w:rPr>
          <w:rFonts w:asciiTheme="majorHAnsi" w:hAnsiTheme="majorHAnsi" w:cstheme="majorHAnsi"/>
        </w:rPr>
        <w:t>Geoquant</w:t>
      </w:r>
      <w:proofErr w:type="spellEnd"/>
      <w:r w:rsidRPr="006A53F7">
        <w:rPr>
          <w:rFonts w:asciiTheme="majorHAnsi" w:hAnsiTheme="majorHAnsi" w:cstheme="majorHAnsi"/>
        </w:rPr>
        <w:t xml:space="preserve"> and an adjunct professor at Columbia University’s School of International and Public Affairs, Peter -  teaches at Harvard University and is a senior portfolio manager at Aperture Investors, 2/22, “America Needs a Supercharged Space Program,” [accessed 9/25/21], </w:t>
      </w:r>
      <w:hyperlink r:id="rId9" w:history="1">
        <w:r w:rsidRPr="006A53F7">
          <w:rPr>
            <w:rStyle w:val="Hyperlink"/>
            <w:rFonts w:asciiTheme="majorHAnsi" w:hAnsiTheme="majorHAnsi" w:cstheme="majorHAnsi"/>
          </w:rPr>
          <w:t>https://foreignpolicy.com/2021/02/22/biden-space-force-race-policy-rockets-china/</w:t>
        </w:r>
      </w:hyperlink>
      <w:r w:rsidRPr="006A53F7">
        <w:rPr>
          <w:rFonts w:asciiTheme="majorHAnsi" w:hAnsiTheme="majorHAnsi" w:cstheme="majorHAnsi"/>
        </w:rPr>
        <w:t>)</w:t>
      </w:r>
    </w:p>
    <w:p w14:paraId="45551EC8" w14:textId="77777777" w:rsidR="004C2127" w:rsidRPr="006A53F7" w:rsidRDefault="004C2127" w:rsidP="004C2127">
      <w:pPr>
        <w:rPr>
          <w:rStyle w:val="StyleUnderline"/>
          <w:rFonts w:asciiTheme="majorHAnsi" w:hAnsiTheme="majorHAnsi" w:cstheme="majorHAnsi"/>
        </w:rPr>
      </w:pPr>
      <w:r w:rsidRPr="006A53F7">
        <w:rPr>
          <w:rStyle w:val="StyleUnderline"/>
          <w:rFonts w:asciiTheme="majorHAnsi" w:hAnsiTheme="majorHAnsi" w:cstheme="majorHAnsi"/>
        </w:rPr>
        <w:t>In 2015, the U.S. government granted U.S. citizens the right to own any materials they extract in space,</w:t>
      </w:r>
      <w:r w:rsidRPr="006A53F7">
        <w:rPr>
          <w:rFonts w:asciiTheme="majorHAnsi" w:hAnsiTheme="majorHAnsi" w:cstheme="majorHAnsi"/>
          <w:sz w:val="16"/>
        </w:rPr>
        <w:t xml:space="preserve"> </w:t>
      </w:r>
      <w:r w:rsidRPr="006A53F7">
        <w:rPr>
          <w:rStyle w:val="StyleUnderline"/>
          <w:rFonts w:asciiTheme="majorHAnsi" w:hAnsiTheme="majorHAnsi" w:cstheme="majorHAnsi"/>
        </w:rPr>
        <w:t>blowing open the door for civilian space business</w:t>
      </w:r>
      <w:r w:rsidRPr="006A53F7">
        <w:rPr>
          <w:rFonts w:asciiTheme="majorHAnsi" w:hAnsiTheme="majorHAnsi" w:cstheme="majorHAnsi"/>
          <w:sz w:val="16"/>
        </w:rPr>
        <w:t xml:space="preserve">. In 2018, China launched a reconnaissance rover on the moon’s far side that’s been gathering data for more than 18 months now. In late 2019, then-President Donald </w:t>
      </w:r>
      <w:r w:rsidRPr="006A53F7">
        <w:rPr>
          <w:rStyle w:val="StyleUnderline"/>
          <w:rFonts w:asciiTheme="majorHAnsi" w:hAnsiTheme="majorHAnsi" w:cstheme="majorHAnsi"/>
          <w:highlight w:val="green"/>
        </w:rPr>
        <w:t>Trump launched the formation of the U.S. Space Force as part of the military,</w:t>
      </w:r>
      <w:r w:rsidRPr="006A53F7">
        <w:rPr>
          <w:rStyle w:val="StyleUnderline"/>
          <w:rFonts w:asciiTheme="majorHAnsi" w:hAnsiTheme="majorHAnsi" w:cstheme="majorHAnsi"/>
        </w:rPr>
        <w:t xml:space="preserve"> while early 2020 saw</w:t>
      </w:r>
      <w:r w:rsidRPr="006A53F7">
        <w:rPr>
          <w:rFonts w:asciiTheme="majorHAnsi" w:hAnsiTheme="majorHAnsi" w:cstheme="majorHAnsi"/>
          <w:sz w:val="16"/>
        </w:rPr>
        <w:t xml:space="preserve"> the National Aeronautics and Space Administration</w:t>
      </w:r>
      <w:r w:rsidRPr="006A53F7">
        <w:rPr>
          <w:rStyle w:val="StyleUnderline"/>
          <w:rFonts w:asciiTheme="majorHAnsi" w:hAnsiTheme="majorHAnsi" w:cstheme="majorHAnsi"/>
        </w:rPr>
        <w:t xml:space="preserve"> (NASA) sign a contract with Axiom Space to build the first commercial space station. </w:t>
      </w:r>
      <w:r w:rsidRPr="006A53F7">
        <w:rPr>
          <w:rFonts w:asciiTheme="majorHAnsi" w:hAnsiTheme="majorHAnsi" w:cstheme="majorHAnsi"/>
          <w:sz w:val="16"/>
        </w:rPr>
        <w:t xml:space="preserve">And in October 2020, </w:t>
      </w:r>
      <w:r w:rsidRPr="006A53F7">
        <w:rPr>
          <w:rStyle w:val="StyleUnderline"/>
          <w:rFonts w:asciiTheme="majorHAnsi" w:hAnsiTheme="majorHAnsi" w:cstheme="majorHAnsi"/>
          <w:highlight w:val="green"/>
        </w:rPr>
        <w:t>the United States led the signing of the Artemis Accords</w:t>
      </w:r>
      <w:r w:rsidRPr="006A53F7">
        <w:rPr>
          <w:rFonts w:asciiTheme="majorHAnsi" w:hAnsiTheme="majorHAnsi" w:cstheme="majorHAnsi"/>
          <w:sz w:val="16"/>
        </w:rPr>
        <w:t xml:space="preserve">, </w:t>
      </w:r>
      <w:r w:rsidRPr="006A53F7">
        <w:rPr>
          <w:rStyle w:val="StyleUnderline"/>
          <w:rFonts w:asciiTheme="majorHAnsi" w:hAnsiTheme="majorHAnsi" w:cstheme="majorHAnsi"/>
          <w:highlight w:val="green"/>
        </w:rPr>
        <w:t>a set of bilateral agreements</w:t>
      </w:r>
      <w:r w:rsidRPr="006A53F7">
        <w:rPr>
          <w:rStyle w:val="StyleUnderline"/>
          <w:rFonts w:asciiTheme="majorHAnsi" w:hAnsiTheme="majorHAnsi" w:cstheme="majorHAnsi"/>
        </w:rPr>
        <w:t xml:space="preserve"> on space with Australia, Canada, Italy, Japan, Luxembourg, Italy, the United Kingdom, and the United Arab Emirates, </w:t>
      </w:r>
      <w:r w:rsidRPr="006A53F7">
        <w:rPr>
          <w:rStyle w:val="StyleUnderline"/>
          <w:rFonts w:asciiTheme="majorHAnsi" w:hAnsiTheme="majorHAnsi" w:cstheme="majorHAnsi"/>
          <w:highlight w:val="green"/>
        </w:rPr>
        <w:t>which deliberately skirted the United Nations</w:t>
      </w:r>
      <w:r w:rsidRPr="006A53F7">
        <w:rPr>
          <w:rStyle w:val="StyleUnderline"/>
          <w:rFonts w:asciiTheme="majorHAnsi" w:hAnsiTheme="majorHAnsi" w:cstheme="majorHAnsi"/>
        </w:rPr>
        <w:t xml:space="preserve"> </w:t>
      </w:r>
      <w:r w:rsidRPr="006A53F7">
        <w:rPr>
          <w:rStyle w:val="StyleUnderline"/>
          <w:rFonts w:asciiTheme="majorHAnsi" w:hAnsiTheme="majorHAnsi" w:cstheme="majorHAnsi"/>
          <w:highlight w:val="green"/>
        </w:rPr>
        <w:t>and did not include space rivals such as China and Russia</w:t>
      </w:r>
      <w:r w:rsidRPr="006A53F7">
        <w:rPr>
          <w:rFonts w:asciiTheme="majorHAnsi" w:hAnsiTheme="majorHAnsi" w:cstheme="majorHAnsi"/>
          <w:sz w:val="16"/>
        </w:rPr>
        <w:t xml:space="preserve">. (Ukraine and Brazil were later added to the accords.) </w:t>
      </w:r>
      <w:r w:rsidRPr="006A53F7">
        <w:rPr>
          <w:rStyle w:val="StyleUnderline"/>
          <w:rFonts w:asciiTheme="majorHAnsi" w:hAnsiTheme="majorHAnsi" w:cstheme="majorHAnsi"/>
        </w:rPr>
        <w:t xml:space="preserve">Although </w:t>
      </w:r>
      <w:r w:rsidRPr="006A53F7">
        <w:rPr>
          <w:rStyle w:val="StyleUnderline"/>
          <w:rFonts w:asciiTheme="majorHAnsi" w:hAnsiTheme="majorHAnsi" w:cstheme="majorHAnsi"/>
          <w:highlight w:val="green"/>
        </w:rPr>
        <w:t>this pact</w:t>
      </w:r>
      <w:r w:rsidRPr="006A53F7">
        <w:rPr>
          <w:rStyle w:val="StyleUnderline"/>
          <w:rFonts w:asciiTheme="majorHAnsi" w:hAnsiTheme="majorHAnsi" w:cstheme="majorHAnsi"/>
        </w:rPr>
        <w:t xml:space="preserve"> claims to affirm the Outer Space Treaty, it </w:t>
      </w:r>
      <w:proofErr w:type="gramStart"/>
      <w:r w:rsidRPr="006A53F7">
        <w:rPr>
          <w:rStyle w:val="StyleUnderline"/>
          <w:rFonts w:asciiTheme="majorHAnsi" w:hAnsiTheme="majorHAnsi" w:cstheme="majorHAnsi"/>
        </w:rPr>
        <w:t>actually increases</w:t>
      </w:r>
      <w:proofErr w:type="gramEnd"/>
      <w:r w:rsidRPr="006A53F7">
        <w:rPr>
          <w:rStyle w:val="StyleUnderline"/>
          <w:rFonts w:asciiTheme="majorHAnsi" w:hAnsiTheme="majorHAnsi" w:cstheme="majorHAnsi"/>
        </w:rPr>
        <w:t xml:space="preserve"> the potential for conflict</w:t>
      </w:r>
      <w:r w:rsidRPr="006A53F7">
        <w:rPr>
          <w:rFonts w:asciiTheme="majorHAnsi" w:hAnsiTheme="majorHAnsi" w:cstheme="majorHAnsi"/>
          <w:sz w:val="16"/>
        </w:rPr>
        <w:t xml:space="preserve"> </w:t>
      </w:r>
      <w:r w:rsidRPr="006A53F7">
        <w:rPr>
          <w:rStyle w:val="StyleUnderline"/>
          <w:rFonts w:asciiTheme="majorHAnsi" w:hAnsiTheme="majorHAnsi" w:cstheme="majorHAnsi"/>
        </w:rPr>
        <w:t xml:space="preserve">by expanding the interpretation of commercial space law while </w:t>
      </w:r>
      <w:r w:rsidRPr="006A53F7">
        <w:rPr>
          <w:rStyle w:val="StyleUnderline"/>
          <w:rFonts w:asciiTheme="majorHAnsi" w:hAnsiTheme="majorHAnsi" w:cstheme="majorHAnsi"/>
          <w:highlight w:val="green"/>
        </w:rPr>
        <w:t>drawi</w:t>
      </w:r>
      <w:r w:rsidRPr="006A53F7">
        <w:rPr>
          <w:rStyle w:val="StyleUnderline"/>
          <w:rFonts w:asciiTheme="majorHAnsi" w:hAnsiTheme="majorHAnsi" w:cstheme="majorHAnsi"/>
        </w:rPr>
        <w:t xml:space="preserve">ng </w:t>
      </w:r>
      <w:r w:rsidRPr="006A53F7">
        <w:rPr>
          <w:rStyle w:val="StyleUnderline"/>
          <w:rFonts w:asciiTheme="majorHAnsi" w:hAnsiTheme="majorHAnsi" w:cstheme="majorHAnsi"/>
          <w:highlight w:val="green"/>
        </w:rPr>
        <w:t>hard geopolitical borders</w:t>
      </w:r>
      <w:r w:rsidRPr="006A53F7">
        <w:rPr>
          <w:rFonts w:asciiTheme="majorHAnsi" w:hAnsiTheme="majorHAnsi" w:cstheme="majorHAnsi"/>
          <w:sz w:val="16"/>
          <w:highlight w:val="green"/>
        </w:rPr>
        <w:t xml:space="preserve">. </w:t>
      </w:r>
      <w:r w:rsidRPr="006A53F7">
        <w:rPr>
          <w:rStyle w:val="StyleUnderline"/>
          <w:rFonts w:asciiTheme="majorHAnsi" w:hAnsiTheme="majorHAnsi" w:cstheme="majorHAnsi"/>
        </w:rPr>
        <w:t>Without Russia and especially China on board</w:t>
      </w:r>
      <w:r w:rsidRPr="006A53F7">
        <w:rPr>
          <w:rFonts w:asciiTheme="majorHAnsi" w:hAnsiTheme="majorHAnsi" w:cstheme="majorHAnsi"/>
          <w:sz w:val="16"/>
        </w:rPr>
        <w:t xml:space="preserve">, </w:t>
      </w:r>
      <w:r w:rsidRPr="006A53F7">
        <w:rPr>
          <w:rStyle w:val="StyleUnderline"/>
          <w:rFonts w:asciiTheme="majorHAnsi" w:hAnsiTheme="majorHAnsi" w:cstheme="majorHAnsi"/>
          <w:highlight w:val="green"/>
        </w:rPr>
        <w:t>much of the world will see the Artemis Accords as the informal rulebook of a cliquish club</w:t>
      </w:r>
      <w:r w:rsidRPr="006A53F7">
        <w:rPr>
          <w:rStyle w:val="StyleUnderline"/>
          <w:rFonts w:asciiTheme="majorHAnsi" w:hAnsiTheme="majorHAnsi" w:cstheme="majorHAnsi"/>
        </w:rPr>
        <w:t xml:space="preserve"> rather than a true multilateral agreement</w:t>
      </w:r>
      <w:r w:rsidRPr="006A53F7">
        <w:rPr>
          <w:rFonts w:asciiTheme="majorHAnsi" w:hAnsiTheme="majorHAnsi" w:cstheme="majorHAnsi"/>
          <w:sz w:val="16"/>
        </w:rPr>
        <w:t xml:space="preserve">. </w:t>
      </w:r>
      <w:r w:rsidRPr="006A53F7">
        <w:rPr>
          <w:rStyle w:val="StyleUnderline"/>
          <w:rFonts w:asciiTheme="majorHAnsi" w:hAnsiTheme="majorHAnsi" w:cstheme="majorHAnsi"/>
          <w:highlight w:val="green"/>
        </w:rPr>
        <w:t>Meanwhile, a new space race is gathering stream</w:t>
      </w:r>
      <w:r w:rsidRPr="006A53F7">
        <w:rPr>
          <w:rFonts w:asciiTheme="majorHAnsi" w:hAnsiTheme="majorHAnsi" w:cstheme="majorHAnsi"/>
          <w:sz w:val="16"/>
        </w:rPr>
        <w:t xml:space="preserve">: In addition to this year’s unmanned missions to Mars, both the United States and China are planning moon landings later this decade. </w:t>
      </w:r>
      <w:r w:rsidRPr="006A53F7">
        <w:rPr>
          <w:rStyle w:val="StyleUnderline"/>
          <w:rFonts w:asciiTheme="majorHAnsi" w:hAnsiTheme="majorHAnsi" w:cstheme="majorHAnsi"/>
        </w:rPr>
        <w:t xml:space="preserve">The </w:t>
      </w:r>
      <w:r w:rsidRPr="006A53F7">
        <w:rPr>
          <w:rStyle w:val="StyleUnderline"/>
          <w:rFonts w:asciiTheme="majorHAnsi" w:hAnsiTheme="majorHAnsi" w:cstheme="majorHAnsi"/>
          <w:highlight w:val="green"/>
        </w:rPr>
        <w:t>Biden</w:t>
      </w:r>
      <w:r w:rsidRPr="006A53F7">
        <w:rPr>
          <w:rStyle w:val="StyleUnderline"/>
          <w:rFonts w:asciiTheme="majorHAnsi" w:hAnsiTheme="majorHAnsi" w:cstheme="majorHAnsi"/>
        </w:rPr>
        <w:t xml:space="preserve"> administration </w:t>
      </w:r>
      <w:r w:rsidRPr="006A53F7">
        <w:rPr>
          <w:rStyle w:val="StyleUnderline"/>
          <w:rFonts w:asciiTheme="majorHAnsi" w:hAnsiTheme="majorHAnsi" w:cstheme="majorHAnsi"/>
          <w:highlight w:val="green"/>
        </w:rPr>
        <w:t>must prioritize a more multilateral approach</w:t>
      </w:r>
      <w:r w:rsidRPr="006A53F7">
        <w:rPr>
          <w:rFonts w:asciiTheme="majorHAnsi" w:hAnsiTheme="majorHAnsi" w:cstheme="majorHAnsi"/>
          <w:sz w:val="16"/>
        </w:rPr>
        <w:t xml:space="preserve"> to space governance than what was taken under Trump. Just like on Earth, </w:t>
      </w:r>
      <w:r w:rsidRPr="006A53F7">
        <w:rPr>
          <w:rStyle w:val="StyleUnderline"/>
          <w:rFonts w:asciiTheme="majorHAnsi" w:hAnsiTheme="majorHAnsi" w:cstheme="majorHAnsi"/>
        </w:rPr>
        <w:t>a lack of international standards in space will likely lead to chaotic, wasteful competition</w:t>
      </w:r>
      <w:r w:rsidRPr="006A53F7">
        <w:rPr>
          <w:rFonts w:asciiTheme="majorHAnsi" w:hAnsiTheme="majorHAnsi" w:cstheme="majorHAnsi"/>
          <w:sz w:val="16"/>
        </w:rPr>
        <w:t xml:space="preserve">. A 2011 U.S. law blocking NASA from cooperating with Chinese agencies has already shut China out of the U.S.-Russian International Space Station, prompting the Chinese to start building their own while partnering with Russia on a lunar research station. Revising this law would be a good place for the Biden administration to start. Cooperating with China in space might be a sensible hedge against growing conflict on Earth. Unregulated space activity could create a myriad of problems from accidentally or intentionally blocked data transmission to orbital pollution from too many space objects. Indeed, U.S. companies are currently the worst offenders, highlighting the need for more targeted regulation. Just a few uncontrolled collisions could generate enough debris to render near-Earth space unusable. And of course, </w:t>
      </w:r>
      <w:r w:rsidRPr="006A53F7">
        <w:rPr>
          <w:rStyle w:val="StyleUnderline"/>
          <w:rFonts w:asciiTheme="majorHAnsi" w:hAnsiTheme="majorHAnsi" w:cstheme="majorHAnsi"/>
        </w:rPr>
        <w:t xml:space="preserve">no one wants to see space weaponized with extremely expensive, escalating arms races. Given private U.S. companies’ increasingly aggressive push to expand space exploration, </w:t>
      </w:r>
      <w:r w:rsidRPr="006A53F7">
        <w:rPr>
          <w:rStyle w:val="Emphasis"/>
          <w:rFonts w:asciiTheme="majorHAnsi" w:hAnsiTheme="majorHAnsi" w:cstheme="majorHAnsi"/>
          <w:highlight w:val="green"/>
        </w:rPr>
        <w:t xml:space="preserve">the U.S. government is </w:t>
      </w:r>
      <w:proofErr w:type="gramStart"/>
      <w:r w:rsidRPr="006A53F7">
        <w:rPr>
          <w:rStyle w:val="Emphasis"/>
          <w:rFonts w:asciiTheme="majorHAnsi" w:hAnsiTheme="majorHAnsi" w:cstheme="majorHAnsi"/>
          <w:highlight w:val="green"/>
        </w:rPr>
        <w:t>in a position</w:t>
      </w:r>
      <w:proofErr w:type="gramEnd"/>
      <w:r w:rsidRPr="006A53F7">
        <w:rPr>
          <w:rStyle w:val="Emphasis"/>
          <w:rFonts w:asciiTheme="majorHAnsi" w:hAnsiTheme="majorHAnsi" w:cstheme="majorHAnsi"/>
          <w:highlight w:val="green"/>
        </w:rPr>
        <w:t xml:space="preserve"> to structure a more effective extraterrestrial regulatory regime</w:t>
      </w:r>
      <w:r w:rsidRPr="006A53F7">
        <w:rPr>
          <w:rFonts w:asciiTheme="majorHAnsi" w:hAnsiTheme="majorHAnsi" w:cstheme="majorHAnsi"/>
          <w:sz w:val="16"/>
          <w:highlight w:val="green"/>
        </w:rPr>
        <w:t>.</w:t>
      </w:r>
      <w:r w:rsidRPr="00807B60">
        <w:rPr>
          <w:rFonts w:asciiTheme="majorHAnsi" w:hAnsiTheme="majorHAnsi" w:cstheme="majorHAnsi"/>
          <w:sz w:val="16"/>
        </w:rPr>
        <w:t xml:space="preserve"> </w:t>
      </w:r>
      <w:r w:rsidRPr="00807B60">
        <w:rPr>
          <w:rStyle w:val="Emphasis"/>
          <w:rFonts w:asciiTheme="majorHAnsi" w:hAnsiTheme="majorHAnsi" w:cstheme="majorHAnsi"/>
        </w:rPr>
        <w:t xml:space="preserve">Renewed </w:t>
      </w:r>
      <w:r w:rsidRPr="006A53F7">
        <w:rPr>
          <w:rStyle w:val="Emphasis"/>
          <w:rFonts w:asciiTheme="majorHAnsi" w:hAnsiTheme="majorHAnsi" w:cstheme="majorHAnsi"/>
          <w:highlight w:val="green"/>
        </w:rPr>
        <w:t xml:space="preserve">U.S. </w:t>
      </w:r>
      <w:r w:rsidRPr="00807B60">
        <w:rPr>
          <w:rStyle w:val="Emphasis"/>
          <w:rFonts w:asciiTheme="majorHAnsi" w:hAnsiTheme="majorHAnsi" w:cstheme="majorHAnsi"/>
        </w:rPr>
        <w:t xml:space="preserve">leadership founded on rebuilt space capabilities </w:t>
      </w:r>
      <w:r w:rsidRPr="006A53F7">
        <w:rPr>
          <w:rStyle w:val="Emphasis"/>
          <w:rFonts w:asciiTheme="majorHAnsi" w:hAnsiTheme="majorHAnsi" w:cstheme="majorHAnsi"/>
          <w:highlight w:val="green"/>
        </w:rPr>
        <w:t>will be key to any hope for multilateral space cooperation</w:t>
      </w:r>
      <w:r w:rsidRPr="006A53F7">
        <w:rPr>
          <w:rStyle w:val="Emphasis"/>
          <w:rFonts w:asciiTheme="majorHAnsi" w:hAnsiTheme="majorHAnsi" w:cstheme="majorHAnsi"/>
        </w:rPr>
        <w:t xml:space="preserve">. </w:t>
      </w:r>
      <w:r w:rsidRPr="00807B60">
        <w:rPr>
          <w:rStyle w:val="StyleUnderline"/>
          <w:rFonts w:asciiTheme="majorHAnsi" w:hAnsiTheme="majorHAnsi" w:cstheme="majorHAnsi"/>
        </w:rPr>
        <w:t>A more dedicated focus on space governance and a more aggressive approach to exploration can be the underpinnings</w:t>
      </w:r>
      <w:r w:rsidRPr="006A53F7">
        <w:rPr>
          <w:rStyle w:val="StyleUnderline"/>
          <w:rFonts w:asciiTheme="majorHAnsi" w:hAnsiTheme="majorHAnsi" w:cstheme="majorHAnsi"/>
        </w:rPr>
        <w:t xml:space="preserve"> of a future “New Space Deal.” A supercharged space program can help build entire new industries, create new jobs, green the economy, turbocharge next-generation communications, and expand the frontiers of science and technology</w:t>
      </w:r>
      <w:r w:rsidRPr="006A53F7">
        <w:rPr>
          <w:rFonts w:asciiTheme="majorHAnsi" w:hAnsiTheme="majorHAnsi" w:cstheme="majorHAnsi"/>
          <w:sz w:val="16"/>
        </w:rPr>
        <w:t xml:space="preserve">. </w:t>
      </w:r>
      <w:r w:rsidRPr="006A53F7">
        <w:rPr>
          <w:rStyle w:val="StyleUnderline"/>
          <w:rFonts w:asciiTheme="majorHAnsi" w:hAnsiTheme="majorHAnsi" w:cstheme="majorHAnsi"/>
        </w:rPr>
        <w:t xml:space="preserve">By uniting Americans behind a common purpose, it could even help mend the country’s frayed democracy. </w:t>
      </w:r>
      <w:r w:rsidRPr="006A53F7">
        <w:rPr>
          <w:rStyle w:val="Emphasis"/>
          <w:rFonts w:asciiTheme="majorHAnsi" w:hAnsiTheme="majorHAnsi" w:cstheme="majorHAnsi"/>
          <w:highlight w:val="green"/>
        </w:rPr>
        <w:t xml:space="preserve">It would </w:t>
      </w:r>
      <w:r w:rsidRPr="006A53F7">
        <w:rPr>
          <w:rStyle w:val="Emphasis"/>
          <w:rFonts w:asciiTheme="majorHAnsi" w:hAnsiTheme="majorHAnsi" w:cstheme="majorHAnsi"/>
          <w:highlight w:val="green"/>
        </w:rPr>
        <w:lastRenderedPageBreak/>
        <w:t>also reestablish Washington’s leadership in the fight against climate change and for a stronger multilateral system</w:t>
      </w:r>
      <w:r w:rsidRPr="006A53F7">
        <w:rPr>
          <w:rStyle w:val="StyleUnderline"/>
          <w:rFonts w:asciiTheme="majorHAnsi" w:hAnsiTheme="majorHAnsi" w:cstheme="majorHAnsi"/>
        </w:rPr>
        <w:t>. Who else but the United States could even contemplate such a bold plan?</w:t>
      </w:r>
    </w:p>
    <w:p w14:paraId="6D8AAD10" w14:textId="77777777" w:rsidR="004C2127" w:rsidRPr="006A53F7" w:rsidRDefault="004C2127" w:rsidP="004C2127">
      <w:pPr>
        <w:pStyle w:val="Heading4"/>
        <w:rPr>
          <w:rFonts w:asciiTheme="majorHAnsi" w:hAnsiTheme="majorHAnsi" w:cstheme="majorHAnsi"/>
        </w:rPr>
      </w:pPr>
      <w:r w:rsidRPr="006A53F7">
        <w:rPr>
          <w:rFonts w:asciiTheme="majorHAnsi" w:hAnsiTheme="majorHAnsi" w:cstheme="majorHAnsi"/>
        </w:rPr>
        <w:t xml:space="preserve">Non-state actors in space are conflict dampeners – they avoid geopolitical tension and have financial incentives to keep conflict low </w:t>
      </w:r>
    </w:p>
    <w:p w14:paraId="7C1E278F" w14:textId="77777777" w:rsidR="004C2127" w:rsidRPr="006A53F7" w:rsidRDefault="004C2127" w:rsidP="004C2127">
      <w:pPr>
        <w:rPr>
          <w:rFonts w:asciiTheme="majorHAnsi" w:hAnsiTheme="majorHAnsi" w:cstheme="majorHAnsi"/>
        </w:rPr>
      </w:pPr>
      <w:proofErr w:type="spellStart"/>
      <w:r w:rsidRPr="006A53F7">
        <w:rPr>
          <w:rStyle w:val="Style13ptBold"/>
          <w:rFonts w:asciiTheme="majorHAnsi" w:hAnsiTheme="majorHAnsi" w:cstheme="majorHAnsi"/>
        </w:rPr>
        <w:t>Frankowski</w:t>
      </w:r>
      <w:proofErr w:type="spellEnd"/>
      <w:r w:rsidRPr="006A53F7">
        <w:rPr>
          <w:rStyle w:val="Style13ptBold"/>
          <w:rFonts w:asciiTheme="majorHAnsi" w:hAnsiTheme="majorHAnsi" w:cstheme="majorHAnsi"/>
        </w:rPr>
        <w:t xml:space="preserve"> 17</w:t>
      </w:r>
      <w:r w:rsidRPr="006A53F7">
        <w:rPr>
          <w:rFonts w:asciiTheme="majorHAnsi" w:hAnsiTheme="majorHAnsi" w:cstheme="majorHAnsi"/>
        </w:rPr>
        <w:t xml:space="preserve"> (Pawel, Assistant Professor at the Faculty of National Security. His current research interests include space policy, </w:t>
      </w:r>
      <w:proofErr w:type="spellStart"/>
      <w:r w:rsidRPr="006A53F7">
        <w:rPr>
          <w:rFonts w:asciiTheme="majorHAnsi" w:hAnsiTheme="majorHAnsi" w:cstheme="majorHAnsi"/>
        </w:rPr>
        <w:t>labour</w:t>
      </w:r>
      <w:proofErr w:type="spellEnd"/>
      <w:r w:rsidRPr="006A53F7">
        <w:rPr>
          <w:rFonts w:asciiTheme="majorHAnsi" w:hAnsiTheme="majorHAnsi" w:cstheme="majorHAnsi"/>
        </w:rPr>
        <w:t xml:space="preserve"> standards in free trade agreements, and theories of international relations, Jagiellonian University in </w:t>
      </w:r>
      <w:proofErr w:type="spellStart"/>
      <w:r w:rsidRPr="006A53F7">
        <w:rPr>
          <w:rFonts w:asciiTheme="majorHAnsi" w:hAnsiTheme="majorHAnsi" w:cstheme="majorHAnsi"/>
        </w:rPr>
        <w:t>Kakow</w:t>
      </w:r>
      <w:proofErr w:type="spellEnd"/>
      <w:r w:rsidRPr="006A53F7">
        <w:rPr>
          <w:rFonts w:asciiTheme="majorHAnsi" w:hAnsiTheme="majorHAnsi" w:cstheme="majorHAnsi"/>
        </w:rPr>
        <w:t xml:space="preserve">, “OUTER SPACE AND PRIVATE COMPANIES CONSEQUENCES FOR GLOBAL SECURITY”, </w:t>
      </w:r>
      <w:hyperlink r:id="rId10" w:history="1">
        <w:r w:rsidRPr="006A53F7">
          <w:rPr>
            <w:rStyle w:val="Hyperlink"/>
            <w:rFonts w:asciiTheme="majorHAnsi" w:hAnsiTheme="majorHAnsi" w:cstheme="majorHAnsi"/>
          </w:rPr>
          <w:t>https://doi.org/10.12797/Politeja.14.2017.50.06</w:t>
        </w:r>
      </w:hyperlink>
      <w:r w:rsidRPr="006A53F7">
        <w:rPr>
          <w:rFonts w:asciiTheme="majorHAnsi" w:hAnsiTheme="majorHAnsi" w:cstheme="majorHAnsi"/>
        </w:rPr>
        <w:t xml:space="preserve">) </w:t>
      </w:r>
    </w:p>
    <w:p w14:paraId="2BE096C1" w14:textId="77777777" w:rsidR="004C2127" w:rsidRPr="006A53F7" w:rsidRDefault="004C2127" w:rsidP="004C2127">
      <w:pPr>
        <w:rPr>
          <w:rStyle w:val="StyleUnderline"/>
          <w:rFonts w:asciiTheme="majorHAnsi" w:hAnsiTheme="majorHAnsi" w:cstheme="majorHAnsi"/>
        </w:rPr>
      </w:pPr>
      <w:r w:rsidRPr="006A53F7">
        <w:rPr>
          <w:rFonts w:asciiTheme="majorHAnsi" w:hAnsiTheme="majorHAnsi" w:cstheme="majorHAnsi"/>
          <w:sz w:val="16"/>
        </w:rPr>
        <w:t xml:space="preserve">In the terms of privatization and space security, space remains relatively untapped, but </w:t>
      </w:r>
      <w:r w:rsidRPr="006A53F7">
        <w:rPr>
          <w:rStyle w:val="StyleUnderline"/>
          <w:rFonts w:asciiTheme="majorHAnsi" w:hAnsiTheme="majorHAnsi" w:cstheme="majorHAnsi"/>
        </w:rPr>
        <w:t>commercial and military benefits from space exploration/exploitation could even lead to ‘privatization of space’.</w:t>
      </w:r>
      <w:r w:rsidRPr="006A53F7">
        <w:rPr>
          <w:rFonts w:asciiTheme="majorHAnsi" w:hAnsiTheme="majorHAnsi" w:cstheme="majorHAnsi"/>
          <w:sz w:val="16"/>
        </w:rPr>
        <w:t xml:space="preserve"> Such </w:t>
      </w:r>
      <w:r w:rsidRPr="006A53F7">
        <w:rPr>
          <w:rStyle w:val="StyleUnderline"/>
          <w:rFonts w:asciiTheme="majorHAnsi" w:hAnsiTheme="majorHAnsi" w:cstheme="majorHAnsi"/>
        </w:rPr>
        <w:t>privatization will result from growing pressure on spacefaring countries</w:t>
      </w:r>
      <w:r w:rsidRPr="006A53F7">
        <w:rPr>
          <w:rFonts w:asciiTheme="majorHAnsi" w:hAnsiTheme="majorHAnsi" w:cstheme="majorHAnsi"/>
          <w:sz w:val="16"/>
        </w:rPr>
        <w:t xml:space="preserve"> to defect from cooperation, since is less viable with good number of multiple actors who entered the space.36 However, </w:t>
      </w:r>
      <w:r w:rsidRPr="006A53F7">
        <w:rPr>
          <w:rStyle w:val="StyleUnderline"/>
          <w:rFonts w:asciiTheme="majorHAnsi" w:hAnsiTheme="majorHAnsi" w:cstheme="majorHAnsi"/>
          <w:highlight w:val="green"/>
        </w:rPr>
        <w:t>space policy and space research are characterized by very high costs</w:t>
      </w:r>
      <w:r w:rsidRPr="006A53F7">
        <w:rPr>
          <w:rStyle w:val="StyleUnderline"/>
          <w:rFonts w:asciiTheme="majorHAnsi" w:hAnsiTheme="majorHAnsi" w:cstheme="majorHAnsi"/>
        </w:rPr>
        <w:t>, which are rather impossible to bear by private companies</w:t>
      </w:r>
      <w:r w:rsidRPr="006A53F7">
        <w:rPr>
          <w:rFonts w:asciiTheme="majorHAnsi" w:hAnsiTheme="majorHAnsi" w:cstheme="majorHAnsi"/>
          <w:sz w:val="16"/>
        </w:rPr>
        <w:t xml:space="preserve">, limited by economic calculation. As pointed out earlier, under-investment in technological development by private companies </w:t>
      </w:r>
      <w:r w:rsidRPr="006A53F7">
        <w:rPr>
          <w:rStyle w:val="StyleUnderline"/>
          <w:rFonts w:asciiTheme="majorHAnsi" w:hAnsiTheme="majorHAnsi" w:cstheme="majorHAnsi"/>
        </w:rPr>
        <w:t>it is related to the fact that these actors are not focused on profits of a social nature</w:t>
      </w:r>
      <w:r w:rsidRPr="006A53F7">
        <w:rPr>
          <w:rFonts w:asciiTheme="majorHAnsi" w:hAnsiTheme="majorHAnsi" w:cstheme="majorHAnsi"/>
          <w:sz w:val="16"/>
        </w:rPr>
        <w:t xml:space="preserve">, such as improving the quality of life of the recipient of the product.37 </w:t>
      </w:r>
      <w:r w:rsidRPr="006A53F7">
        <w:rPr>
          <w:rStyle w:val="StyleUnderline"/>
          <w:rFonts w:asciiTheme="majorHAnsi" w:hAnsiTheme="majorHAnsi" w:cstheme="majorHAnsi"/>
        </w:rPr>
        <w:t xml:space="preserve">This makes some technology, potentially beneficial to society, not developed or introduced into use, because the profit margin is too small to make this viable for commercial players. </w:t>
      </w:r>
      <w:r w:rsidRPr="006A53F7">
        <w:rPr>
          <w:rFonts w:asciiTheme="majorHAnsi" w:hAnsiTheme="majorHAnsi" w:cstheme="majorHAnsi"/>
          <w:sz w:val="16"/>
        </w:rPr>
        <w:t xml:space="preserve">To conclude, </w:t>
      </w:r>
      <w:r w:rsidRPr="006A53F7">
        <w:rPr>
          <w:rStyle w:val="StyleUnderline"/>
          <w:rFonts w:asciiTheme="majorHAnsi" w:hAnsiTheme="majorHAnsi" w:cstheme="majorHAnsi"/>
          <w:highlight w:val="green"/>
        </w:rPr>
        <w:t>privatization of space security can develop in unexpected ways</w:t>
      </w:r>
      <w:r w:rsidRPr="006A53F7">
        <w:rPr>
          <w:rFonts w:asciiTheme="majorHAnsi" w:hAnsiTheme="majorHAnsi" w:cstheme="majorHAnsi"/>
          <w:sz w:val="16"/>
        </w:rPr>
        <w:t xml:space="preserve">, but in today’s space environment </w:t>
      </w:r>
      <w:r w:rsidRPr="006A53F7">
        <w:rPr>
          <w:rStyle w:val="StyleUnderline"/>
          <w:rFonts w:asciiTheme="majorHAnsi" w:hAnsiTheme="majorHAnsi" w:cstheme="majorHAnsi"/>
          <w:highlight w:val="green"/>
        </w:rPr>
        <w:t>private actors would rather play the role of security regulators than security providers</w:t>
      </w:r>
      <w:r w:rsidRPr="006A53F7">
        <w:rPr>
          <w:rFonts w:asciiTheme="majorHAnsi" w:hAnsiTheme="majorHAnsi" w:cstheme="majorHAnsi"/>
          <w:sz w:val="16"/>
        </w:rPr>
        <w:t xml:space="preserve">. When investment in space technologies is less profitable than other areas of economy, </w:t>
      </w:r>
      <w:r w:rsidRPr="006A53F7">
        <w:rPr>
          <w:rStyle w:val="StyleUnderline"/>
          <w:rFonts w:asciiTheme="majorHAnsi" w:hAnsiTheme="majorHAnsi" w:cstheme="majorHAnsi"/>
          <w:highlight w:val="green"/>
        </w:rPr>
        <w:t>private actors would focus on soft law and conflict prevention</w:t>
      </w:r>
      <w:r w:rsidRPr="006A53F7">
        <w:rPr>
          <w:rStyle w:val="StyleUnderline"/>
          <w:rFonts w:asciiTheme="majorHAnsi" w:hAnsiTheme="majorHAnsi" w:cstheme="majorHAnsi"/>
        </w:rPr>
        <w:t xml:space="preserve"> in space, and new private initiatives will appear</w:t>
      </w:r>
      <w:r w:rsidRPr="006A53F7">
        <w:rPr>
          <w:rFonts w:asciiTheme="majorHAnsi" w:hAnsiTheme="majorHAnsi" w:cstheme="majorHAnsi"/>
          <w:sz w:val="16"/>
        </w:rPr>
        <w:t xml:space="preserve">. For example, </w:t>
      </w:r>
      <w:r w:rsidRPr="00807B60">
        <w:rPr>
          <w:rStyle w:val="StyleUnderline"/>
          <w:rFonts w:asciiTheme="majorHAnsi" w:hAnsiTheme="majorHAnsi" w:cstheme="majorHAnsi"/>
        </w:rPr>
        <w:t xml:space="preserve">apart from important space companies, as SpaceX or Blue Origin active in outer space, other private actors as Secure World Foundation (SWF), who </w:t>
      </w:r>
      <w:r w:rsidRPr="006A53F7">
        <w:rPr>
          <w:rStyle w:val="StyleUnderline"/>
          <w:rFonts w:asciiTheme="majorHAnsi" w:hAnsiTheme="majorHAnsi" w:cstheme="majorHAnsi"/>
          <w:highlight w:val="green"/>
        </w:rPr>
        <w:t>focus on space sustainability</w:t>
      </w:r>
      <w:r w:rsidRPr="006A53F7">
        <w:rPr>
          <w:rStyle w:val="StyleUnderline"/>
          <w:rFonts w:asciiTheme="majorHAnsi" w:hAnsiTheme="majorHAnsi" w:cstheme="majorHAnsi"/>
        </w:rPr>
        <w:t xml:space="preserve">, </w:t>
      </w:r>
      <w:r w:rsidRPr="00807B60">
        <w:rPr>
          <w:rStyle w:val="StyleUnderline"/>
          <w:rFonts w:asciiTheme="majorHAnsi" w:hAnsiTheme="majorHAnsi" w:cstheme="majorHAnsi"/>
        </w:rPr>
        <w:t>will play more important role in crafting international guidelines</w:t>
      </w:r>
      <w:r w:rsidRPr="006A53F7">
        <w:rPr>
          <w:rStyle w:val="StyleUnderline"/>
          <w:rFonts w:asciiTheme="majorHAnsi" w:hAnsiTheme="majorHAnsi" w:cstheme="majorHAnsi"/>
        </w:rPr>
        <w:t xml:space="preserve"> for space activities</w:t>
      </w:r>
      <w:r w:rsidRPr="006A53F7">
        <w:rPr>
          <w:rFonts w:asciiTheme="majorHAnsi" w:hAnsiTheme="majorHAnsi" w:cstheme="majorHAnsi"/>
          <w:sz w:val="16"/>
        </w:rPr>
        <w:t xml:space="preserve">.38 </w:t>
      </w:r>
      <w:r w:rsidRPr="006A53F7">
        <w:rPr>
          <w:rStyle w:val="StyleUnderline"/>
          <w:rFonts w:asciiTheme="majorHAnsi" w:hAnsiTheme="majorHAnsi" w:cstheme="majorHAnsi"/>
          <w:highlight w:val="green"/>
        </w:rPr>
        <w:t xml:space="preserve">This path the way for future solutions and projects, </w:t>
      </w:r>
      <w:r w:rsidRPr="006A53F7">
        <w:rPr>
          <w:rStyle w:val="Emphasis"/>
          <w:rFonts w:asciiTheme="majorHAnsi" w:hAnsiTheme="majorHAnsi" w:cstheme="majorHAnsi"/>
          <w:highlight w:val="green"/>
        </w:rPr>
        <w:t xml:space="preserve">as cleaning the space debris, extracting resources from asteroids and planetoids, </w:t>
      </w:r>
      <w:proofErr w:type="spellStart"/>
      <w:r w:rsidRPr="006A53F7">
        <w:rPr>
          <w:rStyle w:val="Emphasis"/>
          <w:rFonts w:asciiTheme="majorHAnsi" w:hAnsiTheme="majorHAnsi" w:cstheme="majorHAnsi"/>
          <w:highlight w:val="green"/>
        </w:rPr>
        <w:t>refuelling</w:t>
      </w:r>
      <w:proofErr w:type="spellEnd"/>
      <w:r w:rsidRPr="006A53F7">
        <w:rPr>
          <w:rStyle w:val="Emphasis"/>
          <w:rFonts w:asciiTheme="majorHAnsi" w:hAnsiTheme="majorHAnsi" w:cstheme="majorHAnsi"/>
          <w:highlight w:val="green"/>
        </w:rPr>
        <w:t xml:space="preserve"> satellites, providing payload capabilities for governmental entities on market-based logic</w:t>
      </w:r>
      <w:r w:rsidRPr="006A53F7">
        <w:rPr>
          <w:rStyle w:val="StyleUnderline"/>
          <w:rFonts w:asciiTheme="majorHAnsi" w:hAnsiTheme="majorHAnsi" w:cstheme="majorHAnsi"/>
        </w:rPr>
        <w:t>, will be based on activity non-state actors, providing soft law and regulatory solutions, where space faring states are unable to find any compromise</w:t>
      </w:r>
      <w:r w:rsidRPr="006A53F7">
        <w:rPr>
          <w:rFonts w:asciiTheme="majorHAnsi" w:hAnsiTheme="majorHAnsi" w:cstheme="majorHAnsi"/>
          <w:sz w:val="16"/>
        </w:rPr>
        <w:t xml:space="preserve">. </w:t>
      </w:r>
      <w:proofErr w:type="gramStart"/>
      <w:r w:rsidRPr="006A53F7">
        <w:rPr>
          <w:rFonts w:asciiTheme="majorHAnsi" w:hAnsiTheme="majorHAnsi" w:cstheme="majorHAnsi"/>
          <w:sz w:val="16"/>
        </w:rPr>
        <w:t>Therefore</w:t>
      </w:r>
      <w:proofErr w:type="gramEnd"/>
      <w:r w:rsidRPr="006A53F7">
        <w:rPr>
          <w:rFonts w:asciiTheme="majorHAnsi" w:hAnsiTheme="majorHAnsi" w:cstheme="majorHAnsi"/>
          <w:sz w:val="16"/>
        </w:rPr>
        <w:t xml:space="preserve"> </w:t>
      </w:r>
      <w:r w:rsidRPr="006A53F7">
        <w:rPr>
          <w:rStyle w:val="StyleUnderline"/>
          <w:rFonts w:asciiTheme="majorHAnsi" w:hAnsiTheme="majorHAnsi" w:cstheme="majorHAnsi"/>
          <w:highlight w:val="green"/>
        </w:rPr>
        <w:t>private companies will be in fact global</w:t>
      </w:r>
      <w:r w:rsidRPr="006A53F7">
        <w:rPr>
          <w:rFonts w:asciiTheme="majorHAnsi" w:hAnsiTheme="majorHAnsi" w:cstheme="majorHAnsi"/>
          <w:sz w:val="16"/>
        </w:rPr>
        <w:t xml:space="preserve"> (</w:t>
      </w:r>
      <w:r w:rsidRPr="006A53F7">
        <w:rPr>
          <w:rStyle w:val="StyleUnderline"/>
          <w:rFonts w:asciiTheme="majorHAnsi" w:hAnsiTheme="majorHAnsi" w:cstheme="majorHAnsi"/>
          <w:highlight w:val="green"/>
        </w:rPr>
        <w:t>or space</w:t>
      </w:r>
      <w:r w:rsidRPr="006A53F7">
        <w:rPr>
          <w:rStyle w:val="StyleUnderline"/>
          <w:rFonts w:asciiTheme="majorHAnsi" w:hAnsiTheme="majorHAnsi" w:cstheme="majorHAnsi"/>
        </w:rPr>
        <w:t xml:space="preserve">) </w:t>
      </w:r>
      <w:r w:rsidRPr="006A53F7">
        <w:rPr>
          <w:rStyle w:val="StyleUnderline"/>
          <w:rFonts w:asciiTheme="majorHAnsi" w:hAnsiTheme="majorHAnsi" w:cstheme="majorHAnsi"/>
          <w:highlight w:val="green"/>
        </w:rPr>
        <w:t>regulators</w:t>
      </w:r>
      <w:r w:rsidRPr="006A53F7">
        <w:rPr>
          <w:rFonts w:asciiTheme="majorHAnsi" w:hAnsiTheme="majorHAnsi" w:cstheme="majorHAnsi"/>
          <w:sz w:val="16"/>
        </w:rPr>
        <w:t xml:space="preserve">, as part of UNCOPUS, being involved in space activities.39 The last argument for private involvement in space security comes from an approach based on common good and resilience of space assets, emphasized by the Project Ploughshares, as an important part of space security. As of 2017 there are more than 700,000 man-made objects on the Earth’s orbit bigger than 1 cm, while 17,000 of them are bigger than 10 cm.40 Some of them are </w:t>
      </w:r>
      <w:proofErr w:type="spellStart"/>
      <w:r w:rsidRPr="006A53F7">
        <w:rPr>
          <w:rFonts w:asciiTheme="majorHAnsi" w:hAnsiTheme="majorHAnsi" w:cstheme="majorHAnsi"/>
          <w:sz w:val="16"/>
        </w:rPr>
        <w:t>traced</w:t>
      </w:r>
      <w:proofErr w:type="spellEnd"/>
      <w:r w:rsidRPr="006A53F7">
        <w:rPr>
          <w:rFonts w:asciiTheme="majorHAnsi" w:hAnsiTheme="majorHAnsi" w:cstheme="majorHAnsi"/>
          <w:sz w:val="16"/>
        </w:rPr>
        <w:t xml:space="preserve"> by SSA systems, both American and European, but these systems are </w:t>
      </w:r>
      <w:proofErr w:type="gramStart"/>
      <w:r w:rsidRPr="006A53F7">
        <w:rPr>
          <w:rFonts w:asciiTheme="majorHAnsi" w:hAnsiTheme="majorHAnsi" w:cstheme="majorHAnsi"/>
          <w:sz w:val="16"/>
        </w:rPr>
        <w:t>public-military</w:t>
      </w:r>
      <w:proofErr w:type="gramEnd"/>
      <w:r w:rsidRPr="006A53F7">
        <w:rPr>
          <w:rFonts w:asciiTheme="majorHAnsi" w:hAnsiTheme="majorHAnsi" w:cstheme="majorHAnsi"/>
          <w:sz w:val="16"/>
        </w:rPr>
        <w:t xml:space="preserve"> owned, and private operators are not granted any access to this data. Any collision of space object with space debris, even with small particles, might result in a chain reaction, called Kessler’s syndrome, and not only private but public, and military assets will be destroyed or impaired. In such conditions, a reluctant </w:t>
      </w:r>
      <w:r w:rsidRPr="006A53F7">
        <w:rPr>
          <w:rStyle w:val="StyleUnderline"/>
          <w:rFonts w:asciiTheme="majorHAnsi" w:hAnsiTheme="majorHAnsi" w:cstheme="majorHAnsi"/>
        </w:rPr>
        <w:t xml:space="preserve">cooperation between the public and private sector, and unwillingness to share vulnerable data by public actors seem to confirm that </w:t>
      </w:r>
      <w:r w:rsidRPr="006A53F7">
        <w:rPr>
          <w:rStyle w:val="StyleUnderline"/>
          <w:rFonts w:asciiTheme="majorHAnsi" w:hAnsiTheme="majorHAnsi" w:cstheme="majorHAnsi"/>
          <w:highlight w:val="green"/>
        </w:rPr>
        <w:t>private space activity is more than necessary</w:t>
      </w:r>
      <w:r w:rsidRPr="006A53F7">
        <w:rPr>
          <w:rStyle w:val="StyleUnderline"/>
          <w:rFonts w:asciiTheme="majorHAnsi" w:hAnsiTheme="majorHAnsi" w:cstheme="majorHAnsi"/>
        </w:rPr>
        <w:t xml:space="preserve">. </w:t>
      </w:r>
      <w:r w:rsidRPr="006A53F7">
        <w:rPr>
          <w:rStyle w:val="StyleUnderline"/>
          <w:rFonts w:asciiTheme="majorHAnsi" w:hAnsiTheme="majorHAnsi" w:cstheme="majorHAnsi"/>
          <w:highlight w:val="green"/>
        </w:rPr>
        <w:t xml:space="preserve">This is an apparent case when logic of mistrust between state powers must be overcome by private actors, </w:t>
      </w:r>
      <w:r w:rsidRPr="00807B60">
        <w:rPr>
          <w:rStyle w:val="StyleUnderline"/>
          <w:rFonts w:asciiTheme="majorHAnsi" w:hAnsiTheme="majorHAnsi" w:cstheme="majorHAnsi"/>
        </w:rPr>
        <w:t>perhaps by suggesting common preferences for debris mitigation, and space situational awareness</w:t>
      </w:r>
      <w:r w:rsidRPr="006A53F7">
        <w:rPr>
          <w:rStyle w:val="StyleUnderline"/>
          <w:rFonts w:asciiTheme="majorHAnsi" w:hAnsiTheme="majorHAnsi" w:cstheme="majorHAnsi"/>
        </w:rPr>
        <w:t>. In the case of space debris, Space Data Association, an initiative supported by private sector, with its main aim to enhance data sharing between commercial satellite operators, could be an example of nascent public good provided by private actors for the sake of global security.</w:t>
      </w:r>
    </w:p>
    <w:p w14:paraId="6204430D" w14:textId="77777777" w:rsidR="004C2127" w:rsidRPr="006A53F7" w:rsidRDefault="004C2127" w:rsidP="004C2127">
      <w:pPr>
        <w:pStyle w:val="Heading4"/>
        <w:rPr>
          <w:rFonts w:asciiTheme="majorHAnsi" w:hAnsiTheme="majorHAnsi" w:cstheme="majorHAnsi"/>
        </w:rPr>
      </w:pPr>
      <w:r w:rsidRPr="006A53F7">
        <w:rPr>
          <w:rFonts w:asciiTheme="majorHAnsi" w:hAnsiTheme="majorHAnsi" w:cstheme="majorHAnsi"/>
        </w:rPr>
        <w:lastRenderedPageBreak/>
        <w:t xml:space="preserve">Space weaponization and arms racing ensure space war goes nuclear – only strong private competition can check conflict </w:t>
      </w:r>
    </w:p>
    <w:p w14:paraId="588D3ADD" w14:textId="77777777" w:rsidR="004C2127" w:rsidRPr="006A53F7" w:rsidRDefault="004C2127" w:rsidP="004C2127">
      <w:pPr>
        <w:rPr>
          <w:rFonts w:asciiTheme="majorHAnsi" w:hAnsiTheme="majorHAnsi" w:cstheme="majorHAnsi"/>
        </w:rPr>
      </w:pPr>
      <w:r w:rsidRPr="006A53F7">
        <w:rPr>
          <w:rStyle w:val="Style13ptBold"/>
          <w:rFonts w:asciiTheme="majorHAnsi" w:hAnsiTheme="majorHAnsi" w:cstheme="majorHAnsi"/>
        </w:rPr>
        <w:t>Hitchens ’17</w:t>
      </w:r>
      <w:r w:rsidRPr="006A53F7">
        <w:rPr>
          <w:rFonts w:asciiTheme="majorHAnsi" w:hAnsiTheme="majorHAnsi" w:cstheme="majorHAnsi"/>
        </w:rPr>
        <w:t xml:space="preserve"> (Theresa Hitchens, Theresa Hitchens is Senior Research Scholar at the Center for International and Security Studies at Maryland, Prior to joining CISSM, Hitchens was the director of the United Nations Institute for Disarmament Research (UNIDIR) in Geneva from 2009 through 2014. Among her activities and accomplishments at UNIDIR, Hitchens served as a consultant to the U.N. Group of Governmental Experts on Transparency and Confidence Building Measures in Outer Space Activities, provided expert advice to the Conference on Disarmament regarding the prevention of an arms race in outer space (PAROS), and launched UNIDIR's annual conference on cyber security, From 2001 to 2008, Hitchens worked at the Center for Defense Information, where she served as Director, and headed the center’s Space Security Project, setting the strategic direction of the center and conducting research on space policy and other international security issues, “Space weapon technology and policy”, School of Public Policy University of Maryland, </w:t>
      </w:r>
      <w:hyperlink r:id="rId11" w:history="1">
        <w:r w:rsidRPr="006A53F7">
          <w:rPr>
            <w:rStyle w:val="Hyperlink"/>
            <w:rFonts w:asciiTheme="majorHAnsi" w:hAnsiTheme="majorHAnsi" w:cstheme="majorHAnsi"/>
          </w:rPr>
          <w:t>https://aip.scitation.org/doi/pdf/10.1063/1.5009221?class=pdf</w:t>
        </w:r>
      </w:hyperlink>
      <w:r w:rsidRPr="006A53F7">
        <w:rPr>
          <w:rFonts w:asciiTheme="majorHAnsi" w:hAnsiTheme="majorHAnsi" w:cstheme="majorHAnsi"/>
        </w:rPr>
        <w:t>, November 2017)</w:t>
      </w:r>
    </w:p>
    <w:p w14:paraId="3D1814C4" w14:textId="77777777" w:rsidR="004C2127" w:rsidRDefault="004C2127" w:rsidP="004C2127">
      <w:pPr>
        <w:rPr>
          <w:rFonts w:asciiTheme="majorHAnsi" w:eastAsia="Cambria" w:hAnsiTheme="majorHAnsi" w:cstheme="majorHAnsi"/>
          <w:sz w:val="8"/>
        </w:rPr>
      </w:pPr>
      <w:r w:rsidRPr="006A53F7">
        <w:rPr>
          <w:rFonts w:asciiTheme="majorHAnsi" w:eastAsia="Cambria" w:hAnsiTheme="majorHAnsi" w:cstheme="majorHAnsi"/>
          <w:sz w:val="8"/>
        </w:rPr>
        <w:t xml:space="preserve">Abstract. </w:t>
      </w:r>
      <w:r w:rsidRPr="006A53F7">
        <w:rPr>
          <w:rFonts w:asciiTheme="majorHAnsi" w:eastAsia="Cambria" w:hAnsiTheme="majorHAnsi" w:cstheme="majorHAnsi"/>
          <w:u w:val="single"/>
        </w:rPr>
        <w:t>The military use of space, including in support of nuclear weapons infrastructure, has greatly increased over the past 30 years</w:t>
      </w:r>
      <w:r w:rsidRPr="006A53F7">
        <w:rPr>
          <w:rFonts w:asciiTheme="majorHAnsi" w:eastAsia="Cambria" w:hAnsiTheme="majorHAnsi" w:cstheme="majorHAnsi"/>
          <w:sz w:val="8"/>
        </w:rPr>
        <w:t xml:space="preserve">. In the current era, </w:t>
      </w:r>
      <w:r w:rsidRPr="006A53F7">
        <w:rPr>
          <w:rFonts w:asciiTheme="majorHAnsi" w:eastAsia="Cambria" w:hAnsiTheme="majorHAnsi" w:cstheme="majorHAnsi"/>
          <w:b/>
          <w:iCs/>
          <w:highlight w:val="green"/>
          <w:u w:val="single"/>
        </w:rPr>
        <w:t>rising</w:t>
      </w:r>
      <w:r w:rsidRPr="006A53F7">
        <w:rPr>
          <w:rFonts w:asciiTheme="majorHAnsi" w:eastAsia="Cambria" w:hAnsiTheme="majorHAnsi" w:cstheme="majorHAnsi"/>
          <w:b/>
          <w:iCs/>
          <w:u w:val="single"/>
        </w:rPr>
        <w:t xml:space="preserve"> geopolitical </w:t>
      </w:r>
      <w:r w:rsidRPr="006A53F7">
        <w:rPr>
          <w:rFonts w:asciiTheme="majorHAnsi" w:eastAsia="Cambria" w:hAnsiTheme="majorHAnsi" w:cstheme="majorHAnsi"/>
          <w:b/>
          <w:iCs/>
          <w:highlight w:val="green"/>
          <w:u w:val="single"/>
        </w:rPr>
        <w:t>tensions</w:t>
      </w:r>
      <w:r w:rsidRPr="006A53F7">
        <w:rPr>
          <w:rFonts w:asciiTheme="majorHAnsi" w:eastAsia="Cambria" w:hAnsiTheme="majorHAnsi" w:cstheme="majorHAnsi"/>
          <w:b/>
          <w:iCs/>
          <w:u w:val="single"/>
        </w:rPr>
        <w:t xml:space="preserve"> between </w:t>
      </w:r>
      <w:r w:rsidRPr="006A53F7">
        <w:rPr>
          <w:rFonts w:asciiTheme="majorHAnsi" w:eastAsia="Cambria" w:hAnsiTheme="majorHAnsi" w:cstheme="majorHAnsi"/>
          <w:u w:val="single"/>
        </w:rPr>
        <w:t>the United States and Russia and China</w:t>
      </w:r>
      <w:r w:rsidRPr="006A53F7">
        <w:rPr>
          <w:rFonts w:asciiTheme="majorHAnsi" w:eastAsia="Cambria" w:hAnsiTheme="majorHAnsi" w:cstheme="majorHAnsi"/>
          <w:b/>
          <w:iCs/>
          <w:u w:val="single"/>
        </w:rPr>
        <w:t xml:space="preserve"> have </w:t>
      </w:r>
      <w:r w:rsidRPr="006A53F7">
        <w:rPr>
          <w:rFonts w:asciiTheme="majorHAnsi" w:eastAsia="Cambria" w:hAnsiTheme="majorHAnsi" w:cstheme="majorHAnsi"/>
          <w:b/>
          <w:iCs/>
          <w:highlight w:val="green"/>
          <w:u w:val="single"/>
        </w:rPr>
        <w:t>led to assumptions</w:t>
      </w:r>
      <w:r w:rsidRPr="006A53F7">
        <w:rPr>
          <w:rFonts w:asciiTheme="majorHAnsi" w:eastAsia="Cambria" w:hAnsiTheme="majorHAnsi" w:cstheme="majorHAnsi"/>
          <w:sz w:val="8"/>
        </w:rPr>
        <w:t xml:space="preserve"> in all three major space powers </w:t>
      </w:r>
      <w:r w:rsidRPr="006A53F7">
        <w:rPr>
          <w:rFonts w:asciiTheme="majorHAnsi" w:eastAsia="Cambria" w:hAnsiTheme="majorHAnsi" w:cstheme="majorHAnsi"/>
          <w:b/>
          <w:iCs/>
          <w:u w:val="single"/>
        </w:rPr>
        <w:t xml:space="preserve">that </w:t>
      </w:r>
      <w:r w:rsidRPr="006A53F7">
        <w:rPr>
          <w:rFonts w:asciiTheme="majorHAnsi" w:eastAsia="Cambria" w:hAnsiTheme="majorHAnsi" w:cstheme="majorHAnsi"/>
          <w:b/>
          <w:iCs/>
          <w:highlight w:val="green"/>
          <w:u w:val="single"/>
        </w:rPr>
        <w:t>warfighting in spac</w:t>
      </w:r>
      <w:r w:rsidRPr="006A53F7">
        <w:rPr>
          <w:rFonts w:asciiTheme="majorHAnsi" w:eastAsia="Cambria" w:hAnsiTheme="majorHAnsi" w:cstheme="majorHAnsi"/>
          <w:b/>
          <w:iCs/>
          <w:u w:val="single"/>
        </w:rPr>
        <w:t xml:space="preserve">e now </w:t>
      </w:r>
      <w:r w:rsidRPr="006A53F7">
        <w:rPr>
          <w:rFonts w:asciiTheme="majorHAnsi" w:eastAsia="Cambria" w:hAnsiTheme="majorHAnsi" w:cstheme="majorHAnsi"/>
          <w:b/>
          <w:iCs/>
          <w:highlight w:val="green"/>
          <w:u w:val="single"/>
        </w:rPr>
        <w:t>is inevitable</w:t>
      </w:r>
      <w:r w:rsidRPr="006A53F7">
        <w:rPr>
          <w:rFonts w:asciiTheme="majorHAnsi" w:eastAsia="Cambria" w:hAnsiTheme="majorHAnsi" w:cstheme="majorHAnsi"/>
          <w:b/>
          <w:iCs/>
          <w:u w:val="single"/>
        </w:rPr>
        <w:t>, and possible because of rapid technological advancements</w:t>
      </w:r>
      <w:r w:rsidRPr="006A53F7">
        <w:rPr>
          <w:rFonts w:asciiTheme="majorHAnsi" w:eastAsia="Cambria" w:hAnsiTheme="majorHAnsi" w:cstheme="majorHAnsi"/>
          <w:sz w:val="8"/>
        </w:rPr>
        <w:t xml:space="preserve">. New capabilities for disrupting and destroying satellites include radio-frequency jamming, the use of lasers, maneuverable space objects and more capable direct-ascent anti-satellite weapons. </w:t>
      </w:r>
      <w:r w:rsidRPr="006A53F7">
        <w:rPr>
          <w:rFonts w:asciiTheme="majorHAnsi" w:eastAsia="Cambria" w:hAnsiTheme="majorHAnsi" w:cstheme="majorHAnsi"/>
          <w:b/>
          <w:iCs/>
          <w:highlight w:val="green"/>
          <w:u w:val="single"/>
        </w:rPr>
        <w:t>This</w:t>
      </w:r>
      <w:r w:rsidRPr="006A53F7">
        <w:rPr>
          <w:rFonts w:asciiTheme="majorHAnsi" w:eastAsia="Cambria" w:hAnsiTheme="majorHAnsi" w:cstheme="majorHAnsi"/>
          <w:b/>
          <w:iCs/>
          <w:u w:val="single"/>
        </w:rPr>
        <w:t xml:space="preserve"> situation, however, </w:t>
      </w:r>
      <w:r w:rsidRPr="006A53F7">
        <w:rPr>
          <w:rFonts w:asciiTheme="majorHAnsi" w:eastAsia="Cambria" w:hAnsiTheme="majorHAnsi" w:cstheme="majorHAnsi"/>
          <w:b/>
          <w:iCs/>
          <w:highlight w:val="green"/>
          <w:u w:val="single"/>
        </w:rPr>
        <w:t>threatens</w:t>
      </w:r>
      <w:r w:rsidRPr="006A53F7">
        <w:rPr>
          <w:rFonts w:asciiTheme="majorHAnsi" w:eastAsia="Cambria" w:hAnsiTheme="majorHAnsi" w:cstheme="majorHAnsi"/>
          <w:b/>
          <w:iCs/>
          <w:u w:val="single"/>
        </w:rPr>
        <w:t xml:space="preserve"> international security and </w:t>
      </w:r>
      <w:r w:rsidRPr="006A53F7">
        <w:rPr>
          <w:rFonts w:asciiTheme="majorHAnsi" w:eastAsia="Cambria" w:hAnsiTheme="majorHAnsi" w:cstheme="majorHAnsi"/>
          <w:b/>
          <w:iCs/>
          <w:highlight w:val="green"/>
          <w:u w:val="single"/>
          <w:bdr w:val="single" w:sz="4" w:space="0" w:color="auto"/>
        </w:rPr>
        <w:t>stability among nuclear powers</w:t>
      </w:r>
      <w:r w:rsidRPr="006A53F7">
        <w:rPr>
          <w:rFonts w:asciiTheme="majorHAnsi" w:eastAsia="Cambria" w:hAnsiTheme="majorHAnsi" w:cstheme="majorHAnsi"/>
          <w:b/>
          <w:iCs/>
          <w:highlight w:val="green"/>
          <w:u w:val="single"/>
        </w:rPr>
        <w:t>.</w:t>
      </w:r>
      <w:r w:rsidRPr="006A53F7">
        <w:rPr>
          <w:rFonts w:asciiTheme="majorHAnsi" w:eastAsia="Cambria" w:hAnsiTheme="majorHAnsi" w:cstheme="majorHAnsi"/>
          <w:b/>
          <w:iCs/>
          <w:u w:val="single"/>
        </w:rPr>
        <w:t xml:space="preserve"> </w:t>
      </w:r>
      <w:r w:rsidRPr="006A53F7">
        <w:rPr>
          <w:rFonts w:asciiTheme="majorHAnsi" w:eastAsia="Cambria" w:hAnsiTheme="majorHAnsi" w:cstheme="majorHAnsi"/>
          <w:b/>
          <w:iCs/>
          <w:highlight w:val="green"/>
          <w:u w:val="single"/>
        </w:rPr>
        <w:t>There is a</w:t>
      </w:r>
      <w:r w:rsidRPr="006A53F7">
        <w:rPr>
          <w:rFonts w:asciiTheme="majorHAnsi" w:eastAsia="Cambria" w:hAnsiTheme="majorHAnsi" w:cstheme="majorHAnsi"/>
          <w:b/>
          <w:iCs/>
          <w:u w:val="single"/>
        </w:rPr>
        <w:t xml:space="preserve"> continuing and </w:t>
      </w:r>
      <w:r w:rsidRPr="006A53F7">
        <w:rPr>
          <w:rFonts w:asciiTheme="majorHAnsi" w:eastAsia="Cambria" w:hAnsiTheme="majorHAnsi" w:cstheme="majorHAnsi"/>
          <w:b/>
          <w:iCs/>
          <w:highlight w:val="green"/>
          <w:u w:val="single"/>
          <w:bdr w:val="single" w:sz="4" w:space="0" w:color="auto"/>
        </w:rPr>
        <w:t>necessary role for diplomacy</w:t>
      </w:r>
      <w:r w:rsidRPr="006A53F7">
        <w:rPr>
          <w:rFonts w:asciiTheme="majorHAnsi" w:eastAsia="Cambria" w:hAnsiTheme="majorHAnsi" w:cstheme="majorHAnsi"/>
          <w:b/>
          <w:iCs/>
          <w:highlight w:val="green"/>
          <w:u w:val="single"/>
        </w:rPr>
        <w:t>, especially</w:t>
      </w:r>
      <w:r w:rsidRPr="006A53F7">
        <w:rPr>
          <w:rFonts w:asciiTheme="majorHAnsi" w:eastAsia="Cambria" w:hAnsiTheme="majorHAnsi" w:cstheme="majorHAnsi"/>
          <w:b/>
          <w:iCs/>
          <w:u w:val="single"/>
        </w:rPr>
        <w:t xml:space="preserve"> the </w:t>
      </w:r>
      <w:r w:rsidRPr="006A53F7">
        <w:rPr>
          <w:rFonts w:asciiTheme="majorHAnsi" w:eastAsia="Cambria" w:hAnsiTheme="majorHAnsi" w:cstheme="majorHAnsi"/>
          <w:b/>
          <w:iCs/>
          <w:highlight w:val="green"/>
          <w:u w:val="single"/>
          <w:bdr w:val="single" w:sz="4" w:space="0" w:color="auto"/>
        </w:rPr>
        <w:t>establishment of normative rules of behavior</w:t>
      </w:r>
      <w:r w:rsidRPr="006A53F7">
        <w:rPr>
          <w:rFonts w:asciiTheme="majorHAnsi" w:eastAsia="Cambria" w:hAnsiTheme="majorHAnsi" w:cstheme="majorHAnsi"/>
          <w:b/>
          <w:iCs/>
          <w:u w:val="single"/>
        </w:rPr>
        <w:t xml:space="preserve">, </w:t>
      </w:r>
      <w:r w:rsidRPr="006A53F7">
        <w:rPr>
          <w:rFonts w:asciiTheme="majorHAnsi" w:eastAsia="Cambria" w:hAnsiTheme="majorHAnsi" w:cstheme="majorHAnsi"/>
          <w:b/>
          <w:iCs/>
          <w:highlight w:val="green"/>
          <w:u w:val="single"/>
        </w:rPr>
        <w:t>to reduce risks of misperceptions and crisis</w:t>
      </w:r>
      <w:r w:rsidRPr="006A53F7">
        <w:rPr>
          <w:rFonts w:asciiTheme="majorHAnsi" w:eastAsia="Cambria" w:hAnsiTheme="majorHAnsi" w:cstheme="majorHAnsi"/>
          <w:b/>
          <w:iCs/>
          <w:u w:val="single"/>
        </w:rPr>
        <w:t xml:space="preserve"> escalation, </w:t>
      </w:r>
      <w:r w:rsidRPr="006A53F7">
        <w:rPr>
          <w:rFonts w:asciiTheme="majorHAnsi" w:eastAsia="Cambria" w:hAnsiTheme="majorHAnsi" w:cstheme="majorHAnsi"/>
          <w:b/>
          <w:iCs/>
          <w:highlight w:val="green"/>
          <w:u w:val="single"/>
          <w:bdr w:val="single" w:sz="4" w:space="0" w:color="auto"/>
        </w:rPr>
        <w:t>including</w:t>
      </w:r>
      <w:r w:rsidRPr="006A53F7">
        <w:rPr>
          <w:rFonts w:asciiTheme="majorHAnsi" w:eastAsia="Cambria" w:hAnsiTheme="majorHAnsi" w:cstheme="majorHAnsi"/>
          <w:b/>
          <w:iCs/>
          <w:u w:val="single"/>
          <w:bdr w:val="single" w:sz="4" w:space="0" w:color="auto"/>
        </w:rPr>
        <w:t xml:space="preserve"> </w:t>
      </w:r>
      <w:r w:rsidRPr="006A53F7">
        <w:rPr>
          <w:rFonts w:asciiTheme="majorHAnsi" w:eastAsia="Cambria" w:hAnsiTheme="majorHAnsi" w:cstheme="majorHAnsi"/>
          <w:u w:val="single"/>
        </w:rPr>
        <w:t>up to the</w:t>
      </w:r>
      <w:r w:rsidRPr="006A53F7">
        <w:rPr>
          <w:rFonts w:asciiTheme="majorHAnsi" w:eastAsia="Cambria" w:hAnsiTheme="majorHAnsi" w:cstheme="majorHAnsi"/>
          <w:b/>
          <w:iCs/>
          <w:u w:val="single"/>
          <w:bdr w:val="single" w:sz="4" w:space="0" w:color="auto"/>
        </w:rPr>
        <w:t xml:space="preserve"> </w:t>
      </w:r>
      <w:r w:rsidRPr="006A53F7">
        <w:rPr>
          <w:rFonts w:asciiTheme="majorHAnsi" w:eastAsia="Cambria" w:hAnsiTheme="majorHAnsi" w:cstheme="majorHAnsi"/>
          <w:b/>
          <w:iCs/>
          <w:highlight w:val="green"/>
          <w:u w:val="single"/>
          <w:bdr w:val="single" w:sz="4" w:space="0" w:color="auto"/>
        </w:rPr>
        <w:t>use of nuclear weapons</w:t>
      </w:r>
      <w:r w:rsidRPr="006A53F7">
        <w:rPr>
          <w:rFonts w:asciiTheme="majorHAnsi" w:eastAsia="Cambria" w:hAnsiTheme="majorHAnsi" w:cstheme="majorHAnsi"/>
          <w:sz w:val="8"/>
        </w:rPr>
        <w:t>. U</w:t>
      </w:r>
      <w:r w:rsidRPr="006A53F7">
        <w:rPr>
          <w:rFonts w:asciiTheme="majorHAnsi" w:eastAsia="Cambria" w:hAnsiTheme="majorHAnsi" w:cstheme="majorHAnsi"/>
          <w:b/>
          <w:iCs/>
          <w:u w:val="single"/>
        </w:rPr>
        <w:t xml:space="preserve">.S. policy and strategy should seek a balance between traditional military approaches to protecting its space assets and diplomatic tools to create a more secure space environment. </w:t>
      </w:r>
      <w:r w:rsidRPr="006A53F7">
        <w:rPr>
          <w:rFonts w:asciiTheme="majorHAnsi" w:eastAsia="Cambria" w:hAnsiTheme="majorHAnsi" w:cstheme="majorHAnsi"/>
          <w:sz w:val="8"/>
        </w:rPr>
        <w:t xml:space="preserve">I. INTRODUCTION Outer space is recognized by all nations as “the province of mankind” not subject to national boundaries or appropriation via both treaty – especially the 1967 Outer Space Treaty1 – and by the practice of nation states. Since the dawn of the space age, the use of satellites has become integral to the global economy, including providing communications, weather services, mapping, precision timing and navigation services for shipping, secure </w:t>
      </w:r>
      <w:proofErr w:type="spellStart"/>
      <w:r w:rsidRPr="006A53F7">
        <w:rPr>
          <w:rFonts w:asciiTheme="majorHAnsi" w:eastAsia="Cambria" w:hAnsiTheme="majorHAnsi" w:cstheme="majorHAnsi"/>
          <w:sz w:val="8"/>
        </w:rPr>
        <w:t>crossborder</w:t>
      </w:r>
      <w:proofErr w:type="spellEnd"/>
      <w:r w:rsidRPr="006A53F7">
        <w:rPr>
          <w:rFonts w:asciiTheme="majorHAnsi" w:eastAsia="Cambria" w:hAnsiTheme="majorHAnsi" w:cstheme="majorHAnsi"/>
          <w:sz w:val="8"/>
        </w:rPr>
        <w:t xml:space="preserve"> banking, and Internet connectivity. </w:t>
      </w:r>
      <w:r w:rsidRPr="006A53F7">
        <w:rPr>
          <w:rFonts w:asciiTheme="majorHAnsi" w:eastAsia="Cambria" w:hAnsiTheme="majorHAnsi" w:cstheme="majorHAnsi"/>
          <w:u w:val="single"/>
        </w:rPr>
        <w:t xml:space="preserve">Every state has both an interest in making use of space, and reason to deal with its use by other states, because </w:t>
      </w:r>
      <w:r w:rsidRPr="006A53F7">
        <w:rPr>
          <w:rFonts w:asciiTheme="majorHAnsi" w:eastAsia="Cambria" w:hAnsiTheme="majorHAnsi" w:cstheme="majorHAnsi"/>
          <w:b/>
          <w:iCs/>
          <w:u w:val="single"/>
        </w:rPr>
        <w:t>the activities in space by one actor have the potential to impact all others</w:t>
      </w:r>
      <w:r w:rsidRPr="006A53F7">
        <w:rPr>
          <w:rFonts w:asciiTheme="majorHAnsi" w:eastAsia="Cambria" w:hAnsiTheme="majorHAnsi" w:cstheme="majorHAnsi"/>
          <w:u w:val="single"/>
        </w:rPr>
        <w:t>, for good or for bad. I</w:t>
      </w:r>
      <w:r w:rsidRPr="006A53F7">
        <w:rPr>
          <w:rFonts w:asciiTheme="majorHAnsi" w:eastAsia="Cambria" w:hAnsiTheme="majorHAnsi" w:cstheme="majorHAnsi"/>
          <w:sz w:val="8"/>
        </w:rPr>
        <w:t xml:space="preserve">n </w:t>
      </w:r>
      <w:r w:rsidRPr="006A53F7">
        <w:rPr>
          <w:rFonts w:asciiTheme="majorHAnsi" w:eastAsia="Cambria" w:hAnsiTheme="majorHAnsi" w:cstheme="majorHAnsi"/>
          <w:u w:val="single"/>
        </w:rPr>
        <w:t>addressing international and national security, and nuclear security in particular, the space environment has played a role of great importance from almost the beginning of the nuclear age</w:t>
      </w:r>
      <w:r w:rsidRPr="006A53F7">
        <w:rPr>
          <w:rFonts w:asciiTheme="majorHAnsi" w:eastAsia="Cambria" w:hAnsiTheme="majorHAnsi" w:cstheme="majorHAnsi"/>
          <w:sz w:val="8"/>
        </w:rPr>
        <w:t xml:space="preserve">. The first satellites launched by the Soviet Union and the United States were oriented toward seeking information on what was transpiring in areas controlled by the other, and to verify bilateral arms control agreements. While in short order space systems also were integrated to the offensive uses of long-range delivery systems by providing photographic information about potential targets, strategic space systems were during the Cold War widely viewed as stabilizing the Superpower nuclear competition. </w:t>
      </w:r>
      <w:r w:rsidRPr="006A53F7">
        <w:rPr>
          <w:rFonts w:asciiTheme="majorHAnsi" w:eastAsia="Cambria" w:hAnsiTheme="majorHAnsi" w:cstheme="majorHAnsi"/>
          <w:u w:val="single"/>
        </w:rPr>
        <w:t>The use of space for military purposes has continued into the present era, with increasing capabilities to take advantage of large segments of the electromagnetic spectrum for acquiring intelligence, communicating globally, and generally supporting ways of using nuclear weapons both for deterrence, and, should deterrence fail, use of those weapons against an adversary.</w:t>
      </w:r>
      <w:r w:rsidRPr="006A53F7">
        <w:rPr>
          <w:rFonts w:asciiTheme="majorHAnsi" w:eastAsia="Cambria" w:hAnsiTheme="majorHAnsi" w:cstheme="majorHAnsi"/>
          <w:sz w:val="8"/>
        </w:rPr>
        <w:t xml:space="preserve"> Most of the nuclear weapon possessing states operate satellites for these purposes. Perhaps as importantly, space systems over the last two decades have become integral to the tactical warfighting ability of many modern states – a situation that has complicated the status of space systems as strategically stabilizing. Indeed, the growing use of space by many countries to achieve victory on the battlefield has increased both the vulnerability of militaries to attacks on their space systems and has, at the same time, increased their value as potential targets in a war. Over the past 50 years, the Soviet Union, the United States, and China have carried out experiments in or aimed at the outer space environment – mostly the area close to the atmosphere in Low Earth Orbit (LEO) – that show the capability to destroy a satellite, or to disrupt its functions. The specter of space warfare for many years has, among other negative consequences, raised concerns that a state’s nuclear retaliatory capability could be compromised. This concern also applies more generally, of course, to an ability to disrupt communications functions for other military, or civilian, purposes. In the 1980s, there was a period when the United States, and perhaps others, explored whether systems based in space could be used to destroy an adversary’s intercontinental ballistic missiles, or their payloads. The so-called Star Wars program under the Reagan Administration envisioned the deployment of a system of satellites that would seek to destroy the missiles/warheads launched at the United States. One technology explored envisioned detonating a nuclear explosive to generate a beam of x-rays that would put out of commission the adversary’s warhead. Thus far, such technologies have not succeeded in playing a role in the nuclear-weapon situation globally. However, the U.S. descendant of the Star Wars program – currently limited to conventionally equipped, ground- and sea-based missile defense interceptors with limited capability against a full-blown nuclear attack – continues to stress nuclear deterrence and stability between the United States and Russia, as well as China, which maintains a much smaller nuclear arsenal than the Cold War adversaries. However, recent missile experiments by China have demonstrated the vulnerability of the geosynchronous equatorial orbit (GEO), where many hundreds of satellites are “parked” carrying out communications and other functions, including nuclear weapons support systems and spy satellites. II. INCREASED THREATS INVOLVING OUTER SPACE Since the first satellites were launched in the 1950s by the Soviet Union and then the United States, the Russian Federation, the United States, China, India, Japan, and other states have, without much coordination, launched so many satellites into space into various orbits and at various altitudes that there is currently a strong risk of both congestion and competition. There is no global regime for regulating outer space activities. The Outer Space Treaty of 1967, to which all the launching states, and most others, are party2 mandates that outer space be used solely for peaceful </w:t>
      </w:r>
      <w:proofErr w:type="gramStart"/>
      <w:r w:rsidRPr="006A53F7">
        <w:rPr>
          <w:rFonts w:asciiTheme="majorHAnsi" w:eastAsia="Cambria" w:hAnsiTheme="majorHAnsi" w:cstheme="majorHAnsi"/>
          <w:sz w:val="8"/>
        </w:rPr>
        <w:t>purposes, and</w:t>
      </w:r>
      <w:proofErr w:type="gramEnd"/>
      <w:r w:rsidRPr="006A53F7">
        <w:rPr>
          <w:rFonts w:asciiTheme="majorHAnsi" w:eastAsia="Cambria" w:hAnsiTheme="majorHAnsi" w:cstheme="majorHAnsi"/>
          <w:sz w:val="8"/>
        </w:rPr>
        <w:t xml:space="preserve"> prohibits the stationing of nuclear or other weapons of mass destruction in that environment. (The Treaty does not prohibit the transit of nuclear weapons, </w:t>
      </w:r>
      <w:proofErr w:type="gramStart"/>
      <w:r w:rsidRPr="006A53F7">
        <w:rPr>
          <w:rFonts w:asciiTheme="majorHAnsi" w:eastAsia="Cambria" w:hAnsiTheme="majorHAnsi" w:cstheme="majorHAnsi"/>
          <w:sz w:val="8"/>
        </w:rPr>
        <w:t>e.g.</w:t>
      </w:r>
      <w:proofErr w:type="gramEnd"/>
      <w:r w:rsidRPr="006A53F7">
        <w:rPr>
          <w:rFonts w:asciiTheme="majorHAnsi" w:eastAsia="Cambria" w:hAnsiTheme="majorHAnsi" w:cstheme="majorHAnsi"/>
          <w:sz w:val="8"/>
        </w:rPr>
        <w:t xml:space="preserve"> as a payload on a submarine-launched ballistic missile, through outer space; furthermore under common law practice, defensive military activities are tolerated as compliant with “peaceful purposes.”) The Outer Space Treaty, however, makes it clear that states are responsible for their own space activities, and compliance with international law. And while there are </w:t>
      </w:r>
      <w:proofErr w:type="gramStart"/>
      <w:r w:rsidRPr="006A53F7">
        <w:rPr>
          <w:rFonts w:asciiTheme="majorHAnsi" w:eastAsia="Cambria" w:hAnsiTheme="majorHAnsi" w:cstheme="majorHAnsi"/>
          <w:sz w:val="8"/>
        </w:rPr>
        <w:t>a number of</w:t>
      </w:r>
      <w:proofErr w:type="gramEnd"/>
      <w:r w:rsidRPr="006A53F7">
        <w:rPr>
          <w:rFonts w:asciiTheme="majorHAnsi" w:eastAsia="Cambria" w:hAnsiTheme="majorHAnsi" w:cstheme="majorHAnsi"/>
          <w:sz w:val="8"/>
        </w:rPr>
        <w:t xml:space="preserve"> other </w:t>
      </w:r>
      <w:proofErr w:type="spellStart"/>
      <w:r w:rsidRPr="006A53F7">
        <w:rPr>
          <w:rFonts w:asciiTheme="majorHAnsi" w:eastAsia="Cambria" w:hAnsiTheme="majorHAnsi" w:cstheme="majorHAnsi"/>
          <w:sz w:val="8"/>
        </w:rPr>
        <w:t>spacerelated</w:t>
      </w:r>
      <w:proofErr w:type="spellEnd"/>
      <w:r w:rsidRPr="006A53F7">
        <w:rPr>
          <w:rFonts w:asciiTheme="majorHAnsi" w:eastAsia="Cambria" w:hAnsiTheme="majorHAnsi" w:cstheme="majorHAnsi"/>
          <w:sz w:val="8"/>
        </w:rPr>
        <w:t xml:space="preserve"> treaties, UN principles and voluntary agreements managed by various UN and multilateral bodies, a nation’s activities in space are largely regulated by that nation alone. There is no international legal requirement for any one state to coordinate its satellite launches or maneuvers with others. Environmental Threats: Crowding and Debris Some 1,500 operational satellites are now in orbit, owned by more than 80 states or other entities. These states and entities have varying levels both of proficiency and of knowledge of the established laws and rules affecting space. In the radio frequency band of the electromagnetic spectrum, interference is rising, especially in the GEO regime. Some of this interference is deliberate, undertaken for political purposes, despite the fact that deliberate interference is one of the few legally binding restraints in the international space arena</w:t>
      </w:r>
      <w:proofErr w:type="gramStart"/>
      <w:r w:rsidRPr="006A53F7">
        <w:rPr>
          <w:rFonts w:asciiTheme="majorHAnsi" w:eastAsia="Cambria" w:hAnsiTheme="majorHAnsi" w:cstheme="majorHAnsi"/>
          <w:sz w:val="8"/>
        </w:rPr>
        <w:t>3 .</w:t>
      </w:r>
      <w:proofErr w:type="gramEnd"/>
      <w:r w:rsidRPr="006A53F7">
        <w:rPr>
          <w:rFonts w:asciiTheme="majorHAnsi" w:eastAsia="Cambria" w:hAnsiTheme="majorHAnsi" w:cstheme="majorHAnsi"/>
          <w:sz w:val="8"/>
        </w:rPr>
        <w:t xml:space="preserve"> The evolution in satellite technology has led to the wider use of smaller satellites, including so-called “</w:t>
      </w:r>
      <w:proofErr w:type="spellStart"/>
      <w:r w:rsidRPr="006A53F7">
        <w:rPr>
          <w:rFonts w:asciiTheme="majorHAnsi" w:eastAsia="Cambria" w:hAnsiTheme="majorHAnsi" w:cstheme="majorHAnsi"/>
          <w:sz w:val="8"/>
        </w:rPr>
        <w:t>Cubesats</w:t>
      </w:r>
      <w:proofErr w:type="spellEnd"/>
      <w:r w:rsidRPr="006A53F7">
        <w:rPr>
          <w:rFonts w:asciiTheme="majorHAnsi" w:eastAsia="Cambria" w:hAnsiTheme="majorHAnsi" w:cstheme="majorHAnsi"/>
          <w:sz w:val="8"/>
        </w:rPr>
        <w:t>,” that can be deployed in constellations, especially in LEO. The number of operational satellites is expected to rise to many thousands within the decade. LEO</w:t>
      </w:r>
      <w:proofErr w:type="gramStart"/>
      <w:r w:rsidRPr="006A53F7">
        <w:rPr>
          <w:rFonts w:asciiTheme="majorHAnsi" w:eastAsia="Cambria" w:hAnsiTheme="majorHAnsi" w:cstheme="majorHAnsi"/>
          <w:sz w:val="8"/>
        </w:rPr>
        <w:t>, in particular, is</w:t>
      </w:r>
      <w:proofErr w:type="gramEnd"/>
      <w:r w:rsidRPr="006A53F7">
        <w:rPr>
          <w:rFonts w:asciiTheme="majorHAnsi" w:eastAsia="Cambria" w:hAnsiTheme="majorHAnsi" w:cstheme="majorHAnsi"/>
          <w:sz w:val="8"/>
        </w:rPr>
        <w:t xml:space="preserve"> becoming incredibly crowded with satellites, making tracking of on-orbit objects </w:t>
      </w:r>
      <w:r w:rsidRPr="006A53F7">
        <w:rPr>
          <w:rFonts w:asciiTheme="majorHAnsi" w:eastAsia="Cambria" w:hAnsiTheme="majorHAnsi" w:cstheme="majorHAnsi"/>
          <w:sz w:val="8"/>
        </w:rPr>
        <w:lastRenderedPageBreak/>
        <w:t xml:space="preserve">extremely difficult. Furthermore, many small satellites have no ability to maneuver to avoid collisions with other satellites and space debris. The half-century of using space has resulted, from the breakup of satellites and other activities, in a considerable </w:t>
      </w:r>
      <w:proofErr w:type="gramStart"/>
      <w:r w:rsidRPr="006A53F7">
        <w:rPr>
          <w:rFonts w:asciiTheme="majorHAnsi" w:eastAsia="Cambria" w:hAnsiTheme="majorHAnsi" w:cstheme="majorHAnsi"/>
          <w:sz w:val="8"/>
        </w:rPr>
        <w:t>amount</w:t>
      </w:r>
      <w:proofErr w:type="gramEnd"/>
      <w:r w:rsidRPr="006A53F7">
        <w:rPr>
          <w:rFonts w:asciiTheme="majorHAnsi" w:eastAsia="Cambria" w:hAnsiTheme="majorHAnsi" w:cstheme="majorHAnsi"/>
          <w:sz w:val="8"/>
        </w:rPr>
        <w:t xml:space="preserve"> of on-orbit debris – including satellites no longer in use, parts of satellites that have broken up, launcher stages, nuts and bolts, and debris from the deliberate destruction of satellites. The United States and others track some 23,000 orbiting pieces with a diameter of greater than 10 cm. This debris is especially dangerous if a satellite or transiting vehicle collides with a </w:t>
      </w:r>
      <w:proofErr w:type="gramStart"/>
      <w:r w:rsidRPr="006A53F7">
        <w:rPr>
          <w:rFonts w:asciiTheme="majorHAnsi" w:eastAsia="Cambria" w:hAnsiTheme="majorHAnsi" w:cstheme="majorHAnsi"/>
          <w:sz w:val="8"/>
        </w:rPr>
        <w:t>piece, since</w:t>
      </w:r>
      <w:proofErr w:type="gramEnd"/>
      <w:r w:rsidRPr="006A53F7">
        <w:rPr>
          <w:rFonts w:asciiTheme="majorHAnsi" w:eastAsia="Cambria" w:hAnsiTheme="majorHAnsi" w:cstheme="majorHAnsi"/>
          <w:sz w:val="8"/>
        </w:rPr>
        <w:t xml:space="preserve"> the closing velocity of such a collision on-orbit is very high – some 7.5 kilometers per second (faster than a bullet) in LEO. Worse yet, even very small debris, most of which cannot be detected much less tracked, can destroy an operational satellite; it is estimated that some 500,000 to one million pieces of debris smaller than 10 centimeters exist on orbit. </w:t>
      </w:r>
      <w:r w:rsidRPr="006A53F7">
        <w:rPr>
          <w:rFonts w:asciiTheme="majorHAnsi" w:eastAsia="Cambria" w:hAnsiTheme="majorHAnsi" w:cstheme="majorHAnsi"/>
          <w:b/>
          <w:iCs/>
          <w:u w:val="single"/>
        </w:rPr>
        <w:t xml:space="preserve">It is widely agreed that </w:t>
      </w:r>
      <w:r w:rsidRPr="006A53F7">
        <w:rPr>
          <w:rFonts w:asciiTheme="majorHAnsi" w:eastAsia="Cambria" w:hAnsiTheme="majorHAnsi" w:cstheme="majorHAnsi"/>
          <w:b/>
          <w:iCs/>
          <w:highlight w:val="green"/>
          <w:u w:val="single"/>
        </w:rPr>
        <w:t>new international measures to</w:t>
      </w:r>
      <w:r w:rsidRPr="006A53F7">
        <w:rPr>
          <w:rFonts w:asciiTheme="majorHAnsi" w:eastAsia="Cambria" w:hAnsiTheme="majorHAnsi" w:cstheme="majorHAnsi"/>
          <w:b/>
          <w:iCs/>
          <w:u w:val="single"/>
        </w:rPr>
        <w:t xml:space="preserve"> better </w:t>
      </w:r>
      <w:r w:rsidRPr="006A53F7">
        <w:rPr>
          <w:rFonts w:asciiTheme="majorHAnsi" w:eastAsia="Cambria" w:hAnsiTheme="majorHAnsi" w:cstheme="majorHAnsi"/>
          <w:b/>
          <w:iCs/>
          <w:highlight w:val="green"/>
          <w:u w:val="single"/>
        </w:rPr>
        <w:t>coordinate space activities are required to ensure</w:t>
      </w:r>
      <w:r w:rsidRPr="006A53F7">
        <w:rPr>
          <w:rFonts w:asciiTheme="majorHAnsi" w:eastAsia="Cambria" w:hAnsiTheme="majorHAnsi" w:cstheme="majorHAnsi"/>
          <w:b/>
          <w:iCs/>
          <w:u w:val="single"/>
        </w:rPr>
        <w:t xml:space="preserve"> that the </w:t>
      </w:r>
      <w:r w:rsidRPr="006A53F7">
        <w:rPr>
          <w:rFonts w:asciiTheme="majorHAnsi" w:eastAsia="Cambria" w:hAnsiTheme="majorHAnsi" w:cstheme="majorHAnsi"/>
          <w:b/>
          <w:iCs/>
          <w:highlight w:val="green"/>
          <w:u w:val="single"/>
        </w:rPr>
        <w:t>space</w:t>
      </w:r>
      <w:r w:rsidRPr="006A53F7">
        <w:rPr>
          <w:rFonts w:asciiTheme="majorHAnsi" w:eastAsia="Cambria" w:hAnsiTheme="majorHAnsi" w:cstheme="majorHAnsi"/>
          <w:b/>
          <w:iCs/>
          <w:u w:val="single"/>
        </w:rPr>
        <w:t xml:space="preserve"> environment </w:t>
      </w:r>
      <w:r w:rsidRPr="006A53F7">
        <w:rPr>
          <w:rFonts w:asciiTheme="majorHAnsi" w:eastAsia="Cambria" w:hAnsiTheme="majorHAnsi" w:cstheme="majorHAnsi"/>
          <w:b/>
          <w:iCs/>
          <w:highlight w:val="green"/>
          <w:u w:val="single"/>
        </w:rPr>
        <w:t>is sustained</w:t>
      </w:r>
      <w:r w:rsidRPr="006A53F7">
        <w:rPr>
          <w:rFonts w:asciiTheme="majorHAnsi" w:eastAsia="Cambria" w:hAnsiTheme="majorHAnsi" w:cstheme="majorHAnsi"/>
          <w:sz w:val="8"/>
        </w:rPr>
        <w:t xml:space="preserve">. In 2007, the United Nations Committee for the Peaceful Uses of Outer Space (COPUOS) in Vienna, Austria, agreed on a set of guidelines for the mitigation of space debris, which are slowly being implemented by many space-faring states. It may be that such measures will eventually require removal of debris from orbit, as the decay of debris from space into the atmosphere where it burns up (or falls on Earth) is a very long-term prospect, taking as much as 25 years in LEO. Sadly, the lifetime of debris in GEO, like diamonds, is practically forever. COPUOS currently is working on a set of recommended best practices to ensure the “long-term sustainability of space.” COPUOS has a 2018 deadline to finish this work; however, there is already discussion of follow-on effort that may include international guidelines for debris removal. Increasing Military Tensions in Space In the geopolitical sphere, compared with the period following the breakup of the Soviet Union, the current decade is witnessing increased tensions between the United States and Russia, and between the United States and China. The geopolitical situation in space has been further eroded by the proliferation of experimentation with and/or deployment of dual-use technologies with “counterspace,” </w:t>
      </w:r>
      <w:proofErr w:type="gramStart"/>
      <w:r w:rsidRPr="006A53F7">
        <w:rPr>
          <w:rFonts w:asciiTheme="majorHAnsi" w:eastAsia="Cambria" w:hAnsiTheme="majorHAnsi" w:cstheme="majorHAnsi"/>
          <w:sz w:val="8"/>
        </w:rPr>
        <w:t>i.e.</w:t>
      </w:r>
      <w:proofErr w:type="gramEnd"/>
      <w:r w:rsidRPr="006A53F7">
        <w:rPr>
          <w:rFonts w:asciiTheme="majorHAnsi" w:eastAsia="Cambria" w:hAnsiTheme="majorHAnsi" w:cstheme="majorHAnsi"/>
          <w:sz w:val="8"/>
        </w:rPr>
        <w:t xml:space="preserve"> satellite attack, capabilities. As noted above, China, Russia and the United States all have tested (or in some cases deployed) such technologies in both LEO and GEO. The United States continues to have an advantage in military space capabilities, but its edge is eroding as China and Russia dedicate more resources. Most technologies involved in sustaining systems in orbit are </w:t>
      </w:r>
      <w:proofErr w:type="gramStart"/>
      <w:r w:rsidRPr="006A53F7">
        <w:rPr>
          <w:rFonts w:asciiTheme="majorHAnsi" w:eastAsia="Cambria" w:hAnsiTheme="majorHAnsi" w:cstheme="majorHAnsi"/>
          <w:sz w:val="8"/>
        </w:rPr>
        <w:t>dual-use</w:t>
      </w:r>
      <w:proofErr w:type="gramEnd"/>
      <w:r w:rsidRPr="006A53F7">
        <w:rPr>
          <w:rFonts w:asciiTheme="majorHAnsi" w:eastAsia="Cambria" w:hAnsiTheme="majorHAnsi" w:cstheme="majorHAnsi"/>
          <w:sz w:val="8"/>
        </w:rPr>
        <w:t xml:space="preserve">, but certain specific activities are raising suspicions about potential intended weapons use. The capability to maneuver satellites is particularly relevant. Russia placed a satellite called </w:t>
      </w:r>
      <w:proofErr w:type="spellStart"/>
      <w:r w:rsidRPr="006A53F7">
        <w:rPr>
          <w:rFonts w:asciiTheme="majorHAnsi" w:eastAsia="Cambria" w:hAnsiTheme="majorHAnsi" w:cstheme="majorHAnsi"/>
          <w:sz w:val="8"/>
        </w:rPr>
        <w:t>Luch</w:t>
      </w:r>
      <w:proofErr w:type="spellEnd"/>
      <w:r w:rsidRPr="006A53F7">
        <w:rPr>
          <w:rFonts w:asciiTheme="majorHAnsi" w:eastAsia="Cambria" w:hAnsiTheme="majorHAnsi" w:cstheme="majorHAnsi"/>
          <w:sz w:val="8"/>
        </w:rPr>
        <w:t>/</w:t>
      </w:r>
      <w:proofErr w:type="spellStart"/>
      <w:r w:rsidRPr="006A53F7">
        <w:rPr>
          <w:rFonts w:asciiTheme="majorHAnsi" w:eastAsia="Cambria" w:hAnsiTheme="majorHAnsi" w:cstheme="majorHAnsi"/>
          <w:sz w:val="8"/>
        </w:rPr>
        <w:t>Olymp</w:t>
      </w:r>
      <w:proofErr w:type="spellEnd"/>
      <w:r w:rsidRPr="006A53F7">
        <w:rPr>
          <w:rFonts w:asciiTheme="majorHAnsi" w:eastAsia="Cambria" w:hAnsiTheme="majorHAnsi" w:cstheme="majorHAnsi"/>
          <w:sz w:val="8"/>
        </w:rPr>
        <w:t xml:space="preserve"> in GEO that maneuvered or drifted over a considerable range, and at several points in 2015 came extremely close to commercial satellites owned by Intelsat.4 Intelsat called the move “irresponsible,” but their request for information from Russia went unanswered. The maneuvers further prompted concern at the U.S. Defense Department about the satellite’s mission, which has not been revealed by Moscow. The United States also has carried out programs in GEO that could have potential weapons capabilities. For example, the PAN, an acronym for Palladium at Night, is a classified program apparently dealing with communications platforms, and perhaps providing other capabilities.5 The Geosynchronous Space Situational Awareness Program (GSSAP) is a U.S. military satellite constellation that also maneuvers in orbit, designed, according to the Pentagon, with the objective of inspecting other satellites orbiting in GEO. Such activities are known as Rendezvous and Proximity Operations (RPO</w:t>
      </w:r>
      <w:proofErr w:type="gramStart"/>
      <w:r w:rsidRPr="006A53F7">
        <w:rPr>
          <w:rFonts w:asciiTheme="majorHAnsi" w:eastAsia="Cambria" w:hAnsiTheme="majorHAnsi" w:cstheme="majorHAnsi"/>
          <w:sz w:val="8"/>
        </w:rPr>
        <w:t>), and</w:t>
      </w:r>
      <w:proofErr w:type="gramEnd"/>
      <w:r w:rsidRPr="006A53F7">
        <w:rPr>
          <w:rFonts w:asciiTheme="majorHAnsi" w:eastAsia="Cambria" w:hAnsiTheme="majorHAnsi" w:cstheme="majorHAnsi"/>
          <w:sz w:val="8"/>
        </w:rPr>
        <w:t xml:space="preserve"> have a number of benign applications such as satellite refueling, inspection and repair. Russia is carrying out other such experiments in LEO, as are China, the United States, </w:t>
      </w:r>
      <w:proofErr w:type="gramStart"/>
      <w:r w:rsidRPr="006A53F7">
        <w:rPr>
          <w:rFonts w:asciiTheme="majorHAnsi" w:eastAsia="Cambria" w:hAnsiTheme="majorHAnsi" w:cstheme="majorHAnsi"/>
          <w:sz w:val="8"/>
        </w:rPr>
        <w:t>Japan</w:t>
      </w:r>
      <w:proofErr w:type="gramEnd"/>
      <w:r w:rsidRPr="006A53F7">
        <w:rPr>
          <w:rFonts w:asciiTheme="majorHAnsi" w:eastAsia="Cambria" w:hAnsiTheme="majorHAnsi" w:cstheme="majorHAnsi"/>
          <w:sz w:val="8"/>
        </w:rPr>
        <w:t xml:space="preserve"> and Sweden. The commercial applications of maneuvering satellites are also increasing. Among the number of more directly identifiable counterspace technologies now available, the most widespread are ground-based radio-frequency jammers, which can be used to disrupt satellite communications and operations. In addition, there are efforts to develop lasers for disrupting or degrading systems based in space. Russia, </w:t>
      </w:r>
      <w:proofErr w:type="gramStart"/>
      <w:r w:rsidRPr="006A53F7">
        <w:rPr>
          <w:rFonts w:asciiTheme="majorHAnsi" w:eastAsia="Cambria" w:hAnsiTheme="majorHAnsi" w:cstheme="majorHAnsi"/>
          <w:sz w:val="8"/>
        </w:rPr>
        <w:t>China</w:t>
      </w:r>
      <w:proofErr w:type="gramEnd"/>
      <w:r w:rsidRPr="006A53F7">
        <w:rPr>
          <w:rFonts w:asciiTheme="majorHAnsi" w:eastAsia="Cambria" w:hAnsiTheme="majorHAnsi" w:cstheme="majorHAnsi"/>
          <w:sz w:val="8"/>
        </w:rPr>
        <w:t xml:space="preserve"> and the United States have also carried out projects involving terrestrially based missiles carrying anti-satellite payloads. The United States as early as the 1980s launched missiles from an F-15 fighter jet with this objective. A 2007 Chinese test, involving the destruction of a non-functional Chinese weather satellite in LEO, released a considerable quantity of debris. The United States subsequently launched a missile from an Aegis cruiser that was advertised to have the objective of destroying a satellite in a decaying orbit, but this did not prevent speculation that the mission also had the objective of demonstrating a similar capability to that of China. Over decades, the U.S. missile defense program has also heavily relied on the space environment, for early warning, for communications, and as a place for engaging and destroying hostile systems. Noted above is the Reagan Administration’s “Star Wars” program, pursued with the idea of creating a “shield” against intercontinental ballistic missiles. </w:t>
      </w:r>
      <w:r w:rsidRPr="006A53F7">
        <w:rPr>
          <w:rFonts w:asciiTheme="majorHAnsi" w:eastAsia="Cambria" w:hAnsiTheme="majorHAnsi" w:cstheme="majorHAnsi"/>
          <w:b/>
          <w:iCs/>
          <w:u w:val="single"/>
        </w:rPr>
        <w:t xml:space="preserve">The </w:t>
      </w:r>
      <w:r w:rsidRPr="006A53F7">
        <w:rPr>
          <w:rFonts w:asciiTheme="majorHAnsi" w:eastAsia="Cambria" w:hAnsiTheme="majorHAnsi" w:cstheme="majorHAnsi"/>
          <w:b/>
          <w:iCs/>
          <w:highlight w:val="green"/>
          <w:u w:val="single"/>
        </w:rPr>
        <w:t>harder-line rhetoric</w:t>
      </w:r>
      <w:r w:rsidRPr="006A53F7">
        <w:rPr>
          <w:rFonts w:asciiTheme="majorHAnsi" w:eastAsia="Cambria" w:hAnsiTheme="majorHAnsi" w:cstheme="majorHAnsi"/>
          <w:b/>
          <w:iCs/>
          <w:u w:val="single"/>
        </w:rPr>
        <w:t xml:space="preserve"> that has been employed in recent years also </w:t>
      </w:r>
      <w:r w:rsidRPr="006A53F7">
        <w:rPr>
          <w:rFonts w:asciiTheme="majorHAnsi" w:eastAsia="Cambria" w:hAnsiTheme="majorHAnsi" w:cstheme="majorHAnsi"/>
          <w:b/>
          <w:iCs/>
          <w:highlight w:val="green"/>
          <w:u w:val="single"/>
        </w:rPr>
        <w:t>has</w:t>
      </w:r>
      <w:r w:rsidRPr="006A53F7">
        <w:rPr>
          <w:rFonts w:asciiTheme="majorHAnsi" w:eastAsia="Cambria" w:hAnsiTheme="majorHAnsi" w:cstheme="majorHAnsi"/>
          <w:b/>
          <w:iCs/>
          <w:u w:val="single"/>
        </w:rPr>
        <w:t xml:space="preserve"> had an inevitable </w:t>
      </w:r>
      <w:r w:rsidRPr="006A53F7">
        <w:rPr>
          <w:rFonts w:asciiTheme="majorHAnsi" w:eastAsia="Cambria" w:hAnsiTheme="majorHAnsi" w:cstheme="majorHAnsi"/>
          <w:b/>
          <w:iCs/>
          <w:highlight w:val="green"/>
          <w:u w:val="single"/>
        </w:rPr>
        <w:t>impact of</w:t>
      </w:r>
      <w:r w:rsidRPr="006A53F7">
        <w:rPr>
          <w:rFonts w:asciiTheme="majorHAnsi" w:eastAsia="Cambria" w:hAnsiTheme="majorHAnsi" w:cstheme="majorHAnsi"/>
          <w:b/>
          <w:iCs/>
          <w:u w:val="single"/>
        </w:rPr>
        <w:t xml:space="preserve"> </w:t>
      </w:r>
      <w:r w:rsidRPr="006A53F7">
        <w:rPr>
          <w:rFonts w:asciiTheme="majorHAnsi" w:eastAsia="Cambria" w:hAnsiTheme="majorHAnsi" w:cstheme="majorHAnsi"/>
          <w:b/>
          <w:iCs/>
          <w:highlight w:val="green"/>
          <w:u w:val="single"/>
        </w:rPr>
        <w:t>raising tensions</w:t>
      </w:r>
      <w:r w:rsidRPr="006A53F7">
        <w:rPr>
          <w:rFonts w:asciiTheme="majorHAnsi" w:eastAsia="Cambria" w:hAnsiTheme="majorHAnsi" w:cstheme="majorHAnsi"/>
          <w:sz w:val="8"/>
        </w:rPr>
        <w:t xml:space="preserve">. </w:t>
      </w:r>
      <w:r w:rsidRPr="006A53F7">
        <w:rPr>
          <w:rFonts w:asciiTheme="majorHAnsi" w:eastAsia="Cambria" w:hAnsiTheme="majorHAnsi" w:cstheme="majorHAnsi"/>
          <w:u w:val="single"/>
        </w:rPr>
        <w:t>The United States has pivoted from an approach of “strategic restraint” to one emphasizing “warfighting.”6</w:t>
      </w:r>
      <w:r w:rsidRPr="006A53F7">
        <w:rPr>
          <w:rFonts w:asciiTheme="majorHAnsi" w:eastAsia="Cambria" w:hAnsiTheme="majorHAnsi" w:cstheme="majorHAnsi"/>
          <w:sz w:val="8"/>
        </w:rPr>
        <w:t xml:space="preserve"> In particular, the budgets for providing resiliency in space systems and counterspace capabilities have been increasing. At the same time, Russian accusations that U.S. activities have a hostile objective, and its responses to U.S. representations, have become shriller. Russia has called the anti-ballistic missile system SM-3 2A an anti-satellite weapon, while touting its own objectives for acquiring anti-satellite capabilities. In 2013, China tested a missile, the Dong Ning-2, which appears capable of reaching satellites in GEO. </w:t>
      </w:r>
      <w:r w:rsidRPr="006A53F7">
        <w:rPr>
          <w:rFonts w:asciiTheme="majorHAnsi" w:eastAsia="Cambria" w:hAnsiTheme="majorHAnsi" w:cstheme="majorHAnsi"/>
          <w:u w:val="single"/>
        </w:rPr>
        <w:t>Chinese military space activities lack transparency, but it seems clear that such activities include the objective of being able to exercise counterspace actions</w:t>
      </w:r>
      <w:r w:rsidRPr="006A53F7">
        <w:rPr>
          <w:rFonts w:asciiTheme="majorHAnsi" w:eastAsia="Cambria" w:hAnsiTheme="majorHAnsi" w:cstheme="majorHAnsi"/>
          <w:sz w:val="8"/>
        </w:rPr>
        <w:t xml:space="preserve">. Most troubling, there has been a lack of serious dialogue among these Big Three states. Multilateral Efforts to Reduce Risks For many years, a direct approach to concerns about the potential for weaponizing space (space has been militarized since the dawn of the space age, but so far cannot be said to have been weaponized) has been debated within the United Nations, as well as at the Conference on Disarmament in Geneva. The </w:t>
      </w:r>
      <w:proofErr w:type="gramStart"/>
      <w:r w:rsidRPr="006A53F7">
        <w:rPr>
          <w:rFonts w:asciiTheme="majorHAnsi" w:eastAsia="Cambria" w:hAnsiTheme="majorHAnsi" w:cstheme="majorHAnsi"/>
          <w:sz w:val="8"/>
        </w:rPr>
        <w:t>Russian-Chinese</w:t>
      </w:r>
      <w:proofErr w:type="gramEnd"/>
      <w:r w:rsidRPr="006A53F7">
        <w:rPr>
          <w:rFonts w:asciiTheme="majorHAnsi" w:eastAsia="Cambria" w:hAnsiTheme="majorHAnsi" w:cstheme="majorHAnsi"/>
          <w:sz w:val="8"/>
        </w:rPr>
        <w:t xml:space="preserve"> cosponsored initiative, on the Prevention of an Arms Race in Outer Space, has been on the agenda of the Conference on Disarmament since 1985, and under that agenda item Moscow and Beijing have proposed a treaty to ban weapons in space.7 However, the Conference has been all but immobilized by wider disagreements since that time; and the United States remains firmly opposed to the proposed treaty. There have been </w:t>
      </w:r>
      <w:proofErr w:type="gramStart"/>
      <w:r w:rsidRPr="006A53F7">
        <w:rPr>
          <w:rFonts w:asciiTheme="majorHAnsi" w:eastAsia="Cambria" w:hAnsiTheme="majorHAnsi" w:cstheme="majorHAnsi"/>
          <w:sz w:val="8"/>
        </w:rPr>
        <w:t>a number of</w:t>
      </w:r>
      <w:proofErr w:type="gramEnd"/>
      <w:r w:rsidRPr="006A53F7">
        <w:rPr>
          <w:rFonts w:asciiTheme="majorHAnsi" w:eastAsia="Cambria" w:hAnsiTheme="majorHAnsi" w:cstheme="majorHAnsi"/>
          <w:sz w:val="8"/>
        </w:rPr>
        <w:t xml:space="preserve"> efforts to set norms of behavior in space in order to guard against misunderstanding and conflict in space. Most recently, the 2013 UN Group of Governmental Experts (GGE) on Transparency and Confidence-Building Measures in Outer Space Activities released a set of recommended initiatives for states to implement, including improved communications about objects in orbit.8 Unfortunately, little work has been done since to implement the recommendations, either at the multilateral level or by individual states. However, the United States, Russia and China have recommended that the UN Disarmament Commission, based in New York, and the deliberative body on arms control issues, take up the question of implementation of the GGE recommendations. While the initial proposal has been received favorably, a decision regarding whether to put the issue on the Commission’s formal agenda will not be made until Fall. III. POLICY QUESTIONS FOR THE UNITED STATES In view of the increased uncertainties affecting the use of outer space, particularly </w:t>
      </w:r>
      <w:proofErr w:type="gramStart"/>
      <w:r w:rsidRPr="006A53F7">
        <w:rPr>
          <w:rFonts w:asciiTheme="majorHAnsi" w:eastAsia="Cambria" w:hAnsiTheme="majorHAnsi" w:cstheme="majorHAnsi"/>
          <w:sz w:val="8"/>
        </w:rPr>
        <w:t>in the area of</w:t>
      </w:r>
      <w:proofErr w:type="gramEnd"/>
      <w:r w:rsidRPr="006A53F7">
        <w:rPr>
          <w:rFonts w:asciiTheme="majorHAnsi" w:eastAsia="Cambria" w:hAnsiTheme="majorHAnsi" w:cstheme="majorHAnsi"/>
          <w:sz w:val="8"/>
        </w:rPr>
        <w:t xml:space="preserve"> international security, the United States needs to address several issues with some urgency. First, what is the appropriate mix of resiliency measures to apply in the coming years? A subsidiary question in this regard is what is an appropriate role for commercial providers? And should the U.S. military switch to constellations of small satellites for some national security missions? The budgetary implications of achieving objectives, and establishing appropriate requirements, are important components of pursuing this mix. And there is the inevitable bureaucratic overlap between the Department of Defense and the Intelligence Community. Such “turf” issues require constant attention lest they adversely impact on the fulfillment of national, vice institutional, objectives. Lengthy acquisition programs put systems at risk of becoming obsolescent earlier than they would otherwise become outdated. As part of this latter issue, the United States will need to consider what reforms are needed in the acquisition process, and related organizational arrangements. The integration of Department of Defense and Intelligence Community programs and activities is inevitably a delicate matter; it will require especial focus from the White House, </w:t>
      </w:r>
      <w:proofErr w:type="gramStart"/>
      <w:r w:rsidRPr="006A53F7">
        <w:rPr>
          <w:rFonts w:asciiTheme="majorHAnsi" w:eastAsia="Cambria" w:hAnsiTheme="majorHAnsi" w:cstheme="majorHAnsi"/>
          <w:sz w:val="8"/>
        </w:rPr>
        <w:t>in particular as</w:t>
      </w:r>
      <w:proofErr w:type="gramEnd"/>
      <w:r w:rsidRPr="006A53F7">
        <w:rPr>
          <w:rFonts w:asciiTheme="majorHAnsi" w:eastAsia="Cambria" w:hAnsiTheme="majorHAnsi" w:cstheme="majorHAnsi"/>
          <w:sz w:val="8"/>
        </w:rPr>
        <w:t xml:space="preserve"> resiliency is now being embedded into the requirements for acquisition of new systems. A more </w:t>
      </w:r>
      <w:proofErr w:type="gramStart"/>
      <w:r w:rsidRPr="006A53F7">
        <w:rPr>
          <w:rFonts w:asciiTheme="majorHAnsi" w:eastAsia="Cambria" w:hAnsiTheme="majorHAnsi" w:cstheme="majorHAnsi"/>
          <w:sz w:val="8"/>
        </w:rPr>
        <w:t>far reaching</w:t>
      </w:r>
      <w:proofErr w:type="gramEnd"/>
      <w:r w:rsidRPr="006A53F7">
        <w:rPr>
          <w:rFonts w:asciiTheme="majorHAnsi" w:eastAsia="Cambria" w:hAnsiTheme="majorHAnsi" w:cstheme="majorHAnsi"/>
          <w:sz w:val="8"/>
        </w:rPr>
        <w:t xml:space="preserve"> issue is how best to strike a balance between the defensive aspects of counterspace and the offensive aspects. And integral to addressing this balance is the impact of U.S. options to respond to hostile space activities on the stability of the strategic/nuclear relationships: U.S.-Russia, U.S.-China, and </w:t>
      </w:r>
      <w:proofErr w:type="gramStart"/>
      <w:r w:rsidRPr="006A53F7">
        <w:rPr>
          <w:rFonts w:asciiTheme="majorHAnsi" w:eastAsia="Cambria" w:hAnsiTheme="majorHAnsi" w:cstheme="majorHAnsi"/>
          <w:sz w:val="8"/>
        </w:rPr>
        <w:t>a large number of</w:t>
      </w:r>
      <w:proofErr w:type="gramEnd"/>
      <w:r w:rsidRPr="006A53F7">
        <w:rPr>
          <w:rFonts w:asciiTheme="majorHAnsi" w:eastAsia="Cambria" w:hAnsiTheme="majorHAnsi" w:cstheme="majorHAnsi"/>
          <w:sz w:val="8"/>
        </w:rPr>
        <w:t xml:space="preserve"> other such relationships involving the nuclear-weapon-possessing states. If “arms racing” resumes, or, in the case of India and Pakistan, continues, how will the use of space, specifically for counterspace activities, impact on these races, and vice-versa? Will there be a deterioration in nuclear deterrence? Will an offensive strategy involving the targeting of an adversary’s nuclear-related satellites emerge? These are questions that beg answers in the near-term, as budgetary and policy decisions are being made. </w:t>
      </w:r>
      <w:r w:rsidRPr="006A53F7">
        <w:rPr>
          <w:rFonts w:asciiTheme="majorHAnsi" w:eastAsia="Cambria" w:hAnsiTheme="majorHAnsi" w:cstheme="majorHAnsi"/>
          <w:b/>
          <w:iCs/>
          <w:u w:val="single"/>
        </w:rPr>
        <w:t xml:space="preserve">It is also important to consider the role of diplomacy in dealing with international security for outer space. </w:t>
      </w:r>
      <w:r w:rsidRPr="006A53F7">
        <w:rPr>
          <w:rFonts w:asciiTheme="majorHAnsi" w:eastAsia="Cambria" w:hAnsiTheme="majorHAnsi" w:cstheme="majorHAnsi"/>
          <w:u w:val="single"/>
        </w:rPr>
        <w:t>Diplomacy, in the form of both self-restraint and in reassurance of potential adversaries regarding intentions, has been a part of the tool kit for managing competition in space from the beginning of the space age. Can effective “rules of the road” be further developed?</w:t>
      </w:r>
      <w:r w:rsidRPr="006A53F7">
        <w:rPr>
          <w:rFonts w:asciiTheme="majorHAnsi" w:eastAsia="Cambria" w:hAnsiTheme="majorHAnsi" w:cstheme="majorHAnsi"/>
          <w:sz w:val="8"/>
        </w:rPr>
        <w:t xml:space="preserve"> </w:t>
      </w:r>
      <w:r w:rsidRPr="006A53F7">
        <w:rPr>
          <w:rFonts w:asciiTheme="majorHAnsi" w:eastAsia="Cambria" w:hAnsiTheme="majorHAnsi" w:cstheme="majorHAnsi"/>
          <w:u w:val="single"/>
        </w:rPr>
        <w:t>The limited success, but slow pace, of multilateral efforts should not be seen as failure, however. Diplomacy is a difficult business, often characterized by a “one step forward, one step back” dynamic</w:t>
      </w:r>
      <w:r w:rsidRPr="006A53F7">
        <w:rPr>
          <w:rFonts w:asciiTheme="majorHAnsi" w:eastAsia="Cambria" w:hAnsiTheme="majorHAnsi" w:cstheme="majorHAnsi"/>
          <w:sz w:val="8"/>
        </w:rPr>
        <w:t xml:space="preserve">. There is some optimism to be found in the ongoing COPUOS effort, which while a slightly sideways approach, will have positive impacts on international security if successful. While the Disarmament Commission has little power, the advent of discussions there would provide a </w:t>
      </w:r>
      <w:proofErr w:type="gramStart"/>
      <w:r w:rsidRPr="006A53F7">
        <w:rPr>
          <w:rFonts w:asciiTheme="majorHAnsi" w:eastAsia="Cambria" w:hAnsiTheme="majorHAnsi" w:cstheme="majorHAnsi"/>
          <w:sz w:val="8"/>
        </w:rPr>
        <w:t>much needed</w:t>
      </w:r>
      <w:proofErr w:type="gramEnd"/>
      <w:r w:rsidRPr="006A53F7">
        <w:rPr>
          <w:rFonts w:asciiTheme="majorHAnsi" w:eastAsia="Cambria" w:hAnsiTheme="majorHAnsi" w:cstheme="majorHAnsi"/>
          <w:sz w:val="8"/>
        </w:rPr>
        <w:t xml:space="preserve"> multilateral forum for addressing the security issues for space given the decades-long impasse at the Conference on Disarmament. Finally, </w:t>
      </w:r>
      <w:r w:rsidRPr="006A53F7">
        <w:rPr>
          <w:rFonts w:asciiTheme="majorHAnsi" w:eastAsia="Cambria" w:hAnsiTheme="majorHAnsi" w:cstheme="majorHAnsi"/>
          <w:b/>
          <w:iCs/>
          <w:highlight w:val="green"/>
          <w:u w:val="single"/>
        </w:rPr>
        <w:t xml:space="preserve">one should not overlook the value of </w:t>
      </w:r>
      <w:r w:rsidRPr="006A53F7">
        <w:rPr>
          <w:rFonts w:asciiTheme="majorHAnsi" w:eastAsia="Cambria" w:hAnsiTheme="majorHAnsi" w:cstheme="majorHAnsi"/>
          <w:b/>
          <w:iCs/>
          <w:u w:val="single"/>
          <w:bdr w:val="single" w:sz="4" w:space="0" w:color="auto"/>
        </w:rPr>
        <w:t xml:space="preserve">bilateral </w:t>
      </w:r>
      <w:r w:rsidRPr="006A53F7">
        <w:rPr>
          <w:rFonts w:asciiTheme="majorHAnsi" w:eastAsia="Cambria" w:hAnsiTheme="majorHAnsi" w:cstheme="majorHAnsi"/>
          <w:b/>
          <w:iCs/>
          <w:highlight w:val="green"/>
          <w:u w:val="single"/>
          <w:bdr w:val="single" w:sz="4" w:space="0" w:color="auto"/>
        </w:rPr>
        <w:t>diplomacy</w:t>
      </w:r>
      <w:r w:rsidRPr="006A53F7">
        <w:rPr>
          <w:rFonts w:asciiTheme="majorHAnsi" w:eastAsia="Cambria" w:hAnsiTheme="majorHAnsi" w:cstheme="majorHAnsi"/>
          <w:b/>
          <w:iCs/>
          <w:u w:val="single"/>
        </w:rPr>
        <w:t xml:space="preserve">, particularly among the Big Three space powers. </w:t>
      </w:r>
      <w:r w:rsidRPr="006A53F7">
        <w:rPr>
          <w:rFonts w:asciiTheme="majorHAnsi" w:eastAsia="Cambria" w:hAnsiTheme="majorHAnsi" w:cstheme="majorHAnsi"/>
          <w:b/>
          <w:iCs/>
          <w:highlight w:val="green"/>
          <w:u w:val="single"/>
        </w:rPr>
        <w:t>Further work</w:t>
      </w:r>
      <w:r w:rsidRPr="006A53F7">
        <w:rPr>
          <w:rFonts w:asciiTheme="majorHAnsi" w:eastAsia="Cambria" w:hAnsiTheme="majorHAnsi" w:cstheme="majorHAnsi"/>
          <w:b/>
          <w:iCs/>
          <w:u w:val="single"/>
        </w:rPr>
        <w:t xml:space="preserve"> </w:t>
      </w:r>
      <w:r w:rsidRPr="006A53F7">
        <w:rPr>
          <w:rFonts w:asciiTheme="majorHAnsi" w:eastAsia="Cambria" w:hAnsiTheme="majorHAnsi" w:cstheme="majorHAnsi"/>
          <w:b/>
          <w:iCs/>
          <w:highlight w:val="green"/>
          <w:u w:val="single"/>
        </w:rPr>
        <w:t>will</w:t>
      </w:r>
      <w:r w:rsidRPr="006A53F7">
        <w:rPr>
          <w:rFonts w:asciiTheme="majorHAnsi" w:eastAsia="Cambria" w:hAnsiTheme="majorHAnsi" w:cstheme="majorHAnsi"/>
          <w:b/>
          <w:iCs/>
          <w:u w:val="single"/>
        </w:rPr>
        <w:t xml:space="preserve"> also </w:t>
      </w:r>
      <w:r w:rsidRPr="006A53F7">
        <w:rPr>
          <w:rFonts w:asciiTheme="majorHAnsi" w:eastAsia="Cambria" w:hAnsiTheme="majorHAnsi" w:cstheme="majorHAnsi"/>
          <w:b/>
          <w:iCs/>
          <w:highlight w:val="green"/>
          <w:u w:val="single"/>
        </w:rPr>
        <w:t>be needed to regulate</w:t>
      </w:r>
      <w:r w:rsidRPr="006A53F7">
        <w:rPr>
          <w:rFonts w:asciiTheme="majorHAnsi" w:eastAsia="Cambria" w:hAnsiTheme="majorHAnsi" w:cstheme="majorHAnsi"/>
          <w:b/>
          <w:iCs/>
          <w:u w:val="single"/>
        </w:rPr>
        <w:t xml:space="preserve"> the </w:t>
      </w:r>
      <w:r w:rsidRPr="006A53F7">
        <w:rPr>
          <w:rFonts w:asciiTheme="majorHAnsi" w:eastAsia="Cambria" w:hAnsiTheme="majorHAnsi" w:cstheme="majorHAnsi"/>
          <w:b/>
          <w:iCs/>
          <w:highlight w:val="green"/>
          <w:u w:val="single"/>
        </w:rPr>
        <w:t>proliferation of technologie</w:t>
      </w:r>
      <w:r w:rsidRPr="006A53F7">
        <w:rPr>
          <w:rFonts w:asciiTheme="majorHAnsi" w:eastAsia="Cambria" w:hAnsiTheme="majorHAnsi" w:cstheme="majorHAnsi"/>
          <w:b/>
          <w:iCs/>
          <w:u w:val="single"/>
        </w:rPr>
        <w:t>s in the commercial sector</w:t>
      </w:r>
      <w:r w:rsidRPr="006A53F7">
        <w:rPr>
          <w:rFonts w:asciiTheme="majorHAnsi" w:eastAsia="Cambria" w:hAnsiTheme="majorHAnsi" w:cstheme="majorHAnsi"/>
          <w:sz w:val="8"/>
        </w:rPr>
        <w:t>. This will likely involve export control, and measures for the management of “traffic” in space (STM). However, care must be given to weigh national security concerns against the needs of commercial industry to thrive in the international marketplace. There is a tendency in the national security community to try to “close the barn door after the horses have escaped” that must not be indulged in the space domain, given the reliance of the national security sector on commercial capabilities and technological innovation. IV. THE NEED FOR A “TIME OUT” To date, no state is deploying dedicated anti-satellite weapons. Testing of capabilities does not a program make. That said, the trend lines are currently negative and require both time and analysis to mitigate. It would be irresponsible for the United States, or any other country, to leap to conclusions about the “inevitability” of all-out war in space</w:t>
      </w:r>
      <w:r w:rsidRPr="006A53F7">
        <w:rPr>
          <w:rFonts w:asciiTheme="majorHAnsi" w:eastAsia="Cambria" w:hAnsiTheme="majorHAnsi" w:cstheme="majorHAnsi"/>
          <w:sz w:val="8"/>
          <w:highlight w:val="green"/>
        </w:rPr>
        <w:t xml:space="preserve">. </w:t>
      </w:r>
      <w:r w:rsidRPr="006A53F7">
        <w:rPr>
          <w:rFonts w:asciiTheme="majorHAnsi" w:eastAsia="Cambria" w:hAnsiTheme="majorHAnsi" w:cstheme="majorHAnsi"/>
          <w:highlight w:val="green"/>
          <w:u w:val="single"/>
        </w:rPr>
        <w:t>A balanced strategy</w:t>
      </w:r>
      <w:r w:rsidRPr="006A53F7">
        <w:rPr>
          <w:rFonts w:asciiTheme="majorHAnsi" w:eastAsia="Cambria" w:hAnsiTheme="majorHAnsi" w:cstheme="majorHAnsi"/>
          <w:u w:val="single"/>
        </w:rPr>
        <w:t xml:space="preserve">, which combines resiliency, deterrence, and diplomacy </w:t>
      </w:r>
      <w:r w:rsidRPr="006A53F7">
        <w:rPr>
          <w:rFonts w:asciiTheme="majorHAnsi" w:eastAsia="Cambria" w:hAnsiTheme="majorHAnsi" w:cstheme="majorHAnsi"/>
          <w:b/>
          <w:iCs/>
          <w:highlight w:val="green"/>
          <w:u w:val="single"/>
        </w:rPr>
        <w:t>will be required to</w:t>
      </w:r>
      <w:r w:rsidRPr="006A53F7">
        <w:rPr>
          <w:rFonts w:asciiTheme="majorHAnsi" w:eastAsia="Cambria" w:hAnsiTheme="majorHAnsi" w:cstheme="majorHAnsi"/>
          <w:u w:val="single"/>
        </w:rPr>
        <w:t xml:space="preserve"> protect national security and </w:t>
      </w:r>
      <w:r w:rsidRPr="006A53F7">
        <w:rPr>
          <w:rFonts w:asciiTheme="majorHAnsi" w:eastAsia="Cambria" w:hAnsiTheme="majorHAnsi" w:cstheme="majorHAnsi"/>
          <w:b/>
          <w:iCs/>
          <w:highlight w:val="green"/>
          <w:u w:val="single"/>
        </w:rPr>
        <w:t>ensure international security</w:t>
      </w:r>
      <w:r w:rsidRPr="006A53F7">
        <w:rPr>
          <w:rFonts w:asciiTheme="majorHAnsi" w:eastAsia="Cambria" w:hAnsiTheme="majorHAnsi" w:cstheme="majorHAnsi"/>
          <w:u w:val="single"/>
        </w:rPr>
        <w:t>. While development of some anti-satellite capabilities for potential future use may be wise, a run-away space arms race is not desirable for any party.</w:t>
      </w:r>
      <w:r w:rsidRPr="006A53F7">
        <w:rPr>
          <w:rFonts w:asciiTheme="majorHAnsi" w:eastAsia="Cambria" w:hAnsiTheme="majorHAnsi" w:cstheme="majorHAnsi"/>
          <w:sz w:val="8"/>
        </w:rPr>
        <w:t xml:space="preserve"> It may be that a viable modus vivendi could be a situation of “implied deterrence:” i.e., the development of dual-use technologies with inherent weapons capabilities in a transparent manner </w:t>
      </w:r>
      <w:proofErr w:type="gramStart"/>
      <w:r w:rsidRPr="006A53F7">
        <w:rPr>
          <w:rFonts w:asciiTheme="majorHAnsi" w:eastAsia="Cambria" w:hAnsiTheme="majorHAnsi" w:cstheme="majorHAnsi"/>
          <w:sz w:val="8"/>
        </w:rPr>
        <w:t>so as to</w:t>
      </w:r>
      <w:proofErr w:type="gramEnd"/>
      <w:r w:rsidRPr="006A53F7">
        <w:rPr>
          <w:rFonts w:asciiTheme="majorHAnsi" w:eastAsia="Cambria" w:hAnsiTheme="majorHAnsi" w:cstheme="majorHAnsi"/>
          <w:sz w:val="8"/>
        </w:rPr>
        <w:t xml:space="preserve"> provide the knowledge to others that, if pushed, antisatellite weapons could be deployed. And despite the difficulties to date, </w:t>
      </w:r>
      <w:r w:rsidRPr="006A53F7">
        <w:rPr>
          <w:rFonts w:asciiTheme="majorHAnsi" w:eastAsia="Cambria" w:hAnsiTheme="majorHAnsi" w:cstheme="majorHAnsi"/>
          <w:b/>
          <w:iCs/>
          <w:u w:val="single"/>
        </w:rPr>
        <w:t xml:space="preserve">the </w:t>
      </w:r>
      <w:r w:rsidRPr="006A53F7">
        <w:rPr>
          <w:rFonts w:asciiTheme="majorHAnsi" w:eastAsia="Cambria" w:hAnsiTheme="majorHAnsi" w:cstheme="majorHAnsi"/>
          <w:b/>
          <w:iCs/>
          <w:highlight w:val="green"/>
          <w:u w:val="single"/>
        </w:rPr>
        <w:t>prospect o</w:t>
      </w:r>
      <w:r w:rsidRPr="006A53F7">
        <w:rPr>
          <w:rFonts w:asciiTheme="majorHAnsi" w:eastAsia="Cambria" w:hAnsiTheme="majorHAnsi" w:cstheme="majorHAnsi"/>
          <w:b/>
          <w:iCs/>
          <w:u w:val="single"/>
        </w:rPr>
        <w:t xml:space="preserve">f the </w:t>
      </w:r>
      <w:r w:rsidRPr="006A53F7">
        <w:rPr>
          <w:rFonts w:asciiTheme="majorHAnsi" w:eastAsia="Cambria" w:hAnsiTheme="majorHAnsi" w:cstheme="majorHAnsi"/>
          <w:b/>
          <w:iCs/>
          <w:highlight w:val="green"/>
          <w:u w:val="single"/>
        </w:rPr>
        <w:t>multilateral establishment of norms shows some possibility of promise</w:t>
      </w:r>
      <w:r w:rsidRPr="006A53F7">
        <w:rPr>
          <w:rFonts w:asciiTheme="majorHAnsi" w:eastAsia="Cambria" w:hAnsiTheme="majorHAnsi" w:cstheme="majorHAnsi"/>
          <w:b/>
          <w:iCs/>
          <w:u w:val="single"/>
        </w:rPr>
        <w:t>.</w:t>
      </w:r>
      <w:r w:rsidRPr="006A53F7">
        <w:rPr>
          <w:rFonts w:asciiTheme="majorHAnsi" w:eastAsia="Cambria" w:hAnsiTheme="majorHAnsi" w:cstheme="majorHAnsi"/>
          <w:sz w:val="8"/>
        </w:rPr>
        <w:t xml:space="preserve"> This involves the implementation of recommendations by the Group of Governmental Experts discussed above; of the COPUOS LTS (long-term sustainability) best practices work making progress by 2018; the successful efforts to codify the legal regime that are underway (e.g., those at McGill University in Montreal), and perhaps the UN Disarmament Commission addressing TCBMs in 2018. These efforts must be given a chance to ripen, however much frustration is involved in the processes. It can perhaps be helpful to think of the world as being </w:t>
      </w:r>
      <w:proofErr w:type="gramStart"/>
      <w:r w:rsidRPr="006A53F7">
        <w:rPr>
          <w:rFonts w:asciiTheme="majorHAnsi" w:eastAsia="Cambria" w:hAnsiTheme="majorHAnsi" w:cstheme="majorHAnsi"/>
          <w:sz w:val="8"/>
        </w:rPr>
        <w:t>surrounded on all sides</w:t>
      </w:r>
      <w:proofErr w:type="gramEnd"/>
      <w:r w:rsidRPr="006A53F7">
        <w:rPr>
          <w:rFonts w:asciiTheme="majorHAnsi" w:eastAsia="Cambria" w:hAnsiTheme="majorHAnsi" w:cstheme="majorHAnsi"/>
          <w:sz w:val="8"/>
        </w:rPr>
        <w:t xml:space="preserve"> by a large fishbowl, of indefinite dimensions in the outward direction, with the atmosphere at the intersection between “outer” space and the land and waters below. Looked at in this way, human activities in outer space have little room to be confined to a single state: the world </w:t>
      </w:r>
      <w:proofErr w:type="gramStart"/>
      <w:r w:rsidRPr="006A53F7">
        <w:rPr>
          <w:rFonts w:asciiTheme="majorHAnsi" w:eastAsia="Cambria" w:hAnsiTheme="majorHAnsi" w:cstheme="majorHAnsi"/>
          <w:sz w:val="8"/>
        </w:rPr>
        <w:t>as a whole is</w:t>
      </w:r>
      <w:proofErr w:type="gramEnd"/>
      <w:r w:rsidRPr="006A53F7">
        <w:rPr>
          <w:rFonts w:asciiTheme="majorHAnsi" w:eastAsia="Cambria" w:hAnsiTheme="majorHAnsi" w:cstheme="majorHAnsi"/>
          <w:sz w:val="8"/>
        </w:rPr>
        <w:t xml:space="preserve"> impacted by those activities. Accordingly, when dealing with outer space, traditional concepts of absolute roles for state sovereignty must inevitably be modified to serve the objectives of global peace, </w:t>
      </w:r>
      <w:proofErr w:type="gramStart"/>
      <w:r w:rsidRPr="006A53F7">
        <w:rPr>
          <w:rFonts w:asciiTheme="majorHAnsi" w:eastAsia="Cambria" w:hAnsiTheme="majorHAnsi" w:cstheme="majorHAnsi"/>
          <w:sz w:val="8"/>
        </w:rPr>
        <w:t>security</w:t>
      </w:r>
      <w:proofErr w:type="gramEnd"/>
      <w:r w:rsidRPr="006A53F7">
        <w:rPr>
          <w:rFonts w:asciiTheme="majorHAnsi" w:eastAsia="Cambria" w:hAnsiTheme="majorHAnsi" w:cstheme="majorHAnsi"/>
          <w:sz w:val="8"/>
        </w:rPr>
        <w:t xml:space="preserve"> and stability. Whether this reality will at some point lead to an appreciation that reliance on force, nuclear </w:t>
      </w:r>
      <w:proofErr w:type="gramStart"/>
      <w:r w:rsidRPr="006A53F7">
        <w:rPr>
          <w:rFonts w:asciiTheme="majorHAnsi" w:eastAsia="Cambria" w:hAnsiTheme="majorHAnsi" w:cstheme="majorHAnsi"/>
          <w:sz w:val="8"/>
        </w:rPr>
        <w:t>weapons in particular, cannot</w:t>
      </w:r>
      <w:proofErr w:type="gramEnd"/>
      <w:r w:rsidRPr="006A53F7">
        <w:rPr>
          <w:rFonts w:asciiTheme="majorHAnsi" w:eastAsia="Cambria" w:hAnsiTheme="majorHAnsi" w:cstheme="majorHAnsi"/>
          <w:sz w:val="8"/>
        </w:rPr>
        <w:t xml:space="preserve"> play the role in space that it does on the Earth, remains to be seen.  </w:t>
      </w:r>
    </w:p>
    <w:p w14:paraId="5FE16CEE" w14:textId="77777777" w:rsidR="004C2127" w:rsidRDefault="004C2127" w:rsidP="004C2127">
      <w:pPr>
        <w:pStyle w:val="Heading2"/>
      </w:pPr>
      <w:r>
        <w:lastRenderedPageBreak/>
        <w:t>Space for Space DA</w:t>
      </w:r>
    </w:p>
    <w:p w14:paraId="661CDC79" w14:textId="77777777" w:rsidR="004C2127" w:rsidRPr="0048718B" w:rsidRDefault="004C2127" w:rsidP="004C2127">
      <w:pPr>
        <w:pStyle w:val="Heading3"/>
        <w:rPr>
          <w:rFonts w:asciiTheme="majorHAnsi" w:hAnsiTheme="majorHAnsi" w:cstheme="majorHAnsi"/>
        </w:rPr>
      </w:pPr>
      <w:r w:rsidRPr="0048718B">
        <w:rPr>
          <w:rFonts w:asciiTheme="majorHAnsi" w:hAnsiTheme="majorHAnsi" w:cstheme="majorHAnsi"/>
        </w:rPr>
        <w:lastRenderedPageBreak/>
        <w:t>1NC – Mining</w:t>
      </w:r>
    </w:p>
    <w:p w14:paraId="7C42EB04" w14:textId="77777777" w:rsidR="004C2127" w:rsidRPr="0048718B" w:rsidRDefault="004C2127" w:rsidP="004C2127">
      <w:pPr>
        <w:pStyle w:val="Heading4"/>
        <w:rPr>
          <w:rFonts w:asciiTheme="majorHAnsi" w:hAnsiTheme="majorHAnsi" w:cstheme="majorHAnsi"/>
        </w:rPr>
      </w:pPr>
      <w:r w:rsidRPr="0048718B">
        <w:rPr>
          <w:rFonts w:asciiTheme="majorHAnsi" w:hAnsiTheme="majorHAnsi" w:cstheme="majorHAnsi"/>
        </w:rPr>
        <w:t>Space-for-space economy is beginning to develop now because of private enterprise in space</w:t>
      </w:r>
    </w:p>
    <w:p w14:paraId="2E3EE939" w14:textId="77777777" w:rsidR="004C2127" w:rsidRPr="0048718B" w:rsidRDefault="004C2127" w:rsidP="004C2127">
      <w:pPr>
        <w:rPr>
          <w:rFonts w:asciiTheme="majorHAnsi" w:hAnsiTheme="majorHAnsi" w:cstheme="majorHAnsi"/>
        </w:rPr>
      </w:pPr>
      <w:proofErr w:type="spellStart"/>
      <w:r w:rsidRPr="0048718B">
        <w:rPr>
          <w:rStyle w:val="Style13ptBold"/>
          <w:rFonts w:asciiTheme="majorHAnsi" w:hAnsiTheme="majorHAnsi" w:cstheme="majorHAnsi"/>
        </w:rPr>
        <w:t>Weinzierl</w:t>
      </w:r>
      <w:proofErr w:type="spellEnd"/>
      <w:r w:rsidRPr="0048718B">
        <w:rPr>
          <w:rStyle w:val="Style13ptBold"/>
          <w:rFonts w:asciiTheme="majorHAnsi" w:hAnsiTheme="majorHAnsi" w:cstheme="majorHAnsi"/>
        </w:rPr>
        <w:t xml:space="preserve"> and Sarang 21</w:t>
      </w:r>
      <w:r w:rsidRPr="0048718B">
        <w:rPr>
          <w:rFonts w:asciiTheme="majorHAnsi" w:hAnsiTheme="majorHAnsi" w:cstheme="majorHAnsi"/>
        </w:rPr>
        <w:t xml:space="preserve"> (</w:t>
      </w:r>
      <w:r w:rsidRPr="0048718B">
        <w:rPr>
          <w:rFonts w:asciiTheme="majorHAnsi" w:hAnsiTheme="majorHAnsi" w:cstheme="majorHAnsi"/>
          <w:u w:val="single"/>
        </w:rPr>
        <w:t>Matt</w:t>
      </w:r>
      <w:r w:rsidRPr="0048718B">
        <w:rPr>
          <w:rFonts w:asciiTheme="majorHAnsi" w:hAnsiTheme="majorHAnsi" w:cstheme="majorHAnsi"/>
        </w:rPr>
        <w:t xml:space="preserve">, PhD in Economics Harvard University, Joseph and Jacqueline </w:t>
      </w:r>
      <w:proofErr w:type="spellStart"/>
      <w:r w:rsidRPr="0048718B">
        <w:rPr>
          <w:rFonts w:asciiTheme="majorHAnsi" w:hAnsiTheme="majorHAnsi" w:cstheme="majorHAnsi"/>
        </w:rPr>
        <w:t>Elbling</w:t>
      </w:r>
      <w:proofErr w:type="spellEnd"/>
      <w:r w:rsidRPr="0048718B">
        <w:rPr>
          <w:rFonts w:asciiTheme="majorHAnsi" w:hAnsiTheme="majorHAnsi" w:cstheme="majorHAnsi"/>
        </w:rPr>
        <w:t xml:space="preserve"> Professor of Business Administration at HBS and a Research Associate at the National Bureau of Economic Research, and </w:t>
      </w:r>
      <w:r w:rsidRPr="0048718B">
        <w:rPr>
          <w:rFonts w:asciiTheme="majorHAnsi" w:hAnsiTheme="majorHAnsi" w:cstheme="majorHAnsi"/>
          <w:u w:val="single"/>
        </w:rPr>
        <w:t>Mehak</w:t>
      </w:r>
      <w:r w:rsidRPr="0048718B">
        <w:rPr>
          <w:rFonts w:asciiTheme="majorHAnsi" w:hAnsiTheme="majorHAnsi" w:cstheme="majorHAnsi"/>
        </w:rPr>
        <w:t xml:space="preserve">, Research Associate at Harvard Business School and the Lunar Exploration Projects Lead for the MIT Space Exploration Initiative, Harvard Business Review, "The Commercial Space Age is Here," 2/12, </w:t>
      </w:r>
      <w:hyperlink r:id="rId12" w:history="1">
        <w:r w:rsidRPr="0048718B">
          <w:rPr>
            <w:rStyle w:val="Hyperlink"/>
            <w:rFonts w:asciiTheme="majorHAnsi" w:hAnsiTheme="majorHAnsi" w:cstheme="majorHAnsi"/>
          </w:rPr>
          <w:t>https://hbr.org/2021/02/the-commercial-space-age-is-here</w:t>
        </w:r>
      </w:hyperlink>
      <w:r w:rsidRPr="0048718B">
        <w:rPr>
          <w:rFonts w:asciiTheme="majorHAnsi" w:hAnsiTheme="majorHAnsi" w:cstheme="majorHAnsi"/>
        </w:rPr>
        <w:t xml:space="preserve">) </w:t>
      </w:r>
    </w:p>
    <w:p w14:paraId="3E85F16B" w14:textId="77777777" w:rsidR="004C2127" w:rsidRPr="0048718B" w:rsidRDefault="004C2127" w:rsidP="004C2127">
      <w:pPr>
        <w:rPr>
          <w:rStyle w:val="StyleUnderline"/>
          <w:rFonts w:asciiTheme="majorHAnsi" w:hAnsiTheme="majorHAnsi" w:cstheme="majorHAnsi"/>
        </w:rPr>
      </w:pPr>
      <w:r w:rsidRPr="0048718B">
        <w:rPr>
          <w:rFonts w:asciiTheme="majorHAnsi" w:hAnsiTheme="majorHAnsi" w:cstheme="majorHAnsi"/>
          <w:sz w:val="14"/>
        </w:rPr>
        <w:t xml:space="preserve">In 2019, </w:t>
      </w:r>
      <w:r w:rsidRPr="0048718B">
        <w:rPr>
          <w:rStyle w:val="StyleUnderline"/>
          <w:rFonts w:asciiTheme="majorHAnsi" w:hAnsiTheme="majorHAnsi" w:cstheme="majorHAnsi"/>
          <w:highlight w:val="green"/>
        </w:rPr>
        <w:t>95% of the estimated $366 billion in revenue earned in the space sector was from the space-for-earth</w:t>
      </w:r>
      <w:r w:rsidRPr="0048718B">
        <w:rPr>
          <w:rStyle w:val="StyleUnderline"/>
          <w:rFonts w:asciiTheme="majorHAnsi" w:hAnsiTheme="majorHAnsi" w:cstheme="majorHAnsi"/>
        </w:rPr>
        <w:t xml:space="preserve"> economy</w:t>
      </w:r>
      <w:r w:rsidRPr="0048718B">
        <w:rPr>
          <w:rFonts w:asciiTheme="majorHAnsi" w:hAnsiTheme="majorHAnsi" w:cstheme="majorHAnsi"/>
          <w:sz w:val="14"/>
        </w:rPr>
        <w:t xml:space="preserve">: </w:t>
      </w:r>
      <w:r w:rsidRPr="0048718B">
        <w:rPr>
          <w:rStyle w:val="StyleUnderline"/>
          <w:rFonts w:asciiTheme="majorHAnsi" w:hAnsiTheme="majorHAnsi" w:cstheme="majorHAnsi"/>
        </w:rPr>
        <w:t>that is, goods or services produced in space for use on earth</w:t>
      </w:r>
      <w:r w:rsidRPr="0048718B">
        <w:rPr>
          <w:rFonts w:asciiTheme="majorHAnsi" w:hAnsiTheme="majorHAnsi" w:cstheme="majorHAnsi"/>
          <w:sz w:val="14"/>
        </w:rPr>
        <w:t xml:space="preserve">. The space-for-earth economy includes telecommunications and internet infrastructure, earth observation capabilities, national security satellites, and more. </w:t>
      </w:r>
      <w:r w:rsidRPr="0048718B">
        <w:rPr>
          <w:rStyle w:val="StyleUnderline"/>
          <w:rFonts w:asciiTheme="majorHAnsi" w:hAnsiTheme="majorHAnsi" w:cstheme="majorHAnsi"/>
        </w:rPr>
        <w:t>This economy is booming</w:t>
      </w:r>
      <w:r w:rsidRPr="0048718B">
        <w:rPr>
          <w:rFonts w:asciiTheme="majorHAnsi" w:hAnsiTheme="majorHAnsi" w:cstheme="majorHAnsi"/>
          <w:sz w:val="14"/>
        </w:rPr>
        <w:t xml:space="preserve">, and though research shows that it faces the challenges of overcrowding and monopolization that tend to arise whenever companies compete for a scarce natural resource, projections for its future are optimistic. Decreasing costs for launch and space hardware in general have enticed new entrants into this market, and companies in a variety of industries have already begun leveraging satellite technology and access to space to drive innovation and efficiency in their earthbound products and services. </w:t>
      </w:r>
      <w:r w:rsidRPr="0048718B">
        <w:rPr>
          <w:rStyle w:val="StyleUnderline"/>
          <w:rFonts w:asciiTheme="majorHAnsi" w:hAnsiTheme="majorHAnsi" w:cstheme="majorHAnsi"/>
        </w:rPr>
        <w:t xml:space="preserve">In contrast, </w:t>
      </w:r>
      <w:r w:rsidRPr="0048718B">
        <w:rPr>
          <w:rStyle w:val="StyleUnderline"/>
          <w:rFonts w:asciiTheme="majorHAnsi" w:hAnsiTheme="majorHAnsi" w:cstheme="majorHAnsi"/>
          <w:highlight w:val="green"/>
        </w:rPr>
        <w:t>the space-for-space economy</w:t>
      </w:r>
      <w:r w:rsidRPr="0048718B">
        <w:rPr>
          <w:rFonts w:asciiTheme="majorHAnsi" w:hAnsiTheme="majorHAnsi" w:cstheme="majorHAnsi"/>
          <w:sz w:val="14"/>
        </w:rPr>
        <w:t xml:space="preserve"> — that is, </w:t>
      </w:r>
      <w:r w:rsidRPr="0048718B">
        <w:rPr>
          <w:rStyle w:val="StyleUnderline"/>
          <w:rFonts w:asciiTheme="majorHAnsi" w:hAnsiTheme="majorHAnsi" w:cstheme="majorHAnsi"/>
          <w:highlight w:val="green"/>
        </w:rPr>
        <w:t>goods and services produced in space for use in space, such as mining the Moon or asteroids for material with which to construct in-space habitats</w:t>
      </w:r>
      <w:r w:rsidRPr="0048718B">
        <w:rPr>
          <w:rStyle w:val="StyleUnderline"/>
          <w:rFonts w:asciiTheme="majorHAnsi" w:hAnsiTheme="majorHAnsi" w:cstheme="majorHAnsi"/>
        </w:rPr>
        <w:t xml:space="preserve"> </w:t>
      </w:r>
      <w:r w:rsidRPr="0048718B">
        <w:rPr>
          <w:rStyle w:val="StyleUnderline"/>
          <w:rFonts w:asciiTheme="majorHAnsi" w:hAnsiTheme="majorHAnsi" w:cstheme="majorHAnsi"/>
          <w:highlight w:val="green"/>
        </w:rPr>
        <w:t>or</w:t>
      </w:r>
      <w:r w:rsidRPr="0048718B">
        <w:rPr>
          <w:rStyle w:val="StyleUnderline"/>
          <w:rFonts w:asciiTheme="majorHAnsi" w:hAnsiTheme="majorHAnsi" w:cstheme="majorHAnsi"/>
        </w:rPr>
        <w:t xml:space="preserve"> supply refueling </w:t>
      </w:r>
      <w:r w:rsidRPr="0048718B">
        <w:rPr>
          <w:rStyle w:val="StyleUnderline"/>
          <w:rFonts w:asciiTheme="majorHAnsi" w:hAnsiTheme="majorHAnsi" w:cstheme="majorHAnsi"/>
          <w:highlight w:val="green"/>
        </w:rPr>
        <w:t>depots</w:t>
      </w:r>
      <w:r w:rsidRPr="0048718B">
        <w:rPr>
          <w:rFonts w:asciiTheme="majorHAnsi" w:hAnsiTheme="majorHAnsi" w:cstheme="majorHAnsi"/>
          <w:sz w:val="14"/>
        </w:rPr>
        <w:t xml:space="preserve"> — </w:t>
      </w:r>
      <w:r w:rsidRPr="0048718B">
        <w:rPr>
          <w:rStyle w:val="StyleUnderline"/>
          <w:rFonts w:asciiTheme="majorHAnsi" w:hAnsiTheme="majorHAnsi" w:cstheme="majorHAnsi"/>
        </w:rPr>
        <w:t>has struggled to get off the ground</w:t>
      </w:r>
      <w:r w:rsidRPr="0048718B">
        <w:rPr>
          <w:rFonts w:asciiTheme="majorHAnsi" w:hAnsiTheme="majorHAnsi" w:cstheme="majorHAnsi"/>
          <w:sz w:val="14"/>
        </w:rPr>
        <w:t xml:space="preserve">. As far back as the 1970s, research commissioned by NASA predicted the rise of a space-based economy that would supply the demands of hundreds, thousands, even millions of humans living in space, dwarfing the space-for-earth economy (and, eventually, the entire terrestrial economy as well). The realization of such a vision would change how all of us do business, live our lives, and govern our societies — but to date, we’ve never even had more than 13 people in space at one time, leaving that dream as little more than science fiction. </w:t>
      </w:r>
      <w:r w:rsidRPr="0048718B">
        <w:rPr>
          <w:rStyle w:val="StyleUnderline"/>
          <w:rFonts w:asciiTheme="majorHAnsi" w:hAnsiTheme="majorHAnsi" w:cstheme="majorHAnsi"/>
        </w:rPr>
        <w:t>Today</w:t>
      </w:r>
      <w:r w:rsidRPr="0048718B">
        <w:rPr>
          <w:rFonts w:asciiTheme="majorHAnsi" w:hAnsiTheme="majorHAnsi" w:cstheme="majorHAnsi"/>
          <w:sz w:val="14"/>
        </w:rPr>
        <w:t xml:space="preserve">, </w:t>
      </w:r>
      <w:r w:rsidRPr="0048718B">
        <w:rPr>
          <w:rStyle w:val="StyleUnderline"/>
          <w:rFonts w:asciiTheme="majorHAnsi" w:hAnsiTheme="majorHAnsi" w:cstheme="majorHAnsi"/>
          <w:highlight w:val="green"/>
        </w:rPr>
        <w:t>however</w:t>
      </w:r>
      <w:r w:rsidRPr="0048718B">
        <w:rPr>
          <w:rFonts w:asciiTheme="majorHAnsi" w:hAnsiTheme="majorHAnsi" w:cstheme="majorHAnsi"/>
          <w:sz w:val="14"/>
        </w:rPr>
        <w:t xml:space="preserve">, </w:t>
      </w:r>
      <w:r w:rsidRPr="0048718B">
        <w:rPr>
          <w:rStyle w:val="Emphasis"/>
          <w:rFonts w:asciiTheme="majorHAnsi" w:hAnsiTheme="majorHAnsi" w:cstheme="majorHAnsi"/>
          <w:highlight w:val="green"/>
        </w:rPr>
        <w:t>there is reason to think that we may finally be reaching the first stages of a true space-for-space economy</w:t>
      </w:r>
      <w:r w:rsidRPr="0048718B">
        <w:rPr>
          <w:rFonts w:asciiTheme="majorHAnsi" w:hAnsiTheme="majorHAnsi" w:cstheme="majorHAnsi"/>
          <w:sz w:val="14"/>
          <w:highlight w:val="green"/>
        </w:rPr>
        <w:t>.</w:t>
      </w:r>
      <w:r w:rsidRPr="0048718B">
        <w:rPr>
          <w:rFonts w:asciiTheme="majorHAnsi" w:hAnsiTheme="majorHAnsi" w:cstheme="majorHAnsi"/>
          <w:sz w:val="14"/>
        </w:rPr>
        <w:t xml:space="preserve"> </w:t>
      </w:r>
      <w:r w:rsidRPr="0048718B">
        <w:rPr>
          <w:rStyle w:val="StyleUnderline"/>
          <w:rFonts w:asciiTheme="majorHAnsi" w:hAnsiTheme="majorHAnsi" w:cstheme="majorHAnsi"/>
          <w:highlight w:val="green"/>
        </w:rPr>
        <w:t>SpaceX’s recent achievements</w:t>
      </w:r>
      <w:r w:rsidRPr="0048718B">
        <w:rPr>
          <w:rFonts w:asciiTheme="majorHAnsi" w:hAnsiTheme="majorHAnsi" w:cstheme="majorHAnsi"/>
          <w:sz w:val="14"/>
        </w:rPr>
        <w:t xml:space="preserve"> (in cooperation with NASA), </w:t>
      </w:r>
      <w:r w:rsidRPr="0048718B">
        <w:rPr>
          <w:rStyle w:val="StyleUnderline"/>
          <w:rFonts w:asciiTheme="majorHAnsi" w:hAnsiTheme="majorHAnsi" w:cstheme="majorHAnsi"/>
          <w:highlight w:val="green"/>
        </w:rPr>
        <w:t>as well as</w:t>
      </w:r>
      <w:r w:rsidRPr="0048718B">
        <w:rPr>
          <w:rStyle w:val="StyleUnderline"/>
          <w:rFonts w:asciiTheme="majorHAnsi" w:hAnsiTheme="majorHAnsi" w:cstheme="majorHAnsi"/>
        </w:rPr>
        <w:t xml:space="preserve"> upcoming efforts by </w:t>
      </w:r>
      <w:r w:rsidRPr="0048718B">
        <w:rPr>
          <w:rStyle w:val="StyleUnderline"/>
          <w:rFonts w:asciiTheme="majorHAnsi" w:hAnsiTheme="majorHAnsi" w:cstheme="majorHAnsi"/>
          <w:highlight w:val="green"/>
        </w:rPr>
        <w:t>Boeing, Blue Origin, and Virgin Galactic</w:t>
      </w:r>
      <w:r w:rsidRPr="0048718B">
        <w:rPr>
          <w:rStyle w:val="StyleUnderline"/>
          <w:rFonts w:asciiTheme="majorHAnsi" w:hAnsiTheme="majorHAnsi" w:cstheme="majorHAnsi"/>
        </w:rPr>
        <w:t xml:space="preserve"> to </w:t>
      </w:r>
      <w:r w:rsidRPr="0048718B">
        <w:rPr>
          <w:rStyle w:val="StyleUnderline"/>
          <w:rFonts w:asciiTheme="majorHAnsi" w:hAnsiTheme="majorHAnsi" w:cstheme="majorHAnsi"/>
          <w:highlight w:val="green"/>
        </w:rPr>
        <w:t>put people in space sustainably and at scale</w:t>
      </w:r>
      <w:r w:rsidRPr="0048718B">
        <w:rPr>
          <w:rStyle w:val="StyleUnderline"/>
          <w:rFonts w:asciiTheme="majorHAnsi" w:hAnsiTheme="majorHAnsi" w:cstheme="majorHAnsi"/>
        </w:rPr>
        <w:t xml:space="preserve">, </w:t>
      </w:r>
      <w:r w:rsidRPr="0048718B">
        <w:rPr>
          <w:rStyle w:val="StyleUnderline"/>
          <w:rFonts w:asciiTheme="majorHAnsi" w:hAnsiTheme="majorHAnsi" w:cstheme="majorHAnsi"/>
          <w:highlight w:val="green"/>
        </w:rPr>
        <w:t>mark the opening of a new chapter</w:t>
      </w:r>
      <w:r w:rsidRPr="0048718B">
        <w:rPr>
          <w:rStyle w:val="StyleUnderline"/>
          <w:rFonts w:asciiTheme="majorHAnsi" w:hAnsiTheme="majorHAnsi" w:cstheme="majorHAnsi"/>
        </w:rPr>
        <w:t xml:space="preserve"> of spaceflight led by private firms</w:t>
      </w:r>
      <w:r w:rsidRPr="0048718B">
        <w:rPr>
          <w:rFonts w:asciiTheme="majorHAnsi" w:hAnsiTheme="majorHAnsi" w:cstheme="majorHAnsi"/>
          <w:sz w:val="14"/>
        </w:rPr>
        <w:t xml:space="preserve">. </w:t>
      </w:r>
      <w:r w:rsidRPr="0048718B">
        <w:rPr>
          <w:rStyle w:val="StyleUnderline"/>
          <w:rFonts w:asciiTheme="majorHAnsi" w:hAnsiTheme="majorHAnsi" w:cstheme="majorHAnsi"/>
          <w:highlight w:val="green"/>
        </w:rPr>
        <w:t xml:space="preserve">These firms have both the </w:t>
      </w:r>
      <w:r w:rsidRPr="0048718B">
        <w:rPr>
          <w:rStyle w:val="Emphasis"/>
          <w:rFonts w:asciiTheme="majorHAnsi" w:hAnsiTheme="majorHAnsi" w:cstheme="majorHAnsi"/>
          <w:highlight w:val="green"/>
        </w:rPr>
        <w:t>intention</w:t>
      </w:r>
      <w:r w:rsidRPr="0048718B">
        <w:rPr>
          <w:rStyle w:val="StyleUnderline"/>
          <w:rFonts w:asciiTheme="majorHAnsi" w:hAnsiTheme="majorHAnsi" w:cstheme="majorHAnsi"/>
          <w:highlight w:val="green"/>
        </w:rPr>
        <w:t xml:space="preserve"> and </w:t>
      </w:r>
      <w:r w:rsidRPr="0048718B">
        <w:rPr>
          <w:rStyle w:val="Emphasis"/>
          <w:rFonts w:asciiTheme="majorHAnsi" w:hAnsiTheme="majorHAnsi" w:cstheme="majorHAnsi"/>
          <w:highlight w:val="green"/>
        </w:rPr>
        <w:t>capability</w:t>
      </w:r>
      <w:r w:rsidRPr="0048718B">
        <w:rPr>
          <w:rStyle w:val="StyleUnderline"/>
          <w:rFonts w:asciiTheme="majorHAnsi" w:hAnsiTheme="majorHAnsi" w:cstheme="majorHAnsi"/>
          <w:highlight w:val="green"/>
        </w:rPr>
        <w:t xml:space="preserve"> to bring private citizens to space</w:t>
      </w:r>
      <w:r w:rsidRPr="0048718B">
        <w:rPr>
          <w:rStyle w:val="StyleUnderline"/>
          <w:rFonts w:asciiTheme="majorHAnsi" w:hAnsiTheme="majorHAnsi" w:cstheme="majorHAnsi"/>
        </w:rPr>
        <w:t xml:space="preserve"> </w:t>
      </w:r>
      <w:r w:rsidRPr="0048718B">
        <w:rPr>
          <w:rStyle w:val="StyleUnderline"/>
          <w:rFonts w:asciiTheme="majorHAnsi" w:hAnsiTheme="majorHAnsi" w:cstheme="majorHAnsi"/>
          <w:highlight w:val="green"/>
        </w:rPr>
        <w:t>as</w:t>
      </w:r>
      <w:r w:rsidRPr="0048718B">
        <w:rPr>
          <w:rStyle w:val="StyleUnderline"/>
          <w:rFonts w:asciiTheme="majorHAnsi" w:hAnsiTheme="majorHAnsi" w:cstheme="majorHAnsi"/>
        </w:rPr>
        <w:t xml:space="preserve"> passengers, tourists, and — eventually — </w:t>
      </w:r>
      <w:r w:rsidRPr="0048718B">
        <w:rPr>
          <w:rStyle w:val="StyleUnderline"/>
          <w:rFonts w:asciiTheme="majorHAnsi" w:hAnsiTheme="majorHAnsi" w:cstheme="majorHAnsi"/>
          <w:highlight w:val="green"/>
        </w:rPr>
        <w:t>settlers</w:t>
      </w:r>
      <w:r w:rsidRPr="0048718B">
        <w:rPr>
          <w:rFonts w:asciiTheme="majorHAnsi" w:hAnsiTheme="majorHAnsi" w:cstheme="majorHAnsi"/>
          <w:sz w:val="14"/>
        </w:rPr>
        <w:t xml:space="preserve">, </w:t>
      </w:r>
      <w:r w:rsidRPr="0048718B">
        <w:rPr>
          <w:rStyle w:val="StyleUnderline"/>
          <w:rFonts w:asciiTheme="majorHAnsi" w:hAnsiTheme="majorHAnsi" w:cstheme="majorHAnsi"/>
          <w:highlight w:val="green"/>
        </w:rPr>
        <w:t>opening the door for businesses to start meeting the demand</w:t>
      </w:r>
      <w:r w:rsidRPr="0048718B">
        <w:rPr>
          <w:rStyle w:val="StyleUnderline"/>
          <w:rFonts w:asciiTheme="majorHAnsi" w:hAnsiTheme="majorHAnsi" w:cstheme="majorHAnsi"/>
        </w:rPr>
        <w:t xml:space="preserve"> those people create over the next several decades </w:t>
      </w:r>
      <w:r w:rsidRPr="0048718B">
        <w:rPr>
          <w:rStyle w:val="StyleUnderline"/>
          <w:rFonts w:asciiTheme="majorHAnsi" w:hAnsiTheme="majorHAnsi" w:cstheme="majorHAnsi"/>
          <w:highlight w:val="green"/>
        </w:rPr>
        <w:t>with an array of space-for-space goods and services.</w:t>
      </w:r>
    </w:p>
    <w:p w14:paraId="338B7B2D" w14:textId="77777777" w:rsidR="004C2127" w:rsidRPr="0048718B" w:rsidRDefault="004C2127" w:rsidP="004C2127">
      <w:pPr>
        <w:pStyle w:val="Heading4"/>
        <w:rPr>
          <w:rFonts w:asciiTheme="majorHAnsi" w:hAnsiTheme="majorHAnsi" w:cstheme="majorHAnsi"/>
        </w:rPr>
      </w:pPr>
      <w:r w:rsidRPr="0048718B">
        <w:rPr>
          <w:rFonts w:asciiTheme="majorHAnsi" w:hAnsiTheme="majorHAnsi" w:cstheme="majorHAnsi"/>
        </w:rPr>
        <w:t xml:space="preserve">Space-for-space is key for continued space-for-earth developments like asteroid mining </w:t>
      </w:r>
    </w:p>
    <w:p w14:paraId="09013701" w14:textId="77777777" w:rsidR="004C2127" w:rsidRPr="0048718B" w:rsidRDefault="004C2127" w:rsidP="004C2127">
      <w:pPr>
        <w:rPr>
          <w:rFonts w:asciiTheme="majorHAnsi" w:hAnsiTheme="majorHAnsi" w:cstheme="majorHAnsi"/>
        </w:rPr>
      </w:pPr>
      <w:proofErr w:type="spellStart"/>
      <w:r w:rsidRPr="0048718B">
        <w:rPr>
          <w:rStyle w:val="Style13ptBold"/>
          <w:rFonts w:asciiTheme="majorHAnsi" w:hAnsiTheme="majorHAnsi" w:cstheme="majorHAnsi"/>
        </w:rPr>
        <w:t>Weinzierl</w:t>
      </w:r>
      <w:proofErr w:type="spellEnd"/>
      <w:r w:rsidRPr="0048718B">
        <w:rPr>
          <w:rStyle w:val="Style13ptBold"/>
          <w:rFonts w:asciiTheme="majorHAnsi" w:hAnsiTheme="majorHAnsi" w:cstheme="majorHAnsi"/>
        </w:rPr>
        <w:t xml:space="preserve"> and Sarang 21</w:t>
      </w:r>
      <w:r w:rsidRPr="0048718B">
        <w:rPr>
          <w:rFonts w:asciiTheme="majorHAnsi" w:hAnsiTheme="majorHAnsi" w:cstheme="majorHAnsi"/>
        </w:rPr>
        <w:t xml:space="preserve"> (</w:t>
      </w:r>
      <w:r w:rsidRPr="0048718B">
        <w:rPr>
          <w:rFonts w:asciiTheme="majorHAnsi" w:hAnsiTheme="majorHAnsi" w:cstheme="majorHAnsi"/>
          <w:u w:val="single"/>
        </w:rPr>
        <w:t>Matt</w:t>
      </w:r>
      <w:r w:rsidRPr="0048718B">
        <w:rPr>
          <w:rFonts w:asciiTheme="majorHAnsi" w:hAnsiTheme="majorHAnsi" w:cstheme="majorHAnsi"/>
        </w:rPr>
        <w:t xml:space="preserve">, PhD in Economics Harvard University, Joseph and Jacqueline </w:t>
      </w:r>
      <w:proofErr w:type="spellStart"/>
      <w:r w:rsidRPr="0048718B">
        <w:rPr>
          <w:rFonts w:asciiTheme="majorHAnsi" w:hAnsiTheme="majorHAnsi" w:cstheme="majorHAnsi"/>
        </w:rPr>
        <w:t>Elbling</w:t>
      </w:r>
      <w:proofErr w:type="spellEnd"/>
      <w:r w:rsidRPr="0048718B">
        <w:rPr>
          <w:rFonts w:asciiTheme="majorHAnsi" w:hAnsiTheme="majorHAnsi" w:cstheme="majorHAnsi"/>
        </w:rPr>
        <w:t xml:space="preserve"> Professor of Business Administration at HBS and a Research Associate at the National Bureau of Economic Research, and </w:t>
      </w:r>
      <w:r w:rsidRPr="0048718B">
        <w:rPr>
          <w:rFonts w:asciiTheme="majorHAnsi" w:hAnsiTheme="majorHAnsi" w:cstheme="majorHAnsi"/>
          <w:u w:val="single"/>
        </w:rPr>
        <w:t>Mehak</w:t>
      </w:r>
      <w:r w:rsidRPr="0048718B">
        <w:rPr>
          <w:rFonts w:asciiTheme="majorHAnsi" w:hAnsiTheme="majorHAnsi" w:cstheme="majorHAnsi"/>
        </w:rPr>
        <w:t xml:space="preserve">, Research Associate at Harvard Business School and the Lunar Exploration Projects Lead for the MIT Space Exploration Initiative, Harvard Business Review, "The Commercial Space Age is Here," 2/12, </w:t>
      </w:r>
      <w:hyperlink r:id="rId13" w:history="1">
        <w:r w:rsidRPr="0048718B">
          <w:rPr>
            <w:rStyle w:val="Hyperlink"/>
            <w:rFonts w:asciiTheme="majorHAnsi" w:hAnsiTheme="majorHAnsi" w:cstheme="majorHAnsi"/>
          </w:rPr>
          <w:t>https://hbr.org/2021/02/the-commercial-space-age-is-here</w:t>
        </w:r>
      </w:hyperlink>
      <w:r w:rsidRPr="0048718B">
        <w:rPr>
          <w:rFonts w:asciiTheme="majorHAnsi" w:hAnsiTheme="majorHAnsi" w:cstheme="majorHAnsi"/>
        </w:rPr>
        <w:t xml:space="preserve">) </w:t>
      </w:r>
    </w:p>
    <w:p w14:paraId="0EA7EA0C" w14:textId="77777777" w:rsidR="004C2127" w:rsidRPr="0048718B" w:rsidRDefault="004C2127" w:rsidP="004C2127">
      <w:pPr>
        <w:rPr>
          <w:rStyle w:val="StyleUnderline"/>
          <w:rFonts w:asciiTheme="majorHAnsi" w:hAnsiTheme="majorHAnsi" w:cstheme="majorHAnsi"/>
        </w:rPr>
      </w:pPr>
      <w:r w:rsidRPr="0048718B">
        <w:rPr>
          <w:rFonts w:asciiTheme="majorHAnsi" w:hAnsiTheme="majorHAnsi" w:cstheme="majorHAnsi"/>
          <w:sz w:val="16"/>
        </w:rPr>
        <w:t xml:space="preserve">To be sure, </w:t>
      </w:r>
      <w:r w:rsidRPr="0048718B">
        <w:rPr>
          <w:rStyle w:val="StyleUnderline"/>
          <w:rFonts w:asciiTheme="majorHAnsi" w:hAnsiTheme="majorHAnsi" w:cstheme="majorHAnsi"/>
        </w:rPr>
        <w:t>people have dreamt of using the vacuum and weightlessness of space to source or make things that cannot be made on earth for half a century</w:t>
      </w:r>
      <w:r w:rsidRPr="0048718B">
        <w:rPr>
          <w:rFonts w:asciiTheme="majorHAnsi" w:hAnsiTheme="majorHAnsi" w:cstheme="majorHAnsi"/>
          <w:sz w:val="16"/>
        </w:rPr>
        <w:t xml:space="preserve">, </w:t>
      </w:r>
      <w:r w:rsidRPr="0048718B">
        <w:rPr>
          <w:rStyle w:val="StyleUnderline"/>
          <w:rFonts w:asciiTheme="majorHAnsi" w:hAnsiTheme="majorHAnsi" w:cstheme="majorHAnsi"/>
        </w:rPr>
        <w:t>and time and again the business case has failed to pan out</w:t>
      </w:r>
      <w:r w:rsidRPr="0048718B">
        <w:rPr>
          <w:rFonts w:asciiTheme="majorHAnsi" w:hAnsiTheme="majorHAnsi" w:cstheme="majorHAnsi"/>
          <w:sz w:val="16"/>
        </w:rPr>
        <w:t xml:space="preserve">. </w:t>
      </w:r>
      <w:r w:rsidRPr="0048718B">
        <w:rPr>
          <w:rStyle w:val="StyleUnderline"/>
          <w:rFonts w:asciiTheme="majorHAnsi" w:hAnsiTheme="majorHAnsi" w:cstheme="majorHAnsi"/>
        </w:rPr>
        <w:t>Skepticism is natural.</w:t>
      </w:r>
      <w:r w:rsidRPr="0048718B">
        <w:rPr>
          <w:rFonts w:asciiTheme="majorHAnsi" w:hAnsiTheme="majorHAnsi" w:cstheme="majorHAnsi"/>
          <w:sz w:val="16"/>
        </w:rPr>
        <w:t xml:space="preserve"> </w:t>
      </w:r>
      <w:r w:rsidRPr="0048718B">
        <w:rPr>
          <w:rStyle w:val="StyleUnderline"/>
          <w:rFonts w:asciiTheme="majorHAnsi" w:hAnsiTheme="majorHAnsi" w:cstheme="majorHAnsi"/>
        </w:rPr>
        <w:t>Those failures</w:t>
      </w:r>
      <w:r w:rsidRPr="0048718B">
        <w:rPr>
          <w:rFonts w:asciiTheme="majorHAnsi" w:hAnsiTheme="majorHAnsi" w:cstheme="majorHAnsi"/>
          <w:sz w:val="16"/>
        </w:rPr>
        <w:t xml:space="preserve">, however, </w:t>
      </w:r>
      <w:r w:rsidRPr="0048718B">
        <w:rPr>
          <w:rStyle w:val="StyleUnderline"/>
          <w:rFonts w:asciiTheme="majorHAnsi" w:hAnsiTheme="majorHAnsi" w:cstheme="majorHAnsi"/>
        </w:rPr>
        <w:t>have been in space-for-earth</w:t>
      </w:r>
      <w:r w:rsidRPr="0048718B">
        <w:rPr>
          <w:rFonts w:asciiTheme="majorHAnsi" w:hAnsiTheme="majorHAnsi" w:cstheme="majorHAnsi"/>
          <w:sz w:val="16"/>
        </w:rPr>
        <w:t xml:space="preserve"> </w:t>
      </w:r>
      <w:r w:rsidRPr="0048718B">
        <w:rPr>
          <w:rStyle w:val="StyleUnderline"/>
          <w:rFonts w:asciiTheme="majorHAnsi" w:hAnsiTheme="majorHAnsi" w:cstheme="majorHAnsi"/>
        </w:rPr>
        <w:t>applications</w:t>
      </w:r>
      <w:r w:rsidRPr="0048718B">
        <w:rPr>
          <w:rFonts w:asciiTheme="majorHAnsi" w:hAnsiTheme="majorHAnsi" w:cstheme="majorHAnsi"/>
          <w:sz w:val="16"/>
        </w:rPr>
        <w:t xml:space="preserve">. For example, </w:t>
      </w:r>
      <w:r w:rsidRPr="0048718B">
        <w:rPr>
          <w:rStyle w:val="StyleUnderline"/>
          <w:rFonts w:asciiTheme="majorHAnsi" w:hAnsiTheme="majorHAnsi" w:cstheme="majorHAnsi"/>
          <w:highlight w:val="green"/>
        </w:rPr>
        <w:t>two startups</w:t>
      </w:r>
      <w:r w:rsidRPr="0048718B">
        <w:rPr>
          <w:rStyle w:val="StyleUnderline"/>
          <w:rFonts w:asciiTheme="majorHAnsi" w:hAnsiTheme="majorHAnsi" w:cstheme="majorHAnsi"/>
        </w:rPr>
        <w:t xml:space="preserve"> of the 2010s, Planetary Resources, </w:t>
      </w:r>
      <w:proofErr w:type="gramStart"/>
      <w:r w:rsidRPr="0048718B">
        <w:rPr>
          <w:rStyle w:val="StyleUnderline"/>
          <w:rFonts w:asciiTheme="majorHAnsi" w:hAnsiTheme="majorHAnsi" w:cstheme="majorHAnsi"/>
        </w:rPr>
        <w:t>Inc.</w:t>
      </w:r>
      <w:proofErr w:type="gramEnd"/>
      <w:r w:rsidRPr="0048718B">
        <w:rPr>
          <w:rStyle w:val="StyleUnderline"/>
          <w:rFonts w:asciiTheme="majorHAnsi" w:hAnsiTheme="majorHAnsi" w:cstheme="majorHAnsi"/>
        </w:rPr>
        <w:t xml:space="preserve"> and Deep Space Industries, </w:t>
      </w:r>
      <w:r w:rsidRPr="0048718B">
        <w:rPr>
          <w:rStyle w:val="StyleUnderline"/>
          <w:rFonts w:asciiTheme="majorHAnsi" w:hAnsiTheme="majorHAnsi" w:cstheme="majorHAnsi"/>
          <w:highlight w:val="green"/>
        </w:rPr>
        <w:t>recognized the potential of space mining early</w:t>
      </w:r>
      <w:r w:rsidRPr="0048718B">
        <w:rPr>
          <w:rStyle w:val="StyleUnderline"/>
          <w:rFonts w:asciiTheme="majorHAnsi" w:hAnsiTheme="majorHAnsi" w:cstheme="majorHAnsi"/>
        </w:rPr>
        <w:t xml:space="preserve"> on</w:t>
      </w:r>
      <w:r w:rsidRPr="0048718B">
        <w:rPr>
          <w:rFonts w:asciiTheme="majorHAnsi" w:hAnsiTheme="majorHAnsi" w:cstheme="majorHAnsi"/>
          <w:sz w:val="16"/>
        </w:rPr>
        <w:t xml:space="preserve">. For </w:t>
      </w:r>
      <w:r w:rsidRPr="0048718B">
        <w:rPr>
          <w:rStyle w:val="StyleUnderline"/>
          <w:rFonts w:asciiTheme="majorHAnsi" w:hAnsiTheme="majorHAnsi" w:cstheme="majorHAnsi"/>
          <w:highlight w:val="green"/>
        </w:rPr>
        <w:t>both companies</w:t>
      </w:r>
      <w:r w:rsidRPr="0048718B">
        <w:rPr>
          <w:rFonts w:asciiTheme="majorHAnsi" w:hAnsiTheme="majorHAnsi" w:cstheme="majorHAnsi"/>
          <w:sz w:val="16"/>
        </w:rPr>
        <w:t xml:space="preserve">, however, </w:t>
      </w:r>
      <w:r w:rsidRPr="0048718B">
        <w:rPr>
          <w:rFonts w:asciiTheme="majorHAnsi" w:hAnsiTheme="majorHAnsi" w:cstheme="majorHAnsi"/>
          <w:sz w:val="16"/>
        </w:rPr>
        <w:lastRenderedPageBreak/>
        <w:t xml:space="preserve">the </w:t>
      </w:r>
      <w:r w:rsidRPr="0048718B">
        <w:rPr>
          <w:rStyle w:val="StyleUnderline"/>
          <w:rFonts w:asciiTheme="majorHAnsi" w:hAnsiTheme="majorHAnsi" w:cstheme="majorHAnsi"/>
          <w:highlight w:val="green"/>
        </w:rPr>
        <w:t>lack of a space-for-space economy meant that their near-term survival depended on selling mined material</w:t>
      </w:r>
      <w:r w:rsidRPr="0048718B">
        <w:rPr>
          <w:rStyle w:val="StyleUnderline"/>
          <w:rFonts w:asciiTheme="majorHAnsi" w:hAnsiTheme="majorHAnsi" w:cstheme="majorHAnsi"/>
        </w:rPr>
        <w:t xml:space="preserve"> — precious metals or rare elements — to earthbound customers. When it became clear that </w:t>
      </w:r>
      <w:r w:rsidRPr="0048718B">
        <w:rPr>
          <w:rStyle w:val="StyleUnderline"/>
          <w:rFonts w:asciiTheme="majorHAnsi" w:hAnsiTheme="majorHAnsi" w:cstheme="majorHAnsi"/>
          <w:highlight w:val="green"/>
        </w:rPr>
        <w:t>demand was insufficient</w:t>
      </w:r>
      <w:r w:rsidRPr="0048718B">
        <w:rPr>
          <w:rStyle w:val="StyleUnderline"/>
          <w:rFonts w:asciiTheme="majorHAnsi" w:hAnsiTheme="majorHAnsi" w:cstheme="majorHAnsi"/>
        </w:rPr>
        <w:t xml:space="preserve"> to justify the high costs, </w:t>
      </w:r>
      <w:r w:rsidRPr="0048718B">
        <w:rPr>
          <w:rStyle w:val="StyleUnderline"/>
          <w:rFonts w:asciiTheme="majorHAnsi" w:hAnsiTheme="majorHAnsi" w:cstheme="majorHAnsi"/>
          <w:highlight w:val="green"/>
        </w:rPr>
        <w:t>funding dried up</w:t>
      </w:r>
      <w:r w:rsidRPr="0048718B">
        <w:rPr>
          <w:rStyle w:val="StyleUnderline"/>
          <w:rFonts w:asciiTheme="majorHAnsi" w:hAnsiTheme="majorHAnsi" w:cstheme="majorHAnsi"/>
        </w:rPr>
        <w:t xml:space="preserve">, and both companies pivoted to other ventures. </w:t>
      </w:r>
      <w:r w:rsidRPr="0048718B">
        <w:rPr>
          <w:rFonts w:asciiTheme="majorHAnsi" w:hAnsiTheme="majorHAnsi" w:cstheme="majorHAnsi"/>
          <w:sz w:val="16"/>
        </w:rPr>
        <w:t xml:space="preserve">These were failures of space-for-earth business models — </w:t>
      </w:r>
      <w:r w:rsidRPr="0048718B">
        <w:rPr>
          <w:rStyle w:val="StyleUnderline"/>
          <w:rFonts w:asciiTheme="majorHAnsi" w:hAnsiTheme="majorHAnsi" w:cstheme="majorHAnsi"/>
        </w:rPr>
        <w:t xml:space="preserve">but </w:t>
      </w:r>
      <w:r w:rsidRPr="0048718B">
        <w:rPr>
          <w:rStyle w:val="StyleUnderline"/>
          <w:rFonts w:asciiTheme="majorHAnsi" w:hAnsiTheme="majorHAnsi" w:cstheme="majorHAnsi"/>
          <w:highlight w:val="green"/>
        </w:rPr>
        <w:t>the demand for in-space mining of raw building material, metals, and water will be enormous once humans are living in space</w:t>
      </w:r>
      <w:r w:rsidRPr="0048718B">
        <w:rPr>
          <w:rStyle w:val="StyleUnderline"/>
          <w:rFonts w:asciiTheme="majorHAnsi" w:hAnsiTheme="majorHAnsi" w:cstheme="majorHAnsi"/>
        </w:rPr>
        <w:t xml:space="preserve"> (and are therefore far cheaper to supply). In other words, when people are living and working in space, </w:t>
      </w:r>
      <w:r w:rsidRPr="0048718B">
        <w:rPr>
          <w:rStyle w:val="StyleUnderline"/>
          <w:rFonts w:asciiTheme="majorHAnsi" w:hAnsiTheme="majorHAnsi" w:cstheme="majorHAnsi"/>
          <w:highlight w:val="green"/>
        </w:rPr>
        <w:t>we are likely to look back on these early asteroid mining companies less as failures and more as simply ahead of their time.</w:t>
      </w:r>
    </w:p>
    <w:p w14:paraId="5ACA892D" w14:textId="77777777" w:rsidR="004C2127" w:rsidRPr="0048718B" w:rsidRDefault="004C2127" w:rsidP="004C2127">
      <w:pPr>
        <w:pStyle w:val="Heading4"/>
        <w:rPr>
          <w:rFonts w:asciiTheme="majorHAnsi" w:hAnsiTheme="majorHAnsi" w:cstheme="majorHAnsi"/>
        </w:rPr>
      </w:pPr>
      <w:r w:rsidRPr="0048718B">
        <w:rPr>
          <w:rFonts w:asciiTheme="majorHAnsi" w:hAnsiTheme="majorHAnsi" w:cstheme="majorHAnsi"/>
        </w:rPr>
        <w:t xml:space="preserve">Mining solves extinction from </w:t>
      </w:r>
      <w:r w:rsidRPr="0048718B">
        <w:rPr>
          <w:rFonts w:asciiTheme="majorHAnsi" w:hAnsiTheme="majorHAnsi" w:cstheme="majorHAnsi"/>
          <w:u w:val="single"/>
        </w:rPr>
        <w:t>scarcity</w:t>
      </w:r>
      <w:r w:rsidRPr="0048718B">
        <w:rPr>
          <w:rFonts w:asciiTheme="majorHAnsi" w:hAnsiTheme="majorHAnsi" w:cstheme="majorHAnsi"/>
        </w:rPr>
        <w:t>.</w:t>
      </w:r>
    </w:p>
    <w:p w14:paraId="26FD73BE" w14:textId="77777777" w:rsidR="004C2127" w:rsidRPr="0048718B" w:rsidRDefault="004C2127" w:rsidP="004C2127">
      <w:pPr>
        <w:rPr>
          <w:rFonts w:asciiTheme="majorHAnsi" w:hAnsiTheme="majorHAnsi" w:cstheme="majorHAnsi"/>
        </w:rPr>
      </w:pPr>
      <w:r w:rsidRPr="0048718B">
        <w:rPr>
          <w:rStyle w:val="Style13ptBold"/>
          <w:rFonts w:asciiTheme="majorHAnsi" w:hAnsiTheme="majorHAnsi" w:cstheme="majorHAnsi"/>
        </w:rPr>
        <w:t>Pelton 17</w:t>
      </w:r>
      <w:proofErr w:type="gramStart"/>
      <w:r w:rsidRPr="0048718B">
        <w:rPr>
          <w:rFonts w:asciiTheme="majorHAnsi" w:hAnsiTheme="majorHAnsi" w:cstheme="majorHAnsi"/>
        </w:rPr>
        <w:t>—(</w:t>
      </w:r>
      <w:proofErr w:type="gramEnd"/>
      <w:r w:rsidRPr="0048718B">
        <w:rPr>
          <w:rFonts w:asciiTheme="majorHAnsi" w:hAnsiTheme="majorHAnsi" w:cstheme="majorHAnsi"/>
        </w:rPr>
        <w:t>Director Emeritus of the Space and Advanced Communications Research Institute at George Washington University, PHD in IR from Georgetown).. Pelton, Joseph N. 2017. The New Gold Rush: The Riches of Space Beckon! Springer.  Accessed 8/30/19.</w:t>
      </w:r>
    </w:p>
    <w:p w14:paraId="644E052E" w14:textId="77777777" w:rsidR="004C2127" w:rsidRPr="0048718B" w:rsidRDefault="004C2127" w:rsidP="004C2127">
      <w:pPr>
        <w:rPr>
          <w:rFonts w:asciiTheme="majorHAnsi" w:hAnsiTheme="majorHAnsi" w:cstheme="majorHAnsi"/>
          <w:sz w:val="10"/>
        </w:rPr>
      </w:pPr>
      <w:r w:rsidRPr="0048718B">
        <w:rPr>
          <w:rStyle w:val="StyleUnderline"/>
          <w:rFonts w:asciiTheme="majorHAnsi" w:hAnsiTheme="majorHAnsi" w:cstheme="majorHAnsi"/>
        </w:rPr>
        <w:t xml:space="preserve">Are </w:t>
      </w:r>
      <w:r w:rsidRPr="0048718B">
        <w:rPr>
          <w:rFonts w:asciiTheme="majorHAnsi" w:hAnsiTheme="majorHAnsi" w:cstheme="majorHAnsi"/>
          <w:sz w:val="10"/>
        </w:rPr>
        <w:t>We</w:t>
      </w:r>
      <w:r w:rsidRPr="0048718B">
        <w:rPr>
          <w:rStyle w:val="StyleUnderline"/>
          <w:rFonts w:asciiTheme="majorHAnsi" w:hAnsiTheme="majorHAnsi" w:cstheme="majorHAnsi"/>
        </w:rPr>
        <w:t xml:space="preserve"> Humans Doomed to </w:t>
      </w:r>
      <w:r w:rsidRPr="0048718B">
        <w:rPr>
          <w:rStyle w:val="Emphasis"/>
          <w:rFonts w:asciiTheme="majorHAnsi" w:hAnsiTheme="majorHAnsi" w:cstheme="majorHAnsi"/>
        </w:rPr>
        <w:t>Extinction</w:t>
      </w:r>
      <w:r w:rsidRPr="0048718B">
        <w:rPr>
          <w:rStyle w:val="StyleUnderline"/>
          <w:rFonts w:asciiTheme="majorHAnsi" w:hAnsiTheme="majorHAnsi" w:cstheme="majorHAnsi"/>
        </w:rPr>
        <w:t xml:space="preserve">? What will we do when Earth’s resources are used up </w:t>
      </w:r>
      <w:r w:rsidRPr="0048718B">
        <w:rPr>
          <w:rFonts w:asciiTheme="majorHAnsi" w:hAnsiTheme="majorHAnsi" w:cstheme="majorHAnsi"/>
          <w:sz w:val="10"/>
        </w:rPr>
        <w:t>by humanity</w:t>
      </w:r>
      <w:r w:rsidRPr="0048718B">
        <w:rPr>
          <w:rStyle w:val="StyleUnderline"/>
          <w:rFonts w:asciiTheme="majorHAnsi" w:hAnsiTheme="majorHAnsi" w:cstheme="majorHAnsi"/>
        </w:rPr>
        <w:t>? The world is</w:t>
      </w:r>
      <w:r w:rsidRPr="0048718B">
        <w:rPr>
          <w:rFonts w:asciiTheme="majorHAnsi" w:hAnsiTheme="majorHAnsi" w:cstheme="majorHAnsi"/>
          <w:sz w:val="10"/>
        </w:rPr>
        <w:t xml:space="preserve"> now hugely </w:t>
      </w:r>
      <w:proofErr w:type="gramStart"/>
      <w:r w:rsidRPr="0048718B">
        <w:rPr>
          <w:rStyle w:val="Emphasis"/>
          <w:rFonts w:asciiTheme="majorHAnsi" w:hAnsiTheme="majorHAnsi" w:cstheme="majorHAnsi"/>
          <w:highlight w:val="green"/>
        </w:rPr>
        <w:t>over populated</w:t>
      </w:r>
      <w:proofErr w:type="gramEnd"/>
      <w:r w:rsidRPr="0048718B">
        <w:rPr>
          <w:rStyle w:val="StyleUnderline"/>
          <w:rFonts w:asciiTheme="majorHAnsi" w:hAnsiTheme="majorHAnsi" w:cstheme="majorHAnsi"/>
        </w:rPr>
        <w:t>, with billions</w:t>
      </w:r>
      <w:r w:rsidRPr="0048718B">
        <w:rPr>
          <w:rFonts w:asciiTheme="majorHAnsi" w:hAnsiTheme="majorHAnsi" w:cstheme="majorHAnsi"/>
          <w:sz w:val="10"/>
        </w:rPr>
        <w:t xml:space="preserve"> and billions </w:t>
      </w:r>
      <w:r w:rsidRPr="0048718B">
        <w:rPr>
          <w:rStyle w:val="StyleUnderline"/>
          <w:rFonts w:asciiTheme="majorHAnsi" w:hAnsiTheme="majorHAnsi" w:cstheme="majorHAnsi"/>
        </w:rPr>
        <w:t>crammed into our over</w:t>
      </w:r>
      <w:r w:rsidRPr="0048718B">
        <w:rPr>
          <w:rStyle w:val="Emphasis"/>
          <w:rFonts w:asciiTheme="majorHAnsi" w:hAnsiTheme="majorHAnsi" w:cstheme="majorHAnsi"/>
          <w:highlight w:val="green"/>
        </w:rPr>
        <w:t>crowded</w:t>
      </w:r>
      <w:r w:rsidRPr="0048718B">
        <w:rPr>
          <w:rStyle w:val="StyleUnderline"/>
          <w:rFonts w:asciiTheme="majorHAnsi" w:hAnsiTheme="majorHAnsi" w:cstheme="majorHAnsi"/>
          <w:highlight w:val="green"/>
        </w:rPr>
        <w:t xml:space="preserve"> cities</w:t>
      </w:r>
      <w:r w:rsidRPr="0048718B">
        <w:rPr>
          <w:rStyle w:val="StyleUnderline"/>
          <w:rFonts w:asciiTheme="majorHAnsi" w:hAnsiTheme="majorHAnsi" w:cstheme="majorHAnsi"/>
        </w:rPr>
        <w:t xml:space="preserve">. </w:t>
      </w:r>
      <w:r w:rsidRPr="0048718B">
        <w:rPr>
          <w:rFonts w:asciiTheme="majorHAnsi" w:hAnsiTheme="majorHAnsi" w:cstheme="majorHAnsi"/>
          <w:sz w:val="10"/>
        </w:rPr>
        <w:t xml:space="preserve">By 2050, we may be 9 billion strong, and by 2100 well over 11 billion people on Planet Earth. Some at the United Nations say we might even be an amazing 12 billion crawling around this small globe. And over 80 % of us will be living in congested cities. </w:t>
      </w:r>
      <w:r w:rsidRPr="0048718B">
        <w:rPr>
          <w:rStyle w:val="StyleUnderline"/>
          <w:rFonts w:asciiTheme="majorHAnsi" w:hAnsiTheme="majorHAnsi" w:cstheme="majorHAnsi"/>
        </w:rPr>
        <w:t>These</w:t>
      </w:r>
      <w:r w:rsidRPr="0048718B">
        <w:rPr>
          <w:rFonts w:asciiTheme="majorHAnsi" w:hAnsiTheme="majorHAnsi" w:cstheme="majorHAnsi"/>
          <w:sz w:val="10"/>
        </w:rPr>
        <w:t xml:space="preserve"> cities </w:t>
      </w:r>
      <w:r w:rsidRPr="0048718B">
        <w:rPr>
          <w:rStyle w:val="StyleUnderline"/>
          <w:rFonts w:asciiTheme="majorHAnsi" w:hAnsiTheme="majorHAnsi" w:cstheme="majorHAnsi"/>
          <w:highlight w:val="green"/>
        </w:rPr>
        <w:t>will be</w:t>
      </w:r>
      <w:r w:rsidRPr="0048718B">
        <w:rPr>
          <w:rFonts w:asciiTheme="majorHAnsi" w:hAnsiTheme="majorHAnsi" w:cstheme="majorHAnsi"/>
          <w:sz w:val="10"/>
        </w:rPr>
        <w:t xml:space="preserve"> ever </w:t>
      </w:r>
      <w:r w:rsidRPr="0048718B">
        <w:rPr>
          <w:rStyle w:val="StyleUnderline"/>
          <w:rFonts w:asciiTheme="majorHAnsi" w:hAnsiTheme="majorHAnsi" w:cstheme="majorHAnsi"/>
        </w:rPr>
        <w:t xml:space="preserve">more </w:t>
      </w:r>
      <w:r w:rsidRPr="0048718B">
        <w:rPr>
          <w:rStyle w:val="StyleUnderline"/>
          <w:rFonts w:asciiTheme="majorHAnsi" w:hAnsiTheme="majorHAnsi" w:cstheme="majorHAnsi"/>
          <w:highlight w:val="green"/>
        </w:rPr>
        <w:t xml:space="preserve">vulnerable to </w:t>
      </w:r>
      <w:r w:rsidRPr="0048718B">
        <w:rPr>
          <w:rStyle w:val="Emphasis"/>
          <w:rFonts w:asciiTheme="majorHAnsi" w:hAnsiTheme="majorHAnsi" w:cstheme="majorHAnsi"/>
          <w:highlight w:val="green"/>
        </w:rPr>
        <w:t>terrorist attack</w:t>
      </w:r>
      <w:r w:rsidRPr="0048718B">
        <w:rPr>
          <w:rStyle w:val="StyleUnderline"/>
          <w:rFonts w:asciiTheme="majorHAnsi" w:hAnsiTheme="majorHAnsi" w:cstheme="majorHAnsi"/>
          <w:highlight w:val="green"/>
        </w:rPr>
        <w:t xml:space="preserve">, </w:t>
      </w:r>
      <w:r w:rsidRPr="0048718B">
        <w:rPr>
          <w:rStyle w:val="Emphasis"/>
          <w:rFonts w:asciiTheme="majorHAnsi" w:hAnsiTheme="majorHAnsi" w:cstheme="majorHAnsi"/>
          <w:highlight w:val="green"/>
        </w:rPr>
        <w:t>natural disaster</w:t>
      </w:r>
      <w:r w:rsidRPr="0048718B">
        <w:rPr>
          <w:rStyle w:val="StyleUnderline"/>
          <w:rFonts w:asciiTheme="majorHAnsi" w:hAnsiTheme="majorHAnsi" w:cstheme="majorHAnsi"/>
          <w:highlight w:val="green"/>
        </w:rPr>
        <w:t>,</w:t>
      </w:r>
      <w:r w:rsidRPr="0048718B">
        <w:rPr>
          <w:rStyle w:val="StyleUnderline"/>
          <w:rFonts w:asciiTheme="majorHAnsi" w:hAnsiTheme="majorHAnsi" w:cstheme="majorHAnsi"/>
        </w:rPr>
        <w:t xml:space="preserve"> and other plights that come with overcrowding </w:t>
      </w:r>
      <w:r w:rsidRPr="0048718B">
        <w:rPr>
          <w:rFonts w:asciiTheme="majorHAnsi" w:hAnsiTheme="majorHAnsi" w:cstheme="majorHAnsi"/>
          <w:sz w:val="10"/>
        </w:rPr>
        <w:t xml:space="preserve">and a dearth of jobs that will be fueled by rapid automation and the rise of </w:t>
      </w:r>
      <w:proofErr w:type="spellStart"/>
      <w:r w:rsidRPr="0048718B">
        <w:rPr>
          <w:rFonts w:asciiTheme="majorHAnsi" w:hAnsiTheme="majorHAnsi" w:cstheme="majorHAnsi"/>
          <w:sz w:val="10"/>
        </w:rPr>
        <w:t>artifi</w:t>
      </w:r>
      <w:proofErr w:type="spellEnd"/>
      <w:r w:rsidRPr="0048718B">
        <w:rPr>
          <w:rFonts w:asciiTheme="majorHAnsi" w:hAnsiTheme="majorHAnsi" w:cstheme="majorHAnsi"/>
          <w:sz w:val="10"/>
        </w:rPr>
        <w:t xml:space="preserve"> </w:t>
      </w:r>
      <w:proofErr w:type="spellStart"/>
      <w:r w:rsidRPr="0048718B">
        <w:rPr>
          <w:rFonts w:asciiTheme="majorHAnsi" w:hAnsiTheme="majorHAnsi" w:cstheme="majorHAnsi"/>
          <w:sz w:val="10"/>
        </w:rPr>
        <w:t>cial</w:t>
      </w:r>
      <w:proofErr w:type="spellEnd"/>
      <w:r w:rsidRPr="0048718B">
        <w:rPr>
          <w:rFonts w:asciiTheme="majorHAnsi" w:hAnsiTheme="majorHAnsi" w:cstheme="majorHAnsi"/>
          <w:sz w:val="10"/>
        </w:rPr>
        <w:t xml:space="preserve"> intelligence across the global economy</w:t>
      </w:r>
      <w:r w:rsidRPr="0048718B">
        <w:rPr>
          <w:rStyle w:val="StyleUnderline"/>
          <w:rFonts w:asciiTheme="majorHAnsi" w:hAnsiTheme="majorHAnsi" w:cstheme="majorHAnsi"/>
        </w:rPr>
        <w:t>.</w:t>
      </w:r>
      <w:r w:rsidRPr="0048718B">
        <w:rPr>
          <w:rFonts w:asciiTheme="majorHAnsi" w:hAnsiTheme="majorHAnsi" w:cstheme="majorHAnsi"/>
          <w:sz w:val="10"/>
        </w:rPr>
        <w:t xml:space="preserve"> </w:t>
      </w:r>
      <w:r w:rsidRPr="0048718B">
        <w:rPr>
          <w:rStyle w:val="StyleUnderline"/>
          <w:rFonts w:asciiTheme="majorHAnsi" w:hAnsiTheme="majorHAnsi" w:cstheme="majorHAnsi"/>
        </w:rPr>
        <w:t xml:space="preserve">We are </w:t>
      </w:r>
      <w:r w:rsidRPr="0048718B">
        <w:rPr>
          <w:rFonts w:asciiTheme="majorHAnsi" w:hAnsiTheme="majorHAnsi" w:cstheme="majorHAnsi"/>
          <w:sz w:val="10"/>
        </w:rPr>
        <w:t xml:space="preserve">already </w:t>
      </w:r>
      <w:r w:rsidRPr="0048718B">
        <w:rPr>
          <w:rStyle w:val="StyleUnderline"/>
          <w:rFonts w:asciiTheme="majorHAnsi" w:hAnsiTheme="majorHAnsi" w:cstheme="majorHAnsi"/>
        </w:rPr>
        <w:t xml:space="preserve">rapidly </w:t>
      </w:r>
      <w:r w:rsidRPr="0048718B">
        <w:rPr>
          <w:rStyle w:val="Emphasis"/>
          <w:rFonts w:asciiTheme="majorHAnsi" w:hAnsiTheme="majorHAnsi" w:cstheme="majorHAnsi"/>
          <w:highlight w:val="green"/>
        </w:rPr>
        <w:t>running out of water</w:t>
      </w:r>
      <w:r w:rsidRPr="0048718B">
        <w:rPr>
          <w:rStyle w:val="StyleUnderline"/>
          <w:rFonts w:asciiTheme="majorHAnsi" w:hAnsiTheme="majorHAnsi" w:cstheme="majorHAnsi"/>
          <w:highlight w:val="green"/>
        </w:rPr>
        <w:t xml:space="preserve"> and </w:t>
      </w:r>
      <w:r w:rsidRPr="0048718B">
        <w:rPr>
          <w:rStyle w:val="Emphasis"/>
          <w:rFonts w:asciiTheme="majorHAnsi" w:hAnsiTheme="majorHAnsi" w:cstheme="majorHAnsi"/>
        </w:rPr>
        <w:t>minerals</w:t>
      </w:r>
      <w:r w:rsidRPr="0048718B">
        <w:rPr>
          <w:rStyle w:val="StyleUnderline"/>
          <w:rFonts w:asciiTheme="majorHAnsi" w:hAnsiTheme="majorHAnsi" w:cstheme="majorHAnsi"/>
        </w:rPr>
        <w:t xml:space="preserve">. </w:t>
      </w:r>
      <w:r w:rsidRPr="0048718B">
        <w:rPr>
          <w:rStyle w:val="Emphasis"/>
          <w:rFonts w:asciiTheme="majorHAnsi" w:hAnsiTheme="majorHAnsi" w:cstheme="majorHAnsi"/>
          <w:highlight w:val="green"/>
        </w:rPr>
        <w:t>Climate change</w:t>
      </w:r>
      <w:r w:rsidRPr="0048718B">
        <w:rPr>
          <w:rStyle w:val="StyleUnderline"/>
          <w:rFonts w:asciiTheme="majorHAnsi" w:hAnsiTheme="majorHAnsi" w:cstheme="majorHAnsi"/>
          <w:highlight w:val="green"/>
        </w:rPr>
        <w:t xml:space="preserve"> </w:t>
      </w:r>
      <w:r w:rsidRPr="0048718B">
        <w:rPr>
          <w:rStyle w:val="StyleUnderline"/>
          <w:rFonts w:asciiTheme="majorHAnsi" w:hAnsiTheme="majorHAnsi" w:cstheme="majorHAnsi"/>
        </w:rPr>
        <w:t xml:space="preserve">is threatening our very </w:t>
      </w:r>
      <w:r w:rsidRPr="0048718B">
        <w:rPr>
          <w:rStyle w:val="Emphasis"/>
          <w:rFonts w:asciiTheme="majorHAnsi" w:hAnsiTheme="majorHAnsi" w:cstheme="majorHAnsi"/>
        </w:rPr>
        <w:t>existence</w:t>
      </w:r>
      <w:r w:rsidRPr="0048718B">
        <w:rPr>
          <w:rStyle w:val="StyleUnderline"/>
          <w:rFonts w:asciiTheme="majorHAnsi" w:hAnsiTheme="majorHAnsi" w:cstheme="majorHAnsi"/>
          <w:highlight w:val="green"/>
        </w:rPr>
        <w:t>.</w:t>
      </w:r>
      <w:r w:rsidRPr="0048718B">
        <w:rPr>
          <w:rFonts w:asciiTheme="majorHAnsi" w:hAnsiTheme="majorHAnsi" w:cstheme="majorHAnsi"/>
          <w:sz w:val="10"/>
        </w:rPr>
        <w:t xml:space="preserve"> Political leaders and even the Pope have cautioned us against inaction. Perhaps the naysayers are right. </w:t>
      </w:r>
      <w:r w:rsidRPr="0048718B">
        <w:rPr>
          <w:rStyle w:val="Emphasis"/>
          <w:rFonts w:asciiTheme="majorHAnsi" w:hAnsiTheme="majorHAnsi" w:cstheme="majorHAnsi"/>
          <w:sz w:val="24"/>
          <w:highlight w:val="green"/>
        </w:rPr>
        <w:t xml:space="preserve">All humanity is at </w:t>
      </w:r>
      <w:r w:rsidRPr="0048718B">
        <w:rPr>
          <w:rStyle w:val="Emphasis"/>
          <w:rFonts w:asciiTheme="majorHAnsi" w:hAnsiTheme="majorHAnsi" w:cstheme="majorHAnsi"/>
          <w:sz w:val="24"/>
        </w:rPr>
        <w:t xml:space="preserve">tremendous </w:t>
      </w:r>
      <w:r w:rsidRPr="0048718B">
        <w:rPr>
          <w:rStyle w:val="Emphasis"/>
          <w:rFonts w:asciiTheme="majorHAnsi" w:hAnsiTheme="majorHAnsi" w:cstheme="majorHAnsi"/>
          <w:sz w:val="24"/>
          <w:highlight w:val="green"/>
        </w:rPr>
        <w:t>risk.</w:t>
      </w:r>
      <w:r w:rsidRPr="0048718B">
        <w:rPr>
          <w:rFonts w:asciiTheme="majorHAnsi" w:hAnsiTheme="majorHAnsi" w:cstheme="majorHAnsi"/>
          <w:sz w:val="10"/>
        </w:rPr>
        <w:t xml:space="preserve"> Is there no hope for the future? This book is about hope. We think that there is literally heavenly hope for humanity. But </w:t>
      </w:r>
      <w:r w:rsidRPr="0048718B">
        <w:rPr>
          <w:rStyle w:val="StyleUnderline"/>
          <w:rFonts w:asciiTheme="majorHAnsi" w:hAnsiTheme="majorHAnsi" w:cstheme="majorHAnsi"/>
        </w:rPr>
        <w:t>we</w:t>
      </w:r>
      <w:r w:rsidRPr="0048718B">
        <w:rPr>
          <w:rFonts w:asciiTheme="majorHAnsi" w:hAnsiTheme="majorHAnsi" w:cstheme="majorHAnsi"/>
          <w:sz w:val="10"/>
        </w:rPr>
        <w:t xml:space="preserve"> are not talking here about divine intervention. We are </w:t>
      </w:r>
      <w:r w:rsidRPr="0048718B">
        <w:rPr>
          <w:rStyle w:val="StyleUnderline"/>
          <w:rFonts w:asciiTheme="majorHAnsi" w:hAnsiTheme="majorHAnsi" w:cstheme="majorHAnsi"/>
        </w:rPr>
        <w:t>envision</w:t>
      </w:r>
      <w:r w:rsidRPr="0048718B">
        <w:rPr>
          <w:rFonts w:asciiTheme="majorHAnsi" w:hAnsiTheme="majorHAnsi" w:cstheme="majorHAnsi"/>
          <w:sz w:val="10"/>
        </w:rPr>
        <w:t xml:space="preserve">ing </w:t>
      </w:r>
      <w:r w:rsidRPr="0048718B">
        <w:rPr>
          <w:rStyle w:val="StyleUnderline"/>
          <w:rFonts w:asciiTheme="majorHAnsi" w:hAnsiTheme="majorHAnsi" w:cstheme="majorHAnsi"/>
        </w:rPr>
        <w:t>a new space economy that recognizes</w:t>
      </w:r>
      <w:r w:rsidRPr="0048718B">
        <w:rPr>
          <w:rFonts w:asciiTheme="majorHAnsi" w:hAnsiTheme="majorHAnsi" w:cstheme="majorHAnsi"/>
          <w:sz w:val="10"/>
        </w:rPr>
        <w:t xml:space="preserve"> that </w:t>
      </w:r>
      <w:r w:rsidRPr="0048718B">
        <w:rPr>
          <w:rStyle w:val="StyleUnderline"/>
          <w:rFonts w:asciiTheme="majorHAnsi" w:hAnsiTheme="majorHAnsi" w:cstheme="majorHAnsi"/>
        </w:rPr>
        <w:t xml:space="preserve">there is more water in the skies that all our oceans. </w:t>
      </w:r>
      <w:r w:rsidRPr="0048718B">
        <w:rPr>
          <w:rFonts w:asciiTheme="majorHAnsi" w:hAnsiTheme="majorHAnsi" w:cstheme="majorHAnsi"/>
          <w:sz w:val="10"/>
        </w:rPr>
        <w:t xml:space="preserve">Th ere is a new wealth of natural resources and clean energy in the reaches of outer space—more than most of us could ever dream possible. There are those that say why waste money on outer space when we have severe problems here at home? Going into space is not a waste of money. It is our future. It is our hope for new jobs and resources. The great challenge of our times is to reverse public thinking to see space not as a resource drain but as the doorway to opportunity. </w:t>
      </w:r>
      <w:r w:rsidRPr="0048718B">
        <w:rPr>
          <w:rStyle w:val="StyleUnderline"/>
          <w:rFonts w:asciiTheme="majorHAnsi" w:hAnsiTheme="majorHAnsi" w:cstheme="majorHAnsi"/>
        </w:rPr>
        <w:t xml:space="preserve">The new space frontier can literally </w:t>
      </w:r>
      <w:proofErr w:type="gramStart"/>
      <w:r w:rsidRPr="0048718B">
        <w:rPr>
          <w:rStyle w:val="StyleUnderline"/>
          <w:rFonts w:asciiTheme="majorHAnsi" w:hAnsiTheme="majorHAnsi" w:cstheme="majorHAnsi"/>
        </w:rPr>
        <w:t>open up</w:t>
      </w:r>
      <w:proofErr w:type="gramEnd"/>
      <w:r w:rsidRPr="0048718B">
        <w:rPr>
          <w:rStyle w:val="StyleUnderline"/>
          <w:rFonts w:asciiTheme="majorHAnsi" w:hAnsiTheme="majorHAnsi" w:cstheme="majorHAnsi"/>
        </w:rPr>
        <w:t xml:space="preserve"> a “gold rush in the skies.” </w:t>
      </w:r>
      <w:r w:rsidRPr="0048718B">
        <w:rPr>
          <w:rFonts w:asciiTheme="majorHAnsi" w:hAnsiTheme="majorHAnsi" w:cstheme="majorHAnsi"/>
          <w:sz w:val="10"/>
        </w:rPr>
        <w:t xml:space="preserve">In brief, we think </w:t>
      </w:r>
      <w:r w:rsidRPr="0048718B">
        <w:rPr>
          <w:rStyle w:val="StyleUnderline"/>
          <w:rFonts w:asciiTheme="majorHAnsi" w:hAnsiTheme="majorHAnsi" w:cstheme="majorHAnsi"/>
        </w:rPr>
        <w:t>there is new hope for humanity.</w:t>
      </w:r>
      <w:r w:rsidRPr="0048718B">
        <w:rPr>
          <w:rFonts w:asciiTheme="majorHAnsi" w:hAnsiTheme="majorHAnsi" w:cstheme="majorHAnsi"/>
          <w:sz w:val="10"/>
        </w:rPr>
        <w:t xml:space="preserve"> We see a new a pathway to the future via new ventures in space. For too long, space programs have been seen as a money pit. In the process, </w:t>
      </w:r>
      <w:r w:rsidRPr="0048718B">
        <w:rPr>
          <w:rStyle w:val="StyleUnderline"/>
          <w:rFonts w:asciiTheme="majorHAnsi" w:hAnsiTheme="majorHAnsi" w:cstheme="majorHAnsi"/>
        </w:rPr>
        <w:t>we have overlooked the great abundance available to us in the skies above.</w:t>
      </w:r>
      <w:r w:rsidRPr="0048718B">
        <w:rPr>
          <w:rFonts w:asciiTheme="majorHAnsi" w:hAnsiTheme="majorHAnsi" w:cstheme="majorHAnsi"/>
          <w:sz w:val="10"/>
        </w:rPr>
        <w:t xml:space="preserve"> It is important to recognize </w:t>
      </w:r>
      <w:r w:rsidRPr="0048718B">
        <w:rPr>
          <w:rStyle w:val="StyleUnderline"/>
          <w:rFonts w:asciiTheme="majorHAnsi" w:hAnsiTheme="majorHAnsi" w:cstheme="majorHAnsi"/>
        </w:rPr>
        <w:t>there is already the beginning of a new gold rush in space—a pathway to astral abundance.</w:t>
      </w:r>
      <w:r w:rsidRPr="0048718B">
        <w:rPr>
          <w:rFonts w:asciiTheme="majorHAnsi" w:hAnsiTheme="majorHAnsi" w:cstheme="majorHAnsi"/>
          <w:sz w:val="10"/>
        </w:rPr>
        <w:t xml:space="preserve"> “New Space” is a term increasingly used to describe radical new commercial space initiatives—many of which have come from Silicon Valley and often with backing from the group of entrepreneurs known popularly as the “space billionaires.” New space is revolutionizing the space industry with lower cost space transportation and space systems that represent significant cost savings and new technological breakthroughs. “New Commercial Space” and the “New Space Economy” represent more than a new way of looking at outer space. These </w:t>
      </w:r>
      <w:r w:rsidRPr="0048718B">
        <w:rPr>
          <w:rStyle w:val="StyleUnderline"/>
          <w:rFonts w:asciiTheme="majorHAnsi" w:hAnsiTheme="majorHAnsi" w:cstheme="majorHAnsi"/>
        </w:rPr>
        <w:t xml:space="preserve">new pathways to the stars could prove vital to </w:t>
      </w:r>
      <w:r w:rsidRPr="0048718B">
        <w:rPr>
          <w:rStyle w:val="Emphasis"/>
          <w:rFonts w:asciiTheme="majorHAnsi" w:hAnsiTheme="majorHAnsi" w:cstheme="majorHAnsi"/>
        </w:rPr>
        <w:t>human survival</w:t>
      </w:r>
      <w:r w:rsidRPr="0048718B">
        <w:rPr>
          <w:rStyle w:val="StyleUnderline"/>
          <w:rFonts w:asciiTheme="majorHAnsi" w:hAnsiTheme="majorHAnsi" w:cstheme="majorHAnsi"/>
        </w:rPr>
        <w:t xml:space="preserve">. </w:t>
      </w:r>
      <w:r w:rsidRPr="0048718B">
        <w:rPr>
          <w:rFonts w:asciiTheme="majorHAnsi" w:hAnsiTheme="majorHAnsi" w:cstheme="majorHAnsi"/>
          <w:sz w:val="10"/>
        </w:rPr>
        <w:t xml:space="preserve">If one does not believe in spending money to probe the mysteries of the </w:t>
      </w:r>
      <w:proofErr w:type="gramStart"/>
      <w:r w:rsidRPr="0048718B">
        <w:rPr>
          <w:rFonts w:asciiTheme="majorHAnsi" w:hAnsiTheme="majorHAnsi" w:cstheme="majorHAnsi"/>
          <w:sz w:val="10"/>
        </w:rPr>
        <w:t>universe</w:t>
      </w:r>
      <w:proofErr w:type="gramEnd"/>
      <w:r w:rsidRPr="0048718B">
        <w:rPr>
          <w:rFonts w:asciiTheme="majorHAnsi" w:hAnsiTheme="majorHAnsi" w:cstheme="majorHAnsi"/>
          <w:sz w:val="10"/>
        </w:rPr>
        <w:t xml:space="preserve"> then perhaps we can try what might be called “calibrated greed” on for size. One only needs to go to a </w:t>
      </w:r>
      <w:proofErr w:type="spellStart"/>
      <w:r w:rsidRPr="0048718B">
        <w:rPr>
          <w:rFonts w:asciiTheme="majorHAnsi" w:hAnsiTheme="majorHAnsi" w:cstheme="majorHAnsi"/>
          <w:sz w:val="10"/>
        </w:rPr>
        <w:t>cubesat</w:t>
      </w:r>
      <w:proofErr w:type="spellEnd"/>
      <w:r w:rsidRPr="0048718B">
        <w:rPr>
          <w:rFonts w:asciiTheme="majorHAnsi" w:hAnsiTheme="majorHAnsi" w:cstheme="majorHAnsi"/>
          <w:sz w:val="10"/>
        </w:rPr>
        <w:t xml:space="preserve"> workshop, or to Silicon Valley or one of many conferences like the “Disrupt Space” event in Bremen, Germany, held in April 2016 to recognize that </w:t>
      </w:r>
      <w:r w:rsidRPr="0048718B">
        <w:rPr>
          <w:rStyle w:val="StyleUnderline"/>
          <w:rFonts w:asciiTheme="majorHAnsi" w:hAnsiTheme="majorHAnsi" w:cstheme="majorHAnsi"/>
        </w:rPr>
        <w:t>entrepreneurial New Space initiatives are changing everything</w:t>
      </w:r>
      <w:r w:rsidRPr="0048718B">
        <w:rPr>
          <w:rFonts w:asciiTheme="majorHAnsi" w:hAnsiTheme="majorHAnsi" w:cstheme="majorHAnsi"/>
          <w:sz w:val="10"/>
        </w:rPr>
        <w:t xml:space="preserve"> [ </w:t>
      </w:r>
      <w:proofErr w:type="gramStart"/>
      <w:r w:rsidRPr="0048718B">
        <w:rPr>
          <w:rFonts w:asciiTheme="majorHAnsi" w:hAnsiTheme="majorHAnsi" w:cstheme="majorHAnsi"/>
          <w:sz w:val="10"/>
        </w:rPr>
        <w:t>1 ]</w:t>
      </w:r>
      <w:proofErr w:type="gramEnd"/>
      <w:r w:rsidRPr="0048718B">
        <w:rPr>
          <w:rStyle w:val="StyleUnderline"/>
          <w:rFonts w:asciiTheme="majorHAnsi" w:hAnsiTheme="majorHAnsi" w:cstheme="majorHAnsi"/>
        </w:rPr>
        <w:t>.</w:t>
      </w:r>
      <w:r w:rsidRPr="0048718B">
        <w:rPr>
          <w:rFonts w:asciiTheme="majorHAnsi" w:hAnsiTheme="majorHAnsi" w:cstheme="majorHAnsi"/>
          <w:sz w:val="10"/>
        </w:rPr>
        <w:t xml:space="preserve"> In fact, the very </w:t>
      </w:r>
      <w:proofErr w:type="gramStart"/>
      <w:r w:rsidRPr="0048718B">
        <w:rPr>
          <w:rFonts w:asciiTheme="majorHAnsi" w:hAnsiTheme="majorHAnsi" w:cstheme="majorHAnsi"/>
          <w:sz w:val="10"/>
        </w:rPr>
        <w:t>nature</w:t>
      </w:r>
      <w:proofErr w:type="gramEnd"/>
      <w:r w:rsidRPr="0048718B">
        <w:rPr>
          <w:rFonts w:asciiTheme="majorHAnsi" w:hAnsiTheme="majorHAnsi" w:cstheme="majorHAnsi"/>
          <w:sz w:val="10"/>
        </w:rPr>
        <w:t xml:space="preserve"> and dimensions of what outer space activities are today have changed forever. It is no longer your grandfather’s concept of outer space that was once dominated by the big national space agencies. The </w:t>
      </w:r>
      <w:r w:rsidRPr="0048718B">
        <w:rPr>
          <w:rStyle w:val="StyleUnderline"/>
          <w:rFonts w:asciiTheme="majorHAnsi" w:hAnsiTheme="majorHAnsi" w:cstheme="majorHAnsi"/>
        </w:rPr>
        <w:t>entrepreneurs are taking over.</w:t>
      </w:r>
      <w:r w:rsidRPr="0048718B">
        <w:rPr>
          <w:rFonts w:asciiTheme="majorHAnsi" w:hAnsiTheme="majorHAnsi" w:cstheme="majorHAnsi"/>
          <w:sz w:val="10"/>
        </w:rPr>
        <w:t xml:space="preserve">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themselves “space ethicists.” Here is how Christopher J. Newman, at the University of Sunderland in the United Kingdom has put it: Space ethicists have offered the view that space exploration is not only desirable; it is a duty that we, as a species, must undertake </w:t>
      </w:r>
      <w:proofErr w:type="gramStart"/>
      <w:r w:rsidRPr="0048718B">
        <w:rPr>
          <w:rFonts w:asciiTheme="majorHAnsi" w:hAnsiTheme="majorHAnsi" w:cstheme="majorHAnsi"/>
          <w:sz w:val="10"/>
        </w:rPr>
        <w:t>in order to</w:t>
      </w:r>
      <w:proofErr w:type="gramEnd"/>
      <w:r w:rsidRPr="0048718B">
        <w:rPr>
          <w:rFonts w:asciiTheme="majorHAnsi" w:hAnsiTheme="majorHAnsi" w:cstheme="majorHAnsi"/>
          <w:sz w:val="10"/>
        </w:rPr>
        <w:t xml:space="preserve"> secure the survival of humanity over the longer term. Expanding both the resource base and, eventually, the habitats available for humanity means that any expenditure on space exploration, far from being viewed as frivolous, can legitimately be rationalized as an ethical investment choice. (Newman) On the other hand there are space ethicists and space </w:t>
      </w:r>
      <w:proofErr w:type="spellStart"/>
      <w:r w:rsidRPr="0048718B">
        <w:rPr>
          <w:rFonts w:asciiTheme="majorHAnsi" w:hAnsiTheme="majorHAnsi" w:cstheme="majorHAnsi"/>
          <w:sz w:val="10"/>
        </w:rPr>
        <w:t>exobiologists</w:t>
      </w:r>
      <w:proofErr w:type="spellEnd"/>
      <w:r w:rsidRPr="0048718B">
        <w:rPr>
          <w:rFonts w:asciiTheme="majorHAnsi" w:hAnsiTheme="majorHAnsi" w:cstheme="majorHAnsi"/>
          <w:sz w:val="10"/>
        </w:rPr>
        <w:t xml:space="preserve"> who argue that humans have created ecological ruin on the planet—and now space debris is starting to pollute space. Th 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w:t>
      </w:r>
      <w:proofErr w:type="spellStart"/>
      <w:r w:rsidRPr="0048718B">
        <w:rPr>
          <w:rFonts w:asciiTheme="majorHAnsi" w:hAnsiTheme="majorHAnsi" w:cstheme="majorHAnsi"/>
          <w:sz w:val="10"/>
        </w:rPr>
        <w:t>fl</w:t>
      </w:r>
      <w:proofErr w:type="spellEnd"/>
      <w:r w:rsidRPr="0048718B">
        <w:rPr>
          <w:rFonts w:asciiTheme="majorHAnsi" w:hAnsiTheme="majorHAnsi" w:cstheme="majorHAnsi"/>
          <w:sz w:val="10"/>
        </w:rPr>
        <w:t xml:space="preserve"> oat their boat. Legislators, bankers, and aspiring space entrepreneurs are far more interested in the views of the super-rich capitalists called the space billionaires. A number of these billionaires and space executives have already put some very serious money into enterprises intent on creating a new pathway to the stars. No less than five billionaires with established space ventures—Elon Musk, Paul Allen, Jeff Bezos, Sir Richard Branson, and Robert Bigelow—have invested millions if not billions of dollars into commercializing space. They are </w:t>
      </w:r>
      <w:r w:rsidRPr="0048718B">
        <w:rPr>
          <w:rStyle w:val="StyleUnderline"/>
          <w:rFonts w:asciiTheme="majorHAnsi" w:hAnsiTheme="majorHAnsi" w:cstheme="majorHAnsi"/>
        </w:rPr>
        <w:t xml:space="preserve">developing </w:t>
      </w:r>
      <w:r w:rsidRPr="0048718B">
        <w:rPr>
          <w:rStyle w:val="Emphasis"/>
          <w:rFonts w:asciiTheme="majorHAnsi" w:hAnsiTheme="majorHAnsi" w:cstheme="majorHAnsi"/>
          <w:highlight w:val="green"/>
        </w:rPr>
        <w:t>new tech</w:t>
      </w:r>
      <w:r w:rsidRPr="0048718B">
        <w:rPr>
          <w:rFonts w:asciiTheme="majorHAnsi" w:hAnsiTheme="majorHAnsi" w:cstheme="majorHAnsi"/>
          <w:sz w:val="10"/>
        </w:rPr>
        <w:t>nologies</w:t>
      </w:r>
      <w:r w:rsidRPr="0048718B">
        <w:rPr>
          <w:rStyle w:val="StyleUnderline"/>
          <w:rFonts w:asciiTheme="majorHAnsi" w:hAnsiTheme="majorHAnsi" w:cstheme="majorHAnsi"/>
        </w:rPr>
        <w:t xml:space="preserve"> and establishing space enterprises that </w:t>
      </w:r>
      <w:r w:rsidRPr="0048718B">
        <w:rPr>
          <w:rStyle w:val="StyleUnderline"/>
          <w:rFonts w:asciiTheme="majorHAnsi" w:hAnsiTheme="majorHAnsi" w:cstheme="majorHAnsi"/>
          <w:highlight w:val="green"/>
        </w:rPr>
        <w:t>can bring the wealth</w:t>
      </w:r>
      <w:r w:rsidRPr="0048718B">
        <w:rPr>
          <w:rStyle w:val="StyleUnderline"/>
          <w:rFonts w:asciiTheme="majorHAnsi" w:hAnsiTheme="majorHAnsi" w:cstheme="majorHAnsi"/>
        </w:rPr>
        <w:t xml:space="preserve"> of outer space down </w:t>
      </w:r>
      <w:r w:rsidRPr="0048718B">
        <w:rPr>
          <w:rStyle w:val="StyleUnderline"/>
          <w:rFonts w:asciiTheme="majorHAnsi" w:hAnsiTheme="majorHAnsi" w:cstheme="majorHAnsi"/>
          <w:highlight w:val="green"/>
        </w:rPr>
        <w:t xml:space="preserve">to Earth. </w:t>
      </w:r>
      <w:r w:rsidRPr="0048718B">
        <w:rPr>
          <w:rStyle w:val="StyleUnderline"/>
          <w:rFonts w:asciiTheme="majorHAnsi" w:hAnsiTheme="majorHAnsi" w:cstheme="majorHAnsi"/>
        </w:rPr>
        <w:t xml:space="preserve">This is not a pipe </w:t>
      </w:r>
      <w:proofErr w:type="gramStart"/>
      <w:r w:rsidRPr="0048718B">
        <w:rPr>
          <w:rStyle w:val="StyleUnderline"/>
          <w:rFonts w:asciiTheme="majorHAnsi" w:hAnsiTheme="majorHAnsi" w:cstheme="majorHAnsi"/>
        </w:rPr>
        <w:t>dream, but</w:t>
      </w:r>
      <w:proofErr w:type="gramEnd"/>
      <w:r w:rsidRPr="0048718B">
        <w:rPr>
          <w:rStyle w:val="StyleUnderline"/>
          <w:rFonts w:asciiTheme="majorHAnsi" w:hAnsiTheme="majorHAnsi" w:cstheme="majorHAnsi"/>
        </w:rPr>
        <w:t xml:space="preserve"> will increasingly be </w:t>
      </w:r>
      <w:r w:rsidRPr="0048718B">
        <w:rPr>
          <w:rStyle w:val="StyleUnderline"/>
          <w:rFonts w:asciiTheme="majorHAnsi" w:hAnsiTheme="majorHAnsi" w:cstheme="majorHAnsi"/>
          <w:highlight w:val="green"/>
        </w:rPr>
        <w:t>the</w:t>
      </w:r>
      <w:r w:rsidRPr="0048718B">
        <w:rPr>
          <w:rStyle w:val="StyleUnderline"/>
          <w:rFonts w:asciiTheme="majorHAnsi" w:hAnsiTheme="majorHAnsi" w:cstheme="majorHAnsi"/>
        </w:rPr>
        <w:t xml:space="preserve"> </w:t>
      </w:r>
      <w:r w:rsidRPr="0048718B">
        <w:rPr>
          <w:rStyle w:val="Emphasis"/>
          <w:rFonts w:asciiTheme="majorHAnsi" w:hAnsiTheme="majorHAnsi" w:cstheme="majorHAnsi"/>
        </w:rPr>
        <w:t xml:space="preserve">economic </w:t>
      </w:r>
      <w:r w:rsidRPr="0048718B">
        <w:rPr>
          <w:rStyle w:val="Emphasis"/>
          <w:rFonts w:asciiTheme="majorHAnsi" w:hAnsiTheme="majorHAnsi" w:cstheme="majorHAnsi"/>
          <w:highlight w:val="green"/>
        </w:rPr>
        <w:t>reality</w:t>
      </w:r>
      <w:r w:rsidRPr="0048718B">
        <w:rPr>
          <w:rStyle w:val="StyleUnderline"/>
          <w:rFonts w:asciiTheme="majorHAnsi" w:hAnsiTheme="majorHAnsi" w:cstheme="majorHAnsi"/>
          <w:highlight w:val="green"/>
        </w:rPr>
        <w:t xml:space="preserve"> of the 2020s.</w:t>
      </w:r>
      <w:r w:rsidRPr="0048718B">
        <w:rPr>
          <w:rStyle w:val="StyleUnderline"/>
          <w:rFonts w:asciiTheme="majorHAnsi" w:hAnsiTheme="majorHAnsi" w:cstheme="majorHAnsi"/>
        </w:rPr>
        <w:t xml:space="preserve"> </w:t>
      </w:r>
      <w:r w:rsidRPr="0048718B">
        <w:rPr>
          <w:rFonts w:asciiTheme="majorHAnsi" w:hAnsiTheme="majorHAnsi" w:cstheme="majorHAnsi"/>
          <w:sz w:val="10"/>
        </w:rPr>
        <w:t xml:space="preserve">These wealthy space entrepreneurs see major new economic opportunities. To them space represents the last great frontier for enterprising pioneers. Th us they see an ever-expanding space frontier that offers opportunities in low-cost space transportation, satellite solar power satellites to produce clean energy 24h a day, space mining, space manufacturing and production, and eventually space habitats and colonies as a trajectory to a better human future. Some even more visionary thinkers envision the possibility of terraforming </w:t>
      </w:r>
      <w:proofErr w:type="gramStart"/>
      <w:r w:rsidRPr="0048718B">
        <w:rPr>
          <w:rFonts w:asciiTheme="majorHAnsi" w:hAnsiTheme="majorHAnsi" w:cstheme="majorHAnsi"/>
          <w:sz w:val="10"/>
        </w:rPr>
        <w:t>Mars, or</w:t>
      </w:r>
      <w:proofErr w:type="gramEnd"/>
      <w:r w:rsidRPr="0048718B">
        <w:rPr>
          <w:rFonts w:asciiTheme="majorHAnsi" w:hAnsiTheme="majorHAnsi" w:cstheme="majorHAnsi"/>
          <w:sz w:val="10"/>
        </w:rPr>
        <w:t xml:space="preserve"> creating new structures in space to protect our planet from cosmic hazards and even raising Earth’s orbit to escape the rising heat levels of the Sun in millennia to come. </w:t>
      </w:r>
      <w:r w:rsidRPr="0048718B">
        <w:rPr>
          <w:rStyle w:val="Emphasis"/>
          <w:rFonts w:asciiTheme="majorHAnsi" w:hAnsiTheme="majorHAnsi" w:cstheme="majorHAnsi"/>
        </w:rPr>
        <w:t>Some</w:t>
      </w:r>
      <w:r w:rsidRPr="0048718B">
        <w:rPr>
          <w:rFonts w:asciiTheme="majorHAnsi" w:hAnsiTheme="majorHAnsi" w:cstheme="majorHAnsi"/>
          <w:sz w:val="10"/>
        </w:rPr>
        <w:t xml:space="preserve">, of course, </w:t>
      </w:r>
      <w:r w:rsidRPr="0048718B">
        <w:rPr>
          <w:rStyle w:val="StyleUnderline"/>
          <w:rFonts w:asciiTheme="majorHAnsi" w:hAnsiTheme="majorHAnsi" w:cstheme="majorHAnsi"/>
        </w:rPr>
        <w:t xml:space="preserve">will say this is </w:t>
      </w:r>
      <w:r w:rsidRPr="0048718B">
        <w:rPr>
          <w:rStyle w:val="Emphasis"/>
          <w:rFonts w:asciiTheme="majorHAnsi" w:hAnsiTheme="majorHAnsi" w:cstheme="majorHAnsi"/>
        </w:rPr>
        <w:t>sci-fi hogwash</w:t>
      </w:r>
      <w:r w:rsidRPr="0048718B">
        <w:rPr>
          <w:rFonts w:asciiTheme="majorHAnsi" w:hAnsiTheme="majorHAnsi" w:cstheme="majorHAnsi"/>
          <w:sz w:val="10"/>
        </w:rPr>
        <w:t>.</w:t>
      </w:r>
      <w:r w:rsidRPr="0048718B">
        <w:rPr>
          <w:rStyle w:val="StyleUnderline"/>
          <w:rFonts w:asciiTheme="majorHAnsi" w:hAnsiTheme="majorHAnsi" w:cstheme="majorHAnsi"/>
        </w:rPr>
        <w:t xml:space="preserve"> </w:t>
      </w:r>
      <w:r w:rsidRPr="0048718B">
        <w:rPr>
          <w:rFonts w:asciiTheme="majorHAnsi" w:hAnsiTheme="majorHAnsi" w:cstheme="majorHAnsi"/>
          <w:sz w:val="10"/>
        </w:rPr>
        <w:t xml:space="preserve">It can’t be done. We say that </w:t>
      </w:r>
      <w:r w:rsidRPr="0048718B">
        <w:rPr>
          <w:rStyle w:val="StyleUnderline"/>
          <w:rFonts w:asciiTheme="majorHAnsi" w:hAnsiTheme="majorHAnsi" w:cstheme="majorHAnsi"/>
        </w:rPr>
        <w:t>this is what people</w:t>
      </w:r>
      <w:r w:rsidRPr="0048718B">
        <w:rPr>
          <w:rFonts w:asciiTheme="majorHAnsi" w:hAnsiTheme="majorHAnsi" w:cstheme="majorHAnsi"/>
          <w:sz w:val="10"/>
        </w:rPr>
        <w:t xml:space="preserve"> would have </w:t>
      </w:r>
      <w:r w:rsidRPr="0048718B">
        <w:rPr>
          <w:rStyle w:val="StyleUnderline"/>
          <w:rFonts w:asciiTheme="majorHAnsi" w:hAnsiTheme="majorHAnsi" w:cstheme="majorHAnsi"/>
        </w:rPr>
        <w:t>said</w:t>
      </w:r>
      <w:r w:rsidRPr="0048718B">
        <w:rPr>
          <w:rFonts w:asciiTheme="majorHAnsi" w:hAnsiTheme="majorHAnsi" w:cstheme="majorHAnsi"/>
          <w:sz w:val="10"/>
        </w:rPr>
        <w:t xml:space="preserve"> in 1900 </w:t>
      </w:r>
      <w:r w:rsidRPr="0048718B">
        <w:rPr>
          <w:rStyle w:val="StyleUnderline"/>
          <w:rFonts w:asciiTheme="majorHAnsi" w:hAnsiTheme="majorHAnsi" w:cstheme="majorHAnsi"/>
        </w:rPr>
        <w:t xml:space="preserve">about </w:t>
      </w:r>
      <w:r w:rsidRPr="0048718B">
        <w:rPr>
          <w:rFonts w:asciiTheme="majorHAnsi" w:hAnsiTheme="majorHAnsi" w:cstheme="majorHAnsi"/>
          <w:sz w:val="10"/>
        </w:rPr>
        <w:t>air</w:t>
      </w:r>
      <w:r w:rsidRPr="0048718B">
        <w:rPr>
          <w:rStyle w:val="Emphasis"/>
          <w:rFonts w:asciiTheme="majorHAnsi" w:hAnsiTheme="majorHAnsi" w:cstheme="majorHAnsi"/>
        </w:rPr>
        <w:t>planes</w:t>
      </w:r>
      <w:r w:rsidRPr="0048718B">
        <w:rPr>
          <w:rFonts w:asciiTheme="majorHAnsi" w:hAnsiTheme="majorHAnsi" w:cstheme="majorHAnsi"/>
          <w:sz w:val="10"/>
        </w:rPr>
        <w:t xml:space="preserve">, rocket ships, cell phones </w:t>
      </w:r>
      <w:r w:rsidRPr="0048718B">
        <w:rPr>
          <w:rStyle w:val="StyleUnderline"/>
          <w:rFonts w:asciiTheme="majorHAnsi" w:hAnsiTheme="majorHAnsi" w:cstheme="majorHAnsi"/>
        </w:rPr>
        <w:t xml:space="preserve">and </w:t>
      </w:r>
      <w:r w:rsidRPr="0048718B">
        <w:rPr>
          <w:rStyle w:val="StyleUnderline"/>
          <w:rFonts w:asciiTheme="majorHAnsi" w:hAnsiTheme="majorHAnsi" w:cstheme="majorHAnsi"/>
        </w:rPr>
        <w:lastRenderedPageBreak/>
        <w:t>nuclear devices.</w:t>
      </w:r>
      <w:r w:rsidRPr="0048718B">
        <w:rPr>
          <w:rFonts w:asciiTheme="majorHAnsi" w:hAnsiTheme="majorHAnsi" w:cstheme="majorHAnsi"/>
          <w:sz w:val="10"/>
        </w:rPr>
        <w:t xml:space="preserve"> </w:t>
      </w:r>
      <w:r w:rsidRPr="0048718B">
        <w:rPr>
          <w:rStyle w:val="StyleUnderline"/>
          <w:rFonts w:asciiTheme="majorHAnsi" w:hAnsiTheme="majorHAnsi" w:cstheme="majorHAnsi"/>
        </w:rPr>
        <w:t xml:space="preserve">The skeptics </w:t>
      </w:r>
      <w:r w:rsidRPr="0048718B">
        <w:rPr>
          <w:rStyle w:val="Emphasis"/>
          <w:rFonts w:asciiTheme="majorHAnsi" w:hAnsiTheme="majorHAnsi" w:cstheme="majorHAnsi"/>
        </w:rPr>
        <w:t>laughed</w:t>
      </w:r>
      <w:r w:rsidRPr="0048718B">
        <w:rPr>
          <w:rStyle w:val="StyleUnderline"/>
          <w:rFonts w:asciiTheme="majorHAnsi" w:hAnsiTheme="majorHAnsi" w:cstheme="majorHAnsi"/>
        </w:rPr>
        <w:t xml:space="preserve"> at</w:t>
      </w:r>
      <w:r w:rsidRPr="0048718B">
        <w:rPr>
          <w:rFonts w:asciiTheme="majorHAnsi" w:hAnsiTheme="majorHAnsi" w:cstheme="majorHAnsi"/>
          <w:sz w:val="10"/>
        </w:rPr>
        <w:t xml:space="preserve"> </w:t>
      </w:r>
      <w:r w:rsidRPr="0048718B">
        <w:rPr>
          <w:rStyle w:val="Emphasis"/>
          <w:rFonts w:asciiTheme="majorHAnsi" w:hAnsiTheme="majorHAnsi" w:cstheme="majorHAnsi"/>
        </w:rPr>
        <w:t>Columbus</w:t>
      </w:r>
      <w:r w:rsidRPr="0048718B">
        <w:rPr>
          <w:rFonts w:asciiTheme="majorHAnsi" w:hAnsiTheme="majorHAnsi" w:cstheme="majorHAnsi"/>
          <w:sz w:val="10"/>
        </w:rPr>
        <w:t xml:space="preserve"> </w:t>
      </w:r>
      <w:r w:rsidRPr="0048718B">
        <w:rPr>
          <w:rStyle w:val="StyleUnderline"/>
          <w:rFonts w:asciiTheme="majorHAnsi" w:hAnsiTheme="majorHAnsi" w:cstheme="majorHAnsi"/>
        </w:rPr>
        <w:t>and his plan to sail across the oceans</w:t>
      </w:r>
      <w:r w:rsidRPr="0048718B">
        <w:rPr>
          <w:rFonts w:asciiTheme="majorHAnsi" w:hAnsiTheme="majorHAnsi" w:cstheme="majorHAnsi"/>
          <w:sz w:val="10"/>
        </w:rPr>
        <w:t xml:space="preserve"> to discover new worlds</w:t>
      </w:r>
      <w:r w:rsidRPr="0048718B">
        <w:rPr>
          <w:rStyle w:val="StyleUnderline"/>
          <w:rFonts w:asciiTheme="majorHAnsi" w:hAnsiTheme="majorHAnsi" w:cstheme="majorHAnsi"/>
        </w:rPr>
        <w:t>. When</w:t>
      </w:r>
      <w:r w:rsidRPr="0048718B">
        <w:rPr>
          <w:rFonts w:asciiTheme="majorHAnsi" w:hAnsiTheme="majorHAnsi" w:cstheme="majorHAnsi"/>
          <w:sz w:val="10"/>
        </w:rPr>
        <w:t xml:space="preserve"> Thomas Jefferson bought the Louisiana Purchase from France or </w:t>
      </w:r>
      <w:r w:rsidRPr="0048718B">
        <w:rPr>
          <w:rStyle w:val="StyleUnderline"/>
          <w:rFonts w:asciiTheme="majorHAnsi" w:hAnsiTheme="majorHAnsi" w:cstheme="majorHAnsi"/>
        </w:rPr>
        <w:t>Seward bought Alaska, there were plenty of naysayers</w:t>
      </w:r>
      <w:r w:rsidRPr="0048718B">
        <w:rPr>
          <w:rFonts w:asciiTheme="majorHAnsi" w:hAnsiTheme="majorHAnsi" w:cstheme="majorHAnsi"/>
          <w:sz w:val="10"/>
        </w:rPr>
        <w:t xml:space="preserve"> that said such investment in the unknown was an extravagant waste of money</w:t>
      </w:r>
      <w:r w:rsidRPr="0048718B">
        <w:rPr>
          <w:rStyle w:val="StyleUnderline"/>
          <w:rFonts w:asciiTheme="majorHAnsi" w:hAnsiTheme="majorHAnsi" w:cstheme="majorHAnsi"/>
        </w:rPr>
        <w:t xml:space="preserve">. </w:t>
      </w:r>
      <w:r w:rsidRPr="0048718B">
        <w:rPr>
          <w:rFonts w:asciiTheme="majorHAnsi" w:hAnsiTheme="majorHAnsi" w:cstheme="majorHAnsi"/>
          <w:sz w:val="10"/>
        </w:rPr>
        <w:t xml:space="preserve">A healthy skepticism is useful and can play a role in economic and business success. Before one dismisses the idea of an impending major new space economy and a new gold rush, it </w:t>
      </w:r>
      <w:proofErr w:type="gramStart"/>
      <w:r w:rsidRPr="0048718B">
        <w:rPr>
          <w:rFonts w:asciiTheme="majorHAnsi" w:hAnsiTheme="majorHAnsi" w:cstheme="majorHAnsi"/>
          <w:sz w:val="10"/>
        </w:rPr>
        <w:t>might</w:t>
      </w:r>
      <w:proofErr w:type="gramEnd"/>
      <w:r w:rsidRPr="0048718B">
        <w:rPr>
          <w:rFonts w:asciiTheme="majorHAnsi" w:hAnsiTheme="majorHAnsi" w:cstheme="majorHAnsi"/>
          <w:sz w:val="10"/>
        </w:rPr>
        <w:t xml:space="preserve"> useful to see what has already transpired in space development in just the past five decades. The world’s first geosynchronous communications satellite had a throughput capability of about 500 kb / s. In contrast, today’s state of the art </w:t>
      </w:r>
      <w:proofErr w:type="spellStart"/>
      <w:r w:rsidRPr="0048718B">
        <w:rPr>
          <w:rFonts w:asciiTheme="majorHAnsi" w:hAnsiTheme="majorHAnsi" w:cstheme="majorHAnsi"/>
          <w:sz w:val="10"/>
        </w:rPr>
        <w:t>Viasat</w:t>
      </w:r>
      <w:proofErr w:type="spellEnd"/>
      <w:r w:rsidRPr="0048718B">
        <w:rPr>
          <w:rFonts w:asciiTheme="majorHAnsi" w:hAnsiTheme="majorHAnsi" w:cstheme="majorHAnsi"/>
          <w:sz w:val="10"/>
        </w:rPr>
        <w:t xml:space="preserve"> 2 —a half century later— has an impressive throughput of some 140 Gb/s. Th is means that the relative throughput is nearly 300,000 greater, while its lifetime is some ten times longer (Figs. 1.1 and </w:t>
      </w:r>
      <w:proofErr w:type="gramStart"/>
      <w:r w:rsidRPr="0048718B">
        <w:rPr>
          <w:rFonts w:asciiTheme="majorHAnsi" w:hAnsiTheme="majorHAnsi" w:cstheme="majorHAnsi"/>
          <w:sz w:val="10"/>
        </w:rPr>
        <w:t>1.2 )</w:t>
      </w:r>
      <w:proofErr w:type="gramEnd"/>
      <w:r w:rsidRPr="0048718B">
        <w:rPr>
          <w:rFonts w:asciiTheme="majorHAnsi" w:hAnsiTheme="majorHAnsi" w:cstheme="majorHAnsi"/>
          <w:sz w:val="10"/>
        </w:rPr>
        <w:t xml:space="preserve">. Each new generation of communications satellite has had more power, better antenna systems, improved pointing and stabilization, and an extended lifetime. And the capabilities represented by remote sensing </w:t>
      </w:r>
      <w:proofErr w:type="gramStart"/>
      <w:r w:rsidRPr="0048718B">
        <w:rPr>
          <w:rFonts w:asciiTheme="majorHAnsi" w:hAnsiTheme="majorHAnsi" w:cstheme="majorHAnsi"/>
          <w:sz w:val="10"/>
        </w:rPr>
        <w:t>satellites ,</w:t>
      </w:r>
      <w:proofErr w:type="gramEnd"/>
      <w:r w:rsidRPr="0048718B">
        <w:rPr>
          <w:rFonts w:asciiTheme="majorHAnsi" w:hAnsiTheme="majorHAnsi" w:cstheme="majorHAnsi"/>
          <w:sz w:val="10"/>
        </w:rPr>
        <w:t xml:space="preserve"> meteorological satellites , and navigation and timing satellites have also expanded their capabilities and performance in an impressive manner. When satellite applications first started, the market was measured in millions of dollars. Today commercial satellite services exceed a quarter of a billion dollars. Vital services such as the Internet, aircraft </w:t>
      </w:r>
      <w:proofErr w:type="spellStart"/>
      <w:r w:rsidRPr="0048718B">
        <w:rPr>
          <w:rFonts w:asciiTheme="majorHAnsi" w:hAnsiTheme="majorHAnsi" w:cstheme="majorHAnsi"/>
          <w:sz w:val="10"/>
        </w:rPr>
        <w:t>traffi</w:t>
      </w:r>
      <w:proofErr w:type="spellEnd"/>
      <w:r w:rsidRPr="0048718B">
        <w:rPr>
          <w:rFonts w:asciiTheme="majorHAnsi" w:hAnsiTheme="majorHAnsi" w:cstheme="majorHAnsi"/>
          <w:sz w:val="10"/>
        </w:rPr>
        <w:t xml:space="preserve"> c control and management, international banking, </w:t>
      </w:r>
      <w:proofErr w:type="gramStart"/>
      <w:r w:rsidRPr="0048718B">
        <w:rPr>
          <w:rFonts w:asciiTheme="majorHAnsi" w:hAnsiTheme="majorHAnsi" w:cstheme="majorHAnsi"/>
          <w:sz w:val="10"/>
        </w:rPr>
        <w:t>search</w:t>
      </w:r>
      <w:proofErr w:type="gramEnd"/>
      <w:r w:rsidRPr="0048718B">
        <w:rPr>
          <w:rFonts w:asciiTheme="majorHAnsi" w:hAnsiTheme="majorHAnsi" w:cstheme="majorHAnsi"/>
          <w:sz w:val="10"/>
        </w:rPr>
        <w:t xml:space="preserve"> and rescue and much, much more depend on application satellites. Th </w:t>
      </w:r>
      <w:proofErr w:type="spellStart"/>
      <w:r w:rsidRPr="0048718B">
        <w:rPr>
          <w:rFonts w:asciiTheme="majorHAnsi" w:hAnsiTheme="majorHAnsi" w:cstheme="majorHAnsi"/>
          <w:sz w:val="10"/>
        </w:rPr>
        <w:t>ose</w:t>
      </w:r>
      <w:proofErr w:type="spellEnd"/>
      <w:r w:rsidRPr="0048718B">
        <w:rPr>
          <w:rFonts w:asciiTheme="majorHAnsi" w:hAnsiTheme="majorHAnsi" w:cstheme="majorHAnsi"/>
          <w:sz w:val="10"/>
        </w:rPr>
        <w:t xml:space="preserve"> that would doubt the importance of satellites to the global economy might wish to view on You Tube the video “If Th ere Were a Day Without Satellites?” [ </w:t>
      </w:r>
      <w:proofErr w:type="gramStart"/>
      <w:r w:rsidRPr="0048718B">
        <w:rPr>
          <w:rFonts w:asciiTheme="majorHAnsi" w:hAnsiTheme="majorHAnsi" w:cstheme="majorHAnsi"/>
          <w:sz w:val="10"/>
        </w:rPr>
        <w:t>2 ]</w:t>
      </w:r>
      <w:proofErr w:type="gramEnd"/>
      <w:r w:rsidRPr="0048718B">
        <w:rPr>
          <w:rFonts w:asciiTheme="majorHAnsi" w:hAnsiTheme="majorHAnsi" w:cstheme="majorHAnsi"/>
          <w:sz w:val="10"/>
        </w:rPr>
        <w:t xml:space="preserve">. Let’s check in on what some of those very rich and smart guys think about the new space economy and its potential. (We are sorry to say that so far there are no female space billionaires, but surely this, too, will come someday soon.) </w:t>
      </w:r>
      <w:proofErr w:type="gramStart"/>
      <w:r w:rsidRPr="0048718B">
        <w:rPr>
          <w:rFonts w:asciiTheme="majorHAnsi" w:hAnsiTheme="majorHAnsi" w:cstheme="majorHAnsi"/>
          <w:sz w:val="10"/>
        </w:rPr>
        <w:t>Of course</w:t>
      </w:r>
      <w:proofErr w:type="gramEnd"/>
      <w:r w:rsidRPr="0048718B">
        <w:rPr>
          <w:rFonts w:asciiTheme="majorHAnsi" w:hAnsiTheme="majorHAnsi" w:cstheme="majorHAnsi"/>
          <w:sz w:val="10"/>
        </w:rPr>
        <w:t xml:space="preserve"> this twenty-fi </w:t>
      </w:r>
      <w:proofErr w:type="spellStart"/>
      <w:r w:rsidRPr="0048718B">
        <w:rPr>
          <w:rFonts w:asciiTheme="majorHAnsi" w:hAnsiTheme="majorHAnsi" w:cstheme="majorHAnsi"/>
          <w:sz w:val="10"/>
        </w:rPr>
        <w:t>rst</w:t>
      </w:r>
      <w:proofErr w:type="spellEnd"/>
      <w:r w:rsidRPr="0048718B">
        <w:rPr>
          <w:rFonts w:asciiTheme="majorHAnsi" w:hAnsiTheme="majorHAnsi" w:cstheme="majorHAnsi"/>
          <w:sz w:val="10"/>
        </w:rPr>
        <w:t xml:space="preserve"> century breakthrough that we call the New Space economy will not come just from new space commerce. It will also come from the amazing new technologies here on Earth. Vital new terrestrial technologies will accompany this cosmic journey into tomorrow. </w:t>
      </w:r>
      <w:r w:rsidRPr="0048718B">
        <w:rPr>
          <w:rStyle w:val="StyleUnderline"/>
          <w:rFonts w:asciiTheme="majorHAnsi" w:hAnsiTheme="majorHAnsi" w:cstheme="majorHAnsi"/>
        </w:rPr>
        <w:t>Info</w:t>
      </w:r>
      <w:r w:rsidRPr="0048718B">
        <w:rPr>
          <w:rFonts w:asciiTheme="majorHAnsi" w:hAnsiTheme="majorHAnsi" w:cstheme="majorHAnsi"/>
          <w:sz w:val="10"/>
        </w:rPr>
        <w:t>rmation</w:t>
      </w:r>
      <w:r w:rsidRPr="0048718B">
        <w:rPr>
          <w:rStyle w:val="StyleUnderline"/>
          <w:rFonts w:asciiTheme="majorHAnsi" w:hAnsiTheme="majorHAnsi" w:cstheme="majorHAnsi"/>
        </w:rPr>
        <w:t xml:space="preserve"> technology, </w:t>
      </w:r>
      <w:r w:rsidRPr="0048718B">
        <w:rPr>
          <w:rStyle w:val="StyleUnderline"/>
          <w:rFonts w:asciiTheme="majorHAnsi" w:hAnsiTheme="majorHAnsi" w:cstheme="majorHAnsi"/>
          <w:highlight w:val="green"/>
        </w:rPr>
        <w:t xml:space="preserve">robotics, </w:t>
      </w:r>
      <w:r w:rsidRPr="0048718B">
        <w:rPr>
          <w:rStyle w:val="Emphasis"/>
          <w:rFonts w:asciiTheme="majorHAnsi" w:hAnsiTheme="majorHAnsi" w:cstheme="majorHAnsi"/>
          <w:highlight w:val="green"/>
        </w:rPr>
        <w:t>a</w:t>
      </w:r>
      <w:r w:rsidRPr="0048718B">
        <w:rPr>
          <w:rStyle w:val="StyleUnderline"/>
          <w:rFonts w:asciiTheme="majorHAnsi" w:hAnsiTheme="majorHAnsi" w:cstheme="majorHAnsi"/>
        </w:rPr>
        <w:t xml:space="preserve">rtificial </w:t>
      </w:r>
      <w:proofErr w:type="gramStart"/>
      <w:r w:rsidRPr="0048718B">
        <w:rPr>
          <w:rStyle w:val="Emphasis"/>
          <w:rFonts w:asciiTheme="majorHAnsi" w:hAnsiTheme="majorHAnsi" w:cstheme="majorHAnsi"/>
          <w:highlight w:val="green"/>
        </w:rPr>
        <w:t>i</w:t>
      </w:r>
      <w:r w:rsidRPr="0048718B">
        <w:rPr>
          <w:rStyle w:val="StyleUnderline"/>
          <w:rFonts w:asciiTheme="majorHAnsi" w:hAnsiTheme="majorHAnsi" w:cstheme="majorHAnsi"/>
        </w:rPr>
        <w:t>ntelligence</w:t>
      </w:r>
      <w:proofErr w:type="gramEnd"/>
      <w:r w:rsidRPr="0048718B">
        <w:rPr>
          <w:rStyle w:val="StyleUnderline"/>
          <w:rFonts w:asciiTheme="majorHAnsi" w:hAnsiTheme="majorHAnsi" w:cstheme="majorHAnsi"/>
        </w:rPr>
        <w:t xml:space="preserve"> </w:t>
      </w:r>
      <w:r w:rsidRPr="0048718B">
        <w:rPr>
          <w:rStyle w:val="StyleUnderline"/>
          <w:rFonts w:asciiTheme="majorHAnsi" w:hAnsiTheme="majorHAnsi" w:cstheme="majorHAnsi"/>
          <w:highlight w:val="green"/>
        </w:rPr>
        <w:t>and commercial space</w:t>
      </w:r>
      <w:r w:rsidRPr="0048718B">
        <w:rPr>
          <w:rStyle w:val="StyleUnderline"/>
          <w:rFonts w:asciiTheme="majorHAnsi" w:hAnsiTheme="majorHAnsi" w:cstheme="majorHAnsi"/>
        </w:rPr>
        <w:t xml:space="preserve"> </w:t>
      </w:r>
      <w:r w:rsidRPr="0048718B">
        <w:rPr>
          <w:rFonts w:asciiTheme="majorHAnsi" w:hAnsiTheme="majorHAnsi" w:cstheme="majorHAnsi"/>
          <w:sz w:val="10"/>
        </w:rPr>
        <w:t>travel systems</w:t>
      </w:r>
      <w:r w:rsidRPr="0048718B">
        <w:rPr>
          <w:rStyle w:val="StyleUnderline"/>
          <w:rFonts w:asciiTheme="majorHAnsi" w:hAnsiTheme="majorHAnsi" w:cstheme="majorHAnsi"/>
        </w:rPr>
        <w:t xml:space="preserve"> </w:t>
      </w:r>
      <w:r w:rsidRPr="0048718B">
        <w:rPr>
          <w:rStyle w:val="StyleUnderline"/>
          <w:rFonts w:asciiTheme="majorHAnsi" w:hAnsiTheme="majorHAnsi" w:cstheme="majorHAnsi"/>
          <w:highlight w:val="green"/>
        </w:rPr>
        <w:t>have</w:t>
      </w:r>
      <w:r w:rsidRPr="0048718B">
        <w:rPr>
          <w:rStyle w:val="StyleUnderline"/>
          <w:rFonts w:asciiTheme="majorHAnsi" w:hAnsiTheme="majorHAnsi" w:cstheme="majorHAnsi"/>
        </w:rPr>
        <w:t xml:space="preserve"> </w:t>
      </w:r>
      <w:r w:rsidRPr="0048718B">
        <w:rPr>
          <w:rFonts w:asciiTheme="majorHAnsi" w:hAnsiTheme="majorHAnsi" w:cstheme="majorHAnsi"/>
          <w:sz w:val="10"/>
        </w:rPr>
        <w:t>now</w:t>
      </w:r>
      <w:r w:rsidRPr="0048718B">
        <w:rPr>
          <w:rStyle w:val="StyleUnderline"/>
          <w:rFonts w:asciiTheme="majorHAnsi" w:hAnsiTheme="majorHAnsi" w:cstheme="majorHAnsi"/>
        </w:rPr>
        <w:t xml:space="preserve"> </w:t>
      </w:r>
      <w:r w:rsidRPr="0048718B">
        <w:rPr>
          <w:rStyle w:val="StyleUnderline"/>
          <w:rFonts w:asciiTheme="majorHAnsi" w:hAnsiTheme="majorHAnsi" w:cstheme="majorHAnsi"/>
          <w:highlight w:val="green"/>
        </w:rPr>
        <w:t>set us on</w:t>
      </w:r>
      <w:r w:rsidRPr="0048718B">
        <w:rPr>
          <w:rStyle w:val="StyleUnderline"/>
          <w:rFonts w:asciiTheme="majorHAnsi" w:hAnsiTheme="majorHAnsi" w:cstheme="majorHAnsi"/>
        </w:rPr>
        <w:t xml:space="preserve"> </w:t>
      </w:r>
      <w:r w:rsidRPr="0048718B">
        <w:rPr>
          <w:rFonts w:asciiTheme="majorHAnsi" w:hAnsiTheme="majorHAnsi" w:cstheme="majorHAnsi"/>
          <w:sz w:val="10"/>
        </w:rPr>
        <w:t xml:space="preserve">a </w:t>
      </w:r>
      <w:r w:rsidRPr="0048718B">
        <w:rPr>
          <w:rStyle w:val="StyleUnderline"/>
          <w:rFonts w:asciiTheme="majorHAnsi" w:hAnsiTheme="majorHAnsi" w:cstheme="majorHAnsi"/>
          <w:highlight w:val="green"/>
        </w:rPr>
        <w:t>course</w:t>
      </w:r>
      <w:r w:rsidRPr="0048718B">
        <w:rPr>
          <w:rStyle w:val="StyleUnderline"/>
          <w:rFonts w:asciiTheme="majorHAnsi" w:hAnsiTheme="majorHAnsi" w:cstheme="majorHAnsi"/>
        </w:rPr>
        <w:t xml:space="preserve"> to </w:t>
      </w:r>
      <w:r w:rsidRPr="0048718B">
        <w:rPr>
          <w:rFonts w:asciiTheme="majorHAnsi" w:hAnsiTheme="majorHAnsi" w:cstheme="majorHAnsi"/>
          <w:sz w:val="10"/>
        </w:rPr>
        <w:t>allow us humans to</w:t>
      </w:r>
      <w:r w:rsidRPr="0048718B">
        <w:rPr>
          <w:rStyle w:val="StyleUnderline"/>
          <w:rFonts w:asciiTheme="majorHAnsi" w:hAnsiTheme="majorHAnsi" w:cstheme="majorHAnsi"/>
        </w:rPr>
        <w:t xml:space="preserve"> harvest </w:t>
      </w:r>
      <w:r w:rsidRPr="0048718B">
        <w:rPr>
          <w:rFonts w:asciiTheme="majorHAnsi" w:hAnsiTheme="majorHAnsi" w:cstheme="majorHAnsi"/>
          <w:sz w:val="10"/>
        </w:rPr>
        <w:t>the amazing</w:t>
      </w:r>
      <w:r w:rsidRPr="0048718B">
        <w:rPr>
          <w:rStyle w:val="StyleUnderline"/>
          <w:rFonts w:asciiTheme="majorHAnsi" w:hAnsiTheme="majorHAnsi" w:cstheme="majorHAnsi"/>
        </w:rPr>
        <w:t xml:space="preserve"> riches in the skies—new natural resources, new energy, and</w:t>
      </w:r>
      <w:r w:rsidRPr="0048718B">
        <w:rPr>
          <w:rFonts w:asciiTheme="majorHAnsi" w:hAnsiTheme="majorHAnsi" w:cstheme="majorHAnsi"/>
          <w:sz w:val="10"/>
        </w:rPr>
        <w:t xml:space="preserve"> even totally </w:t>
      </w:r>
      <w:r w:rsidRPr="0048718B">
        <w:rPr>
          <w:rStyle w:val="StyleUnderline"/>
          <w:rFonts w:asciiTheme="majorHAnsi" w:hAnsiTheme="majorHAnsi" w:cstheme="majorHAnsi"/>
        </w:rPr>
        <w:t xml:space="preserve">new ways of looking at the </w:t>
      </w:r>
      <w:r w:rsidRPr="0048718B">
        <w:rPr>
          <w:rStyle w:val="Emphasis"/>
          <w:rFonts w:asciiTheme="majorHAnsi" w:hAnsiTheme="majorHAnsi" w:cstheme="majorHAnsi"/>
        </w:rPr>
        <w:t>purpose of human existence</w:t>
      </w:r>
      <w:r w:rsidRPr="0048718B">
        <w:rPr>
          <w:rStyle w:val="StyleUnderline"/>
          <w:rFonts w:asciiTheme="majorHAnsi" w:hAnsiTheme="majorHAnsi" w:cstheme="majorHAnsi"/>
          <w:highlight w:val="green"/>
        </w:rPr>
        <w:t>.</w:t>
      </w:r>
      <w:r w:rsidRPr="0048718B">
        <w:rPr>
          <w:rFonts w:asciiTheme="majorHAnsi" w:hAnsiTheme="majorHAnsi" w:cstheme="majorHAnsi"/>
          <w:sz w:val="10"/>
        </w:rPr>
        <w:t xml:space="preserve"> If we pursue this course steadfastly, it can be the beginning of a New Space renaissance. But </w:t>
      </w:r>
      <w:r w:rsidRPr="0048718B">
        <w:rPr>
          <w:rStyle w:val="StyleUnderline"/>
          <w:rFonts w:asciiTheme="majorHAnsi" w:hAnsiTheme="majorHAnsi" w:cstheme="majorHAnsi"/>
        </w:rPr>
        <w:t xml:space="preserve">if we don’t seek to realize our </w:t>
      </w:r>
      <w:r w:rsidRPr="0048718B">
        <w:rPr>
          <w:rStyle w:val="Emphasis"/>
          <w:rFonts w:asciiTheme="majorHAnsi" w:hAnsiTheme="majorHAnsi" w:cstheme="majorHAnsi"/>
        </w:rPr>
        <w:t>ultimate destiny</w:t>
      </w:r>
      <w:r w:rsidRPr="0048718B">
        <w:rPr>
          <w:rFonts w:asciiTheme="majorHAnsi" w:hAnsiTheme="majorHAnsi" w:cstheme="majorHAnsi"/>
          <w:sz w:val="10"/>
        </w:rPr>
        <w:t xml:space="preserve"> in space, </w:t>
      </w:r>
      <w:r w:rsidRPr="0048718B">
        <w:rPr>
          <w:rStyle w:val="StyleUnderline"/>
          <w:rFonts w:asciiTheme="majorHAnsi" w:hAnsiTheme="majorHAnsi" w:cstheme="majorHAnsi"/>
        </w:rPr>
        <w:t xml:space="preserve">Homo sapiens can end up in the </w:t>
      </w:r>
      <w:r w:rsidRPr="0048718B">
        <w:rPr>
          <w:rStyle w:val="Emphasis"/>
          <w:rFonts w:asciiTheme="majorHAnsi" w:hAnsiTheme="majorHAnsi" w:cstheme="majorHAnsi"/>
        </w:rPr>
        <w:t>dustbin of history</w:t>
      </w:r>
      <w:r w:rsidRPr="0048718B">
        <w:rPr>
          <w:rFonts w:asciiTheme="majorHAnsi" w:hAnsiTheme="majorHAnsi" w:cstheme="majorHAnsi"/>
          <w:sz w:val="10"/>
        </w:rPr>
        <w:t xml:space="preserve">—just </w:t>
      </w:r>
      <w:r w:rsidRPr="0048718B">
        <w:rPr>
          <w:rStyle w:val="StyleUnderline"/>
          <w:rFonts w:asciiTheme="majorHAnsi" w:hAnsiTheme="majorHAnsi" w:cstheme="majorHAnsi"/>
        </w:rPr>
        <w:t xml:space="preserve">like </w:t>
      </w:r>
      <w:r w:rsidRPr="0048718B">
        <w:rPr>
          <w:rFonts w:asciiTheme="majorHAnsi" w:hAnsiTheme="majorHAnsi" w:cstheme="majorHAnsi"/>
          <w:sz w:val="10"/>
        </w:rPr>
        <w:t>literally</w:t>
      </w:r>
      <w:r w:rsidRPr="0048718B">
        <w:rPr>
          <w:rStyle w:val="StyleUnderline"/>
          <w:rFonts w:asciiTheme="majorHAnsi" w:hAnsiTheme="majorHAnsi" w:cstheme="majorHAnsi"/>
        </w:rPr>
        <w:t xml:space="preserve"> </w:t>
      </w:r>
      <w:r w:rsidRPr="0048718B">
        <w:rPr>
          <w:rStyle w:val="Emphasis"/>
          <w:rFonts w:asciiTheme="majorHAnsi" w:hAnsiTheme="majorHAnsi" w:cstheme="majorHAnsi"/>
        </w:rPr>
        <w:t>millions of already failed species</w:t>
      </w:r>
      <w:r w:rsidRPr="0048718B">
        <w:rPr>
          <w:rFonts w:asciiTheme="majorHAnsi" w:hAnsiTheme="majorHAnsi" w:cstheme="majorHAnsi"/>
          <w:sz w:val="10"/>
        </w:rPr>
        <w:t xml:space="preserve">. In each and every one of the five mass extinction events that have occurred over the last 1.5 billion years on Earth, some 50–80 % of all species have gone </w:t>
      </w:r>
      <w:r w:rsidRPr="0048718B">
        <w:rPr>
          <w:rStyle w:val="StyleUnderline"/>
          <w:rFonts w:asciiTheme="majorHAnsi" w:hAnsiTheme="majorHAnsi" w:cstheme="majorHAnsi"/>
        </w:rPr>
        <w:t xml:space="preserve">the way of the </w:t>
      </w:r>
      <w:r w:rsidRPr="0048718B">
        <w:rPr>
          <w:rStyle w:val="Emphasis"/>
          <w:rFonts w:asciiTheme="majorHAnsi" w:hAnsiTheme="majorHAnsi" w:cstheme="majorHAnsi"/>
        </w:rPr>
        <w:t>T. Rex</w:t>
      </w:r>
      <w:r w:rsidRPr="0048718B">
        <w:rPr>
          <w:rStyle w:val="StyleUnderline"/>
          <w:rFonts w:asciiTheme="majorHAnsi" w:hAnsiTheme="majorHAnsi" w:cstheme="majorHAnsi"/>
        </w:rPr>
        <w:t xml:space="preserve">, the </w:t>
      </w:r>
      <w:r w:rsidRPr="0048718B">
        <w:rPr>
          <w:rStyle w:val="Emphasis"/>
          <w:rFonts w:asciiTheme="majorHAnsi" w:hAnsiTheme="majorHAnsi" w:cstheme="majorHAnsi"/>
        </w:rPr>
        <w:t>woolly mammoth</w:t>
      </w:r>
      <w:r w:rsidRPr="0048718B">
        <w:rPr>
          <w:rStyle w:val="StyleUnderline"/>
          <w:rFonts w:asciiTheme="majorHAnsi" w:hAnsiTheme="majorHAnsi" w:cstheme="majorHAnsi"/>
        </w:rPr>
        <w:t xml:space="preserve">, and the </w:t>
      </w:r>
      <w:proofErr w:type="gramStart"/>
      <w:r w:rsidRPr="0048718B">
        <w:rPr>
          <w:rStyle w:val="Emphasis"/>
          <w:rFonts w:asciiTheme="majorHAnsi" w:hAnsiTheme="majorHAnsi" w:cstheme="majorHAnsi"/>
        </w:rPr>
        <w:t>Dodo</w:t>
      </w:r>
      <w:proofErr w:type="gramEnd"/>
      <w:r w:rsidRPr="0048718B">
        <w:rPr>
          <w:rStyle w:val="Emphasis"/>
          <w:rFonts w:asciiTheme="majorHAnsi" w:hAnsiTheme="majorHAnsi" w:cstheme="majorHAnsi"/>
        </w:rPr>
        <w:t xml:space="preserve"> bird</w:t>
      </w:r>
      <w:r w:rsidRPr="0048718B">
        <w:rPr>
          <w:rFonts w:asciiTheme="majorHAnsi" w:hAnsiTheme="majorHAnsi" w:cstheme="majorHAnsi"/>
          <w:sz w:val="10"/>
        </w:rPr>
        <w:t xml:space="preserve"> </w:t>
      </w:r>
      <w:r w:rsidRPr="0048718B">
        <w:rPr>
          <w:rStyle w:val="StyleUnderline"/>
          <w:rFonts w:asciiTheme="majorHAnsi" w:hAnsiTheme="majorHAnsi" w:cstheme="majorHAnsi"/>
        </w:rPr>
        <w:t xml:space="preserve">along with extinct </w:t>
      </w:r>
      <w:r w:rsidRPr="0048718B">
        <w:rPr>
          <w:rStyle w:val="Emphasis"/>
          <w:rFonts w:asciiTheme="majorHAnsi" w:hAnsiTheme="majorHAnsi" w:cstheme="majorHAnsi"/>
        </w:rPr>
        <w:t>ferns</w:t>
      </w:r>
      <w:r w:rsidRPr="0048718B">
        <w:rPr>
          <w:rStyle w:val="StyleUnderline"/>
          <w:rFonts w:asciiTheme="majorHAnsi" w:hAnsiTheme="majorHAnsi" w:cstheme="majorHAnsi"/>
        </w:rPr>
        <w:t xml:space="preserve">, </w:t>
      </w:r>
      <w:r w:rsidRPr="0048718B">
        <w:rPr>
          <w:rStyle w:val="Emphasis"/>
          <w:rFonts w:asciiTheme="majorHAnsi" w:hAnsiTheme="majorHAnsi" w:cstheme="majorHAnsi"/>
        </w:rPr>
        <w:t>grasses</w:t>
      </w:r>
      <w:r w:rsidRPr="0048718B">
        <w:rPr>
          <w:rStyle w:val="StyleUnderline"/>
          <w:rFonts w:asciiTheme="majorHAnsi" w:hAnsiTheme="majorHAnsi" w:cstheme="majorHAnsi"/>
        </w:rPr>
        <w:t xml:space="preserve"> and </w:t>
      </w:r>
      <w:r w:rsidRPr="0048718B">
        <w:rPr>
          <w:rStyle w:val="Emphasis"/>
          <w:rFonts w:asciiTheme="majorHAnsi" w:hAnsiTheme="majorHAnsi" w:cstheme="majorHAnsi"/>
        </w:rPr>
        <w:t>cacti</w:t>
      </w:r>
      <w:r w:rsidRPr="0048718B">
        <w:rPr>
          <w:rStyle w:val="StyleUnderline"/>
          <w:rFonts w:asciiTheme="majorHAnsi" w:hAnsiTheme="majorHAnsi" w:cstheme="majorHAnsi"/>
        </w:rPr>
        <w:t>.</w:t>
      </w:r>
      <w:r w:rsidRPr="0048718B">
        <w:rPr>
          <w:rFonts w:asciiTheme="majorHAnsi" w:hAnsiTheme="majorHAnsi" w:cstheme="majorHAnsi"/>
          <w:sz w:val="10"/>
        </w:rPr>
        <w:t xml:space="preserve"> On the other hand, the best days of </w:t>
      </w:r>
      <w:proofErr w:type="gramStart"/>
      <w:r w:rsidRPr="0048718B">
        <w:rPr>
          <w:rFonts w:asciiTheme="majorHAnsi" w:hAnsiTheme="majorHAnsi" w:cstheme="majorHAnsi"/>
          <w:sz w:val="10"/>
        </w:rPr>
        <w:t>the human race</w:t>
      </w:r>
      <w:proofErr w:type="gramEnd"/>
      <w:r w:rsidRPr="0048718B">
        <w:rPr>
          <w:rFonts w:asciiTheme="majorHAnsi" w:hAnsiTheme="majorHAnsi" w:cstheme="majorHAnsi"/>
          <w:sz w:val="10"/>
        </w:rPr>
        <w:t xml:space="preserve"> could be just beginning. If we are smart about how we go about discovering and using these riches in the skies and applying the best of our new technologies, it could be the start of a new beginning for humanity. Konstantin </w:t>
      </w:r>
      <w:proofErr w:type="spellStart"/>
      <w:r w:rsidRPr="0048718B">
        <w:rPr>
          <w:rFonts w:asciiTheme="majorHAnsi" w:hAnsiTheme="majorHAnsi" w:cstheme="majorHAnsi"/>
          <w:sz w:val="10"/>
        </w:rPr>
        <w:t>Tsiokovsky</w:t>
      </w:r>
      <w:proofErr w:type="spellEnd"/>
      <w:r w:rsidRPr="0048718B">
        <w:rPr>
          <w:rFonts w:asciiTheme="majorHAnsi" w:hAnsiTheme="majorHAnsi" w:cstheme="majorHAnsi"/>
          <w:sz w:val="10"/>
        </w:rPr>
        <w:t xml:space="preserve">, the Russian astronautics pioneer, who fi </w:t>
      </w:r>
      <w:proofErr w:type="spellStart"/>
      <w:r w:rsidRPr="0048718B">
        <w:rPr>
          <w:rFonts w:asciiTheme="majorHAnsi" w:hAnsiTheme="majorHAnsi" w:cstheme="majorHAnsi"/>
          <w:sz w:val="10"/>
        </w:rPr>
        <w:t>rst</w:t>
      </w:r>
      <w:proofErr w:type="spellEnd"/>
      <w:r w:rsidRPr="0048718B">
        <w:rPr>
          <w:rFonts w:asciiTheme="majorHAnsi" w:hAnsiTheme="majorHAnsi" w:cstheme="majorHAnsi"/>
          <w:sz w:val="10"/>
        </w:rPr>
        <w:t xml:space="preserve"> conceived of practical designs for spaceships, famously said: “A planet is the cradle of mankind, but one cannot live in a cradle forever.” Well before </w:t>
      </w:r>
      <w:proofErr w:type="spellStart"/>
      <w:r w:rsidRPr="0048718B">
        <w:rPr>
          <w:rFonts w:asciiTheme="majorHAnsi" w:hAnsiTheme="majorHAnsi" w:cstheme="majorHAnsi"/>
          <w:sz w:val="10"/>
        </w:rPr>
        <w:t>Tsiokovsky</w:t>
      </w:r>
      <w:proofErr w:type="spellEnd"/>
      <w:r w:rsidRPr="0048718B">
        <w:rPr>
          <w:rFonts w:asciiTheme="majorHAnsi" w:hAnsiTheme="majorHAnsi" w:cstheme="majorHAnsi"/>
          <w:sz w:val="10"/>
        </w:rPr>
        <w:t xml:space="preserve"> another genius, Leonardo da Vinci, said, quite poetically: “Once you have tasted flight, you will forever walk the earth with your eyes turned skyward, for there you have been, and there you will always long to return.” The founder of the X-Prize and of Planetary Resources, Inc., Dr. Peter Diamandis, has much more brashly said much the same thing in quite diff </w:t>
      </w:r>
      <w:proofErr w:type="spellStart"/>
      <w:r w:rsidRPr="0048718B">
        <w:rPr>
          <w:rFonts w:asciiTheme="majorHAnsi" w:hAnsiTheme="majorHAnsi" w:cstheme="majorHAnsi"/>
          <w:sz w:val="10"/>
        </w:rPr>
        <w:t>erent</w:t>
      </w:r>
      <w:proofErr w:type="spellEnd"/>
      <w:r w:rsidRPr="0048718B">
        <w:rPr>
          <w:rFonts w:asciiTheme="majorHAnsi" w:hAnsiTheme="majorHAnsi" w:cstheme="majorHAnsi"/>
          <w:sz w:val="10"/>
        </w:rPr>
        <w:t xml:space="preserve"> words when he said: “The meek shall inherit the Earth. The rest of us will go to Mars.” The New Space Billionaires Peter Diamandis is not alone in his thinking. From the list of “visionaries” quoted earlier, Elon Musk, the founder of SpaceX; Sir Richard Branson, the founder of Virgin Galactic; and Paul Allen, the co-founder of Microsoft and the man who financed SpaceShipOne, the world’s first successful spaceplane have all said the future will include a vibrant new space economy. Th </w:t>
      </w:r>
      <w:proofErr w:type="spellStart"/>
      <w:r w:rsidRPr="0048718B">
        <w:rPr>
          <w:rFonts w:asciiTheme="majorHAnsi" w:hAnsiTheme="majorHAnsi" w:cstheme="majorHAnsi"/>
          <w:sz w:val="10"/>
        </w:rPr>
        <w:t>ey</w:t>
      </w:r>
      <w:proofErr w:type="spellEnd"/>
      <w:r w:rsidRPr="0048718B">
        <w:rPr>
          <w:rFonts w:asciiTheme="majorHAnsi" w:hAnsiTheme="majorHAnsi" w:cstheme="majorHAnsi"/>
          <w:sz w:val="10"/>
        </w:rPr>
        <w:t xml:space="preserve">, and others, have said that we can, we </w:t>
      </w:r>
      <w:proofErr w:type="gramStart"/>
      <w:r w:rsidRPr="0048718B">
        <w:rPr>
          <w:rFonts w:asciiTheme="majorHAnsi" w:hAnsiTheme="majorHAnsi" w:cstheme="majorHAnsi"/>
          <w:sz w:val="10"/>
        </w:rPr>
        <w:t>should</w:t>
      </w:r>
      <w:proofErr w:type="gramEnd"/>
      <w:r w:rsidRPr="0048718B">
        <w:rPr>
          <w:rFonts w:asciiTheme="majorHAnsi" w:hAnsiTheme="majorHAnsi" w:cstheme="majorHAnsi"/>
          <w:sz w:val="10"/>
        </w:rPr>
        <w:t xml:space="preserve"> and we soon shall go into space and realize the bounty that it can offer to us. Th e New Space enterprise is today indeed being led by those so-called space </w:t>
      </w:r>
      <w:proofErr w:type="gramStart"/>
      <w:r w:rsidRPr="0048718B">
        <w:rPr>
          <w:rFonts w:asciiTheme="majorHAnsi" w:hAnsiTheme="majorHAnsi" w:cstheme="majorHAnsi"/>
          <w:sz w:val="10"/>
        </w:rPr>
        <w:t>billionaires ,</w:t>
      </w:r>
      <w:proofErr w:type="gramEnd"/>
      <w:r w:rsidRPr="0048718B">
        <w:rPr>
          <w:rFonts w:asciiTheme="majorHAnsi" w:hAnsiTheme="majorHAnsi" w:cstheme="majorHAnsi"/>
          <w:sz w:val="10"/>
        </w:rPr>
        <w:t xml:space="preserve"> who have an exciting vision of the future. They and others in the commercial space economy believe that the exploitation of outer space may </w:t>
      </w:r>
      <w:proofErr w:type="gramStart"/>
      <w:r w:rsidRPr="0048718B">
        <w:rPr>
          <w:rFonts w:asciiTheme="majorHAnsi" w:hAnsiTheme="majorHAnsi" w:cstheme="majorHAnsi"/>
          <w:sz w:val="10"/>
        </w:rPr>
        <w:t>open up</w:t>
      </w:r>
      <w:proofErr w:type="gramEnd"/>
      <w:r w:rsidRPr="0048718B">
        <w:rPr>
          <w:rFonts w:asciiTheme="majorHAnsi" w:hAnsiTheme="majorHAnsi" w:cstheme="majorHAnsi"/>
          <w:sz w:val="10"/>
        </w:rPr>
        <w:t xml:space="preserve"> a new golden age of astral abundance. They see outer </w:t>
      </w:r>
      <w:r w:rsidRPr="0048718B">
        <w:rPr>
          <w:rStyle w:val="StyleUnderline"/>
          <w:rFonts w:asciiTheme="majorHAnsi" w:hAnsiTheme="majorHAnsi" w:cstheme="majorHAnsi"/>
        </w:rPr>
        <w:t>space</w:t>
      </w:r>
      <w:r w:rsidRPr="0048718B">
        <w:rPr>
          <w:rFonts w:asciiTheme="majorHAnsi" w:hAnsiTheme="majorHAnsi" w:cstheme="majorHAnsi"/>
          <w:sz w:val="10"/>
        </w:rPr>
        <w:t xml:space="preserve"> as a new frontier that can be a great source of new </w:t>
      </w:r>
      <w:r w:rsidRPr="0048718B">
        <w:rPr>
          <w:rStyle w:val="StyleUnderline"/>
          <w:rFonts w:asciiTheme="majorHAnsi" w:hAnsiTheme="majorHAnsi" w:cstheme="majorHAnsi"/>
        </w:rPr>
        <w:t>materials, energy and</w:t>
      </w:r>
      <w:r w:rsidRPr="0048718B">
        <w:rPr>
          <w:rFonts w:asciiTheme="majorHAnsi" w:hAnsiTheme="majorHAnsi" w:cstheme="majorHAnsi"/>
          <w:sz w:val="10"/>
        </w:rPr>
        <w:t xml:space="preserve"> various forms of new </w:t>
      </w:r>
      <w:r w:rsidRPr="0048718B">
        <w:rPr>
          <w:rStyle w:val="StyleUnderline"/>
          <w:rFonts w:asciiTheme="majorHAnsi" w:hAnsiTheme="majorHAnsi" w:cstheme="majorHAnsi"/>
        </w:rPr>
        <w:t>wealth</w:t>
      </w:r>
      <w:r w:rsidRPr="0048718B">
        <w:rPr>
          <w:rFonts w:asciiTheme="majorHAnsi" w:hAnsiTheme="majorHAnsi" w:cstheme="majorHAnsi"/>
          <w:sz w:val="10"/>
        </w:rPr>
        <w:t xml:space="preserve"> that might even </w:t>
      </w:r>
      <w:r w:rsidRPr="0048718B">
        <w:rPr>
          <w:rStyle w:val="StyleUnderline"/>
          <w:rFonts w:asciiTheme="majorHAnsi" w:hAnsiTheme="majorHAnsi" w:cstheme="majorHAnsi"/>
        </w:rPr>
        <w:t>save us from excesses of the past.</w:t>
      </w:r>
      <w:r w:rsidRPr="0048718B">
        <w:rPr>
          <w:rFonts w:asciiTheme="majorHAnsi" w:hAnsiTheme="majorHAnsi" w:cstheme="majorHAnsi"/>
          <w:sz w:val="10"/>
        </w:rPr>
        <w:t xml:space="preserve"> Th is gold rush in the skies represents a new beginning. We are not talking about expensive new space ventures funded by NASA or other space agencies in Europe, Japan, </w:t>
      </w:r>
      <w:proofErr w:type="gramStart"/>
      <w:r w:rsidRPr="0048718B">
        <w:rPr>
          <w:rFonts w:asciiTheme="majorHAnsi" w:hAnsiTheme="majorHAnsi" w:cstheme="majorHAnsi"/>
          <w:sz w:val="10"/>
        </w:rPr>
        <w:t>China</w:t>
      </w:r>
      <w:proofErr w:type="gramEnd"/>
      <w:r w:rsidRPr="0048718B">
        <w:rPr>
          <w:rFonts w:asciiTheme="majorHAnsi" w:hAnsiTheme="majorHAnsi" w:cstheme="majorHAnsi"/>
          <w:sz w:val="10"/>
        </w:rPr>
        <w:t xml:space="preserve"> or India. No, these </w:t>
      </w:r>
      <w:proofErr w:type="gramStart"/>
      <w:r w:rsidRPr="0048718B">
        <w:rPr>
          <w:rFonts w:asciiTheme="majorHAnsi" w:hAnsiTheme="majorHAnsi" w:cstheme="majorHAnsi"/>
          <w:sz w:val="10"/>
        </w:rPr>
        <w:t>eff</w:t>
      </w:r>
      <w:proofErr w:type="gramEnd"/>
      <w:r w:rsidRPr="0048718B">
        <w:rPr>
          <w:rFonts w:asciiTheme="majorHAnsi" w:hAnsiTheme="majorHAnsi" w:cstheme="majorHAnsi"/>
          <w:sz w:val="10"/>
        </w:rPr>
        <w:t xml:space="preserve"> orts which we and others call New Space are today being forged by imaginative and resourceful commercial entrepreneurs. Th ese twenty-fi </w:t>
      </w:r>
      <w:proofErr w:type="spellStart"/>
      <w:r w:rsidRPr="0048718B">
        <w:rPr>
          <w:rFonts w:asciiTheme="majorHAnsi" w:hAnsiTheme="majorHAnsi" w:cstheme="majorHAnsi"/>
          <w:sz w:val="10"/>
        </w:rPr>
        <w:t>rst</w:t>
      </w:r>
      <w:proofErr w:type="spellEnd"/>
      <w:r w:rsidRPr="0048718B">
        <w:rPr>
          <w:rFonts w:asciiTheme="majorHAnsi" w:hAnsiTheme="majorHAnsi" w:cstheme="majorHAnsi"/>
          <w:sz w:val="10"/>
        </w:rPr>
        <w:t xml:space="preserve"> century visionaries have the fortitude and zeal to look to the abundance above. New breakthroughs in technology and New Space enterprises may be able to create an “astral life raft” for humanity. Just as Columbus and the Vikings had the imaginative drive that led them to discover the riches of a new world, we now have a cadre of space billionaires that are now leading us into this New Space era of tomorrow. These </w:t>
      </w:r>
      <w:r w:rsidRPr="0048718B">
        <w:rPr>
          <w:rStyle w:val="Emphasis"/>
          <w:rFonts w:asciiTheme="majorHAnsi" w:hAnsiTheme="majorHAnsi" w:cstheme="majorHAnsi"/>
        </w:rPr>
        <w:t>bold leaders</w:t>
      </w:r>
      <w:r w:rsidRPr="0048718B">
        <w:rPr>
          <w:rFonts w:asciiTheme="majorHAnsi" w:hAnsiTheme="majorHAnsi" w:cstheme="majorHAnsi"/>
          <w:sz w:val="10"/>
        </w:rPr>
        <w:t xml:space="preserve">, </w:t>
      </w:r>
      <w:r w:rsidRPr="0048718B">
        <w:rPr>
          <w:rStyle w:val="StyleUnderline"/>
          <w:rFonts w:asciiTheme="majorHAnsi" w:hAnsiTheme="majorHAnsi" w:cstheme="majorHAnsi"/>
        </w:rPr>
        <w:t xml:space="preserve">such as </w:t>
      </w:r>
      <w:r w:rsidRPr="0048718B">
        <w:rPr>
          <w:rStyle w:val="Emphasis"/>
          <w:rFonts w:asciiTheme="majorHAnsi" w:hAnsiTheme="majorHAnsi" w:cstheme="majorHAnsi"/>
        </w:rPr>
        <w:t xml:space="preserve">Paul </w:t>
      </w:r>
      <w:r w:rsidRPr="0048718B">
        <w:rPr>
          <w:rStyle w:val="Emphasis"/>
          <w:rFonts w:asciiTheme="majorHAnsi" w:hAnsiTheme="majorHAnsi" w:cstheme="majorHAnsi"/>
          <w:highlight w:val="green"/>
        </w:rPr>
        <w:t>Allen</w:t>
      </w:r>
      <w:r w:rsidRPr="0048718B">
        <w:rPr>
          <w:rFonts w:asciiTheme="majorHAnsi" w:hAnsiTheme="majorHAnsi" w:cstheme="majorHAnsi"/>
          <w:sz w:val="10"/>
        </w:rPr>
        <w:t xml:space="preserve"> and Sir </w:t>
      </w:r>
      <w:r w:rsidRPr="0048718B">
        <w:rPr>
          <w:rStyle w:val="Emphasis"/>
          <w:rFonts w:asciiTheme="majorHAnsi" w:hAnsiTheme="majorHAnsi" w:cstheme="majorHAnsi"/>
        </w:rPr>
        <w:t xml:space="preserve">Richard </w:t>
      </w:r>
      <w:r w:rsidRPr="0048718B">
        <w:rPr>
          <w:rStyle w:val="Emphasis"/>
          <w:rFonts w:asciiTheme="majorHAnsi" w:hAnsiTheme="majorHAnsi" w:cstheme="majorHAnsi"/>
          <w:highlight w:val="green"/>
        </w:rPr>
        <w:t>Branson</w:t>
      </w:r>
      <w:r w:rsidRPr="0048718B">
        <w:rPr>
          <w:rFonts w:asciiTheme="majorHAnsi" w:hAnsiTheme="majorHAnsi" w:cstheme="majorHAnsi"/>
          <w:sz w:val="10"/>
        </w:rPr>
        <w:t xml:space="preserve">, plus other space entrepreneurs including </w:t>
      </w:r>
      <w:r w:rsidRPr="0048718B">
        <w:rPr>
          <w:rStyle w:val="Emphasis"/>
          <w:rFonts w:asciiTheme="majorHAnsi" w:hAnsiTheme="majorHAnsi" w:cstheme="majorHAnsi"/>
        </w:rPr>
        <w:t xml:space="preserve">Jeff </w:t>
      </w:r>
      <w:r w:rsidRPr="0048718B">
        <w:rPr>
          <w:rStyle w:val="Emphasis"/>
          <w:rFonts w:asciiTheme="majorHAnsi" w:hAnsiTheme="majorHAnsi" w:cstheme="majorHAnsi"/>
          <w:highlight w:val="green"/>
        </w:rPr>
        <w:t>Bezos</w:t>
      </w:r>
      <w:r w:rsidRPr="0048718B">
        <w:rPr>
          <w:rStyle w:val="Emphasis"/>
          <w:rFonts w:asciiTheme="majorHAnsi" w:hAnsiTheme="majorHAnsi" w:cstheme="majorHAnsi"/>
        </w:rPr>
        <w:t xml:space="preserve"> of Amazon</w:t>
      </w:r>
      <w:r w:rsidRPr="0048718B">
        <w:rPr>
          <w:rFonts w:asciiTheme="majorHAnsi" w:hAnsiTheme="majorHAnsi" w:cstheme="majorHAnsi"/>
          <w:sz w:val="10"/>
        </w:rPr>
        <w:t xml:space="preserve"> and </w:t>
      </w:r>
      <w:r w:rsidRPr="0048718B">
        <w:rPr>
          <w:rStyle w:val="Emphasis"/>
          <w:rFonts w:asciiTheme="majorHAnsi" w:hAnsiTheme="majorHAnsi" w:cstheme="majorHAnsi"/>
        </w:rPr>
        <w:t>Blue Origin</w:t>
      </w:r>
      <w:r w:rsidRPr="0048718B">
        <w:rPr>
          <w:rFonts w:asciiTheme="majorHAnsi" w:hAnsiTheme="majorHAnsi" w:cstheme="majorHAnsi"/>
          <w:sz w:val="10"/>
        </w:rPr>
        <w:t xml:space="preserve">, and </w:t>
      </w:r>
      <w:r w:rsidRPr="0048718B">
        <w:rPr>
          <w:rStyle w:val="Emphasis"/>
          <w:rFonts w:asciiTheme="majorHAnsi" w:hAnsiTheme="majorHAnsi" w:cstheme="majorHAnsi"/>
        </w:rPr>
        <w:t xml:space="preserve">Robert </w:t>
      </w:r>
      <w:r w:rsidRPr="0048718B">
        <w:rPr>
          <w:rStyle w:val="Emphasis"/>
          <w:rFonts w:asciiTheme="majorHAnsi" w:hAnsiTheme="majorHAnsi" w:cstheme="majorHAnsi"/>
          <w:highlight w:val="green"/>
        </w:rPr>
        <w:t>Bigelow</w:t>
      </w:r>
      <w:r w:rsidRPr="0048718B">
        <w:rPr>
          <w:rFonts w:asciiTheme="majorHAnsi" w:hAnsiTheme="majorHAnsi" w:cstheme="majorHAnsi"/>
          <w:sz w:val="10"/>
        </w:rPr>
        <w:t xml:space="preserve">, Chairman of Budget Suites and Bigelow Aerospace, </w:t>
      </w:r>
      <w:r w:rsidRPr="0048718B">
        <w:rPr>
          <w:rStyle w:val="StyleUnderline"/>
          <w:rFonts w:asciiTheme="majorHAnsi" w:hAnsiTheme="majorHAnsi" w:cstheme="majorHAnsi"/>
        </w:rPr>
        <w:t>not only dream of</w:t>
      </w:r>
      <w:r w:rsidRPr="0048718B">
        <w:rPr>
          <w:rFonts w:asciiTheme="majorHAnsi" w:hAnsiTheme="majorHAnsi" w:cstheme="majorHAnsi"/>
          <w:sz w:val="10"/>
        </w:rPr>
        <w:t xml:space="preserve"> their future in </w:t>
      </w:r>
      <w:r w:rsidRPr="0048718B">
        <w:rPr>
          <w:rStyle w:val="StyleUnderline"/>
          <w:rFonts w:asciiTheme="majorHAnsi" w:hAnsiTheme="majorHAnsi" w:cstheme="majorHAnsi"/>
        </w:rPr>
        <w:t xml:space="preserve">the space industry but also </w:t>
      </w:r>
      <w:r w:rsidRPr="0048718B">
        <w:rPr>
          <w:rStyle w:val="StyleUnderline"/>
          <w:rFonts w:asciiTheme="majorHAnsi" w:hAnsiTheme="majorHAnsi" w:cstheme="majorHAnsi"/>
          <w:highlight w:val="green"/>
        </w:rPr>
        <w:t>have billions</w:t>
      </w:r>
      <w:r w:rsidRPr="0048718B">
        <w:rPr>
          <w:rFonts w:asciiTheme="majorHAnsi" w:hAnsiTheme="majorHAnsi" w:cstheme="majorHAnsi"/>
          <w:sz w:val="10"/>
        </w:rPr>
        <w:t xml:space="preserve"> of dollars </w:t>
      </w:r>
      <w:r w:rsidRPr="0048718B">
        <w:rPr>
          <w:rStyle w:val="StyleUnderline"/>
          <w:rFonts w:asciiTheme="majorHAnsi" w:hAnsiTheme="majorHAnsi" w:cstheme="majorHAnsi"/>
        </w:rPr>
        <w:t>in assets</w:t>
      </w:r>
      <w:r w:rsidRPr="0048718B">
        <w:rPr>
          <w:rStyle w:val="StyleUnderline"/>
          <w:rFonts w:asciiTheme="majorHAnsi" w:hAnsiTheme="majorHAnsi" w:cstheme="majorHAnsi"/>
          <w:highlight w:val="green"/>
        </w:rPr>
        <w:t>.</w:t>
      </w:r>
      <w:r w:rsidRPr="0048718B">
        <w:rPr>
          <w:rFonts w:asciiTheme="majorHAnsi" w:hAnsiTheme="majorHAnsi" w:cstheme="majorHAnsi"/>
          <w:sz w:val="10"/>
        </w:rPr>
        <w:t xml:space="preserve"> These </w:t>
      </w:r>
      <w:r w:rsidRPr="0048718B">
        <w:rPr>
          <w:rStyle w:val="StyleUnderline"/>
          <w:rFonts w:asciiTheme="majorHAnsi" w:hAnsiTheme="majorHAnsi" w:cstheme="majorHAnsi"/>
        </w:rPr>
        <w:t>are the</w:t>
      </w:r>
      <w:r w:rsidRPr="0048718B">
        <w:rPr>
          <w:rFonts w:asciiTheme="majorHAnsi" w:hAnsiTheme="majorHAnsi" w:cstheme="majorHAnsi"/>
          <w:sz w:val="10"/>
        </w:rPr>
        <w:t xml:space="preserve"> </w:t>
      </w:r>
      <w:r w:rsidRPr="0048718B">
        <w:rPr>
          <w:rStyle w:val="Emphasis"/>
          <w:rFonts w:asciiTheme="majorHAnsi" w:hAnsiTheme="majorHAnsi" w:cstheme="majorHAnsi"/>
        </w:rPr>
        <w:t>bright stars of an entirely new industry</w:t>
      </w:r>
      <w:r w:rsidRPr="0048718B">
        <w:rPr>
          <w:rFonts w:asciiTheme="majorHAnsi" w:hAnsiTheme="majorHAnsi" w:cstheme="majorHAnsi"/>
          <w:sz w:val="10"/>
        </w:rPr>
        <w:t xml:space="preserve"> that are leading us into the age of New Space commerce</w:t>
      </w:r>
      <w:r w:rsidRPr="0048718B">
        <w:rPr>
          <w:rStyle w:val="StyleUnderline"/>
          <w:rFonts w:asciiTheme="majorHAnsi" w:hAnsiTheme="majorHAnsi" w:cstheme="majorHAnsi"/>
        </w:rPr>
        <w:t>.</w:t>
      </w:r>
      <w:r w:rsidRPr="0048718B">
        <w:rPr>
          <w:rFonts w:asciiTheme="majorHAnsi" w:hAnsiTheme="majorHAnsi" w:cstheme="majorHAnsi"/>
          <w:sz w:val="10"/>
        </w:rPr>
        <w:t xml:space="preserve"> These </w:t>
      </w:r>
      <w:r w:rsidRPr="0048718B">
        <w:rPr>
          <w:rStyle w:val="StyleUnderline"/>
          <w:rFonts w:asciiTheme="majorHAnsi" w:hAnsiTheme="majorHAnsi" w:cstheme="majorHAnsi"/>
        </w:rPr>
        <w:t>space billionaires</w:t>
      </w:r>
      <w:r w:rsidRPr="0048718B">
        <w:rPr>
          <w:rFonts w:asciiTheme="majorHAnsi" w:hAnsiTheme="majorHAnsi" w:cstheme="majorHAnsi"/>
          <w:sz w:val="10"/>
        </w:rPr>
        <w:t xml:space="preserve">, each in their own way, </w:t>
      </w:r>
      <w:r w:rsidRPr="0048718B">
        <w:rPr>
          <w:rStyle w:val="StyleUnderline"/>
          <w:rFonts w:asciiTheme="majorHAnsi" w:hAnsiTheme="majorHAnsi" w:cstheme="majorHAnsi"/>
        </w:rPr>
        <w:t xml:space="preserve">are proponents of </w:t>
      </w:r>
      <w:r w:rsidRPr="0048718B">
        <w:rPr>
          <w:rFonts w:asciiTheme="majorHAnsi" w:hAnsiTheme="majorHAnsi" w:cstheme="majorHAnsi"/>
          <w:sz w:val="10"/>
        </w:rPr>
        <w:t xml:space="preserve">a new age of </w:t>
      </w:r>
      <w:r w:rsidRPr="0048718B">
        <w:rPr>
          <w:rStyle w:val="StyleUnderline"/>
          <w:rFonts w:asciiTheme="majorHAnsi" w:hAnsiTheme="majorHAnsi" w:cstheme="majorHAnsi"/>
        </w:rPr>
        <w:t xml:space="preserve">astral abundance. </w:t>
      </w:r>
      <w:r w:rsidRPr="0048718B">
        <w:rPr>
          <w:rStyle w:val="StyleUnderline"/>
          <w:rFonts w:asciiTheme="majorHAnsi" w:hAnsiTheme="majorHAnsi" w:cstheme="majorHAnsi"/>
          <w:highlight w:val="green"/>
        </w:rPr>
        <w:t>Each of them is launching</w:t>
      </w:r>
      <w:r w:rsidRPr="0048718B">
        <w:rPr>
          <w:rStyle w:val="StyleUnderline"/>
          <w:rFonts w:asciiTheme="majorHAnsi" w:hAnsiTheme="majorHAnsi" w:cstheme="majorHAnsi"/>
        </w:rPr>
        <w:t xml:space="preserve"> new commercial </w:t>
      </w:r>
      <w:r w:rsidRPr="0048718B">
        <w:rPr>
          <w:rStyle w:val="StyleUnderline"/>
          <w:rFonts w:asciiTheme="majorHAnsi" w:hAnsiTheme="majorHAnsi" w:cstheme="majorHAnsi"/>
          <w:highlight w:val="green"/>
        </w:rPr>
        <w:t>space industries.</w:t>
      </w:r>
      <w:r w:rsidRPr="0048718B">
        <w:rPr>
          <w:rStyle w:val="StyleUnderline"/>
          <w:rFonts w:asciiTheme="majorHAnsi" w:hAnsiTheme="majorHAnsi" w:cstheme="majorHAnsi"/>
        </w:rPr>
        <w:t xml:space="preserve"> </w:t>
      </w:r>
      <w:r w:rsidRPr="0048718B">
        <w:rPr>
          <w:rFonts w:asciiTheme="majorHAnsi" w:hAnsiTheme="majorHAnsi" w:cstheme="majorHAnsi"/>
          <w:sz w:val="10"/>
        </w:rPr>
        <w:t xml:space="preserve">They are literally transforming our vision of tomorrow. </w:t>
      </w:r>
      <w:r w:rsidRPr="0048718B">
        <w:rPr>
          <w:rStyle w:val="StyleUnderline"/>
          <w:rFonts w:asciiTheme="majorHAnsi" w:hAnsiTheme="majorHAnsi" w:cstheme="majorHAnsi"/>
        </w:rPr>
        <w:t>These</w:t>
      </w:r>
      <w:r w:rsidRPr="0048718B">
        <w:rPr>
          <w:rFonts w:asciiTheme="majorHAnsi" w:hAnsiTheme="majorHAnsi" w:cstheme="majorHAnsi"/>
          <w:sz w:val="10"/>
        </w:rPr>
        <w:t xml:space="preserve"> new types of entrepreneurial aerospace companies—the </w:t>
      </w:r>
      <w:r w:rsidRPr="0048718B">
        <w:rPr>
          <w:rStyle w:val="StyleUnderline"/>
          <w:rFonts w:asciiTheme="majorHAnsi" w:hAnsiTheme="majorHAnsi" w:cstheme="majorHAnsi"/>
        </w:rPr>
        <w:t>New Space enterprises</w:t>
      </w:r>
      <w:r w:rsidRPr="0048718B">
        <w:rPr>
          <w:rFonts w:asciiTheme="majorHAnsi" w:hAnsiTheme="majorHAnsi" w:cstheme="majorHAnsi"/>
          <w:sz w:val="10"/>
        </w:rPr>
        <w:t>—</w:t>
      </w:r>
      <w:r w:rsidRPr="0048718B">
        <w:rPr>
          <w:rStyle w:val="StyleUnderline"/>
          <w:rFonts w:asciiTheme="majorHAnsi" w:hAnsiTheme="majorHAnsi" w:cstheme="majorHAnsi"/>
        </w:rPr>
        <w:t>give</w:t>
      </w:r>
      <w:r w:rsidRPr="0048718B">
        <w:rPr>
          <w:rFonts w:asciiTheme="majorHAnsi" w:hAnsiTheme="majorHAnsi" w:cstheme="majorHAnsi"/>
          <w:sz w:val="10"/>
        </w:rPr>
        <w:t xml:space="preserve"> new hope and </w:t>
      </w:r>
      <w:r w:rsidRPr="0048718B">
        <w:rPr>
          <w:rStyle w:val="StyleUnderline"/>
          <w:rFonts w:asciiTheme="majorHAnsi" w:hAnsiTheme="majorHAnsi" w:cstheme="majorHAnsi"/>
        </w:rPr>
        <w:t>new promise of transforming our world</w:t>
      </w:r>
      <w:r w:rsidRPr="0048718B">
        <w:rPr>
          <w:rFonts w:asciiTheme="majorHAnsi" w:hAnsiTheme="majorHAnsi" w:cstheme="majorHAnsi"/>
          <w:sz w:val="10"/>
        </w:rPr>
        <w:t xml:space="preserve"> as we know it today</w:t>
      </w:r>
      <w:r w:rsidRPr="0048718B">
        <w:rPr>
          <w:rStyle w:val="StyleUnderline"/>
          <w:rFonts w:asciiTheme="majorHAnsi" w:hAnsiTheme="majorHAnsi" w:cstheme="majorHAnsi"/>
        </w:rPr>
        <w:t>.</w:t>
      </w:r>
      <w:r w:rsidRPr="0048718B">
        <w:rPr>
          <w:rFonts w:asciiTheme="majorHAnsi" w:hAnsiTheme="majorHAnsi" w:cstheme="majorHAnsi"/>
          <w:sz w:val="10"/>
        </w:rPr>
        <w:t xml:space="preserve"> The New Space Frontier What happens in space in the next few decades, plus corresponding new information technologies and advanced robotics, will change our world forever. These changes will </w:t>
      </w:r>
      <w:proofErr w:type="spellStart"/>
      <w:r w:rsidRPr="0048718B">
        <w:rPr>
          <w:rFonts w:asciiTheme="majorHAnsi" w:hAnsiTheme="majorHAnsi" w:cstheme="majorHAnsi"/>
          <w:sz w:val="10"/>
        </w:rPr>
        <w:t>redefi</w:t>
      </w:r>
      <w:proofErr w:type="spellEnd"/>
      <w:r w:rsidRPr="0048718B">
        <w:rPr>
          <w:rFonts w:asciiTheme="majorHAnsi" w:hAnsiTheme="majorHAnsi" w:cstheme="majorHAnsi"/>
          <w:sz w:val="10"/>
        </w:rPr>
        <w:t xml:space="preserve"> ne wealth, change our views of work and employment and upend almost everything we think we know about economics, wealth, jobs, and politics. Th ese changes are about truly disruptive technologies of the most fundamental kinds. If you thought the Internet, smart phones, and spandex were disruptive technologies, just hang on. You have not seen anything yet. In short, if you want to understand a transition more fundamental than the changes brought to the twentieth century world by computers, </w:t>
      </w:r>
      <w:proofErr w:type="gramStart"/>
      <w:r w:rsidRPr="0048718B">
        <w:rPr>
          <w:rFonts w:asciiTheme="majorHAnsi" w:hAnsiTheme="majorHAnsi" w:cstheme="majorHAnsi"/>
          <w:sz w:val="10"/>
        </w:rPr>
        <w:t>communications</w:t>
      </w:r>
      <w:proofErr w:type="gramEnd"/>
      <w:r w:rsidRPr="0048718B">
        <w:rPr>
          <w:rFonts w:asciiTheme="majorHAnsi" w:hAnsiTheme="majorHAnsi" w:cstheme="majorHAnsi"/>
          <w:sz w:val="10"/>
        </w:rPr>
        <w:t xml:space="preserve"> and the Internet, then read this book. There are truly riches in the skies.</w:t>
      </w:r>
      <w:r w:rsidRPr="0048718B">
        <w:rPr>
          <w:rStyle w:val="StyleUnderline"/>
          <w:rFonts w:asciiTheme="majorHAnsi" w:hAnsiTheme="majorHAnsi" w:cstheme="majorHAnsi"/>
        </w:rPr>
        <w:t xml:space="preserve"> Near-Earth </w:t>
      </w:r>
      <w:r w:rsidRPr="0048718B">
        <w:rPr>
          <w:rStyle w:val="StyleUnderline"/>
          <w:rFonts w:asciiTheme="majorHAnsi" w:hAnsiTheme="majorHAnsi" w:cstheme="majorHAnsi"/>
          <w:highlight w:val="green"/>
        </w:rPr>
        <w:t>asteroids</w:t>
      </w:r>
      <w:r w:rsidRPr="0048718B">
        <w:rPr>
          <w:rStyle w:val="StyleUnderline"/>
          <w:rFonts w:asciiTheme="majorHAnsi" w:hAnsiTheme="majorHAnsi" w:cstheme="majorHAnsi"/>
        </w:rPr>
        <w:t xml:space="preserve"> </w:t>
      </w:r>
      <w:r w:rsidRPr="0048718B">
        <w:rPr>
          <w:rFonts w:asciiTheme="majorHAnsi" w:hAnsiTheme="majorHAnsi" w:cstheme="majorHAnsi"/>
          <w:sz w:val="10"/>
        </w:rPr>
        <w:t>largely</w:t>
      </w:r>
      <w:r w:rsidRPr="0048718B">
        <w:rPr>
          <w:rStyle w:val="StyleUnderline"/>
          <w:rFonts w:asciiTheme="majorHAnsi" w:hAnsiTheme="majorHAnsi" w:cstheme="majorHAnsi"/>
        </w:rPr>
        <w:t xml:space="preserve"> composed of platinum and </w:t>
      </w:r>
      <w:r w:rsidRPr="0048718B">
        <w:rPr>
          <w:rStyle w:val="Emphasis"/>
          <w:rFonts w:asciiTheme="majorHAnsi" w:hAnsiTheme="majorHAnsi" w:cstheme="majorHAnsi"/>
          <w:highlight w:val="green"/>
        </w:rPr>
        <w:t>rare earth metals</w:t>
      </w:r>
      <w:r w:rsidRPr="0048718B">
        <w:rPr>
          <w:rStyle w:val="StyleUnderline"/>
          <w:rFonts w:asciiTheme="majorHAnsi" w:hAnsiTheme="majorHAnsi" w:cstheme="majorHAnsi"/>
          <w:highlight w:val="green"/>
        </w:rPr>
        <w:t xml:space="preserve"> have</w:t>
      </w:r>
      <w:r w:rsidRPr="0048718B">
        <w:rPr>
          <w:rStyle w:val="StyleUnderline"/>
          <w:rFonts w:asciiTheme="majorHAnsi" w:hAnsiTheme="majorHAnsi" w:cstheme="majorHAnsi"/>
        </w:rPr>
        <w:t xml:space="preserve"> an incredible </w:t>
      </w:r>
      <w:r w:rsidRPr="0048718B">
        <w:rPr>
          <w:rStyle w:val="StyleUnderline"/>
          <w:rFonts w:asciiTheme="majorHAnsi" w:hAnsiTheme="majorHAnsi" w:cstheme="majorHAnsi"/>
          <w:highlight w:val="green"/>
        </w:rPr>
        <w:t>value. Helium-3</w:t>
      </w:r>
      <w:r w:rsidRPr="0048718B">
        <w:rPr>
          <w:rStyle w:val="StyleUnderline"/>
          <w:rFonts w:asciiTheme="majorHAnsi" w:hAnsiTheme="majorHAnsi" w:cstheme="majorHAnsi"/>
        </w:rPr>
        <w:t xml:space="preserve"> isotopes </w:t>
      </w:r>
      <w:r w:rsidRPr="0048718B">
        <w:rPr>
          <w:rFonts w:asciiTheme="majorHAnsi" w:hAnsiTheme="majorHAnsi" w:cstheme="majorHAnsi"/>
          <w:sz w:val="10"/>
        </w:rPr>
        <w:t>accessible in outer</w:t>
      </w:r>
      <w:r w:rsidRPr="0048718B">
        <w:rPr>
          <w:rStyle w:val="StyleUnderline"/>
          <w:rFonts w:asciiTheme="majorHAnsi" w:hAnsiTheme="majorHAnsi" w:cstheme="majorHAnsi"/>
        </w:rPr>
        <w:t xml:space="preserve"> space could </w:t>
      </w:r>
      <w:r w:rsidRPr="0048718B">
        <w:rPr>
          <w:rStyle w:val="StyleUnderline"/>
          <w:rFonts w:asciiTheme="majorHAnsi" w:hAnsiTheme="majorHAnsi" w:cstheme="majorHAnsi"/>
          <w:highlight w:val="green"/>
        </w:rPr>
        <w:t xml:space="preserve">provide </w:t>
      </w:r>
      <w:r w:rsidRPr="0048718B">
        <w:rPr>
          <w:rStyle w:val="Emphasis"/>
          <w:rFonts w:asciiTheme="majorHAnsi" w:hAnsiTheme="majorHAnsi" w:cstheme="majorHAnsi"/>
          <w:highlight w:val="green"/>
        </w:rPr>
        <w:t>clean</w:t>
      </w:r>
      <w:r w:rsidRPr="0048718B">
        <w:rPr>
          <w:rStyle w:val="Emphasis"/>
          <w:rFonts w:asciiTheme="majorHAnsi" w:hAnsiTheme="majorHAnsi" w:cstheme="majorHAnsi"/>
        </w:rPr>
        <w:t xml:space="preserve"> and abundant </w:t>
      </w:r>
      <w:r w:rsidRPr="0048718B">
        <w:rPr>
          <w:rStyle w:val="Emphasis"/>
          <w:rFonts w:asciiTheme="majorHAnsi" w:hAnsiTheme="majorHAnsi" w:cstheme="majorHAnsi"/>
          <w:highlight w:val="green"/>
        </w:rPr>
        <w:t>energy</w:t>
      </w:r>
      <w:r w:rsidRPr="0048718B">
        <w:rPr>
          <w:rStyle w:val="StyleUnderline"/>
          <w:rFonts w:asciiTheme="majorHAnsi" w:hAnsiTheme="majorHAnsi" w:cstheme="majorHAnsi"/>
          <w:highlight w:val="green"/>
        </w:rPr>
        <w:t>. There is</w:t>
      </w:r>
      <w:r w:rsidRPr="0048718B">
        <w:rPr>
          <w:rStyle w:val="StyleUnderline"/>
          <w:rFonts w:asciiTheme="majorHAnsi" w:hAnsiTheme="majorHAnsi" w:cstheme="majorHAnsi"/>
        </w:rPr>
        <w:t xml:space="preserve"> </w:t>
      </w:r>
      <w:r w:rsidRPr="0048718B">
        <w:rPr>
          <w:rFonts w:asciiTheme="majorHAnsi" w:hAnsiTheme="majorHAnsi" w:cstheme="majorHAnsi"/>
          <w:sz w:val="10"/>
        </w:rPr>
        <w:t>far</w:t>
      </w:r>
      <w:r w:rsidRPr="0048718B">
        <w:rPr>
          <w:rStyle w:val="StyleUnderline"/>
          <w:rFonts w:asciiTheme="majorHAnsi" w:hAnsiTheme="majorHAnsi" w:cstheme="majorHAnsi"/>
        </w:rPr>
        <w:t xml:space="preserve"> </w:t>
      </w:r>
      <w:r w:rsidRPr="0048718B">
        <w:rPr>
          <w:rStyle w:val="StyleUnderline"/>
          <w:rFonts w:asciiTheme="majorHAnsi" w:hAnsiTheme="majorHAnsi" w:cstheme="majorHAnsi"/>
          <w:highlight w:val="green"/>
        </w:rPr>
        <w:t>more water in</w:t>
      </w:r>
      <w:r w:rsidRPr="0048718B">
        <w:rPr>
          <w:rStyle w:val="StyleUnderline"/>
          <w:rFonts w:asciiTheme="majorHAnsi" w:hAnsiTheme="majorHAnsi" w:cstheme="majorHAnsi"/>
        </w:rPr>
        <w:t xml:space="preserve"> </w:t>
      </w:r>
      <w:r w:rsidRPr="0048718B">
        <w:rPr>
          <w:rFonts w:asciiTheme="majorHAnsi" w:hAnsiTheme="majorHAnsi" w:cstheme="majorHAnsi"/>
          <w:sz w:val="10"/>
        </w:rPr>
        <w:t>outer</w:t>
      </w:r>
      <w:r w:rsidRPr="0048718B">
        <w:rPr>
          <w:rStyle w:val="StyleUnderline"/>
          <w:rFonts w:asciiTheme="majorHAnsi" w:hAnsiTheme="majorHAnsi" w:cstheme="majorHAnsi"/>
        </w:rPr>
        <w:t xml:space="preserve"> </w:t>
      </w:r>
      <w:r w:rsidRPr="0048718B">
        <w:rPr>
          <w:rStyle w:val="StyleUnderline"/>
          <w:rFonts w:asciiTheme="majorHAnsi" w:hAnsiTheme="majorHAnsi" w:cstheme="majorHAnsi"/>
          <w:highlight w:val="green"/>
        </w:rPr>
        <w:t>space than</w:t>
      </w:r>
      <w:r w:rsidRPr="0048718B">
        <w:rPr>
          <w:rStyle w:val="StyleUnderline"/>
          <w:rFonts w:asciiTheme="majorHAnsi" w:hAnsiTheme="majorHAnsi" w:cstheme="majorHAnsi"/>
        </w:rPr>
        <w:t xml:space="preserve"> </w:t>
      </w:r>
      <w:r w:rsidRPr="0048718B">
        <w:rPr>
          <w:rFonts w:asciiTheme="majorHAnsi" w:hAnsiTheme="majorHAnsi" w:cstheme="majorHAnsi"/>
          <w:sz w:val="10"/>
        </w:rPr>
        <w:t>is</w:t>
      </w:r>
      <w:r w:rsidRPr="0048718B">
        <w:rPr>
          <w:rStyle w:val="StyleUnderline"/>
          <w:rFonts w:asciiTheme="majorHAnsi" w:hAnsiTheme="majorHAnsi" w:cstheme="majorHAnsi"/>
        </w:rPr>
        <w:t xml:space="preserve"> in our </w:t>
      </w:r>
      <w:r w:rsidRPr="0048718B">
        <w:rPr>
          <w:rStyle w:val="StyleUnderline"/>
          <w:rFonts w:asciiTheme="majorHAnsi" w:hAnsiTheme="majorHAnsi" w:cstheme="majorHAnsi"/>
          <w:highlight w:val="green"/>
        </w:rPr>
        <w:t>oceans.</w:t>
      </w:r>
      <w:r w:rsidRPr="0048718B">
        <w:rPr>
          <w:rStyle w:val="StyleUnderline"/>
          <w:rFonts w:asciiTheme="majorHAnsi" w:hAnsiTheme="majorHAnsi" w:cstheme="majorHAnsi"/>
        </w:rPr>
        <w:t xml:space="preserve"> </w:t>
      </w:r>
      <w:r w:rsidRPr="0048718B">
        <w:rPr>
          <w:rFonts w:asciiTheme="majorHAnsi" w:hAnsiTheme="majorHAnsi" w:cstheme="majorHAnsi"/>
          <w:sz w:val="10"/>
        </w:rPr>
        <w:t>In the pages that follow we will explain the potential for a cosmic shift in our global economy, our ecology, and our commercial and legal systems.</w:t>
      </w:r>
      <w:r w:rsidRPr="0048718B">
        <w:rPr>
          <w:rStyle w:val="StyleUnderline"/>
          <w:rFonts w:asciiTheme="majorHAnsi" w:hAnsiTheme="majorHAnsi" w:cstheme="majorHAnsi"/>
        </w:rPr>
        <w:t xml:space="preserve"> These can take place by the end of this century. </w:t>
      </w:r>
      <w:r w:rsidRPr="0048718B">
        <w:rPr>
          <w:rFonts w:asciiTheme="majorHAnsi" w:hAnsiTheme="majorHAnsi" w:cstheme="majorHAnsi"/>
          <w:sz w:val="10"/>
        </w:rPr>
        <w:t xml:space="preserve">And </w:t>
      </w:r>
      <w:r w:rsidRPr="0048718B">
        <w:rPr>
          <w:rStyle w:val="StyleUnderline"/>
          <w:rFonts w:asciiTheme="majorHAnsi" w:hAnsiTheme="majorHAnsi" w:cstheme="majorHAnsi"/>
        </w:rPr>
        <w:t>if these changes do not take place we will be in trouble.</w:t>
      </w:r>
      <w:r w:rsidRPr="0048718B">
        <w:rPr>
          <w:rFonts w:asciiTheme="majorHAnsi" w:hAnsiTheme="majorHAnsi" w:cstheme="majorHAnsi"/>
          <w:sz w:val="10"/>
        </w:rPr>
        <w:t xml:space="preserve"> Our conventional </w:t>
      </w:r>
      <w:proofErr w:type="spellStart"/>
      <w:r w:rsidRPr="0048718B">
        <w:rPr>
          <w:rFonts w:asciiTheme="majorHAnsi" w:hAnsiTheme="majorHAnsi" w:cstheme="majorHAnsi"/>
          <w:sz w:val="10"/>
        </w:rPr>
        <w:t>petro</w:t>
      </w:r>
      <w:proofErr w:type="spellEnd"/>
      <w:r w:rsidRPr="0048718B">
        <w:rPr>
          <w:rFonts w:asciiTheme="majorHAnsi" w:hAnsiTheme="majorHAnsi" w:cstheme="majorHAnsi"/>
          <w:sz w:val="10"/>
        </w:rPr>
        <w:t xml:space="preserve">-chemical energy systems will fail us economically and eventually blanket us with a hydrocarbon haze of smog that will threaten our health and our very survival. Our rare precious metals that we need for modern electronic appliances will skyrocket in price, and </w:t>
      </w:r>
      <w:r w:rsidRPr="0048718B">
        <w:rPr>
          <w:rStyle w:val="StyleUnderline"/>
          <w:rFonts w:asciiTheme="majorHAnsi" w:hAnsiTheme="majorHAnsi" w:cstheme="majorHAnsi"/>
        </w:rPr>
        <w:t xml:space="preserve">the struggle between “haves” and “have nots” will grow increasingly </w:t>
      </w:r>
      <w:r w:rsidRPr="0048718B">
        <w:rPr>
          <w:rStyle w:val="Emphasis"/>
          <w:rFonts w:asciiTheme="majorHAnsi" w:hAnsiTheme="majorHAnsi" w:cstheme="majorHAnsi"/>
        </w:rPr>
        <w:t>ugly</w:t>
      </w:r>
      <w:r w:rsidRPr="0048718B">
        <w:rPr>
          <w:rStyle w:val="StyleUnderline"/>
          <w:rFonts w:asciiTheme="majorHAnsi" w:hAnsiTheme="majorHAnsi" w:cstheme="majorHAnsi"/>
        </w:rPr>
        <w:t xml:space="preserve">. A </w:t>
      </w:r>
      <w:r w:rsidRPr="0048718B">
        <w:rPr>
          <w:rStyle w:val="StyleUnderline"/>
          <w:rFonts w:asciiTheme="majorHAnsi" w:hAnsiTheme="majorHAnsi" w:cstheme="majorHAnsi"/>
          <w:highlight w:val="green"/>
        </w:rPr>
        <w:t>lack of</w:t>
      </w:r>
      <w:r w:rsidRPr="0048718B">
        <w:rPr>
          <w:rStyle w:val="StyleUnderline"/>
          <w:rFonts w:asciiTheme="majorHAnsi" w:hAnsiTheme="majorHAnsi" w:cstheme="majorHAnsi"/>
        </w:rPr>
        <w:t xml:space="preserve"> affordable and readily available </w:t>
      </w:r>
      <w:r w:rsidRPr="0048718B">
        <w:rPr>
          <w:rStyle w:val="Emphasis"/>
          <w:rFonts w:asciiTheme="majorHAnsi" w:hAnsiTheme="majorHAnsi" w:cstheme="majorHAnsi"/>
        </w:rPr>
        <w:t>water</w:t>
      </w:r>
      <w:r w:rsidRPr="0048718B">
        <w:rPr>
          <w:rStyle w:val="StyleUnderline"/>
          <w:rFonts w:asciiTheme="majorHAnsi" w:hAnsiTheme="majorHAnsi" w:cstheme="majorHAnsi"/>
        </w:rPr>
        <w:t xml:space="preserve">, natural </w:t>
      </w:r>
      <w:r w:rsidRPr="0048718B">
        <w:rPr>
          <w:rStyle w:val="Emphasis"/>
          <w:rFonts w:asciiTheme="majorHAnsi" w:hAnsiTheme="majorHAnsi" w:cstheme="majorHAnsi"/>
        </w:rPr>
        <w:t>resources</w:t>
      </w:r>
      <w:r w:rsidRPr="0048718B">
        <w:rPr>
          <w:rStyle w:val="StyleUnderline"/>
          <w:rFonts w:asciiTheme="majorHAnsi" w:hAnsiTheme="majorHAnsi" w:cstheme="majorHAnsi"/>
        </w:rPr>
        <w:t xml:space="preserve">, </w:t>
      </w:r>
      <w:r w:rsidRPr="0048718B">
        <w:rPr>
          <w:rStyle w:val="Emphasis"/>
          <w:rFonts w:asciiTheme="majorHAnsi" w:hAnsiTheme="majorHAnsi" w:cstheme="majorHAnsi"/>
          <w:highlight w:val="green"/>
        </w:rPr>
        <w:t>food</w:t>
      </w:r>
      <w:r w:rsidRPr="0048718B">
        <w:rPr>
          <w:rStyle w:val="StyleUnderline"/>
          <w:rFonts w:asciiTheme="majorHAnsi" w:hAnsiTheme="majorHAnsi" w:cstheme="majorHAnsi"/>
          <w:highlight w:val="green"/>
        </w:rPr>
        <w:t xml:space="preserve">, </w:t>
      </w:r>
      <w:r w:rsidRPr="0048718B">
        <w:rPr>
          <w:rStyle w:val="Emphasis"/>
          <w:rFonts w:asciiTheme="majorHAnsi" w:hAnsiTheme="majorHAnsi" w:cstheme="majorHAnsi"/>
          <w:highlight w:val="green"/>
        </w:rPr>
        <w:t>health care</w:t>
      </w:r>
      <w:r w:rsidRPr="0048718B">
        <w:rPr>
          <w:rStyle w:val="StyleUnderline"/>
          <w:rFonts w:asciiTheme="majorHAnsi" w:hAnsiTheme="majorHAnsi" w:cstheme="majorHAnsi"/>
          <w:highlight w:val="green"/>
        </w:rPr>
        <w:t xml:space="preserve"> and</w:t>
      </w:r>
      <w:r w:rsidRPr="0048718B">
        <w:rPr>
          <w:rStyle w:val="StyleUnderline"/>
          <w:rFonts w:asciiTheme="majorHAnsi" w:hAnsiTheme="majorHAnsi" w:cstheme="majorHAnsi"/>
        </w:rPr>
        <w:t xml:space="preserve"> medical supplies, plus systematic threats to </w:t>
      </w:r>
      <w:r w:rsidRPr="0048718B">
        <w:rPr>
          <w:rStyle w:val="Emphasis"/>
          <w:rFonts w:asciiTheme="majorHAnsi" w:hAnsiTheme="majorHAnsi" w:cstheme="majorHAnsi"/>
        </w:rPr>
        <w:t>urban security</w:t>
      </w:r>
      <w:r w:rsidRPr="0048718B">
        <w:rPr>
          <w:rStyle w:val="StyleUnderline"/>
          <w:rFonts w:asciiTheme="majorHAnsi" w:hAnsiTheme="majorHAnsi" w:cstheme="majorHAnsi"/>
        </w:rPr>
        <w:t xml:space="preserve"> and </w:t>
      </w:r>
      <w:r w:rsidRPr="0048718B">
        <w:rPr>
          <w:rStyle w:val="Emphasis"/>
          <w:rFonts w:asciiTheme="majorHAnsi" w:hAnsiTheme="majorHAnsi" w:cstheme="majorHAnsi"/>
          <w:highlight w:val="green"/>
        </w:rPr>
        <w:t>systemic warfare</w:t>
      </w:r>
      <w:r w:rsidRPr="0048718B">
        <w:rPr>
          <w:rStyle w:val="StyleUnderline"/>
          <w:rFonts w:asciiTheme="majorHAnsi" w:hAnsiTheme="majorHAnsi" w:cstheme="majorHAnsi"/>
          <w:highlight w:val="green"/>
        </w:rPr>
        <w:t xml:space="preserve"> are the alternatives</w:t>
      </w:r>
      <w:r w:rsidRPr="0048718B">
        <w:rPr>
          <w:rStyle w:val="StyleUnderline"/>
          <w:rFonts w:asciiTheme="majorHAnsi" w:hAnsiTheme="majorHAnsi" w:cstheme="majorHAnsi"/>
        </w:rPr>
        <w:t xml:space="preserve"> to astral abundance. </w:t>
      </w:r>
      <w:r w:rsidRPr="0048718B">
        <w:rPr>
          <w:rFonts w:asciiTheme="majorHAnsi" w:hAnsiTheme="majorHAnsi" w:cstheme="majorHAnsi"/>
          <w:sz w:val="10"/>
        </w:rPr>
        <w:t xml:space="preserve">The choices between astral abundance and a downward spiral in global standards of living are stark. </w:t>
      </w:r>
      <w:r w:rsidRPr="0048718B">
        <w:rPr>
          <w:rStyle w:val="StyleUnderline"/>
          <w:rFonts w:asciiTheme="majorHAnsi" w:hAnsiTheme="majorHAnsi" w:cstheme="majorHAnsi"/>
          <w:highlight w:val="green"/>
        </w:rPr>
        <w:t>Within the next few decades</w:t>
      </w:r>
      <w:r w:rsidRPr="0048718B">
        <w:rPr>
          <w:rStyle w:val="StyleUnderline"/>
          <w:rFonts w:asciiTheme="majorHAnsi" w:hAnsiTheme="majorHAnsi" w:cstheme="majorHAnsi"/>
        </w:rPr>
        <w:t xml:space="preserve"> these problems will be increasingly </w:t>
      </w:r>
      <w:r w:rsidRPr="003921E4">
        <w:rPr>
          <w:rStyle w:val="StyleUnderline"/>
          <w:rFonts w:asciiTheme="majorHAnsi" w:hAnsiTheme="majorHAnsi" w:cstheme="majorHAnsi"/>
          <w:highlight w:val="green"/>
        </w:rPr>
        <w:t>real</w:t>
      </w:r>
      <w:r w:rsidRPr="0048718B">
        <w:rPr>
          <w:rStyle w:val="StyleUnderline"/>
          <w:rFonts w:asciiTheme="majorHAnsi" w:hAnsiTheme="majorHAnsi" w:cstheme="majorHAnsi"/>
          <w:highlight w:val="green"/>
        </w:rPr>
        <w:t>.</w:t>
      </w:r>
      <w:r w:rsidRPr="0048718B">
        <w:rPr>
          <w:rFonts w:asciiTheme="majorHAnsi" w:hAnsiTheme="majorHAnsi" w:cstheme="majorHAnsi"/>
          <w:sz w:val="10"/>
        </w:rPr>
        <w:t xml:space="preserve"> By then </w:t>
      </w:r>
      <w:r w:rsidRPr="0048718B">
        <w:rPr>
          <w:rStyle w:val="StyleUnderline"/>
          <w:rFonts w:asciiTheme="majorHAnsi" w:hAnsiTheme="majorHAnsi" w:cstheme="majorHAnsi"/>
        </w:rPr>
        <w:t xml:space="preserve">the world may almost be </w:t>
      </w:r>
      <w:r w:rsidRPr="0048718B">
        <w:rPr>
          <w:rStyle w:val="Emphasis"/>
          <w:rFonts w:asciiTheme="majorHAnsi" w:hAnsiTheme="majorHAnsi" w:cstheme="majorHAnsi"/>
        </w:rPr>
        <w:t>begging</w:t>
      </w:r>
      <w:r w:rsidRPr="0048718B">
        <w:rPr>
          <w:rStyle w:val="StyleUnderline"/>
          <w:rFonts w:asciiTheme="majorHAnsi" w:hAnsiTheme="majorHAnsi" w:cstheme="majorHAnsi"/>
        </w:rPr>
        <w:t xml:space="preserve"> for new, out of- the-box thinking. </w:t>
      </w:r>
      <w:r w:rsidRPr="0048718B">
        <w:rPr>
          <w:rFonts w:asciiTheme="majorHAnsi" w:hAnsiTheme="majorHAnsi" w:cstheme="majorHAnsi"/>
          <w:sz w:val="10"/>
        </w:rPr>
        <w:t xml:space="preserve">International peace and security will be an indispensable prerequisite for exploitation of astral abundance, as will good government for all. No one nation can be rich and secure when everyone else is poor and insecure. In short, global space security and strategic space defense, mediated by global space agreements, are part of this new pathway to the future. </w:t>
      </w:r>
    </w:p>
    <w:p w14:paraId="2029A8A7" w14:textId="77777777" w:rsidR="004C2127" w:rsidRPr="0048718B" w:rsidRDefault="004C2127" w:rsidP="004C2127">
      <w:pPr>
        <w:rPr>
          <w:rStyle w:val="StyleUnderline"/>
          <w:rFonts w:asciiTheme="majorHAnsi" w:hAnsiTheme="majorHAnsi" w:cstheme="majorHAnsi"/>
        </w:rPr>
      </w:pPr>
    </w:p>
    <w:p w14:paraId="7937DA91" w14:textId="77777777" w:rsidR="004C2127" w:rsidRPr="006A53F7" w:rsidRDefault="004C2127" w:rsidP="004C2127">
      <w:pPr>
        <w:rPr>
          <w:rFonts w:asciiTheme="majorHAnsi" w:eastAsia="Cambria" w:hAnsiTheme="majorHAnsi" w:cstheme="majorHAnsi"/>
          <w:sz w:val="8"/>
        </w:rPr>
      </w:pPr>
    </w:p>
    <w:p w14:paraId="0F2CB3A6"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E5A1AE4"/>
    <w:multiLevelType w:val="hybridMultilevel"/>
    <w:tmpl w:val="03E85362"/>
    <w:lvl w:ilvl="0" w:tplc="580A000F">
      <w:start w:val="1"/>
      <w:numFmt w:val="decimal"/>
      <w:lvlText w:val="%1."/>
      <w:lvlJc w:val="left"/>
      <w:pPr>
        <w:ind w:left="720" w:hanging="360"/>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67"/>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C212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B1325"/>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A717E"/>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3849"/>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27"/>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4762"/>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0CB7"/>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3250"/>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34757CE"/>
  <w14:defaultImageDpi w14:val="300"/>
  <w15:docId w15:val="{F2771007-32E7-2544-8CCC-41B7CBB61E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63849"/>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36384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 Char Char,Heading 2 Char Char1 Char,Heading 2 Char2,Heading 2 Char1 Char,Heading 2 Char Char Char,Heading 2 Char Char1,Cha"/>
    <w:basedOn w:val="Normal"/>
    <w:next w:val="Normal"/>
    <w:link w:val="Heading2Char"/>
    <w:uiPriority w:val="9"/>
    <w:unhideWhenUsed/>
    <w:qFormat/>
    <w:rsid w:val="0036384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 Char Char,Heading 3 Char Char,Read Char,Heading 3 Char1 Char Char,Heading 3 Char Char1 Char Char,Read Char Char1 Char Char,Read Char Char,Bold Cite,Cite 1,Char Char Char Char Char Char Char, Char Char,Heading 3 Char1,Char Char, Char"/>
    <w:basedOn w:val="Normal"/>
    <w:next w:val="Normal"/>
    <w:link w:val="Heading3Char"/>
    <w:uiPriority w:val="9"/>
    <w:unhideWhenUsed/>
    <w:qFormat/>
    <w:rsid w:val="0036384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Heading 2 Char1 Char Char, Ch,Ch,TAG,no read,No Spacing211,No Spacing12,No Spacing2111,No Spacing4,No Spacing11111,No Spacing5,No Spacing21,Card,Tags,tags,No Spacing1111,ta"/>
    <w:basedOn w:val="Normal"/>
    <w:next w:val="Normal"/>
    <w:link w:val="Heading4Char"/>
    <w:uiPriority w:val="9"/>
    <w:unhideWhenUsed/>
    <w:qFormat/>
    <w:rsid w:val="0036384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6384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63849"/>
  </w:style>
  <w:style w:type="character" w:customStyle="1" w:styleId="Heading1Char">
    <w:name w:val="Heading 1 Char"/>
    <w:aliases w:val="Pocket Char"/>
    <w:basedOn w:val="DefaultParagraphFont"/>
    <w:link w:val="Heading1"/>
    <w:uiPriority w:val="9"/>
    <w:rsid w:val="00363849"/>
    <w:rPr>
      <w:rFonts w:ascii="Calibri" w:eastAsiaTheme="majorEastAsia" w:hAnsi="Calibri" w:cstheme="majorBidi"/>
      <w:b/>
      <w:bCs/>
      <w:sz w:val="52"/>
      <w:szCs w:val="32"/>
    </w:rPr>
  </w:style>
  <w:style w:type="character" w:customStyle="1" w:styleId="Heading2Char">
    <w:name w:val="Heading 2 Char"/>
    <w:aliases w:val="Hat Char,Heading 2 Char Char Char Char Char,Heading 2 Char Char1 Char Char,Heading 2 Char2 Char1,Heading 2 Char1 Char Char1,Heading 2 Char Char Char Char1,Heading 2 Char Char1 Char1,Cha Char"/>
    <w:basedOn w:val="DefaultParagraphFont"/>
    <w:link w:val="Heading2"/>
    <w:uiPriority w:val="9"/>
    <w:rsid w:val="00363849"/>
    <w:rPr>
      <w:rFonts w:ascii="Calibri" w:eastAsiaTheme="majorEastAsia" w:hAnsi="Calibri" w:cstheme="majorBidi"/>
      <w:b/>
      <w:bCs/>
      <w:sz w:val="44"/>
      <w:szCs w:val="44"/>
      <w:u w:val="double"/>
    </w:rPr>
  </w:style>
  <w:style w:type="character" w:customStyle="1" w:styleId="Heading3Char">
    <w:name w:val="Heading 3 Char"/>
    <w:aliases w:val="Block Char,Tag Char Char Char,Heading 3 Char Char Char,Read Char Char1,Heading 3 Char1 Char Char Char,Heading 3 Char Char1 Char Char Char,Read Char Char1 Char Char Char,Read Char Char Char,Bold Cite Char,Cite 1 Char, Char Char Char"/>
    <w:basedOn w:val="DefaultParagraphFont"/>
    <w:link w:val="Heading3"/>
    <w:uiPriority w:val="9"/>
    <w:rsid w:val="00363849"/>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2 Char Char,Heading 2 Char1 Char Char Char, Ch Char,Ch Char,TAG Char,no read Char,No Spacing211 Char,No Spacing12 Char,No Spacing2111 Char"/>
    <w:basedOn w:val="DefaultParagraphFont"/>
    <w:link w:val="Heading4"/>
    <w:uiPriority w:val="9"/>
    <w:rsid w:val="00363849"/>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3 pt,tagld + 12 pt,Style Style Bold + 11 pt,tag + 12 pt,Not...,Not.,Not"/>
    <w:basedOn w:val="DefaultParagraphFont"/>
    <w:uiPriority w:val="1"/>
    <w:qFormat/>
    <w:rsid w:val="00363849"/>
    <w:rPr>
      <w:b/>
      <w:sz w:val="26"/>
      <w:u w:val="none"/>
    </w:rPr>
  </w:style>
  <w:style w:type="character" w:customStyle="1" w:styleId="StyleUnderline">
    <w:name w:val="Style Underline"/>
    <w:aliases w:val="Underline,Style Bold Underline,Intense Emphasis1,Style,apple-style-span + 6 pt,Bold,Kern at 16 pt,Intense Emphasis11,Intense Emphasis111,Intense Emphasis2,HHeading 3 + 12 pt,Cards + Font: 12 pt Char,Intense Emphasis1111,ci,c,cite,B,Bo,8"/>
    <w:basedOn w:val="DefaultParagraphFont"/>
    <w:link w:val="CardsFont12pt"/>
    <w:uiPriority w:val="1"/>
    <w:qFormat/>
    <w:rsid w:val="00363849"/>
    <w:rPr>
      <w:b w:val="0"/>
      <w:sz w:val="22"/>
      <w:u w:val="single"/>
    </w:rPr>
  </w:style>
  <w:style w:type="character" w:styleId="Emphasis">
    <w:name w:val="Emphasis"/>
    <w:aliases w:val="Evidence,Minimized,minimized,Highlighted,tag2,Size 10,emphasis in card,CD Card,ED - Tag,emphasis,Bold Underline,Emphasis!!,small,Qualifications,bold underline,qualifications in card,qualifications,normal card text,Shrunk,Char Char Char,Style1"/>
    <w:basedOn w:val="DefaultParagraphFont"/>
    <w:link w:val="Emphasis1"/>
    <w:uiPriority w:val="20"/>
    <w:qFormat/>
    <w:rsid w:val="00363849"/>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363849"/>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No Spacing6 Char,No Spacing tnr Char,Hidden Block Title Ch"/>
    <w:basedOn w:val="DefaultParagraphFont"/>
    <w:link w:val="NoSpacing"/>
    <w:uiPriority w:val="99"/>
    <w:unhideWhenUsed/>
    <w:rsid w:val="00363849"/>
    <w:rPr>
      <w:color w:val="auto"/>
      <w:u w:val="none"/>
    </w:rPr>
  </w:style>
  <w:style w:type="paragraph" w:styleId="DocumentMap">
    <w:name w:val="Document Map"/>
    <w:basedOn w:val="Normal"/>
    <w:link w:val="DocumentMapChar"/>
    <w:uiPriority w:val="99"/>
    <w:semiHidden/>
    <w:unhideWhenUsed/>
    <w:rsid w:val="0036384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63849"/>
    <w:rPr>
      <w:rFonts w:ascii="Lucida Grande" w:hAnsi="Lucida Grande" w:cs="Lucida Grand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1"/>
    <w:qFormat/>
    <w:rsid w:val="004C2127"/>
    <w:pPr>
      <w:pBdr>
        <w:top w:val="single" w:sz="12" w:space="1" w:color="auto"/>
        <w:left w:val="single" w:sz="12" w:space="4" w:color="auto"/>
        <w:bottom w:val="single" w:sz="12" w:space="1" w:color="auto"/>
        <w:right w:val="single" w:sz="12" w:space="4" w:color="auto"/>
      </w:pBdr>
    </w:pPr>
    <w:rPr>
      <w:sz w:val="22"/>
      <w:u w:val="single"/>
    </w:rPr>
  </w:style>
  <w:style w:type="paragraph" w:customStyle="1" w:styleId="Emphasis1">
    <w:name w:val="Emphasis1"/>
    <w:basedOn w:val="Normal"/>
    <w:link w:val="Emphasis"/>
    <w:autoRedefine/>
    <w:uiPriority w:val="20"/>
    <w:qFormat/>
    <w:rsid w:val="004C2127"/>
    <w:pPr>
      <w:pBdr>
        <w:top w:val="single" w:sz="8" w:space="1" w:color="auto"/>
        <w:left w:val="single" w:sz="8" w:space="4" w:color="auto"/>
        <w:bottom w:val="single" w:sz="8" w:space="1" w:color="auto"/>
        <w:right w:val="single" w:sz="8" w:space="4" w:color="auto"/>
      </w:pBdr>
      <w:ind w:left="720"/>
      <w:jc w:val="both"/>
    </w:pPr>
    <w:rPr>
      <w:b/>
      <w:iCs/>
      <w:u w:val="single"/>
    </w:rPr>
  </w:style>
  <w:style w:type="paragraph" w:styleId="NoSpacing">
    <w:name w:val="No Spacing"/>
    <w:aliases w:val="Note Level 2,Small Text,Card Format,Note Level 21,ClearFormatting,Clear,DDI Tag,Tag Title,No Spacing51,No Spacing11211,No Spacing6,No Spacing tnr,Hidden Block Title,No Spacing311,No Spacing8,Dont u,No Spacing1111111,No Spacing2,Read stuff"/>
    <w:basedOn w:val="Heading1"/>
    <w:link w:val="Hyperlink"/>
    <w:autoRedefine/>
    <w:uiPriority w:val="99"/>
    <w:qFormat/>
    <w:rsid w:val="004C2127"/>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customStyle="1" w:styleId="card">
    <w:name w:val="card"/>
    <w:aliases w:val="Medium Grid 21,No Spacing31,No Spacing22,No Spacing111,No Spacing3,tag,Dont use,Very Small Text,No Spacing112,No Spacing1,No Spacing111111,Tag and Cite,nonunderlined"/>
    <w:basedOn w:val="Normal"/>
    <w:next w:val="Normal"/>
    <w:link w:val="cardChar"/>
    <w:uiPriority w:val="1"/>
    <w:qFormat/>
    <w:rsid w:val="004C2127"/>
    <w:pPr>
      <w:spacing w:after="0" w:line="240" w:lineRule="auto"/>
      <w:ind w:left="288" w:right="288"/>
    </w:pPr>
    <w:rPr>
      <w:rFonts w:ascii="Times New Roman" w:eastAsia="Times New Roman" w:hAnsi="Times New Roman" w:cs="Times New Roman"/>
      <w:sz w:val="16"/>
    </w:rPr>
  </w:style>
  <w:style w:type="character" w:customStyle="1" w:styleId="cardChar">
    <w:name w:val="card Char"/>
    <w:link w:val="card"/>
    <w:uiPriority w:val="1"/>
    <w:rsid w:val="004C2127"/>
    <w:rPr>
      <w:rFonts w:ascii="Times New Roman" w:eastAsia="Times New Roman" w:hAnsi="Times New Roman" w:cs="Times New Roman"/>
      <w:sz w:val="16"/>
    </w:rPr>
  </w:style>
  <w:style w:type="paragraph" w:customStyle="1" w:styleId="textbold">
    <w:name w:val="text bold"/>
    <w:basedOn w:val="Normal"/>
    <w:uiPriority w:val="20"/>
    <w:qFormat/>
    <w:rsid w:val="004C2127"/>
    <w:pPr>
      <w:spacing w:after="0" w:line="240" w:lineRule="auto"/>
      <w:ind w:left="720"/>
      <w:jc w:val="both"/>
    </w:pPr>
    <w:rPr>
      <w:b/>
      <w:iCs/>
      <w:u w:val="single"/>
    </w:rPr>
  </w:style>
  <w:style w:type="paragraph" w:styleId="Revision">
    <w:name w:val="Revision"/>
    <w:hidden/>
    <w:uiPriority w:val="99"/>
    <w:semiHidden/>
    <w:rsid w:val="002A717E"/>
    <w:rPr>
      <w:rFonts w:ascii="Calibri" w:hAnsi="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hbr.org/2021/02/the-commercial-space-age-is-her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hbr.org/2021/02/the-commercial-space-age-is-here"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aip.scitation.org/doi/pdf/10.1063/1.5009221?class=pdf"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doi.org/10.12797/Politeja.14.2017.50.06" TargetMode="External"/><Relationship Id="rId4" Type="http://schemas.openxmlformats.org/officeDocument/2006/relationships/customXml" Target="../customXml/item4.xml"/><Relationship Id="rId9" Type="http://schemas.openxmlformats.org/officeDocument/2006/relationships/hyperlink" Target="https://foreignpolicy.com/2021/02/22/biden-space-force-race-policy-rockets-china/"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deharri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0F5D0951-5DBA-DC4D-A243-9C4C0E0AFA54}">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23</TotalTime>
  <Pages>14</Pages>
  <Words>8418</Words>
  <Characters>47988</Characters>
  <Application>Microsoft Office Word</Application>
  <DocSecurity>0</DocSecurity>
  <Lines>399</Lines>
  <Paragraphs>112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56294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Jade Harris</cp:lastModifiedBy>
  <cp:revision>4</cp:revision>
  <dcterms:created xsi:type="dcterms:W3CDTF">2022-02-19T16:07:00Z</dcterms:created>
  <dcterms:modified xsi:type="dcterms:W3CDTF">2022-04-09T03:51:00Z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