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4063" w14:textId="77777777" w:rsidR="00212686" w:rsidRDefault="00212686" w:rsidP="00212686">
      <w:pPr>
        <w:pStyle w:val="Heading3"/>
      </w:pPr>
      <w:r>
        <w:t xml:space="preserve">Advantage </w:t>
      </w:r>
    </w:p>
    <w:p w14:paraId="6C1C11E5" w14:textId="77777777" w:rsidR="00212686" w:rsidRDefault="00212686" w:rsidP="00212686">
      <w:pPr>
        <w:pStyle w:val="Heading4"/>
      </w:pPr>
      <w:r>
        <w:t xml:space="preserve">Contention 1: Vaccine Inequality </w:t>
      </w:r>
    </w:p>
    <w:p w14:paraId="0BE768D1" w14:textId="6E5D2713" w:rsidR="00212686" w:rsidRDefault="00212686" w:rsidP="00212686">
      <w:pPr>
        <w:pStyle w:val="Heading4"/>
      </w:pPr>
      <w:r>
        <w:t>Global health inequality threatens progress in fight vs COVID-19 encouraging vaccine resistant mutations</w:t>
      </w:r>
    </w:p>
    <w:p w14:paraId="47ACDFAF" w14:textId="77777777" w:rsidR="00212686" w:rsidRPr="006057FE" w:rsidRDefault="00212686" w:rsidP="00212686">
      <w:pPr>
        <w:rPr>
          <w:rStyle w:val="Style13ptBold"/>
        </w:rPr>
      </w:pPr>
      <w:r w:rsidRPr="006057FE">
        <w:rPr>
          <w:rStyle w:val="Style13ptBold"/>
        </w:rPr>
        <w:t>Fink 7-30-21</w:t>
      </w:r>
    </w:p>
    <w:p w14:paraId="4E0E1A89" w14:textId="77777777" w:rsidR="00212686" w:rsidRPr="006057FE" w:rsidRDefault="00212686" w:rsidP="00212686">
      <w:pPr>
        <w:rPr>
          <w:sz w:val="16"/>
        </w:rPr>
      </w:pPr>
      <w:r w:rsidRPr="006057FE">
        <w:rPr>
          <w:sz w:val="16"/>
        </w:rPr>
        <w:t>(Jenni, https://www.newsweek.com/who-warns-world-blind-understanding-covid-spread-hurting-ability-end-pandemic-1614722)</w:t>
      </w:r>
    </w:p>
    <w:p w14:paraId="0E1CCB12" w14:textId="77777777" w:rsidR="00212686" w:rsidRPr="006057FE" w:rsidRDefault="00212686" w:rsidP="00212686">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 xml:space="preserve">when the virus </w:t>
      </w:r>
      <w:proofErr w:type="gramStart"/>
      <w:r w:rsidRPr="00444698">
        <w:rPr>
          <w:rStyle w:val="StyleUnderline"/>
          <w:highlight w:val="green"/>
        </w:rPr>
        <w:t>is able to</w:t>
      </w:r>
      <w:proofErr w:type="gramEnd"/>
      <w:r w:rsidRPr="00444698">
        <w:rPr>
          <w:rStyle w:val="StyleUnderline"/>
          <w:highlight w:val="green"/>
        </w:rPr>
        <w:t xml:space="preserve">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01A72817" w14:textId="51533945" w:rsidR="00212686" w:rsidRPr="00BE43F6" w:rsidRDefault="00212686" w:rsidP="00212686">
      <w:pPr>
        <w:pStyle w:val="Heading4"/>
        <w:rPr>
          <w:rStyle w:val="Emphasis"/>
        </w:rPr>
      </w:pPr>
      <w:r>
        <w:lastRenderedPageBreak/>
        <w:t xml:space="preserve">IP protections are the vital internal link to resolve vaccine deficiencies. Empirics disprove all pro patent arguments </w:t>
      </w:r>
    </w:p>
    <w:p w14:paraId="04B9B6D4" w14:textId="77777777" w:rsidR="00212686" w:rsidRPr="009E1383" w:rsidRDefault="00212686" w:rsidP="00212686">
      <w:pPr>
        <w:rPr>
          <w:rStyle w:val="Style13ptBold"/>
        </w:rPr>
      </w:pPr>
      <w:r w:rsidRPr="009E1383">
        <w:rPr>
          <w:rStyle w:val="Style13ptBold"/>
        </w:rPr>
        <w:t xml:space="preserve">Kumar, PhD, 7-12-21 </w:t>
      </w:r>
    </w:p>
    <w:p w14:paraId="63A78688" w14:textId="77777777" w:rsidR="00212686" w:rsidRPr="009E1383" w:rsidRDefault="00212686" w:rsidP="00212686">
      <w:pPr>
        <w:rPr>
          <w:sz w:val="16"/>
        </w:rPr>
      </w:pPr>
      <w:r w:rsidRPr="009E1383">
        <w:rPr>
          <w:sz w:val="16"/>
        </w:rPr>
        <w:t>(Rajeesh, Associate Fellow Manohar Parrikar Institute for Defence Studies and Analysis, https://www.idsa.in/issuebrief/wto-trips-waiver-covid-vaccine-rkumar-120721)</w:t>
      </w:r>
    </w:p>
    <w:p w14:paraId="2CE0F87D" w14:textId="77777777" w:rsidR="00212686" w:rsidRDefault="00212686" w:rsidP="00212686">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w:t>
      </w:r>
      <w:r w:rsidRPr="009E1383">
        <w:rPr>
          <w:rStyle w:val="StyleUnderline"/>
        </w:rPr>
        <w:lastRenderedPageBreak/>
        <w:t xml:space="preserve">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gramStart"/>
      <w:r w:rsidRPr="009E1383">
        <w:rPr>
          <w:sz w:val="16"/>
        </w:rPr>
        <w:t>Source:“</w:t>
      </w:r>
      <w:proofErr w:type="gramEnd"/>
      <w:r w:rsidRPr="009E1383">
        <w:rPr>
          <w:sz w:val="16"/>
        </w:rPr>
        <w:t xml:space="preserv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would jeopardise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existing TRIPS 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4DA9AF46" w14:textId="51677E3B" w:rsidR="00212686" w:rsidRPr="00076D8A" w:rsidRDefault="00212686" w:rsidP="00212686">
      <w:pPr>
        <w:pStyle w:val="Heading4"/>
      </w:pPr>
      <w:r w:rsidRPr="00076D8A">
        <w:t xml:space="preserve">Failure to contain COVID-19 causes extinction </w:t>
      </w:r>
    </w:p>
    <w:p w14:paraId="01B5DE6F" w14:textId="77777777" w:rsidR="00212686" w:rsidRPr="00076D8A" w:rsidRDefault="00212686" w:rsidP="00212686">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3922FF2C" w14:textId="77777777" w:rsidR="00212686" w:rsidRPr="003D35EA" w:rsidRDefault="00212686" w:rsidP="00212686">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A0898">
        <w:rPr>
          <w:b/>
          <w:highlight w:val="green"/>
          <w:u w:val="single"/>
        </w:rPr>
        <w:t xml:space="preserve">coronavirus could </w:t>
      </w:r>
      <w:r w:rsidRPr="003A0898">
        <w:rPr>
          <w:b/>
          <w:iCs/>
          <w:highlight w:val="gree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947E30">
        <w:rPr>
          <w:rStyle w:val="Emphasis"/>
          <w:highlight w:val="green"/>
        </w:rPr>
        <w:t>reduction in industrial activity</w:t>
      </w:r>
      <w:r w:rsidRPr="003D35EA">
        <w:rPr>
          <w:b/>
          <w:u w:val="single"/>
        </w:rPr>
        <w:t xml:space="preserve"> </w:t>
      </w:r>
      <w:proofErr w:type="gramStart"/>
      <w:r w:rsidRPr="003D35EA">
        <w:rPr>
          <w:b/>
          <w:u w:val="single"/>
        </w:rPr>
        <w:t>as a result of</w:t>
      </w:r>
      <w:proofErr w:type="gramEnd"/>
      <w:r w:rsidRPr="003D35EA">
        <w:rPr>
          <w:b/>
          <w:u w:val="single"/>
        </w:rPr>
        <w:t xml:space="preserve"> COVID-19 almost certainly </w:t>
      </w:r>
      <w:r w:rsidRPr="00947E30">
        <w:rPr>
          <w:b/>
          <w:highlight w:val="gree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947E30">
        <w:rPr>
          <w:b/>
          <w:highlight w:val="green"/>
          <w:u w:val="single"/>
        </w:rPr>
        <w:t>industrial activity</w:t>
      </w:r>
      <w:r w:rsidRPr="003D35EA">
        <w:rPr>
          <w:b/>
          <w:u w:val="single"/>
        </w:rPr>
        <w:t xml:space="preserve"> simultaneously </w:t>
      </w:r>
      <w:r w:rsidRPr="00947E30">
        <w:rPr>
          <w:b/>
          <w:highlight w:val="green"/>
          <w:u w:val="single"/>
        </w:rPr>
        <w:t>cools the planet by adding aerosols</w:t>
      </w:r>
      <w:r w:rsidRPr="003D35EA">
        <w:rPr>
          <w:b/>
          <w:u w:val="single"/>
        </w:rPr>
        <w:t xml:space="preserve"> to the atmosphere. </w:t>
      </w:r>
      <w:r w:rsidRPr="00947E30">
        <w:rPr>
          <w:b/>
          <w:highlight w:val="green"/>
          <w:u w:val="single"/>
        </w:rPr>
        <w:t>These</w:t>
      </w:r>
      <w:r w:rsidRPr="003D35EA">
        <w:rPr>
          <w:b/>
          <w:u w:val="single"/>
        </w:rPr>
        <w:t xml:space="preserve"> aerosols </w:t>
      </w:r>
      <w:r w:rsidRPr="00947E30">
        <w:rPr>
          <w:b/>
          <w:highlight w:val="green"/>
          <w:u w:val="single"/>
        </w:rPr>
        <w:t>block incoming sunlight</w:t>
      </w:r>
      <w:r w:rsidRPr="003D35EA">
        <w:rPr>
          <w:b/>
          <w:u w:val="single"/>
        </w:rPr>
        <w:t xml:space="preserve">, thereby keeping cool our pale blue dot. </w:t>
      </w:r>
      <w:r w:rsidRPr="00947E30">
        <w:rPr>
          <w:b/>
          <w:highlight w:val="green"/>
          <w:u w:val="single"/>
        </w:rPr>
        <w:t>Reducing industrial activity by</w:t>
      </w:r>
      <w:r w:rsidRPr="003D35EA">
        <w:rPr>
          <w:b/>
          <w:u w:val="single"/>
        </w:rPr>
        <w:t xml:space="preserve"> as little as </w:t>
      </w:r>
      <w:r w:rsidRPr="00947E30">
        <w:rPr>
          <w:b/>
          <w:highlight w:val="green"/>
          <w:u w:val="single"/>
        </w:rPr>
        <w:t>35 percent is expected to cause a</w:t>
      </w:r>
      <w:r w:rsidRPr="003D35EA">
        <w:rPr>
          <w:b/>
          <w:u w:val="single"/>
        </w:rPr>
        <w:t xml:space="preserve"> </w:t>
      </w:r>
      <w:r w:rsidRPr="00947E30">
        <w:rPr>
          <w:b/>
          <w:iCs/>
          <w:highlight w:val="green"/>
          <w:u w:val="single"/>
          <w:bdr w:val="single" w:sz="8" w:space="0" w:color="auto"/>
        </w:rPr>
        <w:t>global</w:t>
      </w:r>
      <w:r w:rsidRPr="003D35EA">
        <w:rPr>
          <w:b/>
          <w:iCs/>
          <w:u w:val="single"/>
          <w:bdr w:val="single" w:sz="8" w:space="0" w:color="auto"/>
        </w:rPr>
        <w:t xml:space="preserve">-average </w:t>
      </w:r>
      <w:r w:rsidRPr="00947E30">
        <w:rPr>
          <w:b/>
          <w:iCs/>
          <w:highlight w:val="green"/>
          <w:u w:val="single"/>
          <w:bdr w:val="single" w:sz="8" w:space="0" w:color="auto"/>
        </w:rPr>
        <w:t xml:space="preserve">temperature </w:t>
      </w:r>
      <w:proofErr w:type="gramStart"/>
      <w:r w:rsidRPr="00947E30">
        <w:rPr>
          <w:b/>
          <w:iCs/>
          <w:highlight w:val="green"/>
          <w:u w:val="single"/>
          <w:bdr w:val="single" w:sz="8" w:space="0" w:color="auto"/>
        </w:rPr>
        <w:t>rise</w:t>
      </w:r>
      <w:proofErr w:type="gramEnd"/>
      <w:r w:rsidRPr="00947E30">
        <w:rPr>
          <w:b/>
          <w:iCs/>
          <w:highlight w:val="green"/>
          <w:u w:val="single"/>
          <w:bdr w:val="single" w:sz="8" w:space="0" w:color="auto"/>
        </w:rPr>
        <w:t xml:space="preserv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3D35EA">
        <w:rPr>
          <w:sz w:val="16"/>
        </w:rPr>
        <w:t>April,</w:t>
      </w:r>
      <w:proofErr w:type="gramEnd"/>
      <w:r w:rsidRPr="003D35EA">
        <w:rPr>
          <w:sz w:val="16"/>
        </w:rPr>
        <w:t xml:space="preserve"> 2018 the highest global-average temperature experienced by Homo sapiens on Earth [13, 14].</w:t>
      </w:r>
      <w:r>
        <w:rPr>
          <w:sz w:val="16"/>
        </w:rPr>
        <w:t xml:space="preserve"> </w:t>
      </w:r>
      <w:r w:rsidRPr="003D35EA">
        <w:rPr>
          <w:sz w:val="16"/>
        </w:rPr>
        <w:t xml:space="preserve">By 13 March 2020, 2 C above the 1750 baseline was crossed [11]. In other words, human extinction via the death-by-a-thousandcuts route might be locked in with no further heating of Earth. </w:t>
      </w:r>
      <w:proofErr w:type="gramStart"/>
      <w:r w:rsidRPr="003D35EA">
        <w:rPr>
          <w:sz w:val="16"/>
        </w:rPr>
        <w:t>In light of</w:t>
      </w:r>
      <w:proofErr w:type="gramEnd"/>
      <w:r w:rsidRPr="003D35EA">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3D35EA">
        <w:rPr>
          <w:sz w:val="16"/>
        </w:rPr>
        <w:t>as a result of</w:t>
      </w:r>
      <w:proofErr w:type="gramEnd"/>
      <w:r w:rsidRPr="003D35EA">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w:t>
      </w:r>
      <w:r w:rsidRPr="003D35EA">
        <w:rPr>
          <w:sz w:val="16"/>
        </w:rPr>
        <w:lastRenderedPageBreak/>
        <w:t xml:space="preserve">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947E30">
        <w:rPr>
          <w:b/>
          <w:highlight w:val="green"/>
          <w:u w:val="single"/>
        </w:rPr>
        <w:t xml:space="preserve">Wheat production requires </w:t>
      </w:r>
      <w:r w:rsidRPr="00947E30">
        <w:rPr>
          <w:b/>
          <w:u w:val="single"/>
        </w:rPr>
        <w:t>a</w:t>
      </w:r>
      <w:r w:rsidRPr="00947E30">
        <w:rPr>
          <w:b/>
          <w:highlight w:val="green"/>
          <w:u w:val="single"/>
        </w:rPr>
        <w:t xml:space="preserve"> delicate </w:t>
      </w:r>
      <w:r w:rsidRPr="00947E30">
        <w:rPr>
          <w:b/>
          <w:u w:val="single"/>
        </w:rPr>
        <w:t xml:space="preserve">balance of </w:t>
      </w:r>
      <w:r w:rsidRPr="00947E30">
        <w:rPr>
          <w:b/>
          <w:highlight w:val="green"/>
          <w:u w:val="single"/>
        </w:rPr>
        <w:t>growing conditions</w:t>
      </w:r>
      <w:r w:rsidRPr="003D35EA">
        <w:rPr>
          <w:b/>
          <w:u w:val="single"/>
        </w:rPr>
        <w:t xml:space="preserve"> that, like habitat for humans, teeters </w:t>
      </w:r>
      <w:r w:rsidRPr="0027467E">
        <w:rPr>
          <w:b/>
          <w:highlight w:val="gree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0EA41355" w14:textId="0145951B" w:rsidR="00212686" w:rsidRPr="004E4CBD" w:rsidRDefault="00212686" w:rsidP="00212686">
      <w:pPr>
        <w:pStyle w:val="Heading4"/>
      </w:pPr>
      <w:r w:rsidRPr="004E4CBD">
        <w:t>Continued COVID spread causes great power war-diversion, nationalism, psychology</w:t>
      </w:r>
    </w:p>
    <w:p w14:paraId="47864DEA" w14:textId="77777777" w:rsidR="00212686" w:rsidRPr="004E4CBD" w:rsidRDefault="00212686" w:rsidP="00212686">
      <w:pPr>
        <w:rPr>
          <w:rStyle w:val="Style13ptBold"/>
        </w:rPr>
      </w:pPr>
      <w:r w:rsidRPr="004E4CBD">
        <w:rPr>
          <w:rStyle w:val="Style13ptBold"/>
        </w:rPr>
        <w:t xml:space="preserve">Kitfield 20 </w:t>
      </w:r>
    </w:p>
    <w:p w14:paraId="0667E008" w14:textId="77777777" w:rsidR="00212686" w:rsidRPr="004E4CBD" w:rsidRDefault="00212686" w:rsidP="00212686">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20FBECAC" w14:textId="340E0906" w:rsidR="00212686" w:rsidRDefault="00212686" w:rsidP="00212686">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 xml:space="preserve">armed confrontation with </w:t>
      </w:r>
      <w:r w:rsidRPr="00476B36">
        <w:rPr>
          <w:rStyle w:val="Emphasis"/>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7BB3508E" w14:textId="05A6408D" w:rsidR="00212686" w:rsidRPr="00CB7830" w:rsidRDefault="00212686" w:rsidP="00212686">
      <w:pPr>
        <w:pStyle w:val="Heading4"/>
      </w:pPr>
      <w:r>
        <w:t xml:space="preserve">Lack of waiver will kill the WTO- there are no alternate causes and solvency is reverse causal </w:t>
      </w:r>
    </w:p>
    <w:p w14:paraId="29266221" w14:textId="77777777" w:rsidR="00212686" w:rsidRPr="00CB7830" w:rsidRDefault="00212686" w:rsidP="00212686">
      <w:pPr>
        <w:rPr>
          <w:rStyle w:val="Style13ptBold"/>
        </w:rPr>
      </w:pPr>
      <w:r w:rsidRPr="00CB7830">
        <w:rPr>
          <w:rStyle w:val="Style13ptBold"/>
        </w:rPr>
        <w:t>Meyer 6-18-21</w:t>
      </w:r>
    </w:p>
    <w:p w14:paraId="408F6048" w14:textId="77777777" w:rsidR="00212686" w:rsidRPr="00CB7830" w:rsidRDefault="00212686" w:rsidP="00212686">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576D9142" w14:textId="77777777" w:rsidR="00212686" w:rsidRPr="007A6DCA" w:rsidRDefault="00212686" w:rsidP="00212686">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xml:space="preserve">. In the case of the COVID-19 vaccine IP waiver, it would mean standing up to the </w:t>
      </w:r>
      <w:r w:rsidRPr="00526BD9">
        <w:rPr>
          <w:sz w:val="16"/>
        </w:rPr>
        <w:lastRenderedPageBreak/>
        <w:t xml:space="preserve">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r w:rsidRPr="00526BD9">
        <w:rPr>
          <w:rStyle w:val="StyleUnderline"/>
        </w:rPr>
        <w:t xml:space="preserve">Okonjo-Iweala said the WTO could help </w:t>
      </w:r>
      <w:r w:rsidRPr="00526BD9">
        <w:rPr>
          <w:rStyle w:val="StyleUnderline"/>
        </w:rPr>
        <w:lastRenderedPageBreak/>
        <w:t>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216A686C" w14:textId="18D40575" w:rsidR="00212686" w:rsidRDefault="00212686" w:rsidP="00212686">
      <w:pPr>
        <w:pStyle w:val="Heading4"/>
      </w:pPr>
      <w:r>
        <w:t xml:space="preserve">The WTO dampens US-China great power conflict which is crucial to solve a laundry list of existential threats. Cooperation on global vaccine distribution is a vital test case </w:t>
      </w:r>
    </w:p>
    <w:p w14:paraId="0A34A9BD" w14:textId="77777777" w:rsidR="00212686" w:rsidRPr="00AB68B0" w:rsidRDefault="00212686" w:rsidP="00212686">
      <w:pPr>
        <w:rPr>
          <w:rStyle w:val="Style13ptBold"/>
        </w:rPr>
      </w:pPr>
      <w:r w:rsidRPr="00AB68B0">
        <w:rPr>
          <w:rStyle w:val="Style13ptBold"/>
        </w:rPr>
        <w:t xml:space="preserve">Shaffer, JD Stanford, 21 </w:t>
      </w:r>
    </w:p>
    <w:p w14:paraId="21607B79" w14:textId="77777777" w:rsidR="00212686" w:rsidRPr="00AB68B0" w:rsidRDefault="00212686" w:rsidP="00212686">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Hyperlink"/>
            <w:sz w:val="16"/>
          </w:rPr>
          <w:t>https://thehill.com/opinion/international/559049-the-us-must-engage-with-china-even-when-countering-china</w:t>
        </w:r>
      </w:hyperlink>
      <w:r w:rsidRPr="00AB68B0">
        <w:rPr>
          <w:sz w:val="16"/>
        </w:rPr>
        <w:t xml:space="preserve">, 6-21) </w:t>
      </w:r>
    </w:p>
    <w:p w14:paraId="0D6D9332" w14:textId="77777777" w:rsidR="00212686" w:rsidRPr="003D35EA" w:rsidRDefault="00212686" w:rsidP="00212686">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094558">
        <w:rPr>
          <w:highlight w:val="green"/>
          <w:u w:val="single"/>
        </w:rPr>
        <w:t>engagement remains essential</w:t>
      </w:r>
      <w:r w:rsidRPr="00094558">
        <w:rPr>
          <w:sz w:val="16"/>
          <w:highlight w:val="green"/>
        </w:rPr>
        <w:t xml:space="preserve">. </w:t>
      </w:r>
      <w:r w:rsidRPr="00094558">
        <w:rPr>
          <w:highlight w:val="green"/>
          <w:u w:val="single"/>
        </w:rPr>
        <w:t xml:space="preserve">The U.S. will </w:t>
      </w:r>
      <w:r w:rsidRPr="00094558">
        <w:rPr>
          <w:u w:val="single"/>
        </w:rPr>
        <w:t xml:space="preserve">most </w:t>
      </w:r>
      <w:r w:rsidRPr="00094558">
        <w:rPr>
          <w:highlight w:val="green"/>
          <w:u w:val="single"/>
        </w:rPr>
        <w:t>effectively counter Chinese actions</w:t>
      </w:r>
      <w:r w:rsidRPr="003D35EA">
        <w:rPr>
          <w:u w:val="single"/>
        </w:rPr>
        <w:t xml:space="preserve"> </w:t>
      </w:r>
      <w:r w:rsidRPr="003D35EA">
        <w:rPr>
          <w:sz w:val="16"/>
        </w:rPr>
        <w:t xml:space="preserve">in the South China Sea, the Taiwan Strait, along the border with India, and against allies’ economies, </w:t>
      </w:r>
      <w:r w:rsidRPr="003D35EA">
        <w:rPr>
          <w:u w:val="single"/>
        </w:rPr>
        <w:t xml:space="preserve">if the U.S. works </w:t>
      </w:r>
      <w:r w:rsidRPr="00094558">
        <w:rPr>
          <w:highlight w:val="green"/>
          <w:u w:val="single"/>
        </w:rPr>
        <w:t>closely with others</w:t>
      </w:r>
      <w:r w:rsidRPr="003D35EA">
        <w:rPr>
          <w:u w:val="single"/>
        </w:rPr>
        <w:t xml:space="preserve">. </w:t>
      </w:r>
      <w:r w:rsidRPr="003D35EA">
        <w:rPr>
          <w:sz w:val="16"/>
        </w:rPr>
        <w:t xml:space="preserve">The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3FB4AE85" w14:textId="4364A910" w:rsidR="00212686" w:rsidRDefault="00212686" w:rsidP="00212686">
      <w:pPr>
        <w:pStyle w:val="Heading4"/>
      </w:pPr>
      <w:r>
        <w:t>The WTO reduces war through peace dividends, interdependence, and rule of law</w:t>
      </w:r>
    </w:p>
    <w:p w14:paraId="1197F77D" w14:textId="77777777" w:rsidR="00212686" w:rsidRPr="00B51DB2" w:rsidRDefault="00212686" w:rsidP="00212686">
      <w:pPr>
        <w:rPr>
          <w:rStyle w:val="Style13ptBold"/>
        </w:rPr>
      </w:pPr>
      <w:r w:rsidRPr="00B51DB2">
        <w:rPr>
          <w:rStyle w:val="Style13ptBold"/>
        </w:rPr>
        <w:t>Baldwin, PhD, and Nakotomi 15</w:t>
      </w:r>
    </w:p>
    <w:p w14:paraId="0DFE41B7" w14:textId="77777777" w:rsidR="00212686" w:rsidRPr="00B51DB2" w:rsidRDefault="00212686" w:rsidP="00212686">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Hyperlink"/>
            <w:sz w:val="16"/>
          </w:rPr>
          <w:t>https://cepr.org/sites/default/files/policy_insights/PolicyInsight84.pdf</w:t>
        </w:r>
      </w:hyperlink>
      <w:r w:rsidRPr="00B51DB2">
        <w:rPr>
          <w:sz w:val="16"/>
        </w:rPr>
        <w:t>, July)</w:t>
      </w:r>
    </w:p>
    <w:p w14:paraId="6E2BD202" w14:textId="77777777" w:rsidR="00212686" w:rsidRPr="007A6DCA" w:rsidRDefault="00212686" w:rsidP="00212686">
      <w:pPr>
        <w:rPr>
          <w:u w:val="single"/>
        </w:rPr>
      </w:pPr>
      <w:r w:rsidRPr="00E85BA2">
        <w:rPr>
          <w:rStyle w:val="StyleUnderline"/>
          <w:highlight w:val="green"/>
        </w:rPr>
        <w:lastRenderedPageBreak/>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E85BA2">
        <w:rPr>
          <w:rStyle w:val="StyleUnderline"/>
          <w:highlight w:val="green"/>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reasonablyprices goods 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r w:rsidRPr="00E85BA2">
        <w:rPr>
          <w:rStyle w:val="Emphasis"/>
          <w:highlight w:val="green"/>
        </w:rPr>
        <w:t>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historic shift in the mindset of global political, business, and labour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behaviours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 xml:space="preserve">for world </w:t>
      </w:r>
      <w:r w:rsidRPr="001A5903">
        <w:rPr>
          <w:rStyle w:val="Emphasis"/>
          <w:highlight w:val="green"/>
        </w:rPr>
        <w:lastRenderedPageBreak/>
        <w:t>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nearuniversal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4FCCF8A9" w14:textId="77777777" w:rsidR="00212686" w:rsidRDefault="00212686" w:rsidP="00212686">
      <w:pPr>
        <w:pStyle w:val="Heading4"/>
      </w:pPr>
      <w:r>
        <w:t>Critics of the IP waiver are wrong- it’s the most effective way to combat covid inequality, alternatives fail</w:t>
      </w:r>
    </w:p>
    <w:p w14:paraId="056C48D6" w14:textId="77777777" w:rsidR="00212686" w:rsidRPr="001E1AF1" w:rsidRDefault="00212686" w:rsidP="00212686">
      <w:pPr>
        <w:rPr>
          <w:rStyle w:val="Style13ptBold"/>
        </w:rPr>
      </w:pPr>
      <w:r w:rsidRPr="001E1AF1">
        <w:rPr>
          <w:rStyle w:val="Style13ptBold"/>
        </w:rPr>
        <w:t>Erfani et al, 21</w:t>
      </w:r>
    </w:p>
    <w:p w14:paraId="22249056" w14:textId="07EC0FBD" w:rsidR="00212686" w:rsidRDefault="00212686" w:rsidP="00212686">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Covax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well worn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lastRenderedPageBreak/>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 xml:space="preserve">Given that companies were granted upfront risk protection for covid-19 vaccine research and </w:t>
      </w:r>
      <w:r w:rsidRPr="001E1AF1">
        <w:rPr>
          <w:rStyle w:val="StyleUnderline"/>
        </w:rPr>
        <w:lastRenderedPageBreak/>
        <w:t>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FC20596" w14:textId="77777777" w:rsidR="00212686" w:rsidRDefault="00212686" w:rsidP="00212686"/>
    <w:p w14:paraId="015D3D3D" w14:textId="77777777" w:rsidR="00212686" w:rsidRDefault="00212686" w:rsidP="00212686">
      <w:pPr>
        <w:pStyle w:val="Heading4"/>
      </w:pPr>
      <w:r>
        <w:t>Plan: Member nations of the World Trade Organization ought to reduce intellectual property protections for medicines for COVID-19.</w:t>
      </w:r>
    </w:p>
    <w:p w14:paraId="7102F671" w14:textId="77777777" w:rsidR="00212686" w:rsidRDefault="00212686" w:rsidP="00212686">
      <w:pPr>
        <w:rPr>
          <w:rStyle w:val="Style13ptBold"/>
          <w:rFonts w:eastAsiaTheme="majorEastAsia" w:cstheme="majorBidi"/>
          <w:b w:val="0"/>
          <w:bCs/>
          <w:szCs w:val="26"/>
        </w:rPr>
      </w:pPr>
      <w:r w:rsidRPr="00B20080">
        <w:rPr>
          <w:rStyle w:val="Style13ptBold"/>
        </w:rPr>
        <w:t>Communication from India and South Africa to the WTO 20</w:t>
      </w:r>
    </w:p>
    <w:p w14:paraId="19B5507B" w14:textId="77777777" w:rsidR="00212686" w:rsidRPr="00B20080" w:rsidRDefault="00212686" w:rsidP="00212686">
      <w:pPr>
        <w:rPr>
          <w:rFonts w:eastAsiaTheme="majorEastAsia" w:cstheme="majorBidi"/>
          <w:bCs/>
          <w:sz w:val="26"/>
          <w:szCs w:val="26"/>
        </w:rPr>
      </w:pPr>
      <w:r w:rsidRPr="00B20080">
        <w:rPr>
          <w:sz w:val="16"/>
          <w:szCs w:val="16"/>
        </w:rPr>
        <w:t xml:space="preserve">(WAIVER FROM CERTAIN PROVISIONS OF THE TRIPS AGREEMENT FOR THE PREVENTION, CONTAINMENT AND TREATMENT OF COVID-19 </w:t>
      </w:r>
      <w:hyperlink r:id="rId13" w:history="1">
        <w:r w:rsidRPr="00B20080">
          <w:rPr>
            <w:rStyle w:val="Hyperlink"/>
            <w:sz w:val="16"/>
            <w:szCs w:val="16"/>
          </w:rPr>
          <w:t>https://docs.wto.org/dol2fe/Pages/SS/directdoc.aspx?filename=q:/IP/C/W669.pdf&amp;Open=True</w:t>
        </w:r>
      </w:hyperlink>
      <w:r w:rsidRPr="00B20080">
        <w:rPr>
          <w:sz w:val="16"/>
          <w:szCs w:val="16"/>
        </w:rPr>
        <w:t xml:space="preserve">, 10-2) </w:t>
      </w:r>
    </w:p>
    <w:p w14:paraId="045E4262" w14:textId="70999A9A" w:rsidR="00212686" w:rsidRPr="00212686" w:rsidRDefault="00212686" w:rsidP="00212686">
      <w:pPr>
        <w:rPr>
          <w:sz w:val="14"/>
        </w:rPr>
      </w:pPr>
      <w:r w:rsidRPr="00154714">
        <w:rPr>
          <w:sz w:val="14"/>
        </w:rPr>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w:t>
      </w:r>
      <w:proofErr w:type="gramStart"/>
      <w:r w:rsidRPr="00154714">
        <w:rPr>
          <w:rStyle w:val="StyleUnderline"/>
        </w:rPr>
        <w:t>equipment</w:t>
      </w:r>
      <w:proofErr w:type="gramEnd"/>
      <w:r w:rsidRPr="00154714">
        <w:rPr>
          <w:rStyle w:val="StyleUnderline"/>
        </w:rPr>
        <w:t xml:space="preserve"> and </w:t>
      </w:r>
      <w:r w:rsidRPr="001C4019">
        <w:rPr>
          <w:rStyle w:val="StyleUnderline"/>
          <w:highlight w:val="green"/>
        </w:rPr>
        <w:t>ventilators</w:t>
      </w:r>
      <w:r w:rsidRPr="00154714">
        <w:rPr>
          <w:rStyle w:val="StyleUnderline"/>
        </w:rPr>
        <w:t>, as</w:t>
      </w:r>
      <w:r>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Pr>
          <w:sz w:val="14"/>
        </w:rPr>
        <w:t xml:space="preserve"> </w:t>
      </w:r>
      <w:r w:rsidRPr="00154714">
        <w:rPr>
          <w:sz w:val="14"/>
        </w:rPr>
        <w:t>6. The outbreak has led to a swift increase in global demand with many countries facing acute</w:t>
      </w:r>
      <w:r>
        <w:rPr>
          <w:sz w:val="14"/>
        </w:rPr>
        <w:t xml:space="preserve"> </w:t>
      </w:r>
      <w:r w:rsidRPr="00154714">
        <w:rPr>
          <w:sz w:val="14"/>
        </w:rPr>
        <w:t>shortages, constraining the ability to effectively respond to the outbreak. Shortages of these</w:t>
      </w:r>
      <w:r>
        <w:rPr>
          <w:sz w:val="14"/>
        </w:rPr>
        <w:t xml:space="preserve"> </w:t>
      </w:r>
      <w:r w:rsidRPr="00154714">
        <w:rPr>
          <w:sz w:val="14"/>
        </w:rPr>
        <w:t>products has put the lives of health and other essential workers at risk and led to many avoidable</w:t>
      </w:r>
      <w:r>
        <w:rPr>
          <w:sz w:val="14"/>
        </w:rPr>
        <w:t xml:space="preserve"> </w:t>
      </w:r>
      <w:r w:rsidRPr="00154714">
        <w:rPr>
          <w:sz w:val="14"/>
        </w:rPr>
        <w:t>deaths. It is also threatening to prolong the COVID-19 pandemic. The longer the current global crisis</w:t>
      </w:r>
      <w:r>
        <w:rPr>
          <w:sz w:val="14"/>
        </w:rPr>
        <w:t xml:space="preserve"> </w:t>
      </w:r>
      <w:r w:rsidRPr="00154714">
        <w:rPr>
          <w:sz w:val="14"/>
        </w:rPr>
        <w:t>persist, the greater the socio-economic fallout, making it imperative and urgent to collaborate</w:t>
      </w:r>
      <w:r>
        <w:rPr>
          <w:sz w:val="14"/>
        </w:rPr>
        <w:t xml:space="preserve"> </w:t>
      </w:r>
      <w:r w:rsidRPr="00154714">
        <w:rPr>
          <w:sz w:val="14"/>
        </w:rPr>
        <w:t>internationally to rapidly contain the outbreak.</w:t>
      </w:r>
      <w:r>
        <w:rPr>
          <w:sz w:val="14"/>
        </w:rPr>
        <w:t xml:space="preserve"> </w:t>
      </w:r>
      <w:r w:rsidRPr="00154714">
        <w:rPr>
          <w:sz w:val="14"/>
        </w:rPr>
        <w:t>7. As new diagnostics, therapeutics and vaccines for COVID-19 are developed, there are significant</w:t>
      </w:r>
      <w:r>
        <w:rPr>
          <w:sz w:val="14"/>
        </w:rPr>
        <w:t xml:space="preserve"> </w:t>
      </w:r>
      <w:r w:rsidRPr="00154714">
        <w:rPr>
          <w:sz w:val="14"/>
        </w:rPr>
        <w:t>concerns, how these will be made available promptly, in sufficient quantities and at affordable price</w:t>
      </w:r>
      <w:r>
        <w:rPr>
          <w:sz w:val="14"/>
        </w:rPr>
        <w:t xml:space="preserve"> </w:t>
      </w:r>
      <w:r w:rsidRPr="00154714">
        <w:rPr>
          <w:sz w:val="14"/>
        </w:rPr>
        <w:t>to meet global demand. Critical shortages in medical products have also put at grave risk patients</w:t>
      </w:r>
      <w:r>
        <w:rPr>
          <w:sz w:val="14"/>
        </w:rPr>
        <w:t xml:space="preserve"> </w:t>
      </w:r>
      <w:r w:rsidRPr="00154714">
        <w:rPr>
          <w:sz w:val="14"/>
        </w:rPr>
        <w:t>suffering from other communicable and non-communicable diseases.</w:t>
      </w:r>
      <w:r>
        <w:rPr>
          <w:sz w:val="14"/>
        </w:rPr>
        <w:t xml:space="preserve"> </w:t>
      </w:r>
      <w:r w:rsidRPr="00154714">
        <w:rPr>
          <w:sz w:val="14"/>
        </w:rPr>
        <w:t>8. To meet the growing supply-demand gap, several countries have initiated domestic production</w:t>
      </w:r>
      <w:r>
        <w:rPr>
          <w:sz w:val="14"/>
        </w:rPr>
        <w:t xml:space="preserve"> </w:t>
      </w:r>
      <w:r w:rsidRPr="00154714">
        <w:rPr>
          <w:sz w:val="14"/>
        </w:rPr>
        <w:t>of medical products and/or are modifying existing medical products for the treatment of COVID-19</w:t>
      </w:r>
      <w:r>
        <w:rPr>
          <w:sz w:val="14"/>
        </w:rPr>
        <w:t xml:space="preserve"> </w:t>
      </w:r>
      <w:r w:rsidRPr="00154714">
        <w:rPr>
          <w:sz w:val="14"/>
        </w:rPr>
        <w:t>patients. The rapid scaling up of manufacturing globally is an obvious crucial solution to address the</w:t>
      </w:r>
      <w:r>
        <w:rPr>
          <w:sz w:val="14"/>
        </w:rPr>
        <w:t xml:space="preserve"> </w:t>
      </w:r>
      <w:r w:rsidRPr="00154714">
        <w:rPr>
          <w:sz w:val="14"/>
        </w:rPr>
        <w:t>timely availability and affordability of medical products to all countries in need.</w:t>
      </w:r>
      <w:r>
        <w:rPr>
          <w:sz w:val="14"/>
        </w:rPr>
        <w:t xml:space="preserve"> </w:t>
      </w:r>
      <w:r w:rsidRPr="00154714">
        <w:rPr>
          <w:sz w:val="14"/>
        </w:rPr>
        <w:t>9. There are several reports about intellectual property rights hindering or potentially hindering</w:t>
      </w:r>
      <w:r>
        <w:rPr>
          <w:sz w:val="14"/>
        </w:rPr>
        <w:t xml:space="preserve"> </w:t>
      </w:r>
      <w:r w:rsidRPr="00154714">
        <w:rPr>
          <w:sz w:val="14"/>
        </w:rPr>
        <w:t>timely provisioning of affordable medical products to the patients.3</w:t>
      </w:r>
      <w:r>
        <w:rPr>
          <w:sz w:val="14"/>
        </w:rPr>
        <w:t xml:space="preserve"> </w:t>
      </w:r>
      <w:r w:rsidRPr="00154714">
        <w:rPr>
          <w:sz w:val="14"/>
        </w:rPr>
        <w:t>It is also reported that some</w:t>
      </w:r>
      <w:r>
        <w:rPr>
          <w:sz w:val="14"/>
        </w:rPr>
        <w:t xml:space="preserve"> </w:t>
      </w:r>
      <w:r w:rsidRPr="00154714">
        <w:rPr>
          <w:sz w:val="14"/>
        </w:rPr>
        <w:t xml:space="preserve">WTO Members have carried out urgent legal amendments to their national patent laws to </w:t>
      </w:r>
      <w:proofErr w:type="gramStart"/>
      <w:r w:rsidRPr="00154714">
        <w:rPr>
          <w:sz w:val="14"/>
        </w:rPr>
        <w:t>expedite</w:t>
      </w:r>
      <w:r>
        <w:rPr>
          <w:sz w:val="14"/>
        </w:rPr>
        <w:t xml:space="preserve"> </w:t>
      </w:r>
      <w:r w:rsidRPr="00154714">
        <w:rPr>
          <w:sz w:val="14"/>
        </w:rPr>
        <w:t>the process of</w:t>
      </w:r>
      <w:proofErr w:type="gramEnd"/>
      <w:r w:rsidRPr="00154714">
        <w:rPr>
          <w:sz w:val="14"/>
        </w:rPr>
        <w:t xml:space="preserve"> issuing compulsory/government use licenses.</w:t>
      </w:r>
      <w:r>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Pr>
          <w:rStyle w:val="StyleUnderline"/>
        </w:rPr>
        <w:t xml:space="preserve"> </w:t>
      </w:r>
      <w:r w:rsidRPr="00154714">
        <w:rPr>
          <w:rStyle w:val="StyleUnderline"/>
        </w:rPr>
        <w:t>to overcome those barriers</w:t>
      </w:r>
      <w:r w:rsidRPr="00154714">
        <w:rPr>
          <w:sz w:val="14"/>
        </w:rPr>
        <w:t>. In addition, many countries especially developing countries may face</w:t>
      </w:r>
      <w:r>
        <w:rPr>
          <w:sz w:val="14"/>
        </w:rPr>
        <w:t xml:space="preserve"> </w:t>
      </w:r>
      <w:r w:rsidRPr="00154714">
        <w:rPr>
          <w:sz w:val="14"/>
        </w:rPr>
        <w:t>institutional and legal difficulties when using flexibilities available in the Agreement on Trade-Related</w:t>
      </w:r>
      <w:r>
        <w:rPr>
          <w:sz w:val="14"/>
        </w:rPr>
        <w:t xml:space="preserve"> </w:t>
      </w:r>
      <w:r w:rsidRPr="00154714">
        <w:rPr>
          <w:sz w:val="14"/>
        </w:rPr>
        <w:t>Aspects of Intellectual Property Rights (TRIPS Agreement). A particular concern for countries with</w:t>
      </w:r>
      <w:r>
        <w:rPr>
          <w:sz w:val="14"/>
        </w:rPr>
        <w:t xml:space="preserve"> </w:t>
      </w:r>
      <w:r w:rsidRPr="00154714">
        <w:rPr>
          <w:sz w:val="14"/>
        </w:rPr>
        <w:t>insufficient or no manufacturing capacity are the requirements of Article 31bis and consequently the</w:t>
      </w:r>
      <w:r>
        <w:rPr>
          <w:sz w:val="14"/>
        </w:rPr>
        <w:t xml:space="preserve"> </w:t>
      </w:r>
      <w:r w:rsidRPr="00154714">
        <w:rPr>
          <w:sz w:val="14"/>
        </w:rPr>
        <w:t>cumbersome and lengthy process for the import and export of pharmaceutical products.</w:t>
      </w:r>
      <w:r>
        <w:rPr>
          <w:sz w:val="14"/>
        </w:rPr>
        <w:t xml:space="preserve"> </w:t>
      </w:r>
      <w:r w:rsidRPr="00154714">
        <w:rPr>
          <w:sz w:val="14"/>
        </w:rPr>
        <w:t>11. Internationally, there is an urgent call for global solidarity, and the unhindered global sharing</w:t>
      </w:r>
      <w:r>
        <w:rPr>
          <w:sz w:val="14"/>
        </w:rPr>
        <w:t xml:space="preserve"> </w:t>
      </w:r>
      <w:r w:rsidRPr="00154714">
        <w:rPr>
          <w:sz w:val="14"/>
        </w:rPr>
        <w:t>of technology and know-how in order that rapid responses for the handling of COVID-19 can be put</w:t>
      </w:r>
      <w:r>
        <w:rPr>
          <w:sz w:val="14"/>
        </w:rPr>
        <w:t xml:space="preserve"> </w:t>
      </w:r>
      <w:r w:rsidRPr="00154714">
        <w:rPr>
          <w:sz w:val="14"/>
        </w:rPr>
        <w:t>in place on a real time basis.</w:t>
      </w:r>
      <w:r>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Pr>
          <w:sz w:val="14"/>
        </w:rPr>
        <w:t xml:space="preserve"> </w:t>
      </w:r>
      <w:r w:rsidRPr="00154714">
        <w:rPr>
          <w:sz w:val="14"/>
        </w:rPr>
        <w:t xml:space="preserve">early as possible, </w:t>
      </w:r>
      <w:r w:rsidRPr="00154714">
        <w:rPr>
          <w:rStyle w:val="StyleUnderline"/>
        </w:rPr>
        <w:t xml:space="preserve">to </w:t>
      </w:r>
      <w:r w:rsidRPr="00154714">
        <w:rPr>
          <w:rStyle w:val="StyleUnderline"/>
        </w:rPr>
        <w:lastRenderedPageBreak/>
        <w:t xml:space="preserve">the General Council </w:t>
      </w:r>
      <w:r w:rsidRPr="001C4019">
        <w:rPr>
          <w:rStyle w:val="StyleUnderline"/>
          <w:highlight w:val="green"/>
        </w:rPr>
        <w:t>a waiver from</w:t>
      </w:r>
      <w:r w:rsidRPr="00154714">
        <w:rPr>
          <w:rStyle w:val="StyleUnderline"/>
        </w:rPr>
        <w:t xml:space="preserve"> the implementation, </w:t>
      </w:r>
      <w:proofErr w:type="gramStart"/>
      <w:r w:rsidRPr="00154714">
        <w:rPr>
          <w:rStyle w:val="StyleUnderline"/>
        </w:rPr>
        <w:t>application</w:t>
      </w:r>
      <w:proofErr w:type="gramEnd"/>
      <w:r w:rsidRPr="00154714">
        <w:rPr>
          <w:rStyle w:val="StyleUnderline"/>
        </w:rPr>
        <w:t xml:space="preserve"> and</w:t>
      </w:r>
      <w:r>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 xml:space="preserve">and </w:t>
      </w:r>
      <w:proofErr w:type="gramStart"/>
      <w:r w:rsidRPr="001C4019">
        <w:rPr>
          <w:rStyle w:val="StyleUnderline"/>
          <w:highlight w:val="green"/>
        </w:rPr>
        <w:t>the majority of</w:t>
      </w:r>
      <w:proofErr w:type="gramEnd"/>
      <w:r w:rsidRPr="001C4019">
        <w:rPr>
          <w:rStyle w:val="StyleUnderline"/>
          <w:highlight w:val="green"/>
        </w:rPr>
        <w:t xml:space="preserve">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Pr>
          <w:sz w:val="14"/>
        </w:rPr>
        <w:t xml:space="preserve"> </w:t>
      </w:r>
      <w:r w:rsidRPr="00154714">
        <w:rPr>
          <w:sz w:val="14"/>
        </w:rPr>
        <w:t>from the date of the adoption of the waiver.</w:t>
      </w:r>
      <w:r>
        <w:rPr>
          <w:sz w:val="14"/>
        </w:rPr>
        <w:t xml:space="preserve"> </w:t>
      </w:r>
      <w:r w:rsidRPr="00154714">
        <w:rPr>
          <w:sz w:val="14"/>
        </w:rPr>
        <w:t>14. We request that the Council for TRIPS urgently recommends to the General Council adoption of</w:t>
      </w:r>
      <w:r>
        <w:rPr>
          <w:sz w:val="14"/>
        </w:rPr>
        <w:t xml:space="preserve"> </w:t>
      </w:r>
      <w:r w:rsidRPr="00154714">
        <w:rPr>
          <w:sz w:val="14"/>
        </w:rPr>
        <w:t xml:space="preserve">the annexed decision text. </w:t>
      </w:r>
    </w:p>
    <w:p w14:paraId="2F256313" w14:textId="77777777" w:rsidR="00212686" w:rsidRDefault="00212686" w:rsidP="00212686">
      <w:pPr>
        <w:pStyle w:val="Heading3"/>
      </w:pPr>
      <w:r>
        <w:lastRenderedPageBreak/>
        <w:t>Framing</w:t>
      </w:r>
    </w:p>
    <w:p w14:paraId="48568F97" w14:textId="16E46AEB" w:rsidR="00212686" w:rsidRDefault="00212686" w:rsidP="00212686">
      <w:pPr>
        <w:pStyle w:val="Heading4"/>
      </w:pPr>
      <w:r>
        <w:t xml:space="preserve">The standard is maximizing expected well being. Prefer – </w:t>
      </w:r>
    </w:p>
    <w:p w14:paraId="3BCF7CD5" w14:textId="77777777" w:rsidR="00212686" w:rsidRPr="00716136" w:rsidRDefault="00212686" w:rsidP="00212686">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21F4BD37" w14:textId="77777777" w:rsidR="00212686" w:rsidRPr="00716136" w:rsidRDefault="00212686" w:rsidP="0021268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450BA58C" w14:textId="77777777" w:rsidR="00212686" w:rsidRDefault="00212686" w:rsidP="00212686">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6ADAB909" w14:textId="77777777" w:rsidR="00212686" w:rsidRPr="00716136" w:rsidRDefault="00212686" w:rsidP="00212686">
      <w:pPr>
        <w:rPr>
          <w:rStyle w:val="StyleUnderline"/>
          <w:rFonts w:asciiTheme="majorHAnsi" w:hAnsiTheme="majorHAnsi" w:cstheme="majorHAnsi"/>
        </w:rPr>
      </w:pPr>
    </w:p>
    <w:p w14:paraId="63F96B8E" w14:textId="77777777" w:rsidR="00212686" w:rsidRPr="00E767E7" w:rsidRDefault="00212686" w:rsidP="00212686">
      <w:pPr>
        <w:pStyle w:val="Heading4"/>
        <w:rPr>
          <w:rFonts w:cs="Calibri"/>
        </w:rPr>
      </w:pPr>
      <w:r>
        <w:t xml:space="preserve">2] No act omission distinction </w:t>
      </w:r>
      <w:proofErr w:type="gramStart"/>
      <w:r>
        <w:t xml:space="preserve">–  </w:t>
      </w:r>
      <w:r>
        <w:rPr>
          <w:rFonts w:cs="Calibri"/>
        </w:rPr>
        <w:t>Psychology</w:t>
      </w:r>
      <w:proofErr w:type="gramEnd"/>
      <w:r>
        <w:rPr>
          <w:rFonts w:cs="Calibri"/>
        </w:rPr>
        <w:t xml:space="preserve"> -- c</w:t>
      </w:r>
      <w:r w:rsidRPr="00D06177">
        <w:rPr>
          <w:rFonts w:cs="Calibri"/>
        </w:rPr>
        <w:t>hoosing to omit is an act itself – people decide not to act which means being presented with the aff creates a choice between two actions, neither of which is an omission</w:t>
      </w:r>
    </w:p>
    <w:p w14:paraId="72A005F8" w14:textId="77777777" w:rsidR="00212686" w:rsidRDefault="00212686" w:rsidP="00212686">
      <w:pPr>
        <w:rPr>
          <w:rFonts w:eastAsiaTheme="majorEastAsia" w:cstheme="majorBidi"/>
          <w:b/>
          <w:bCs/>
          <w:sz w:val="26"/>
          <w:szCs w:val="26"/>
        </w:rPr>
      </w:pPr>
    </w:p>
    <w:p w14:paraId="0011DDB4" w14:textId="77777777" w:rsidR="00212686" w:rsidRPr="00581812" w:rsidRDefault="00212686" w:rsidP="00212686">
      <w:pPr>
        <w:pStyle w:val="Heading4"/>
        <w:rPr>
          <w:rFonts w:cs="Calibri"/>
        </w:rPr>
      </w:pPr>
      <w:r>
        <w:lastRenderedPageBreak/>
        <w:t>3] Weighability – only consequentialism can explain the ethical difference in breaking a promise to take someone to the hospital and breaking a promise to take someone to lunch – intuitions outweigh</w:t>
      </w:r>
      <w:r>
        <w:rPr>
          <w:rFonts w:cs="Calibri"/>
        </w:rPr>
        <w:t xml:space="preserve"> </w:t>
      </w:r>
      <w:r w:rsidRPr="00D06177">
        <w:rPr>
          <w:rFonts w:cs="Calibri"/>
        </w:rPr>
        <w:t xml:space="preserve">– </w:t>
      </w:r>
      <w:r>
        <w:rPr>
          <w:rFonts w:cs="Calibri"/>
        </w:rPr>
        <w:t>they’re a</w:t>
      </w:r>
      <w:r>
        <w:t xml:space="preserve"> necessary side constraint on all ethics</w:t>
      </w:r>
    </w:p>
    <w:p w14:paraId="4872F75D" w14:textId="77777777" w:rsidR="00212686" w:rsidRPr="002D55A7" w:rsidRDefault="00212686" w:rsidP="00212686"/>
    <w:p w14:paraId="7D8894BB" w14:textId="77777777" w:rsidR="00212686" w:rsidRPr="00581812" w:rsidRDefault="00212686" w:rsidP="00212686">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 </w:t>
      </w:r>
      <w:r>
        <w:t>proves util because we’re ethically culpable for the consequences of our actions</w:t>
      </w:r>
    </w:p>
    <w:p w14:paraId="7BBED1A0" w14:textId="77777777" w:rsidR="00212686" w:rsidRPr="00F931CF" w:rsidRDefault="00212686" w:rsidP="00212686"/>
    <w:p w14:paraId="627CE587" w14:textId="77777777" w:rsidR="00212686" w:rsidRDefault="00212686" w:rsidP="00212686">
      <w:pPr>
        <w:pStyle w:val="Heading4"/>
      </w:pPr>
      <w:r>
        <w:t xml:space="preserve">5] Reducing existential risks is the top priority in any coherent moral theory </w:t>
      </w:r>
    </w:p>
    <w:p w14:paraId="6C7E565D" w14:textId="77777777" w:rsidR="00212686" w:rsidRPr="00E30B3C" w:rsidRDefault="00212686" w:rsidP="00212686">
      <w:pPr>
        <w:rPr>
          <w:rStyle w:val="Style13ptBold"/>
        </w:rPr>
      </w:pPr>
      <w:r w:rsidRPr="00E30B3C">
        <w:rPr>
          <w:rStyle w:val="Style13ptBold"/>
        </w:rPr>
        <w:t>Plummer, PhD, 15</w:t>
      </w:r>
    </w:p>
    <w:p w14:paraId="45C42452" w14:textId="77777777" w:rsidR="00212686" w:rsidRPr="00E30B3C" w:rsidRDefault="00212686" w:rsidP="00212686">
      <w:r w:rsidRPr="00E30B3C">
        <w:t>(Theron, Philosophy @St. Andrews http://blog.practicalethics.ox.ac.uk/2015/05/moral-agreement-on-saving-the-world/)</w:t>
      </w:r>
    </w:p>
    <w:p w14:paraId="10B2456B" w14:textId="77777777" w:rsidR="00212686" w:rsidRDefault="00212686" w:rsidP="00212686">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w:t>
      </w:r>
      <w:r w:rsidRPr="008F1D3D">
        <w:rPr>
          <w:rStyle w:val="Emphasis"/>
        </w:rPr>
        <w:lastRenderedPageBreak/>
        <w:t xml:space="preserve">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w:t>
      </w:r>
      <w:r w:rsidRPr="008F1D3D">
        <w:lastRenderedPageBreak/>
        <w:t>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21DD55E" w14:textId="77777777" w:rsidR="00212686" w:rsidRDefault="00212686" w:rsidP="00212686">
      <w:pPr>
        <w:pStyle w:val="Heading3"/>
      </w:pPr>
      <w:r>
        <w:lastRenderedPageBreak/>
        <w:t>Underview</w:t>
      </w:r>
    </w:p>
    <w:p w14:paraId="6D8F332A" w14:textId="77777777" w:rsidR="00212686" w:rsidRDefault="00212686" w:rsidP="00212686">
      <w:pPr>
        <w:pStyle w:val="Heading4"/>
        <w:rPr>
          <w:rFonts w:cs="Calibri"/>
        </w:rPr>
      </w:pPr>
      <w:r>
        <w:rPr>
          <w:rFonts w:cs="Calibri"/>
        </w:rPr>
        <w:t xml:space="preserve">1. </w:t>
      </w:r>
      <w:r w:rsidRPr="008C2485">
        <w:rPr>
          <w:rFonts w:cs="Calibri"/>
        </w:rPr>
        <w:t xml:space="preserve">1AR theory – </w:t>
      </w:r>
    </w:p>
    <w:p w14:paraId="29AABF0E" w14:textId="77777777" w:rsidR="00212686" w:rsidRDefault="00212686" w:rsidP="0021268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16704C0A" w14:textId="77777777" w:rsidR="00212686" w:rsidRPr="00A91A45" w:rsidRDefault="00212686" w:rsidP="00212686">
      <w:pPr>
        <w:pStyle w:val="Heading4"/>
      </w:pPr>
      <w:r>
        <w:rPr>
          <w:rFonts w:cs="Calibri"/>
        </w:rPr>
        <w:t xml:space="preserve">B] </w:t>
      </w:r>
      <w:r>
        <w:t>F</w:t>
      </w:r>
      <w:r w:rsidRPr="008C2485">
        <w:t>airness and education are voters – debate’s a game that needs rules to evaluate it and it teaches portable skills that we use lifelong</w:t>
      </w:r>
    </w:p>
    <w:p w14:paraId="6D21C7D7" w14:textId="77777777" w:rsidR="00212686" w:rsidRDefault="00212686" w:rsidP="00212686">
      <w:pPr>
        <w:pStyle w:val="Heading4"/>
        <w:rPr>
          <w:rFonts w:cs="Calibri"/>
        </w:rPr>
      </w:pPr>
      <w:r>
        <w:rPr>
          <w:rFonts w:cs="Calibri"/>
        </w:rPr>
        <w:t>C] D</w:t>
      </w:r>
      <w:r w:rsidRPr="008C2485">
        <w:rPr>
          <w:rFonts w:cs="Calibri"/>
        </w:rPr>
        <w:t>rop the debater – the short 1AR irreparably skewed from abuse on substance and time investment on theory</w:t>
      </w:r>
    </w:p>
    <w:p w14:paraId="43FC6363" w14:textId="77777777" w:rsidR="00212686" w:rsidRDefault="00212686" w:rsidP="00212686">
      <w:pPr>
        <w:pStyle w:val="Heading4"/>
      </w:pPr>
      <w:r>
        <w:t>D] 1AR theory first – it’s a bigger percentage of the 1AR than neg theory is of the 1NC which means the abuse was probably worse and only the 2NR has time to win multiple layers</w:t>
      </w:r>
    </w:p>
    <w:p w14:paraId="447DB68A" w14:textId="77777777" w:rsidR="00212686" w:rsidRDefault="00212686" w:rsidP="00212686">
      <w:pPr>
        <w:spacing w:after="0" w:line="240" w:lineRule="auto"/>
      </w:pPr>
    </w:p>
    <w:p w14:paraId="25D0A35A" w14:textId="77777777" w:rsidR="00212686" w:rsidRPr="00292257" w:rsidRDefault="00212686" w:rsidP="00212686">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14:paraId="501777A8" w14:textId="77777777" w:rsidR="00212686" w:rsidRPr="00292257" w:rsidRDefault="00212686" w:rsidP="0021268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F563835" w14:textId="77777777" w:rsidR="00212686" w:rsidRPr="0049675F" w:rsidRDefault="00212686" w:rsidP="00212686">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w:t>
      </w:r>
      <w:r w:rsidRPr="00292257">
        <w:lastRenderedPageBreak/>
        <w:t xml:space="preserve">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w:t>
      </w:r>
      <w:proofErr w:type="gramStart"/>
      <w:r w:rsidRPr="00292257">
        <w:t>gaze, and</w:t>
      </w:r>
      <w:proofErr w:type="gramEnd"/>
      <w:r w:rsidRPr="00292257">
        <w:t xml:space="preserve">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w:t>
      </w:r>
      <w:r w:rsidRPr="00292257">
        <w:lastRenderedPageBreak/>
        <w:t xml:space="preserve">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w:t>
      </w:r>
      <w:proofErr w:type="gramStart"/>
      <w:r w:rsidRPr="00292257">
        <w:t>carrot.</w:t>
      </w:r>
      <w:r w:rsidRPr="00292257">
        <w:rPr>
          <w:sz w:val="12"/>
        </w:rPr>
        <w:t>¶</w:t>
      </w:r>
      <w:proofErr w:type="gramEnd"/>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19B70A5F" w14:textId="77777777" w:rsidR="00212686" w:rsidRPr="00AD6E96" w:rsidRDefault="00212686" w:rsidP="00212686"/>
    <w:p w14:paraId="23285D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4E"/>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doNotDisplayPageBoundaries/>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26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9CD"/>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686"/>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442"/>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3519D"/>
  <w14:defaultImageDpi w14:val="300"/>
  <w15:docId w15:val="{4511A122-1B0E-254F-9A4D-06401B3F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26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2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26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26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2126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2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686"/>
  </w:style>
  <w:style w:type="character" w:customStyle="1" w:styleId="Heading1Char">
    <w:name w:val="Heading 1 Char"/>
    <w:aliases w:val="Pocket Char"/>
    <w:basedOn w:val="DefaultParagraphFont"/>
    <w:link w:val="Heading1"/>
    <w:uiPriority w:val="9"/>
    <w:rsid w:val="002126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26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26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2126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126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21268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126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2686"/>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212686"/>
    <w:rPr>
      <w:color w:val="auto"/>
      <w:u w:val="none"/>
    </w:rPr>
  </w:style>
  <w:style w:type="paragraph" w:styleId="DocumentMap">
    <w:name w:val="Document Map"/>
    <w:basedOn w:val="Normal"/>
    <w:link w:val="DocumentMapChar"/>
    <w:uiPriority w:val="99"/>
    <w:semiHidden/>
    <w:unhideWhenUsed/>
    <w:rsid w:val="002126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2686"/>
    <w:rPr>
      <w:rFonts w:ascii="Lucida Grande" w:hAnsi="Lucida Grande" w:cs="Lucida Grande"/>
    </w:rPr>
  </w:style>
  <w:style w:type="paragraph" w:customStyle="1" w:styleId="textbold">
    <w:name w:val="text bold"/>
    <w:basedOn w:val="Normal"/>
    <w:link w:val="Emphasis"/>
    <w:uiPriority w:val="20"/>
    <w:qFormat/>
    <w:rsid w:val="002126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212686"/>
    <w:rPr>
      <w:u w:val="single"/>
    </w:rPr>
  </w:style>
  <w:style w:type="character" w:customStyle="1" w:styleId="verdana">
    <w:name w:val="verdana"/>
    <w:basedOn w:val="DefaultParagraphFont"/>
    <w:rsid w:val="00212686"/>
  </w:style>
  <w:style w:type="character" w:customStyle="1" w:styleId="ssl0">
    <w:name w:val="ss_l0"/>
    <w:basedOn w:val="DefaultParagraphFont"/>
    <w:rsid w:val="00212686"/>
  </w:style>
  <w:style w:type="character" w:customStyle="1" w:styleId="TitleChar">
    <w:name w:val="Title Char"/>
    <w:basedOn w:val="DefaultParagraphFont"/>
    <w:link w:val="Title"/>
    <w:uiPriority w:val="6"/>
    <w:qFormat/>
    <w:rsid w:val="00212686"/>
    <w:rPr>
      <w:sz w:val="22"/>
      <w:u w:val="single"/>
    </w:rPr>
  </w:style>
  <w:style w:type="paragraph" w:styleId="Title">
    <w:name w:val="Title"/>
    <w:basedOn w:val="Normal"/>
    <w:next w:val="Normal"/>
    <w:link w:val="TitleChar"/>
    <w:uiPriority w:val="6"/>
    <w:qFormat/>
    <w:rsid w:val="0021268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212686"/>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212686"/>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212686"/>
    <w:rPr>
      <w:color w:val="605E5C"/>
      <w:shd w:val="clear" w:color="auto" w:fill="E1DFDD"/>
    </w:rPr>
  </w:style>
  <w:style w:type="paragraph" w:customStyle="1" w:styleId="Body">
    <w:name w:val="Body"/>
    <w:rsid w:val="00212686"/>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212686"/>
    <w:rPr>
      <w:rFonts w:ascii="Georgia" w:hAnsi="Georgia"/>
      <w:b/>
    </w:rPr>
  </w:style>
  <w:style w:type="paragraph" w:customStyle="1" w:styleId="Debate-CardTagandCite-F6">
    <w:name w:val="Debate- Card Tag and Cite- F6"/>
    <w:basedOn w:val="Normal"/>
    <w:link w:val="Debate-CardTagandCite-F6Char"/>
    <w:qFormat/>
    <w:rsid w:val="00212686"/>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212686"/>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12686"/>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212686"/>
    <w:rPr>
      <w:rFonts w:ascii="Arial Narrow" w:hAnsi="Arial Narrow"/>
      <w:b/>
      <w:sz w:val="18"/>
      <w:u w:val="single"/>
    </w:rPr>
  </w:style>
  <w:style w:type="paragraph" w:customStyle="1" w:styleId="Debate-EmphasizedText-F5">
    <w:name w:val="Debate- Emphasized Text- F5"/>
    <w:basedOn w:val="Normal"/>
    <w:link w:val="Debate-EmphasizedText-F5Char"/>
    <w:qFormat/>
    <w:rsid w:val="00212686"/>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212686"/>
    <w:rPr>
      <w:rFonts w:ascii="Georgia" w:hAnsi="Georgia"/>
      <w:sz w:val="16"/>
    </w:rPr>
  </w:style>
  <w:style w:type="paragraph" w:customStyle="1" w:styleId="card">
    <w:name w:val="card"/>
    <w:basedOn w:val="Normal"/>
    <w:next w:val="Normal"/>
    <w:link w:val="cardChar"/>
    <w:rsid w:val="00212686"/>
    <w:rPr>
      <w:rFonts w:ascii="Georgia" w:hAnsi="Georgia"/>
      <w:sz w:val="16"/>
    </w:rPr>
  </w:style>
  <w:style w:type="character" w:customStyle="1" w:styleId="Debate-CardTextUnderlined-F3Char">
    <w:name w:val="Debate- Card Text Underlined- F3 Char"/>
    <w:basedOn w:val="DefaultParagraphFont"/>
    <w:link w:val="Debate-CardTextUnderlined-F3"/>
    <w:locked/>
    <w:rsid w:val="0021268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12686"/>
    <w:pPr>
      <w:spacing w:after="200"/>
      <w:contextualSpacing/>
    </w:pPr>
    <w:rPr>
      <w:rFonts w:ascii="Arial Narrow" w:hAnsi="Arial Narrow"/>
      <w:sz w:val="18"/>
      <w:u w:val="single"/>
    </w:rPr>
  </w:style>
  <w:style w:type="paragraph" w:styleId="NoSpacing">
    <w:name w:val="No Spacing"/>
    <w:uiPriority w:val="99"/>
    <w:unhideWhenUsed/>
    <w:qFormat/>
    <w:rsid w:val="00212686"/>
    <w:rPr>
      <w:rFonts w:ascii="Georgia" w:eastAsiaTheme="minorHAnsi" w:hAnsi="Georgia"/>
      <w:sz w:val="22"/>
      <w:szCs w:val="22"/>
    </w:rPr>
  </w:style>
  <w:style w:type="paragraph" w:customStyle="1" w:styleId="Emphasize">
    <w:name w:val="Emphasize"/>
    <w:basedOn w:val="Normal"/>
    <w:uiPriority w:val="7"/>
    <w:qFormat/>
    <w:rsid w:val="002126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212686"/>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12686"/>
    <w:rPr>
      <w:rFonts w:eastAsiaTheme="minorHAnsi"/>
      <w:sz w:val="22"/>
      <w:szCs w:val="22"/>
      <w:u w:val="single"/>
    </w:rPr>
  </w:style>
  <w:style w:type="paragraph" w:customStyle="1" w:styleId="Emphasis1">
    <w:name w:val="Emphasis1"/>
    <w:basedOn w:val="Normal"/>
    <w:uiPriority w:val="7"/>
    <w:qFormat/>
    <w:rsid w:val="00212686"/>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22</Pages>
  <Words>14803</Words>
  <Characters>84382</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2</cp:revision>
  <dcterms:created xsi:type="dcterms:W3CDTF">2021-09-05T00:26:00Z</dcterms:created>
  <dcterms:modified xsi:type="dcterms:W3CDTF">2021-09-05T00:44:00Z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